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11B72" w14:textId="77777777" w:rsidR="000561E3" w:rsidRPr="003714CF" w:rsidRDefault="000561E3" w:rsidP="000561E3">
      <w:pPr>
        <w:pStyle w:val="Heading1"/>
        <w:rPr>
          <w:rFonts w:cs="Calibri"/>
        </w:rPr>
      </w:pPr>
      <w:r w:rsidRPr="003714CF">
        <w:rPr>
          <w:rFonts w:cs="Calibri"/>
        </w:rPr>
        <w:t>AC</w:t>
      </w:r>
    </w:p>
    <w:p w14:paraId="46C6DA0D" w14:textId="77777777" w:rsidR="000561E3" w:rsidRPr="00AE1703" w:rsidRDefault="000561E3" w:rsidP="000561E3">
      <w:pPr>
        <w:pStyle w:val="Heading4"/>
        <w:rPr>
          <w:b w:val="0"/>
          <w:bCs w:val="0"/>
        </w:rPr>
      </w:pPr>
      <w:r w:rsidRPr="00AE1703">
        <w:rPr>
          <w:rStyle w:val="Style13ptBold"/>
          <w:b/>
          <w:bCs w:val="0"/>
        </w:rPr>
        <w:t xml:space="preserve">Ambiguities in the OST that allow private appropriation </w:t>
      </w:r>
      <w:proofErr w:type="gramStart"/>
      <w:r w:rsidRPr="00AE1703">
        <w:rPr>
          <w:rStyle w:val="Style13ptBold"/>
          <w:b/>
          <w:bCs w:val="0"/>
        </w:rPr>
        <w:t>have</w:t>
      </w:r>
      <w:proofErr w:type="gramEnd"/>
      <w:r w:rsidRPr="00AE1703">
        <w:rPr>
          <w:rStyle w:val="Style13ptBold"/>
          <w:b/>
          <w:bCs w:val="0"/>
        </w:rPr>
        <w:t xml:space="preserve"> kicked off a race to develop space, setting the stage for a debris crisis and the domination of space by unaccountable billionaires. Current laws fail due to lax rules and forum shopping.</w:t>
      </w:r>
    </w:p>
    <w:p w14:paraId="55A80574" w14:textId="77777777" w:rsidR="000561E3" w:rsidRPr="00CA1BD9" w:rsidRDefault="000561E3" w:rsidP="000561E3">
      <w:proofErr w:type="spellStart"/>
      <w:r w:rsidRPr="00C544E8">
        <w:rPr>
          <w:rStyle w:val="Style13ptBold"/>
        </w:rPr>
        <w:t>Dovey</w:t>
      </w:r>
      <w:proofErr w:type="spellEnd"/>
      <w:r w:rsidRPr="00C544E8">
        <w:rPr>
          <w:rStyle w:val="Style13ptBold"/>
        </w:rPr>
        <w:t xml:space="preserve"> 21</w:t>
      </w:r>
      <w:r w:rsidRPr="00C544E8">
        <w:t xml:space="preserve"> [</w:t>
      </w:r>
      <w:proofErr w:type="spellStart"/>
      <w:r w:rsidRPr="00C544E8">
        <w:t>Ceridwen</w:t>
      </w:r>
      <w:proofErr w:type="spellEnd"/>
      <w:r w:rsidRPr="00C544E8">
        <w:t xml:space="preserve"> </w:t>
      </w:r>
      <w:proofErr w:type="spellStart"/>
      <w:r w:rsidRPr="00C544E8">
        <w:t>Dovey</w:t>
      </w:r>
      <w:proofErr w:type="spellEnd"/>
      <w:r w:rsidRPr="00C544E8">
        <w:t>,</w:t>
      </w:r>
      <w:r>
        <w:t xml:space="preserve"> </w:t>
      </w:r>
      <w:r w:rsidRPr="00C544E8">
        <w:t xml:space="preserve">“Space Exploration At What </w:t>
      </w:r>
      <w:proofErr w:type="gramStart"/>
      <w:r w:rsidRPr="00C544E8">
        <w:t>Price?,</w:t>
      </w:r>
      <w:proofErr w:type="gramEnd"/>
      <w:r w:rsidRPr="00C544E8">
        <w:t xml:space="preserve">” Readers Digest Asia Pacific, 5/1/21. </w:t>
      </w:r>
      <w:hyperlink r:id="rId9" w:history="1">
        <w:r w:rsidRPr="00C544E8">
          <w:rPr>
            <w:rStyle w:val="Hyperlink"/>
          </w:rPr>
          <w:t>https://www.pressreader.com/australia/readers-digest-asia-pacific/20210501/281487869174485</w:t>
        </w:r>
      </w:hyperlink>
      <w:r w:rsidRPr="00C544E8">
        <w:t>] CT</w:t>
      </w:r>
    </w:p>
    <w:p w14:paraId="29E62017" w14:textId="77777777" w:rsidR="000561E3" w:rsidRPr="008B349A" w:rsidRDefault="000561E3" w:rsidP="000561E3">
      <w:pPr>
        <w:ind w:left="720"/>
        <w:rPr>
          <w:sz w:val="16"/>
        </w:rPr>
      </w:pPr>
      <w:r w:rsidRPr="00C544E8">
        <w:rPr>
          <w:rStyle w:val="Emphasis"/>
          <w:highlight w:val="yellow"/>
        </w:rPr>
        <w:t>One</w:t>
      </w:r>
      <w:r w:rsidRPr="00FC7112">
        <w:rPr>
          <w:rStyle w:val="StyleUnderline"/>
        </w:rPr>
        <w:t xml:space="preserve"> environmental </w:t>
      </w:r>
      <w:r w:rsidRPr="00C544E8">
        <w:rPr>
          <w:rStyle w:val="Emphasis"/>
          <w:highlight w:val="yellow"/>
        </w:rPr>
        <w:t>risk all</w:t>
      </w:r>
      <w:r w:rsidRPr="00FC7112">
        <w:rPr>
          <w:rStyle w:val="StyleUnderline"/>
        </w:rPr>
        <w:t xml:space="preserve"> stakeholders </w:t>
      </w:r>
      <w:r w:rsidRPr="00C544E8">
        <w:rPr>
          <w:rStyle w:val="Emphasis"/>
          <w:highlight w:val="yellow"/>
        </w:rPr>
        <w:t>agree on is</w:t>
      </w:r>
      <w:r w:rsidRPr="00FC7112">
        <w:rPr>
          <w:rStyle w:val="StyleUnderline"/>
        </w:rPr>
        <w:t xml:space="preserve"> that posed by </w:t>
      </w:r>
      <w:r w:rsidRPr="00C544E8">
        <w:rPr>
          <w:rStyle w:val="Emphasis"/>
          <w:highlight w:val="yellow"/>
        </w:rPr>
        <w:t>space debris. There’s</w:t>
      </w:r>
      <w:r w:rsidRPr="00FC7112">
        <w:rPr>
          <w:rStyle w:val="StyleUnderline"/>
        </w:rPr>
        <w:t xml:space="preserve"> already about </w:t>
      </w:r>
      <w:r w:rsidRPr="00C544E8">
        <w:rPr>
          <w:rStyle w:val="Emphasis"/>
          <w:highlight w:val="yellow"/>
        </w:rPr>
        <w:t>5000 satellites in orbit</w:t>
      </w:r>
      <w:r w:rsidRPr="00FC7112">
        <w:rPr>
          <w:rStyle w:val="StyleUnderline"/>
        </w:rPr>
        <w:t xml:space="preserve"> around Earth, of which roughly 2000 are operational, </w:t>
      </w:r>
      <w:r w:rsidRPr="00C544E8">
        <w:rPr>
          <w:rStyle w:val="Emphasis"/>
          <w:highlight w:val="yellow"/>
        </w:rPr>
        <w:t>plus hundreds of millions of</w:t>
      </w:r>
      <w:r w:rsidRPr="00FC7112">
        <w:rPr>
          <w:rStyle w:val="StyleUnderline"/>
        </w:rPr>
        <w:t xml:space="preserve"> tiny </w:t>
      </w:r>
      <w:r w:rsidRPr="00C544E8">
        <w:rPr>
          <w:rStyle w:val="Emphasis"/>
          <w:highlight w:val="yellow"/>
        </w:rPr>
        <w:t>pieces of debris. Ninety-five per cent of the stuff in low-Earth orbit is</w:t>
      </w:r>
      <w:r w:rsidRPr="00FC7112">
        <w:rPr>
          <w:rStyle w:val="StyleUnderline"/>
        </w:rPr>
        <w:t xml:space="preserve"> classified as ‘space </w:t>
      </w:r>
      <w:r w:rsidRPr="00C544E8">
        <w:rPr>
          <w:rStyle w:val="Emphasis"/>
          <w:highlight w:val="yellow"/>
        </w:rPr>
        <w:t>junk’</w:t>
      </w:r>
      <w:r w:rsidRPr="00FC7112">
        <w:rPr>
          <w:rStyle w:val="StyleUnderline"/>
        </w:rPr>
        <w:t>.</w:t>
      </w:r>
      <w:r w:rsidRPr="008B349A">
        <w:rPr>
          <w:sz w:val="16"/>
        </w:rPr>
        <w:t xml:space="preserve"> More space debris makes accessing space costlier in terms of loss of equipment (and possibly of human life). </w:t>
      </w:r>
      <w:r w:rsidRPr="00FC7112">
        <w:rPr>
          <w:rStyle w:val="StyleUnderline"/>
        </w:rPr>
        <w:t xml:space="preserve">There’s also </w:t>
      </w:r>
      <w:r w:rsidRPr="00C544E8">
        <w:rPr>
          <w:rStyle w:val="Emphasis"/>
          <w:highlight w:val="yellow"/>
        </w:rPr>
        <w:t>the risk of the Kessler effect: a cascade of collisions</w:t>
      </w:r>
      <w:r w:rsidRPr="00FC7112">
        <w:rPr>
          <w:rStyle w:val="StyleUnderline"/>
        </w:rPr>
        <w:t xml:space="preserve">, to the point where the most useful </w:t>
      </w:r>
      <w:r w:rsidRPr="00C544E8">
        <w:rPr>
          <w:rStyle w:val="Emphasis"/>
          <w:highlight w:val="yellow"/>
        </w:rPr>
        <w:t>orbital slots become permanently clogged</w:t>
      </w:r>
      <w:r w:rsidRPr="008B349A">
        <w:rPr>
          <w:sz w:val="16"/>
        </w:rPr>
        <w:t xml:space="preserve">. “We are in the process of messing up space, and most people don’t </w:t>
      </w:r>
      <w:proofErr w:type="spellStart"/>
      <w:r w:rsidRPr="008B349A">
        <w:rPr>
          <w:sz w:val="16"/>
        </w:rPr>
        <w:t>realise</w:t>
      </w:r>
      <w:proofErr w:type="spellEnd"/>
      <w:r w:rsidRPr="008B349A">
        <w:rPr>
          <w:sz w:val="16"/>
        </w:rPr>
        <w:t xml:space="preserve"> it because we can’t see it the way we can see fish kills, algal blooms or acid rain,” Michael </w:t>
      </w:r>
      <w:proofErr w:type="spellStart"/>
      <w:r w:rsidRPr="008B349A">
        <w:rPr>
          <w:sz w:val="16"/>
        </w:rPr>
        <w:t>Krepon</w:t>
      </w:r>
      <w:proofErr w:type="spellEnd"/>
      <w:r w:rsidRPr="008B349A">
        <w:rPr>
          <w:sz w:val="16"/>
        </w:rPr>
        <w:t xml:space="preserve">, an expert on nuclear and space issues, said in 2015. Maybe we’ll understand only when it’s too late, “when we can’t get our satellite television and our telecommunications ... when we get knocked back to the </w:t>
      </w:r>
      <w:r w:rsidRPr="00DA7E33">
        <w:rPr>
          <w:sz w:val="16"/>
        </w:rPr>
        <w:t xml:space="preserve">1950s”. </w:t>
      </w:r>
      <w:r w:rsidRPr="00DA7E33">
        <w:rPr>
          <w:rStyle w:val="StyleUnderline"/>
        </w:rPr>
        <w:t xml:space="preserve">The </w:t>
      </w:r>
      <w:r w:rsidRPr="00DA7E33">
        <w:rPr>
          <w:rStyle w:val="Emphasis"/>
        </w:rPr>
        <w:t>current clashes over space are rooted in</w:t>
      </w:r>
      <w:r w:rsidRPr="00DA7E33">
        <w:rPr>
          <w:rStyle w:val="StyleUnderline"/>
        </w:rPr>
        <w:t xml:space="preserve"> the nitty-gritty of </w:t>
      </w:r>
      <w:r w:rsidRPr="00DA7E33">
        <w:rPr>
          <w:rStyle w:val="Emphasis"/>
        </w:rPr>
        <w:t>international space law</w:t>
      </w:r>
      <w:r w:rsidRPr="00DA7E33">
        <w:rPr>
          <w:rStyle w:val="StyleUnderline"/>
        </w:rPr>
        <w:t>.</w:t>
      </w:r>
      <w:r w:rsidRPr="00DA7E33">
        <w:rPr>
          <w:sz w:val="16"/>
        </w:rPr>
        <w:t xml:space="preserve"> </w:t>
      </w:r>
      <w:r w:rsidRPr="00DA7E33">
        <w:rPr>
          <w:rStyle w:val="StyleUnderline"/>
        </w:rPr>
        <w:t>There are five multilateral UN treaties governing space, most importantly the</w:t>
      </w:r>
      <w:r w:rsidRPr="00FC7112">
        <w:rPr>
          <w:rStyle w:val="StyleUnderline"/>
        </w:rPr>
        <w:t xml:space="preserve"> 1967 Outer Space Treaty (OST),</w:t>
      </w:r>
      <w:r w:rsidRPr="008B349A">
        <w:rPr>
          <w:sz w:val="16"/>
        </w:rPr>
        <w:t xml:space="preserve"> which has been ratified by 109 states, including all major spacefaring nations. It defines outer space as a </w:t>
      </w:r>
      <w:proofErr w:type="gramStart"/>
      <w:r w:rsidRPr="008B349A">
        <w:rPr>
          <w:sz w:val="16"/>
        </w:rPr>
        <w:t>global commons</w:t>
      </w:r>
      <w:proofErr w:type="gramEnd"/>
      <w:r w:rsidRPr="008B349A">
        <w:rPr>
          <w:sz w:val="16"/>
        </w:rPr>
        <w:t xml:space="preserve">, the province of all humanity, free to be used and explored “for the benefit and in the interests of all countries”, “on a basis of equality” and only for “peaceful </w:t>
      </w:r>
      <w:r w:rsidRPr="00CA1BD9">
        <w:rPr>
          <w:sz w:val="16"/>
        </w:rPr>
        <w:t xml:space="preserve">purposes”. </w:t>
      </w:r>
      <w:r w:rsidRPr="00CA1BD9">
        <w:rPr>
          <w:rStyle w:val="Emphasis"/>
        </w:rPr>
        <w:t>Article II of the OST has become the</w:t>
      </w:r>
      <w:r w:rsidRPr="00CA1BD9">
        <w:rPr>
          <w:rStyle w:val="StyleUnderline"/>
        </w:rPr>
        <w:t xml:space="preserve"> major </w:t>
      </w:r>
      <w:r w:rsidRPr="00CA1BD9">
        <w:rPr>
          <w:rStyle w:val="Emphasis"/>
        </w:rPr>
        <w:t>sticking point in the new space race.</w:t>
      </w:r>
      <w:r w:rsidRPr="00CA1BD9">
        <w:rPr>
          <w:rStyle w:val="StyleUnderline"/>
        </w:rPr>
        <w:t xml:space="preserve"> </w:t>
      </w:r>
      <w:r w:rsidRPr="00CA1BD9">
        <w:rPr>
          <w:rStyle w:val="Emphasis"/>
        </w:rPr>
        <w:t>It forbids “national appropriation</w:t>
      </w:r>
      <w:r w:rsidRPr="00CA1BD9">
        <w:rPr>
          <w:rStyle w:val="StyleUnderline"/>
        </w:rPr>
        <w:t xml:space="preserve"> by</w:t>
      </w:r>
      <w:r w:rsidRPr="00FC7112">
        <w:rPr>
          <w:rStyle w:val="StyleUnderline"/>
        </w:rPr>
        <w:t xml:space="preserve"> claim of sovereignty, by means of use or occupation, or by any other means”.</w:t>
      </w:r>
      <w:r w:rsidRPr="008B349A">
        <w:rPr>
          <w:sz w:val="16"/>
        </w:rPr>
        <w:t xml:space="preserve"> No nation can make a territorial claim on the Moon or on any other celestial bodies, such as asteroids. </w:t>
      </w:r>
      <w:r w:rsidRPr="008B349A">
        <w:rPr>
          <w:rStyle w:val="StyleUnderline"/>
        </w:rPr>
        <w:t xml:space="preserve">While </w:t>
      </w:r>
      <w:r w:rsidRPr="00C544E8">
        <w:rPr>
          <w:rStyle w:val="Emphasis"/>
          <w:highlight w:val="yellow"/>
        </w:rPr>
        <w:t>the OST contains no explicit ban of appropriation by private enterprise</w:t>
      </w:r>
      <w:r w:rsidRPr="008B349A">
        <w:rPr>
          <w:rStyle w:val="StyleUnderline"/>
        </w:rPr>
        <w:t xml:space="preserve">, Steven Freeland, a professor </w:t>
      </w:r>
      <w:proofErr w:type="spellStart"/>
      <w:r w:rsidRPr="008B349A">
        <w:rPr>
          <w:rStyle w:val="StyleUnderline"/>
        </w:rPr>
        <w:t>specialising</w:t>
      </w:r>
      <w:proofErr w:type="spellEnd"/>
      <w:r w:rsidRPr="008B349A">
        <w:rPr>
          <w:rStyle w:val="StyleUnderline"/>
        </w:rPr>
        <w:t xml:space="preserve"> in space law at Western Sydney University and Australia’s representative to the UN Committee on the Peaceful Uses of Outer Space (COPUOS), says discussions at the time of the OST negotiations clearly show the states parties, including the US, were “of the opinion that Article II prohibited both public and private appropriation”. Yet </w:t>
      </w:r>
      <w:r w:rsidRPr="00C544E8">
        <w:rPr>
          <w:rStyle w:val="Emphasis"/>
          <w:highlight w:val="yellow"/>
        </w:rPr>
        <w:t xml:space="preserve">this </w:t>
      </w:r>
      <w:r w:rsidRPr="00C544E8">
        <w:rPr>
          <w:rStyle w:val="StyleUnderline"/>
        </w:rPr>
        <w:t>perceived</w:t>
      </w:r>
      <w:r w:rsidRPr="008B349A">
        <w:rPr>
          <w:rStyle w:val="StyleUnderline"/>
        </w:rPr>
        <w:t xml:space="preserve"> legal uncertainty </w:t>
      </w:r>
      <w:r w:rsidRPr="00C544E8">
        <w:rPr>
          <w:rStyle w:val="Emphasis"/>
          <w:highlight w:val="yellow"/>
        </w:rPr>
        <w:t>is the loophole that commercial companies are</w:t>
      </w:r>
      <w:r w:rsidRPr="008B349A">
        <w:rPr>
          <w:rStyle w:val="StyleUnderline"/>
        </w:rPr>
        <w:t xml:space="preserve"> now </w:t>
      </w:r>
      <w:r w:rsidRPr="00C544E8">
        <w:rPr>
          <w:rStyle w:val="Emphasis"/>
          <w:highlight w:val="yellow"/>
        </w:rPr>
        <w:t>exploiting</w:t>
      </w:r>
      <w:r w:rsidRPr="008B349A">
        <w:rPr>
          <w:rStyle w:val="StyleUnderline"/>
        </w:rPr>
        <w:t xml:space="preserve">. </w:t>
      </w:r>
      <w:r w:rsidRPr="008B349A">
        <w:rPr>
          <w:sz w:val="16"/>
        </w:rPr>
        <w:t xml:space="preserve">They’ve actively lobbied for an interpretation of OST Article II in the domestic space law of certain countries, to allow for private ownership of resources extracted from the Moon or other celestial bodies. They argue that, because the OST declares all humans are free to “use” space, companies can exercise this right by mining anywhere they like. They won’t claim ownership of the land </w:t>
      </w:r>
      <w:proofErr w:type="gramStart"/>
      <w:r w:rsidRPr="008B349A">
        <w:rPr>
          <w:sz w:val="16"/>
        </w:rPr>
        <w:t>itself, but</w:t>
      </w:r>
      <w:proofErr w:type="gramEnd"/>
      <w:r w:rsidRPr="008B349A">
        <w:rPr>
          <w:sz w:val="16"/>
        </w:rPr>
        <w:t xml:space="preserve"> will claim ownership of the resources they mine there. They’ve already had a major win in this regard. The space industry lobby in the US put pressure on members of Congress to reinterpret the US’s obligations under international space law, to become more ‘business friendly’. </w:t>
      </w:r>
      <w:r w:rsidRPr="00F877FE">
        <w:rPr>
          <w:rStyle w:val="StyleUnderline"/>
        </w:rPr>
        <w:t xml:space="preserve">The outcome was </w:t>
      </w:r>
      <w:r w:rsidRPr="00F877FE">
        <w:rPr>
          <w:rStyle w:val="Emphasis"/>
          <w:highlight w:val="yellow"/>
        </w:rPr>
        <w:t>the 2015 Commercial Space Launch Competitiveness Act,</w:t>
      </w:r>
      <w:r w:rsidRPr="00F877FE">
        <w:rPr>
          <w:rStyle w:val="StyleUnderline"/>
        </w:rPr>
        <w:t xml:space="preserve"> signed into law by President Obama. Since then, </w:t>
      </w:r>
      <w:r w:rsidRPr="00F877FE">
        <w:rPr>
          <w:rStyle w:val="Emphasis"/>
          <w:highlight w:val="yellow"/>
        </w:rPr>
        <w:t>companies</w:t>
      </w:r>
      <w:r w:rsidRPr="00F877FE">
        <w:rPr>
          <w:rStyle w:val="StyleUnderline"/>
        </w:rPr>
        <w:t xml:space="preserve"> owned by US </w:t>
      </w:r>
      <w:r w:rsidRPr="00CA1BD9">
        <w:rPr>
          <w:rStyle w:val="StyleUnderline"/>
        </w:rPr>
        <w:t xml:space="preserve">citizens </w:t>
      </w:r>
      <w:r w:rsidRPr="00CA1BD9">
        <w:rPr>
          <w:rStyle w:val="Emphasis"/>
        </w:rPr>
        <w:t>have been</w:t>
      </w:r>
      <w:r w:rsidRPr="00F877FE">
        <w:rPr>
          <w:rStyle w:val="Emphasis"/>
          <w:highlight w:val="yellow"/>
        </w:rPr>
        <w:t xml:space="preserve"> given the right to claim ownership </w:t>
      </w:r>
      <w:r w:rsidRPr="00F97914">
        <w:rPr>
          <w:rStyle w:val="Emphasis"/>
          <w:highlight w:val="yellow"/>
        </w:rPr>
        <w:t>of</w:t>
      </w:r>
      <w:r w:rsidRPr="00F877FE">
        <w:rPr>
          <w:rStyle w:val="StyleUnderline"/>
        </w:rPr>
        <w:t xml:space="preserve"> – and sell – any </w:t>
      </w:r>
      <w:r w:rsidRPr="00F877FE">
        <w:rPr>
          <w:rStyle w:val="Emphasis"/>
          <w:highlight w:val="yellow"/>
        </w:rPr>
        <w:t>resources</w:t>
      </w:r>
      <w:r w:rsidRPr="00F877FE">
        <w:rPr>
          <w:rStyle w:val="StyleUnderline"/>
        </w:rPr>
        <w:t xml:space="preserve"> they mine off-Earth</w:t>
      </w:r>
      <w:r w:rsidRPr="008B349A">
        <w:rPr>
          <w:sz w:val="16"/>
        </w:rPr>
        <w:t xml:space="preserve">. </w:t>
      </w:r>
      <w:r w:rsidRPr="008B349A">
        <w:rPr>
          <w:rStyle w:val="StyleUnderline"/>
        </w:rPr>
        <w:t xml:space="preserve">Further </w:t>
      </w:r>
      <w:r w:rsidRPr="00C544E8">
        <w:rPr>
          <w:rStyle w:val="Emphasis"/>
          <w:highlight w:val="yellow"/>
        </w:rPr>
        <w:t>emboldened</w:t>
      </w:r>
      <w:r w:rsidRPr="008B349A">
        <w:rPr>
          <w:rStyle w:val="StyleUnderline"/>
        </w:rPr>
        <w:t xml:space="preserve"> by the Trump administration, the “</w:t>
      </w:r>
      <w:r w:rsidRPr="00C544E8">
        <w:rPr>
          <w:rStyle w:val="Emphasis"/>
          <w:highlight w:val="yellow"/>
        </w:rPr>
        <w:t>commercial [space]</w:t>
      </w:r>
      <w:r w:rsidRPr="008B349A">
        <w:rPr>
          <w:rStyle w:val="StyleUnderline"/>
        </w:rPr>
        <w:t xml:space="preserve"> industry </w:t>
      </w:r>
      <w:r w:rsidRPr="00C544E8">
        <w:rPr>
          <w:rStyle w:val="Emphasis"/>
          <w:highlight w:val="yellow"/>
        </w:rPr>
        <w:t>is becoming</w:t>
      </w:r>
      <w:r w:rsidRPr="008B349A">
        <w:rPr>
          <w:rStyle w:val="StyleUnderline"/>
        </w:rPr>
        <w:t xml:space="preserve"> far </w:t>
      </w:r>
      <w:r w:rsidRPr="00C544E8">
        <w:rPr>
          <w:rStyle w:val="Emphasis"/>
          <w:highlight w:val="yellow"/>
        </w:rPr>
        <w:t xml:space="preserve">more </w:t>
      </w:r>
      <w:r w:rsidRPr="00C544E8">
        <w:rPr>
          <w:rStyle w:val="Emphasis"/>
          <w:highlight w:val="yellow"/>
        </w:rPr>
        <w:lastRenderedPageBreak/>
        <w:t>aggressive</w:t>
      </w:r>
      <w:r w:rsidRPr="008B349A">
        <w:rPr>
          <w:rStyle w:val="StyleUnderline"/>
        </w:rPr>
        <w:t xml:space="preserve"> in how it lobbies for its own interests” in the US, Freeland says. There have been Acts proposed in recent years to enable </w:t>
      </w:r>
      <w:r w:rsidRPr="00C544E8">
        <w:rPr>
          <w:rStyle w:val="Emphasis"/>
          <w:highlight w:val="yellow"/>
        </w:rPr>
        <w:t>a</w:t>
      </w:r>
      <w:r w:rsidRPr="008B349A">
        <w:rPr>
          <w:rStyle w:val="StyleUnderline"/>
        </w:rPr>
        <w:t xml:space="preserve"> corporate space </w:t>
      </w:r>
      <w:r w:rsidRPr="00C544E8">
        <w:rPr>
          <w:rStyle w:val="Emphasis"/>
          <w:highlight w:val="yellow"/>
        </w:rPr>
        <w:t>culture of “permissionless innovation”, with little regulatory oversight</w:t>
      </w:r>
      <w:r w:rsidRPr="008B349A">
        <w:rPr>
          <w:rStyle w:val="StyleUnderline"/>
        </w:rPr>
        <w:t>.</w:t>
      </w:r>
      <w:r w:rsidRPr="008B349A">
        <w:rPr>
          <w:sz w:val="16"/>
        </w:rPr>
        <w:t xml:space="preserve"> </w:t>
      </w:r>
      <w:r w:rsidRPr="008B349A">
        <w:rPr>
          <w:rStyle w:val="StyleUnderline"/>
        </w:rPr>
        <w:t xml:space="preserve">In a 2017 speech, </w:t>
      </w:r>
      <w:r w:rsidRPr="00522B3C">
        <w:rPr>
          <w:rStyle w:val="StyleUnderline"/>
        </w:rPr>
        <w:t xml:space="preserve">President </w:t>
      </w:r>
      <w:r w:rsidRPr="00522B3C">
        <w:rPr>
          <w:rStyle w:val="Emphasis"/>
        </w:rPr>
        <w:t>Trump’s space</w:t>
      </w:r>
      <w:r w:rsidRPr="00522B3C">
        <w:rPr>
          <w:rStyle w:val="StyleUnderline"/>
        </w:rPr>
        <w:t xml:space="preserve"> law </w:t>
      </w:r>
      <w:r w:rsidRPr="00522B3C">
        <w:rPr>
          <w:rStyle w:val="Emphasis"/>
        </w:rPr>
        <w:t>adviser</w:t>
      </w:r>
      <w:r w:rsidRPr="00522B3C">
        <w:rPr>
          <w:rStyle w:val="StyleUnderline"/>
        </w:rPr>
        <w:t xml:space="preserve"> Scott Pace </w:t>
      </w:r>
      <w:r w:rsidRPr="00522B3C">
        <w:rPr>
          <w:rStyle w:val="Emphasis"/>
        </w:rPr>
        <w:t>said</w:t>
      </w:r>
      <w:r w:rsidRPr="00522B3C">
        <w:rPr>
          <w:rStyle w:val="StyleUnderline"/>
        </w:rPr>
        <w:t xml:space="preserve">, “It bears repeating: </w:t>
      </w:r>
      <w:r w:rsidRPr="00522B3C">
        <w:rPr>
          <w:rStyle w:val="Emphasis"/>
        </w:rPr>
        <w:t>outer space is not a ‘global commons’</w:t>
      </w:r>
      <w:r w:rsidRPr="00522B3C">
        <w:rPr>
          <w:rStyle w:val="StyleUnderline"/>
        </w:rPr>
        <w:t xml:space="preserve">, not the ‘common heritage of mankind’, not </w:t>
      </w:r>
      <w:proofErr w:type="gramStart"/>
      <w:r w:rsidRPr="00522B3C">
        <w:rPr>
          <w:rStyle w:val="StyleUnderline"/>
        </w:rPr>
        <w:t>‘ res</w:t>
      </w:r>
      <w:proofErr w:type="gramEnd"/>
      <w:r w:rsidRPr="00522B3C">
        <w:rPr>
          <w:rStyle w:val="StyleUnderline"/>
        </w:rPr>
        <w:t xml:space="preserve"> communis’ [area of territory that is not subject to legal title of any state], nor is it a public</w:t>
      </w:r>
      <w:r w:rsidRPr="008B349A">
        <w:rPr>
          <w:rStyle w:val="StyleUnderline"/>
        </w:rPr>
        <w:t xml:space="preserve"> good.</w:t>
      </w:r>
      <w:r w:rsidRPr="008B349A">
        <w:rPr>
          <w:sz w:val="16"/>
        </w:rPr>
        <w:t xml:space="preserve">” Even if you accept the US government’s interpretation of Article II – that space resources, but not the territory on which they’re located, can be owned – what happens if someone mines an asteroid out of existence, which is an act of outright appropriation? Should the public trust that companies mining in space will do the right thing? We’re still uncovering the full extent of terrestrial mining companies’ cover-ups. For instance, inhouse scientists at Exxon – now </w:t>
      </w:r>
      <w:proofErr w:type="gramStart"/>
      <w:r w:rsidRPr="008B349A">
        <w:rPr>
          <w:sz w:val="16"/>
        </w:rPr>
        <w:t>Exxon-Mobil</w:t>
      </w:r>
      <w:proofErr w:type="gramEnd"/>
      <w:r w:rsidRPr="008B349A">
        <w:rPr>
          <w:sz w:val="16"/>
        </w:rPr>
        <w:t xml:space="preserve">, one of the biggest oil and gas companies in the world – knew long ago that burning fossil fuels was responsible for global warming, but they actively buried those findings and discredited climate change science for decades. </w:t>
      </w:r>
      <w:r w:rsidRPr="008B349A">
        <w:rPr>
          <w:rStyle w:val="StyleUnderline"/>
        </w:rPr>
        <w:t xml:space="preserve">We live in a world where </w:t>
      </w:r>
      <w:r w:rsidRPr="0071092F">
        <w:rPr>
          <w:rStyle w:val="Emphasis"/>
          <w:highlight w:val="yellow"/>
        </w:rPr>
        <w:t>‘meta-national’ companies</w:t>
      </w:r>
      <w:r w:rsidRPr="008B349A">
        <w:rPr>
          <w:rStyle w:val="StyleUnderline"/>
        </w:rPr>
        <w:t xml:space="preserve"> can </w:t>
      </w:r>
      <w:r w:rsidRPr="0071092F">
        <w:rPr>
          <w:rStyle w:val="Emphasis"/>
          <w:highlight w:val="yellow"/>
        </w:rPr>
        <w:t>accrue</w:t>
      </w:r>
      <w:r w:rsidRPr="008B349A">
        <w:rPr>
          <w:rStyle w:val="StyleUnderline"/>
        </w:rPr>
        <w:t xml:space="preserve"> and exercise </w:t>
      </w:r>
      <w:r w:rsidRPr="0071092F">
        <w:rPr>
          <w:rStyle w:val="Emphasis"/>
          <w:highlight w:val="yellow"/>
        </w:rPr>
        <w:t>more</w:t>
      </w:r>
      <w:r w:rsidRPr="008B349A">
        <w:rPr>
          <w:rStyle w:val="StyleUnderline"/>
        </w:rPr>
        <w:t xml:space="preserve"> wealth </w:t>
      </w:r>
      <w:r w:rsidRPr="00D75271">
        <w:rPr>
          <w:rStyle w:val="Emphasis"/>
        </w:rPr>
        <w:t xml:space="preserve">and </w:t>
      </w:r>
      <w:r w:rsidRPr="0071092F">
        <w:rPr>
          <w:rStyle w:val="Emphasis"/>
          <w:highlight w:val="yellow"/>
        </w:rPr>
        <w:t>power than</w:t>
      </w:r>
      <w:r w:rsidRPr="008B349A">
        <w:rPr>
          <w:rStyle w:val="StyleUnderline"/>
        </w:rPr>
        <w:t xml:space="preserve"> traditional nation-</w:t>
      </w:r>
      <w:r w:rsidRPr="0071092F">
        <w:rPr>
          <w:rStyle w:val="Emphasis"/>
          <w:highlight w:val="yellow"/>
        </w:rPr>
        <w:t>states</w:t>
      </w:r>
      <w:r w:rsidRPr="008B349A">
        <w:rPr>
          <w:rStyle w:val="StyleUnderline"/>
        </w:rPr>
        <w:t xml:space="preserve">. </w:t>
      </w:r>
      <w:r w:rsidRPr="0071092F">
        <w:rPr>
          <w:rStyle w:val="Emphasis"/>
          <w:highlight w:val="yellow"/>
        </w:rPr>
        <w:t>Silicon</w:t>
      </w:r>
      <w:r w:rsidRPr="008B349A">
        <w:rPr>
          <w:rStyle w:val="StyleUnderline"/>
        </w:rPr>
        <w:t xml:space="preserve"> Valley </w:t>
      </w:r>
      <w:r w:rsidRPr="0071092F">
        <w:rPr>
          <w:rStyle w:val="Emphasis"/>
          <w:highlight w:val="yellow"/>
        </w:rPr>
        <w:t>is</w:t>
      </w:r>
      <w:r w:rsidRPr="008B349A">
        <w:rPr>
          <w:rStyle w:val="StyleUnderline"/>
        </w:rPr>
        <w:t xml:space="preserve"> believed to be </w:t>
      </w:r>
      <w:r w:rsidRPr="0071092F">
        <w:rPr>
          <w:rStyle w:val="Emphasis"/>
          <w:highlight w:val="yellow"/>
        </w:rPr>
        <w:t>becoming more powerful</w:t>
      </w:r>
      <w:r w:rsidRPr="0071092F">
        <w:rPr>
          <w:rStyle w:val="StyleUnderline"/>
          <w:highlight w:val="yellow"/>
        </w:rPr>
        <w:t xml:space="preserve"> </w:t>
      </w:r>
      <w:r w:rsidRPr="0071092F">
        <w:rPr>
          <w:rStyle w:val="Emphasis"/>
          <w:highlight w:val="yellow"/>
        </w:rPr>
        <w:t>than</w:t>
      </w:r>
      <w:r w:rsidRPr="008B349A">
        <w:rPr>
          <w:rStyle w:val="StyleUnderline"/>
        </w:rPr>
        <w:t xml:space="preserve"> not only Wall Street but also </w:t>
      </w:r>
      <w:r w:rsidRPr="0071092F">
        <w:rPr>
          <w:rStyle w:val="Emphasis"/>
          <w:highlight w:val="yellow"/>
        </w:rPr>
        <w:t>the US government.</w:t>
      </w:r>
      <w:r w:rsidRPr="008B349A">
        <w:rPr>
          <w:sz w:val="16"/>
        </w:rPr>
        <w:t xml:space="preserve"> </w:t>
      </w:r>
      <w:r w:rsidRPr="008B349A">
        <w:rPr>
          <w:rStyle w:val="StyleUnderline"/>
        </w:rPr>
        <w:t xml:space="preserve">Branson and other </w:t>
      </w:r>
      <w:r w:rsidRPr="00CA1BD9">
        <w:rPr>
          <w:rStyle w:val="Emphasis"/>
        </w:rPr>
        <w:t>space billionaires</w:t>
      </w:r>
      <w:r w:rsidRPr="00CA1BD9">
        <w:rPr>
          <w:rStyle w:val="StyleUnderline"/>
        </w:rPr>
        <w:t xml:space="preserve"> like to </w:t>
      </w:r>
      <w:r w:rsidRPr="00CA1BD9">
        <w:rPr>
          <w:rStyle w:val="Emphasis"/>
        </w:rPr>
        <w:t>reassure</w:t>
      </w:r>
      <w:r w:rsidRPr="00CA1BD9">
        <w:rPr>
          <w:rStyle w:val="StyleUnderline"/>
        </w:rPr>
        <w:t xml:space="preserve"> the masses </w:t>
      </w:r>
      <w:r w:rsidRPr="00CA1BD9">
        <w:rPr>
          <w:rStyle w:val="Emphasis"/>
        </w:rPr>
        <w:t>they’re “</w:t>
      </w:r>
      <w:proofErr w:type="spellStart"/>
      <w:r w:rsidRPr="00CA1BD9">
        <w:rPr>
          <w:rStyle w:val="Emphasis"/>
        </w:rPr>
        <w:t>democratising</w:t>
      </w:r>
      <w:proofErr w:type="spellEnd"/>
      <w:r w:rsidRPr="00CA1BD9">
        <w:rPr>
          <w:rStyle w:val="Emphasis"/>
        </w:rPr>
        <w:t>” space</w:t>
      </w:r>
      <w:r w:rsidRPr="00CA1BD9">
        <w:rPr>
          <w:rStyle w:val="StyleUnderline"/>
        </w:rPr>
        <w:t>: just as plane travel started out for the wealthy and gradually became cheaper, so too will space travel.</w:t>
      </w:r>
      <w:r w:rsidRPr="00CA1BD9">
        <w:rPr>
          <w:sz w:val="16"/>
        </w:rPr>
        <w:t xml:space="preserve"> Yet this conveniently overlooks the fact that railroads, airlines and now space industries have all been heavily </w:t>
      </w:r>
      <w:proofErr w:type="spellStart"/>
      <w:r w:rsidRPr="00CA1BD9">
        <w:rPr>
          <w:sz w:val="16"/>
        </w:rPr>
        <w:t>subsidised</w:t>
      </w:r>
      <w:proofErr w:type="spellEnd"/>
      <w:r w:rsidRPr="00CA1BD9">
        <w:rPr>
          <w:sz w:val="16"/>
        </w:rPr>
        <w:t xml:space="preserve"> by taxpayers. “</w:t>
      </w:r>
      <w:r w:rsidRPr="00CA1BD9">
        <w:rPr>
          <w:rStyle w:val="StyleUnderline"/>
        </w:rPr>
        <w:t xml:space="preserve">When we take a step back and notice that private corporations are often even less accountable than governments, then </w:t>
      </w:r>
      <w:r w:rsidRPr="00CA1BD9">
        <w:rPr>
          <w:rStyle w:val="Emphasis"/>
        </w:rPr>
        <w:t>it seems mistaken to say these decisions have been</w:t>
      </w:r>
      <w:r w:rsidRPr="00CA1BD9">
        <w:rPr>
          <w:rStyle w:val="StyleUnderline"/>
        </w:rPr>
        <w:t xml:space="preserve"> </w:t>
      </w:r>
      <w:proofErr w:type="spellStart"/>
      <w:r w:rsidRPr="00CA1BD9">
        <w:rPr>
          <w:rStyle w:val="Emphasis"/>
        </w:rPr>
        <w:t>democratised</w:t>
      </w:r>
      <w:proofErr w:type="spellEnd"/>
      <w:r w:rsidRPr="00CA1BD9">
        <w:rPr>
          <w:rStyle w:val="StyleUnderline"/>
        </w:rPr>
        <w:t>,”</w:t>
      </w:r>
      <w:r w:rsidRPr="00CA1BD9">
        <w:rPr>
          <w:sz w:val="16"/>
        </w:rPr>
        <w:t xml:space="preserve"> </w:t>
      </w:r>
      <w:r w:rsidRPr="00CA1BD9">
        <w:rPr>
          <w:rStyle w:val="StyleUnderline"/>
        </w:rPr>
        <w:t>Ryan Jenkins, an emerging sciences ethicist at California Polytechnic State University, says. “</w:t>
      </w:r>
      <w:r w:rsidRPr="00CA1BD9">
        <w:rPr>
          <w:rStyle w:val="Emphasis"/>
        </w:rPr>
        <w:t xml:space="preserve">They’ve merely been </w:t>
      </w:r>
      <w:proofErr w:type="spellStart"/>
      <w:r w:rsidRPr="00CA1BD9">
        <w:rPr>
          <w:rStyle w:val="Emphasis"/>
        </w:rPr>
        <w:t>privatised</w:t>
      </w:r>
      <w:proofErr w:type="spellEnd"/>
      <w:r w:rsidRPr="00CA1BD9">
        <w:rPr>
          <w:rStyle w:val="StyleUnderline"/>
        </w:rPr>
        <w:t>.”</w:t>
      </w:r>
      <w:r w:rsidRPr="00CA1BD9">
        <w:rPr>
          <w:sz w:val="16"/>
        </w:rPr>
        <w:t xml:space="preserve"> Lenient</w:t>
      </w:r>
      <w:r w:rsidRPr="008B349A">
        <w:rPr>
          <w:sz w:val="16"/>
        </w:rPr>
        <w:t xml:space="preserve"> supervision. </w:t>
      </w:r>
      <w:r w:rsidRPr="008B349A">
        <w:rPr>
          <w:rStyle w:val="StyleUnderline"/>
        </w:rPr>
        <w:t xml:space="preserve">In 2017, </w:t>
      </w:r>
      <w:r w:rsidRPr="0071092F">
        <w:rPr>
          <w:rStyle w:val="Emphasis"/>
          <w:highlight w:val="yellow"/>
        </w:rPr>
        <w:t>Luxembourg</w:t>
      </w:r>
      <w:r w:rsidRPr="008B349A">
        <w:rPr>
          <w:rStyle w:val="StyleUnderline"/>
        </w:rPr>
        <w:t xml:space="preserve"> – already a corporate tax haven, complicit in international investor tax avoidance and evasion – followed the US’s lead and </w:t>
      </w:r>
      <w:r w:rsidRPr="0071092F">
        <w:rPr>
          <w:rStyle w:val="Emphasis"/>
          <w:highlight w:val="yellow"/>
        </w:rPr>
        <w:t>passed a</w:t>
      </w:r>
      <w:r w:rsidRPr="0071092F">
        <w:rPr>
          <w:rStyle w:val="Emphasis"/>
        </w:rPr>
        <w:t xml:space="preserve"> </w:t>
      </w:r>
      <w:r w:rsidRPr="008B349A">
        <w:rPr>
          <w:rStyle w:val="StyleUnderline"/>
        </w:rPr>
        <w:t xml:space="preserve">space-resources </w:t>
      </w:r>
      <w:r w:rsidRPr="00173799">
        <w:rPr>
          <w:rStyle w:val="StyleUnderline"/>
          <w:highlight w:val="yellow"/>
        </w:rPr>
        <w:t>law</w:t>
      </w:r>
      <w:r w:rsidRPr="008B349A">
        <w:rPr>
          <w:rStyle w:val="StyleUnderline"/>
        </w:rPr>
        <w:t xml:space="preserve"> </w:t>
      </w:r>
      <w:r w:rsidRPr="0071092F">
        <w:rPr>
          <w:rStyle w:val="Emphasis"/>
          <w:highlight w:val="yellow"/>
        </w:rPr>
        <w:t>that allows companies to</w:t>
      </w:r>
      <w:r w:rsidRPr="008B349A">
        <w:rPr>
          <w:rStyle w:val="StyleUnderline"/>
        </w:rPr>
        <w:t xml:space="preserve"> claim </w:t>
      </w:r>
      <w:r w:rsidRPr="0071092F">
        <w:rPr>
          <w:rStyle w:val="Emphasis"/>
          <w:highlight w:val="yellow"/>
        </w:rPr>
        <w:t>resources</w:t>
      </w:r>
      <w:r w:rsidRPr="008B349A">
        <w:rPr>
          <w:rStyle w:val="StyleUnderline"/>
        </w:rPr>
        <w:t xml:space="preserve"> they extract </w:t>
      </w:r>
      <w:r w:rsidRPr="0071092F">
        <w:rPr>
          <w:rStyle w:val="Emphasis"/>
          <w:highlight w:val="yellow"/>
        </w:rPr>
        <w:t>from</w:t>
      </w:r>
      <w:r w:rsidRPr="0071092F">
        <w:rPr>
          <w:rStyle w:val="Emphasis"/>
        </w:rPr>
        <w:t xml:space="preserve"> </w:t>
      </w:r>
      <w:r w:rsidRPr="0071092F">
        <w:rPr>
          <w:rStyle w:val="Emphasis"/>
          <w:highlight w:val="yellow"/>
        </w:rPr>
        <w:t>space as private property</w:t>
      </w:r>
      <w:r w:rsidRPr="008B349A">
        <w:rPr>
          <w:rStyle w:val="StyleUnderline"/>
        </w:rPr>
        <w:t xml:space="preserve">. Guardian journalist </w:t>
      </w:r>
      <w:proofErr w:type="spellStart"/>
      <w:r w:rsidRPr="008B349A">
        <w:rPr>
          <w:rStyle w:val="StyleUnderline"/>
        </w:rPr>
        <w:t>Atossa</w:t>
      </w:r>
      <w:proofErr w:type="spellEnd"/>
      <w:r w:rsidRPr="008B349A">
        <w:rPr>
          <w:rStyle w:val="StyleUnderline"/>
        </w:rPr>
        <w:t xml:space="preserve"> </w:t>
      </w:r>
      <w:proofErr w:type="spellStart"/>
      <w:r w:rsidRPr="008B349A">
        <w:rPr>
          <w:rStyle w:val="StyleUnderline"/>
        </w:rPr>
        <w:t>Araxia</w:t>
      </w:r>
      <w:proofErr w:type="spellEnd"/>
      <w:r w:rsidRPr="008B349A">
        <w:rPr>
          <w:rStyle w:val="StyleUnderline"/>
        </w:rPr>
        <w:t xml:space="preserve"> Abrahamian recounted a chilling comment from an American space executive: “We just want to work with a government who won’t get in the way.” </w:t>
      </w:r>
      <w:r w:rsidRPr="0071092F">
        <w:rPr>
          <w:rStyle w:val="Emphasis"/>
          <w:highlight w:val="yellow"/>
        </w:rPr>
        <w:t>Companies anywhere in the world can stake</w:t>
      </w:r>
      <w:r w:rsidRPr="008B349A">
        <w:rPr>
          <w:rStyle w:val="StyleUnderline"/>
        </w:rPr>
        <w:t xml:space="preserve"> resource </w:t>
      </w:r>
      <w:r w:rsidRPr="0071092F">
        <w:rPr>
          <w:rStyle w:val="Emphasis"/>
          <w:highlight w:val="yellow"/>
        </w:rPr>
        <w:t>claims</w:t>
      </w:r>
      <w:r w:rsidRPr="008B349A">
        <w:rPr>
          <w:rStyle w:val="StyleUnderline"/>
        </w:rPr>
        <w:t xml:space="preserve"> in space </w:t>
      </w:r>
      <w:r w:rsidRPr="0071092F">
        <w:rPr>
          <w:rStyle w:val="Emphasis"/>
          <w:highlight w:val="yellow"/>
        </w:rPr>
        <w:t>under this</w:t>
      </w:r>
      <w:r w:rsidRPr="008B349A">
        <w:rPr>
          <w:rStyle w:val="StyleUnderline"/>
        </w:rPr>
        <w:t xml:space="preserve"> new </w:t>
      </w:r>
      <w:r w:rsidRPr="0071092F">
        <w:rPr>
          <w:rStyle w:val="Emphasis"/>
          <w:highlight w:val="yellow"/>
        </w:rPr>
        <w:t>law</w:t>
      </w:r>
      <w:r w:rsidRPr="008B349A">
        <w:rPr>
          <w:rStyle w:val="StyleUnderline"/>
        </w:rPr>
        <w:t xml:space="preserve">; their only requirement is an office in Luxembourg. </w:t>
      </w:r>
      <w:r w:rsidRPr="0071092F">
        <w:rPr>
          <w:rStyle w:val="Emphasis"/>
          <w:highlight w:val="yellow"/>
        </w:rPr>
        <w:t>This sets a</w:t>
      </w:r>
      <w:r w:rsidRPr="008B349A">
        <w:rPr>
          <w:rStyle w:val="StyleUnderline"/>
        </w:rPr>
        <w:t xml:space="preserve"> murky </w:t>
      </w:r>
      <w:r w:rsidRPr="0071092F">
        <w:rPr>
          <w:rStyle w:val="Emphasis"/>
          <w:highlight w:val="yellow"/>
        </w:rPr>
        <w:t>precedent of ‘regulatory forum-shopping’</w:t>
      </w:r>
      <w:r w:rsidRPr="008B349A">
        <w:rPr>
          <w:rStyle w:val="StyleUnderline"/>
        </w:rPr>
        <w:t xml:space="preserve">, where </w:t>
      </w:r>
      <w:r w:rsidRPr="0071092F">
        <w:rPr>
          <w:rStyle w:val="Emphasis"/>
          <w:highlight w:val="yellow"/>
        </w:rPr>
        <w:t>companies choose</w:t>
      </w:r>
      <w:r w:rsidRPr="008B349A">
        <w:rPr>
          <w:rStyle w:val="StyleUnderline"/>
        </w:rPr>
        <w:t xml:space="preserve"> to incorporate in </w:t>
      </w:r>
      <w:r w:rsidRPr="0071092F">
        <w:rPr>
          <w:rStyle w:val="Emphasis"/>
          <w:highlight w:val="yellow"/>
        </w:rPr>
        <w:t>states where they’ll be most leniently supervised</w:t>
      </w:r>
      <w:r w:rsidRPr="008B349A">
        <w:rPr>
          <w:rStyle w:val="StyleUnderline"/>
        </w:rPr>
        <w:t xml:space="preserve">. In 2018, a Silicon Valley start-up called </w:t>
      </w:r>
      <w:r w:rsidRPr="0071092F">
        <w:rPr>
          <w:rStyle w:val="Emphasis"/>
          <w:highlight w:val="yellow"/>
        </w:rPr>
        <w:t>Swarm Technologies illegally launched</w:t>
      </w:r>
      <w:r w:rsidRPr="008B349A">
        <w:rPr>
          <w:rStyle w:val="StyleUnderline"/>
        </w:rPr>
        <w:t xml:space="preserve"> four miniature </w:t>
      </w:r>
      <w:r w:rsidRPr="0071092F">
        <w:rPr>
          <w:rStyle w:val="Emphasis"/>
          <w:highlight w:val="yellow"/>
        </w:rPr>
        <w:t>satellites</w:t>
      </w:r>
      <w:r w:rsidRPr="008B349A">
        <w:rPr>
          <w:rStyle w:val="StyleUnderline"/>
        </w:rPr>
        <w:t xml:space="preserve"> known as CubeSats into space </w:t>
      </w:r>
      <w:r w:rsidRPr="0071092F">
        <w:rPr>
          <w:rStyle w:val="Emphasis"/>
          <w:highlight w:val="yellow"/>
        </w:rPr>
        <w:t>from India. They’d been refused launch permission in the US</w:t>
      </w:r>
      <w:r w:rsidRPr="008B349A">
        <w:rPr>
          <w:rStyle w:val="StyleUnderline"/>
        </w:rPr>
        <w:t xml:space="preserve"> due to safety concerns over whether the satellites could be tracked once in orbit.</w:t>
      </w:r>
      <w:r w:rsidRPr="008B349A">
        <w:rPr>
          <w:sz w:val="16"/>
        </w:rPr>
        <w:t xml:space="preserve"> Fined US$900,000 by the US Federal Communications Commission, the company was subsequently given permission to start communicating with its </w:t>
      </w:r>
      <w:proofErr w:type="gramStart"/>
      <w:r w:rsidRPr="008B349A">
        <w:rPr>
          <w:sz w:val="16"/>
        </w:rPr>
        <w:t>satellites, and</w:t>
      </w:r>
      <w:proofErr w:type="gramEnd"/>
      <w:r w:rsidRPr="008B349A">
        <w:rPr>
          <w:sz w:val="16"/>
        </w:rPr>
        <w:t xml:space="preserve"> launched more CubeSats as part of a payload on a SpaceX rocket that November. In January 2019, the company raised $25 million in venture capital. Space start-ups that are prepared – unlike Swarm Technologies – to play by the rules are nonetheless still proposing to launch their own swarms of hundreds or thousands of satellites into very low orbits around Earth. SpaceX has already launched over 1000 </w:t>
      </w:r>
      <w:proofErr w:type="gramStart"/>
      <w:r w:rsidRPr="008B349A">
        <w:rPr>
          <w:sz w:val="16"/>
        </w:rPr>
        <w:t>internet-beaming</w:t>
      </w:r>
      <w:proofErr w:type="gramEnd"/>
      <w:r w:rsidRPr="008B349A">
        <w:rPr>
          <w:sz w:val="16"/>
        </w:rPr>
        <w:t xml:space="preserve"> </w:t>
      </w:r>
      <w:proofErr w:type="spellStart"/>
      <w:r w:rsidRPr="008B349A">
        <w:rPr>
          <w:sz w:val="16"/>
        </w:rPr>
        <w:t>Starlink</w:t>
      </w:r>
      <w:proofErr w:type="spellEnd"/>
      <w:r w:rsidRPr="008B349A">
        <w:rPr>
          <w:sz w:val="16"/>
        </w:rPr>
        <w:t xml:space="preserve"> satellites, aiming to have a constellation of at least 30,000 in orbit eventually. The UK’s Royal Astronomical Society said these satellites will “compromise astronomical research” due to light </w:t>
      </w:r>
      <w:proofErr w:type="gramStart"/>
      <w:r w:rsidRPr="008B349A">
        <w:rPr>
          <w:sz w:val="16"/>
        </w:rPr>
        <w:t>pollution, and</w:t>
      </w:r>
      <w:proofErr w:type="gramEnd"/>
      <w:r w:rsidRPr="008B349A">
        <w:rPr>
          <w:sz w:val="16"/>
        </w:rPr>
        <w:t xml:space="preserve"> questioned why there’d been no proper consultation with the scientific community before launch.</w:t>
      </w:r>
    </w:p>
    <w:p w14:paraId="7C69C9E0" w14:textId="77777777" w:rsidR="000561E3" w:rsidRDefault="000561E3" w:rsidP="000561E3"/>
    <w:p w14:paraId="01728712" w14:textId="77777777" w:rsidR="000561E3" w:rsidRPr="003714CF" w:rsidRDefault="000561E3" w:rsidP="000561E3">
      <w:pPr>
        <w:pStyle w:val="Heading3"/>
        <w:rPr>
          <w:rFonts w:cs="Calibri"/>
        </w:rPr>
      </w:pPr>
      <w:r w:rsidRPr="003714CF">
        <w:rPr>
          <w:rFonts w:cs="Calibri"/>
        </w:rPr>
        <w:lastRenderedPageBreak/>
        <w:t>Advantage 1: Space Debris</w:t>
      </w:r>
    </w:p>
    <w:p w14:paraId="21B47836" w14:textId="77777777" w:rsidR="000561E3" w:rsidRPr="003714CF" w:rsidRDefault="000561E3" w:rsidP="000561E3">
      <w:pPr>
        <w:pStyle w:val="Heading4"/>
        <w:rPr>
          <w:rFonts w:cs="Calibri"/>
        </w:rPr>
      </w:pPr>
      <w:r w:rsidRPr="003714CF">
        <w:rPr>
          <w:rFonts w:cs="Calibri"/>
        </w:rPr>
        <w:t xml:space="preserve">Increasing space debris levels inevitably set off a chain of collisions. </w:t>
      </w:r>
    </w:p>
    <w:p w14:paraId="23746BB7" w14:textId="77777777" w:rsidR="000561E3" w:rsidRPr="003714CF" w:rsidRDefault="000561E3" w:rsidP="000561E3">
      <w:pPr>
        <w:rPr>
          <w:szCs w:val="22"/>
        </w:rPr>
      </w:pPr>
      <w:r w:rsidRPr="003714CF">
        <w:rPr>
          <w:szCs w:val="22"/>
        </w:rPr>
        <w:t xml:space="preserve">Chelsea </w:t>
      </w:r>
      <w:r w:rsidRPr="003714CF">
        <w:rPr>
          <w:rStyle w:val="Style13ptBold"/>
        </w:rPr>
        <w:t>Muñoz-</w:t>
      </w:r>
      <w:proofErr w:type="spellStart"/>
      <w:r w:rsidRPr="003714CF">
        <w:rPr>
          <w:rStyle w:val="Style13ptBold"/>
        </w:rPr>
        <w:t>Patchen</w:t>
      </w:r>
      <w:proofErr w:type="spellEnd"/>
      <w:r w:rsidRPr="003714CF">
        <w:rPr>
          <w:rStyle w:val="Style13ptBold"/>
        </w:rPr>
        <w:t>, 19</w:t>
      </w:r>
      <w:r w:rsidRPr="003714CF">
        <w:rPr>
          <w:szCs w:val="22"/>
        </w:rPr>
        <w:t xml:space="preserve"> - (J.D. Candidate at The University of Chicago Law School., "Regulating the Space Commons: Treating Space Debris as Abandoned Property in Violation of the Outer Space Treaty," University of Chicago, 2019, 12-6-2021, https://cjil.uchicago.edu/publication/regulating-space-commons-treating-space-debris-abandoned-property-violation-outer-space)//AW</w:t>
      </w:r>
    </w:p>
    <w:p w14:paraId="4454FE05" w14:textId="77777777" w:rsidR="000561E3" w:rsidRPr="003714CF" w:rsidRDefault="000561E3" w:rsidP="000561E3">
      <w:pPr>
        <w:ind w:left="720"/>
        <w:rPr>
          <w:sz w:val="10"/>
        </w:rPr>
      </w:pPr>
      <w:r w:rsidRPr="003714CF">
        <w:rPr>
          <w:sz w:val="10"/>
        </w:rPr>
        <w:t xml:space="preserve">Debris poses a threat to functioning space objects and astronauts in space, and may cause damage to the earth’s surface upon re-entry.29 Much of the small </w:t>
      </w:r>
      <w:r w:rsidRPr="00867C6E">
        <w:rPr>
          <w:highlight w:val="yellow"/>
          <w:u w:val="single"/>
        </w:rPr>
        <w:t>debris cannot be tracked due to</w:t>
      </w:r>
      <w:r w:rsidRPr="003714CF">
        <w:rPr>
          <w:sz w:val="10"/>
        </w:rPr>
        <w:t xml:space="preserve"> its </w:t>
      </w:r>
      <w:r w:rsidRPr="00867C6E">
        <w:rPr>
          <w:highlight w:val="yellow"/>
          <w:u w:val="single"/>
        </w:rPr>
        <w:t>size and</w:t>
      </w:r>
      <w:r w:rsidRPr="003714CF">
        <w:rPr>
          <w:sz w:val="10"/>
        </w:rPr>
        <w:t xml:space="preserve"> the </w:t>
      </w:r>
      <w:r w:rsidRPr="00867C6E">
        <w:rPr>
          <w:highlight w:val="yellow"/>
          <w:u w:val="single"/>
        </w:rPr>
        <w:t>velocity</w:t>
      </w:r>
      <w:r w:rsidRPr="003714CF">
        <w:rPr>
          <w:sz w:val="10"/>
        </w:rPr>
        <w:t xml:space="preserve"> at which it travels, </w:t>
      </w:r>
      <w:r w:rsidRPr="00867C6E">
        <w:rPr>
          <w:rStyle w:val="Emphasis"/>
          <w:highlight w:val="yellow"/>
        </w:rPr>
        <w:t>making it impossible to</w:t>
      </w:r>
      <w:r w:rsidRPr="003714CF">
        <w:rPr>
          <w:sz w:val="10"/>
        </w:rPr>
        <w:t xml:space="preserve"> anticipate and maneuver to </w:t>
      </w:r>
      <w:r w:rsidRPr="00867C6E">
        <w:rPr>
          <w:rStyle w:val="Emphasis"/>
          <w:highlight w:val="yellow"/>
        </w:rPr>
        <w:t>avoid collisions.</w:t>
      </w:r>
      <w:r w:rsidRPr="003714CF">
        <w:rPr>
          <w:sz w:val="10"/>
        </w:rPr>
        <w:t xml:space="preserve">30 To remain in orbit, </w:t>
      </w:r>
      <w:r w:rsidRPr="003714CF">
        <w:rPr>
          <w:rStyle w:val="Emphasis"/>
        </w:rPr>
        <w:t>debris must travel at speeds of up to 17,500 miles per hour</w:t>
      </w:r>
      <w:r w:rsidRPr="003714CF">
        <w:rPr>
          <w:sz w:val="10"/>
        </w:rPr>
        <w:t xml:space="preserve">.31 At this speed even very small pieces of debris can cause serious damage, threatening a spacecraft and causing </w:t>
      </w:r>
      <w:proofErr w:type="spellStart"/>
      <w:r w:rsidRPr="003714CF">
        <w:rPr>
          <w:sz w:val="10"/>
        </w:rPr>
        <w:t>expensive</w:t>
      </w:r>
      <w:proofErr w:type="spellEnd"/>
      <w:r w:rsidRPr="003714CF">
        <w:rPr>
          <w:sz w:val="10"/>
        </w:rPr>
        <w:t xml:space="preserve"> damage.32 There are millions of these very small pieces, and thousands of larger ones.33 The small-to-medium </w:t>
      </w:r>
      <w:r w:rsidRPr="00867C6E">
        <w:rPr>
          <w:rStyle w:val="StyleUnderline"/>
          <w:highlight w:val="yellow"/>
        </w:rPr>
        <w:t>pieces</w:t>
      </w:r>
      <w:r w:rsidRPr="003714CF">
        <w:rPr>
          <w:sz w:val="10"/>
        </w:rPr>
        <w:t xml:space="preserve"> of debris “continuously </w:t>
      </w:r>
      <w:r w:rsidRPr="00867C6E">
        <w:rPr>
          <w:highlight w:val="yellow"/>
          <w:u w:val="single"/>
        </w:rPr>
        <w:t>shed</w:t>
      </w:r>
      <w:r w:rsidRPr="003714CF">
        <w:rPr>
          <w:sz w:val="10"/>
        </w:rPr>
        <w:t xml:space="preserve"> fragments like lens caps, booster upper stages, </w:t>
      </w:r>
      <w:r w:rsidRPr="003714CF">
        <w:rPr>
          <w:u w:val="single"/>
        </w:rPr>
        <w:t>nuts, bolts, paint chips, motor sprays of aluminum particles, glass splinters, waste water, and bits of foil</w:t>
      </w:r>
      <w:r w:rsidRPr="003714CF">
        <w:rPr>
          <w:sz w:val="10"/>
        </w:rPr>
        <w:t xml:space="preserve">,” </w:t>
      </w:r>
      <w:r w:rsidRPr="00867C6E">
        <w:rPr>
          <w:highlight w:val="yellow"/>
          <w:u w:val="single"/>
        </w:rPr>
        <w:t>and</w:t>
      </w:r>
      <w:r w:rsidRPr="003714CF">
        <w:rPr>
          <w:sz w:val="10"/>
        </w:rPr>
        <w:t xml:space="preserve"> may </w:t>
      </w:r>
      <w:r w:rsidRPr="00867C6E">
        <w:rPr>
          <w:highlight w:val="yellow"/>
          <w:u w:val="single"/>
        </w:rPr>
        <w:t>stay in orbit for</w:t>
      </w:r>
      <w:r w:rsidRPr="003714CF">
        <w:rPr>
          <w:sz w:val="10"/>
        </w:rPr>
        <w:t xml:space="preserve"> decades or even </w:t>
      </w:r>
      <w:r w:rsidRPr="00867C6E">
        <w:rPr>
          <w:highlight w:val="yellow"/>
          <w:u w:val="single"/>
        </w:rPr>
        <w:t>centuries</w:t>
      </w:r>
      <w:r w:rsidRPr="003714CF">
        <w:rPr>
          <w:sz w:val="10"/>
        </w:rPr>
        <w:t xml:space="preserve">, posing an ongoing risk.34 Debris ten centimeters or larger in diameter creates the likelihood of complete destruction for any functioning satellite with which it collides.35 Large nonfunctional </w:t>
      </w:r>
      <w:r w:rsidRPr="00867C6E">
        <w:rPr>
          <w:rStyle w:val="StyleUnderline"/>
          <w:highlight w:val="yellow"/>
        </w:rPr>
        <w:t>objects</w:t>
      </w:r>
      <w:r w:rsidRPr="003714CF">
        <w:rPr>
          <w:sz w:val="10"/>
        </w:rPr>
        <w:t xml:space="preserve"> remaining in orbit </w:t>
      </w:r>
      <w:r w:rsidRPr="00867C6E">
        <w:rPr>
          <w:highlight w:val="yellow"/>
          <w:u w:val="single"/>
        </w:rPr>
        <w:t>are a collision threat</w:t>
      </w:r>
      <w:r w:rsidRPr="003714CF">
        <w:rPr>
          <w:sz w:val="10"/>
        </w:rPr>
        <w:t xml:space="preserve">, capable of creating huge amounts of space debris and </w:t>
      </w:r>
      <w:r w:rsidRPr="00867C6E">
        <w:rPr>
          <w:highlight w:val="yellow"/>
          <w:u w:val="single"/>
        </w:rPr>
        <w:t>taking up</w:t>
      </w:r>
      <w:r w:rsidRPr="003714CF">
        <w:rPr>
          <w:sz w:val="10"/>
        </w:rPr>
        <w:t xml:space="preserve"> otherwise </w:t>
      </w:r>
      <w:r w:rsidRPr="00867C6E">
        <w:rPr>
          <w:highlight w:val="yellow"/>
          <w:u w:val="single"/>
        </w:rPr>
        <w:t>useful orbit space.</w:t>
      </w:r>
      <w:r w:rsidRPr="003714CF">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3714CF">
        <w:rPr>
          <w:u w:val="single"/>
        </w:rPr>
        <w:t>the crew of the</w:t>
      </w:r>
      <w:r w:rsidRPr="003714CF">
        <w:rPr>
          <w:sz w:val="10"/>
        </w:rPr>
        <w:t xml:space="preserve"> International Space Station (</w:t>
      </w:r>
      <w:r w:rsidRPr="003714CF">
        <w:rPr>
          <w:u w:val="single"/>
        </w:rPr>
        <w:t>ISS</w:t>
      </w:r>
      <w:r w:rsidRPr="003714CF">
        <w:rPr>
          <w:sz w:val="10"/>
        </w:rPr>
        <w:t xml:space="preserve">) </w:t>
      </w:r>
      <w:r w:rsidRPr="003714CF">
        <w:rPr>
          <w:u w:val="single"/>
        </w:rPr>
        <w:t>had to take shelter three times due to close calls</w:t>
      </w:r>
      <w:r w:rsidRPr="003714CF">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3714CF">
        <w:rPr>
          <w:sz w:val="12"/>
          <w:szCs w:val="12"/>
        </w:rPr>
        <w:t>commercial</w:t>
      </w:r>
      <w:r w:rsidRPr="00867C6E">
        <w:rPr>
          <w:highlight w:val="yellow"/>
          <w:u w:val="single"/>
        </w:rPr>
        <w:t xml:space="preserve"> space tourism will</w:t>
      </w:r>
      <w:r w:rsidRPr="003714CF">
        <w:rPr>
          <w:sz w:val="10"/>
        </w:rPr>
        <w:t xml:space="preserve"> also </w:t>
      </w:r>
      <w:r w:rsidRPr="00867C6E">
        <w:rPr>
          <w:highlight w:val="yellow"/>
          <w:u w:val="single"/>
        </w:rPr>
        <w:t>increase</w:t>
      </w:r>
      <w:r w:rsidRPr="003714CF">
        <w:rPr>
          <w:u w:val="single"/>
        </w:rPr>
        <w:t xml:space="preserve"> the number of objects launched into space and thus the amount of </w:t>
      </w:r>
      <w:r w:rsidRPr="00867C6E">
        <w:rPr>
          <w:highlight w:val="yellow"/>
          <w:u w:val="single"/>
        </w:rPr>
        <w:t>debris.</w:t>
      </w:r>
      <w:r w:rsidRPr="003714CF">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867C6E">
        <w:rPr>
          <w:highlight w:val="yellow"/>
          <w:u w:val="single"/>
        </w:rPr>
        <w:t xml:space="preserve">The </w:t>
      </w:r>
      <w:r w:rsidRPr="00867C6E">
        <w:rPr>
          <w:rStyle w:val="Emphasis"/>
          <w:highlight w:val="yellow"/>
        </w:rPr>
        <w:t>Kessler Syndrome</w:t>
      </w:r>
      <w:r w:rsidRPr="00867C6E">
        <w:rPr>
          <w:highlight w:val="yellow"/>
          <w:u w:val="single"/>
        </w:rPr>
        <w:t xml:space="preserve"> is</w:t>
      </w:r>
      <w:r w:rsidRPr="003714CF">
        <w:rPr>
          <w:sz w:val="10"/>
        </w:rPr>
        <w:t xml:space="preserve"> a cascade </w:t>
      </w:r>
      <w:r w:rsidRPr="003714CF">
        <w:rPr>
          <w:u w:val="single"/>
        </w:rPr>
        <w:t xml:space="preserve">created </w:t>
      </w:r>
      <w:r w:rsidRPr="00867C6E">
        <w:rPr>
          <w:highlight w:val="yellow"/>
          <w:u w:val="single"/>
        </w:rPr>
        <w:t xml:space="preserve">when debris hits a space object, creating new debris and </w:t>
      </w:r>
      <w:r w:rsidRPr="00867C6E">
        <w:rPr>
          <w:rStyle w:val="Emphasis"/>
          <w:highlight w:val="yellow"/>
        </w:rPr>
        <w:t>setting off a chain reaction</w:t>
      </w:r>
      <w:r w:rsidRPr="00867C6E">
        <w:rPr>
          <w:highlight w:val="yellow"/>
          <w:u w:val="single"/>
        </w:rPr>
        <w:t xml:space="preserve"> of collisions that</w:t>
      </w:r>
      <w:r w:rsidRPr="003714CF">
        <w:rPr>
          <w:sz w:val="10"/>
        </w:rPr>
        <w:t xml:space="preserve"> eventually </w:t>
      </w:r>
      <w:r w:rsidRPr="00867C6E">
        <w:rPr>
          <w:rStyle w:val="Emphasis"/>
          <w:highlight w:val="yellow"/>
        </w:rPr>
        <w:t>closes off entire orbits.</w:t>
      </w:r>
      <w:r w:rsidRPr="003714CF">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3714CF">
        <w:rPr>
          <w:u w:val="single"/>
        </w:rPr>
        <w:t xml:space="preserve">In 2011, The National Research Council predicted that the Kessler Syndrome </w:t>
      </w:r>
      <w:r w:rsidRPr="003714CF">
        <w:rPr>
          <w:rStyle w:val="Emphasis"/>
        </w:rPr>
        <w:t>could happen within ten to twenty years.</w:t>
      </w:r>
      <w:r w:rsidRPr="003714CF">
        <w:rPr>
          <w:sz w:val="10"/>
        </w:rPr>
        <w:t xml:space="preserve">51 Donald J. Kessler, the astrophysicist and NASA scientist who theorized the Kessler Syndrome in 1978, believes this cascade may be a century away, meaning that there is still time to develop a solution.52 </w:t>
      </w:r>
    </w:p>
    <w:p w14:paraId="0BA1E04C" w14:textId="77777777" w:rsidR="000561E3" w:rsidRPr="003714CF" w:rsidRDefault="000561E3" w:rsidP="000561E3">
      <w:pPr>
        <w:pStyle w:val="Heading4"/>
        <w:rPr>
          <w:rFonts w:cs="Calibri"/>
        </w:rPr>
      </w:pPr>
      <w:r w:rsidRPr="003714CF">
        <w:rPr>
          <w:rFonts w:cs="Calibri"/>
        </w:rPr>
        <w:t>Collisions make orbit unusable, causing nuclear war, mass starvation, and economic destruction. Jonson 13</w:t>
      </w:r>
    </w:p>
    <w:p w14:paraId="5C267091" w14:textId="77777777" w:rsidR="000561E3" w:rsidRPr="003714CF" w:rsidRDefault="000561E3" w:rsidP="000561E3">
      <w:pPr>
        <w:rPr>
          <w:szCs w:val="22"/>
        </w:rPr>
      </w:pPr>
      <w:r w:rsidRPr="003714CF">
        <w:rPr>
          <w:szCs w:val="22"/>
        </w:rPr>
        <w:t xml:space="preserve">Les Johnson 13, Deputy Manager for NASA's Advanced Concepts Office at the Marshall Space Flight Center, Co-Investigator for the JAXA T-Rex Space Tether Experiment and PI of NASA's </w:t>
      </w:r>
      <w:proofErr w:type="spellStart"/>
      <w:r w:rsidRPr="003714CF">
        <w:rPr>
          <w:szCs w:val="22"/>
        </w:rPr>
        <w:t>ProSEDS</w:t>
      </w:r>
      <w:proofErr w:type="spellEnd"/>
      <w:r w:rsidRPr="003714CF">
        <w:rPr>
          <w:szCs w:val="22"/>
        </w:rPr>
        <w:t xml:space="preserve"> Experiment, Master's Degree in Physics from Vanderbilt University, Popular Science Writer, and NASA Technologist, Frequent Contributor to the Journal of the British Interplanetary </w:t>
      </w:r>
      <w:proofErr w:type="spellStart"/>
      <w:r w:rsidRPr="003714CF">
        <w:rPr>
          <w:szCs w:val="22"/>
        </w:rPr>
        <w:t>Sodety</w:t>
      </w:r>
      <w:proofErr w:type="spellEnd"/>
      <w:r w:rsidRPr="003714CF">
        <w:rPr>
          <w:szCs w:val="22"/>
        </w:rPr>
        <w:t xml:space="preserve"> and Member of the American Institute of Aeronautics and Astronautics, National Space Society, the World Future Society, and MENSA, Sky Alert!: When Satellites Fail, p. 9-12</w:t>
      </w:r>
    </w:p>
    <w:p w14:paraId="49B943EA" w14:textId="77777777" w:rsidR="000561E3" w:rsidRPr="003714CF" w:rsidRDefault="000561E3" w:rsidP="000561E3">
      <w:pPr>
        <w:ind w:left="720"/>
        <w:rPr>
          <w:sz w:val="12"/>
        </w:rPr>
      </w:pPr>
      <w:r w:rsidRPr="003714CF">
        <w:rPr>
          <w:sz w:val="12"/>
        </w:rPr>
        <w:t xml:space="preserve">Whatever the initial cause, the result may be the same. </w:t>
      </w:r>
      <w:r w:rsidRPr="003714CF">
        <w:rPr>
          <w:rStyle w:val="StyleUnderline"/>
        </w:rPr>
        <w:t xml:space="preserve">A </w:t>
      </w:r>
      <w:r w:rsidRPr="003714CF">
        <w:rPr>
          <w:rStyle w:val="Emphasis"/>
        </w:rPr>
        <w:t>sat</w:t>
      </w:r>
      <w:r w:rsidRPr="003714CF">
        <w:rPr>
          <w:rStyle w:val="StyleUnderline"/>
        </w:rPr>
        <w:t>ellite destroyed</w:t>
      </w:r>
      <w:r w:rsidRPr="003714CF">
        <w:rPr>
          <w:sz w:val="12"/>
        </w:rPr>
        <w:t xml:space="preserve"> in orbit </w:t>
      </w:r>
      <w:r w:rsidRPr="003714CF">
        <w:rPr>
          <w:rStyle w:val="StyleUnderline"/>
        </w:rPr>
        <w:t>will break apart into thousands of pieces</w:t>
      </w:r>
      <w:r w:rsidRPr="003714CF">
        <w:rPr>
          <w:sz w:val="12"/>
        </w:rPr>
        <w:t xml:space="preserve">, each traveling at over 8 km/sec. </w:t>
      </w:r>
      <w:r w:rsidRPr="003714CF">
        <w:rPr>
          <w:rStyle w:val="StyleUnderline"/>
        </w:rPr>
        <w:t>This</w:t>
      </w:r>
      <w:r w:rsidRPr="003714CF">
        <w:rPr>
          <w:sz w:val="12"/>
        </w:rPr>
        <w:t xml:space="preserve"> virtual </w:t>
      </w:r>
      <w:r w:rsidRPr="003714CF">
        <w:rPr>
          <w:rStyle w:val="StyleUnderline"/>
        </w:rPr>
        <w:t>shotgun blast</w:t>
      </w:r>
      <w:r w:rsidRPr="003714CF">
        <w:rPr>
          <w:sz w:val="12"/>
        </w:rPr>
        <w:t xml:space="preserve">, with pellets traveling 20 times faster than a bullet, </w:t>
      </w:r>
      <w:r w:rsidRPr="003714CF">
        <w:rPr>
          <w:rStyle w:val="StyleUnderline"/>
        </w:rPr>
        <w:t>will quickly spread out</w:t>
      </w:r>
      <w:r w:rsidRPr="003714CF">
        <w:rPr>
          <w:sz w:val="12"/>
        </w:rPr>
        <w:t xml:space="preserve">, with each pellet now following its own orbit around the Earth. With over 300,000 other pieces of junk already there, </w:t>
      </w:r>
      <w:r w:rsidRPr="003714CF">
        <w:rPr>
          <w:rStyle w:val="StyleUnderline"/>
        </w:rPr>
        <w:t xml:space="preserve">the tipping point is </w:t>
      </w:r>
      <w:proofErr w:type="gramStart"/>
      <w:r w:rsidRPr="003714CF">
        <w:rPr>
          <w:rStyle w:val="StyleUnderline"/>
        </w:rPr>
        <w:t>crossed</w:t>
      </w:r>
      <w:proofErr w:type="gramEnd"/>
      <w:r w:rsidRPr="003714CF">
        <w:rPr>
          <w:rStyle w:val="StyleUnderline"/>
        </w:rPr>
        <w:t xml:space="preserve"> and a </w:t>
      </w:r>
      <w:r w:rsidRPr="00867C6E">
        <w:rPr>
          <w:rStyle w:val="StyleUnderline"/>
          <w:highlight w:val="yellow"/>
        </w:rPr>
        <w:t>runaway</w:t>
      </w:r>
      <w:r w:rsidRPr="003714CF">
        <w:rPr>
          <w:rStyle w:val="StyleUnderline"/>
        </w:rPr>
        <w:t xml:space="preserve"> series of </w:t>
      </w:r>
      <w:r w:rsidRPr="00867C6E">
        <w:rPr>
          <w:rStyle w:val="StyleUnderline"/>
          <w:highlight w:val="yellow"/>
        </w:rPr>
        <w:t xml:space="preserve">collisions </w:t>
      </w:r>
      <w:r w:rsidRPr="003714CF">
        <w:rPr>
          <w:rStyle w:val="Emphasis"/>
        </w:rPr>
        <w:t>begin</w:t>
      </w:r>
      <w:r w:rsidRPr="003714CF">
        <w:rPr>
          <w:rStyle w:val="StyleUnderline"/>
        </w:rPr>
        <w:t>s</w:t>
      </w:r>
      <w:r w:rsidRPr="003714CF">
        <w:rPr>
          <w:sz w:val="12"/>
        </w:rPr>
        <w:t xml:space="preserve">. A few orbits later, two of the new debris pieces strike other satellites, causing them to explode into thousands more pieces of debris. </w:t>
      </w:r>
      <w:r w:rsidRPr="003714CF">
        <w:rPr>
          <w:rStyle w:val="StyleUnderline"/>
        </w:rPr>
        <w:t>The rate of collisions increases</w:t>
      </w:r>
      <w:r w:rsidRPr="003714CF">
        <w:rPr>
          <w:sz w:val="12"/>
        </w:rPr>
        <w:t xml:space="preserve">, now with more </w:t>
      </w:r>
      <w:r w:rsidRPr="003714CF">
        <w:rPr>
          <w:sz w:val="12"/>
        </w:rPr>
        <w:lastRenderedPageBreak/>
        <w:t xml:space="preserve">spacecraft being destroyed. Called </w:t>
      </w:r>
      <w:r w:rsidRPr="003714CF">
        <w:rPr>
          <w:rStyle w:val="StyleUnderline"/>
        </w:rPr>
        <w:t>the "Kessler Effect"</w:t>
      </w:r>
      <w:r w:rsidRPr="003714CF">
        <w:rPr>
          <w:sz w:val="12"/>
        </w:rPr>
        <w:t xml:space="preserve">, after the NASA scientist who first warned of its dangers, these debris objects, now numbering in the millions, </w:t>
      </w:r>
      <w:r w:rsidRPr="00867C6E">
        <w:rPr>
          <w:rStyle w:val="StyleUnderline"/>
          <w:highlight w:val="yellow"/>
        </w:rPr>
        <w:t>cascade</w:t>
      </w:r>
      <w:r w:rsidRPr="003714CF">
        <w:rPr>
          <w:sz w:val="12"/>
        </w:rPr>
        <w:t xml:space="preserve"> around the Earth, </w:t>
      </w:r>
      <w:r w:rsidRPr="00867C6E">
        <w:rPr>
          <w:rStyle w:val="StyleUnderline"/>
          <w:highlight w:val="yellow"/>
        </w:rPr>
        <w:t xml:space="preserve">destroying every </w:t>
      </w:r>
      <w:r w:rsidRPr="00867C6E">
        <w:rPr>
          <w:rStyle w:val="Emphasis"/>
          <w:highlight w:val="yellow"/>
        </w:rPr>
        <w:t>sat</w:t>
      </w:r>
      <w:r w:rsidRPr="003714CF">
        <w:rPr>
          <w:rStyle w:val="StyleUnderline"/>
        </w:rPr>
        <w:t>ellite</w:t>
      </w:r>
      <w:r w:rsidRPr="00867C6E">
        <w:rPr>
          <w:rStyle w:val="StyleUnderline"/>
          <w:highlight w:val="yellow"/>
        </w:rPr>
        <w:t xml:space="preserve"> in </w:t>
      </w:r>
      <w:r w:rsidRPr="00867C6E">
        <w:rPr>
          <w:rStyle w:val="Emphasis"/>
          <w:highlight w:val="yellow"/>
        </w:rPr>
        <w:t>l</w:t>
      </w:r>
      <w:r w:rsidRPr="003714CF">
        <w:rPr>
          <w:rStyle w:val="StyleUnderline"/>
        </w:rPr>
        <w:t>ow</w:t>
      </w:r>
      <w:r w:rsidRPr="00867C6E">
        <w:rPr>
          <w:rStyle w:val="StyleUnderline"/>
          <w:highlight w:val="yellow"/>
        </w:rPr>
        <w:t xml:space="preserve"> </w:t>
      </w:r>
      <w:r w:rsidRPr="00867C6E">
        <w:rPr>
          <w:rStyle w:val="Emphasis"/>
          <w:highlight w:val="yellow"/>
        </w:rPr>
        <w:t>E</w:t>
      </w:r>
      <w:r w:rsidRPr="003714CF">
        <w:rPr>
          <w:rStyle w:val="StyleUnderline"/>
        </w:rPr>
        <w:t>arth</w:t>
      </w:r>
      <w:r w:rsidRPr="00867C6E">
        <w:rPr>
          <w:rStyle w:val="StyleUnderline"/>
          <w:highlight w:val="yellow"/>
        </w:rPr>
        <w:t xml:space="preserve"> </w:t>
      </w:r>
      <w:r w:rsidRPr="00867C6E">
        <w:rPr>
          <w:rStyle w:val="Emphasis"/>
          <w:highlight w:val="yellow"/>
        </w:rPr>
        <w:t>o</w:t>
      </w:r>
      <w:r w:rsidRPr="003714CF">
        <w:rPr>
          <w:rStyle w:val="StyleUnderline"/>
        </w:rPr>
        <w:t>rbit</w:t>
      </w:r>
      <w:r w:rsidRPr="003714CF">
        <w:rPr>
          <w:sz w:val="12"/>
        </w:rPr>
        <w:t xml:space="preserve">. </w:t>
      </w:r>
      <w:r w:rsidRPr="003714CF">
        <w:rPr>
          <w:rStyle w:val="StyleUnderline"/>
        </w:rPr>
        <w:t>Without an atmosphere to slow them down</w:t>
      </w:r>
      <w:r w:rsidRPr="003714CF">
        <w:rPr>
          <w:sz w:val="12"/>
        </w:rPr>
        <w:t xml:space="preserve">, thus </w:t>
      </w:r>
      <w:r w:rsidRPr="003714CF">
        <w:rPr>
          <w:rStyle w:val="StyleUnderline"/>
        </w:rPr>
        <w:t xml:space="preserve">allowing </w:t>
      </w:r>
      <w:r w:rsidRPr="00867C6E">
        <w:rPr>
          <w:rStyle w:val="StyleUnderline"/>
          <w:highlight w:val="yellow"/>
        </w:rPr>
        <w:t>debris</w:t>
      </w:r>
      <w:r w:rsidRPr="003714CF">
        <w:rPr>
          <w:rStyle w:val="StyleUnderline"/>
        </w:rPr>
        <w:t xml:space="preserve"> pieces to bum up, most debris</w:t>
      </w:r>
      <w:r w:rsidRPr="003714CF">
        <w:rPr>
          <w:sz w:val="12"/>
        </w:rPr>
        <w:t xml:space="preserve"> (perhaps </w:t>
      </w:r>
      <w:r w:rsidRPr="003714CF">
        <w:rPr>
          <w:rStyle w:val="StyleUnderline"/>
        </w:rPr>
        <w:t xml:space="preserve">numbering in the millions) </w:t>
      </w:r>
      <w:r w:rsidRPr="00867C6E">
        <w:rPr>
          <w:rStyle w:val="StyleUnderline"/>
          <w:highlight w:val="yellow"/>
        </w:rPr>
        <w:t>will remain in space for</w:t>
      </w:r>
      <w:r w:rsidRPr="003714CF">
        <w:rPr>
          <w:rStyle w:val="StyleUnderline"/>
        </w:rPr>
        <w:t xml:space="preserve"> hundreds or </w:t>
      </w:r>
      <w:r w:rsidRPr="00867C6E">
        <w:rPr>
          <w:rStyle w:val="StyleUnderline"/>
          <w:highlight w:val="yellow"/>
        </w:rPr>
        <w:t>thousands of years.</w:t>
      </w:r>
      <w:r w:rsidRPr="003714CF">
        <w:rPr>
          <w:rStyle w:val="StyleUnderline"/>
        </w:rPr>
        <w:t xml:space="preserve"> Any new satellite will be threatened by destruction as soon as it enters space, effectively </w:t>
      </w:r>
      <w:r w:rsidRPr="00867C6E">
        <w:rPr>
          <w:rStyle w:val="StyleUnderline"/>
          <w:highlight w:val="yellow"/>
        </w:rPr>
        <w:t>rendering</w:t>
      </w:r>
      <w:r w:rsidRPr="003714CF">
        <w:rPr>
          <w:rStyle w:val="StyleUnderline"/>
        </w:rPr>
        <w:t xml:space="preserve"> many Earth </w:t>
      </w:r>
      <w:r w:rsidRPr="00867C6E">
        <w:rPr>
          <w:rStyle w:val="StyleUnderline"/>
          <w:highlight w:val="yellow"/>
        </w:rPr>
        <w:t xml:space="preserve">orbits </w:t>
      </w:r>
      <w:r w:rsidRPr="00867C6E">
        <w:rPr>
          <w:rStyle w:val="Emphasis"/>
          <w:highlight w:val="yellow"/>
        </w:rPr>
        <w:t>unusable</w:t>
      </w:r>
      <w:r w:rsidRPr="003714CF">
        <w:rPr>
          <w:sz w:val="12"/>
        </w:rPr>
        <w:t xml:space="preserve">. But what about us on the ground? How will this affect us? </w:t>
      </w:r>
      <w:r w:rsidRPr="003714CF">
        <w:rPr>
          <w:rStyle w:val="StyleUnderline"/>
        </w:rPr>
        <w:t xml:space="preserve">Imagine a world that suddenly </w:t>
      </w:r>
      <w:r w:rsidRPr="003714CF">
        <w:rPr>
          <w:rStyle w:val="Emphasis"/>
        </w:rPr>
        <w:t xml:space="preserve">loses </w:t>
      </w:r>
      <w:proofErr w:type="gramStart"/>
      <w:r w:rsidRPr="003714CF">
        <w:rPr>
          <w:rStyle w:val="Emphasis"/>
        </w:rPr>
        <w:t>all of</w:t>
      </w:r>
      <w:proofErr w:type="gramEnd"/>
      <w:r w:rsidRPr="003714CF">
        <w:rPr>
          <w:rStyle w:val="Emphasis"/>
        </w:rPr>
        <w:t xml:space="preserve"> its space technology</w:t>
      </w:r>
      <w:r w:rsidRPr="003714CF">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Add to this the </w:t>
      </w:r>
      <w:r w:rsidRPr="003714CF">
        <w:rPr>
          <w:strike/>
          <w:sz w:val="12"/>
        </w:rPr>
        <w:t>crippling</w:t>
      </w:r>
      <w:r w:rsidRPr="003714CF">
        <w:rPr>
          <w:sz w:val="12"/>
        </w:rPr>
        <w:t xml:space="preserve"> of the US military who now depend upon spy satellites, space-based communications systems, and GPS to know where their troops and supplies are </w:t>
      </w:r>
      <w:proofErr w:type="gramStart"/>
      <w:r w:rsidRPr="003714CF">
        <w:rPr>
          <w:sz w:val="12"/>
        </w:rPr>
        <w:t>located at all times</w:t>
      </w:r>
      <w:proofErr w:type="gramEnd"/>
      <w:r w:rsidRPr="003714CF">
        <w:rPr>
          <w:sz w:val="12"/>
        </w:rPr>
        <w:t xml:space="preserve"> and anywhere in the world.</w:t>
      </w:r>
      <w:r w:rsidRPr="003714CF">
        <w:rPr>
          <w:rStyle w:val="StyleUnderline"/>
        </w:rPr>
        <w:t xml:space="preserve"> </w:t>
      </w:r>
      <w:r w:rsidRPr="00867C6E">
        <w:rPr>
          <w:rStyle w:val="StyleUnderline"/>
          <w:highlight w:val="yellow"/>
        </w:rPr>
        <w:t xml:space="preserve">The result is a </w:t>
      </w:r>
      <w:r w:rsidRPr="00867C6E">
        <w:rPr>
          <w:rStyle w:val="Emphasis"/>
          <w:highlight w:val="yellow"/>
        </w:rPr>
        <w:t>nightmarish world</w:t>
      </w:r>
      <w:r w:rsidRPr="003714CF">
        <w:rPr>
          <w:rStyle w:val="StyleUnderline"/>
        </w:rPr>
        <w:t xml:space="preserve">, one step away from </w:t>
      </w:r>
      <w:r w:rsidRPr="00867C6E">
        <w:rPr>
          <w:rStyle w:val="Emphasis"/>
          <w:highlight w:val="yellow"/>
        </w:rPr>
        <w:t>nuclear war</w:t>
      </w:r>
      <w:r w:rsidRPr="00867C6E">
        <w:rPr>
          <w:rStyle w:val="StyleUnderline"/>
          <w:highlight w:val="yellow"/>
        </w:rPr>
        <w:t xml:space="preserve">, </w:t>
      </w:r>
      <w:r w:rsidRPr="00867C6E">
        <w:rPr>
          <w:rStyle w:val="Emphasis"/>
          <w:highlight w:val="yellow"/>
        </w:rPr>
        <w:t>economic disaster</w:t>
      </w:r>
      <w:r w:rsidRPr="00867C6E">
        <w:rPr>
          <w:rStyle w:val="StyleUnderline"/>
          <w:highlight w:val="yellow"/>
        </w:rPr>
        <w:t>, and</w:t>
      </w:r>
      <w:r w:rsidRPr="003714CF">
        <w:rPr>
          <w:rStyle w:val="StyleUnderline"/>
        </w:rPr>
        <w:t xml:space="preserve"> potential </w:t>
      </w:r>
      <w:r w:rsidRPr="00867C6E">
        <w:rPr>
          <w:rStyle w:val="Emphasis"/>
          <w:highlight w:val="yellow"/>
        </w:rPr>
        <w:t>mass starvation</w:t>
      </w:r>
      <w:r w:rsidRPr="003714CF">
        <w:rPr>
          <w:rStyle w:val="StyleUnderline"/>
        </w:rPr>
        <w:t>.</w:t>
      </w:r>
      <w:r w:rsidRPr="003714CF">
        <w:rPr>
          <w:sz w:val="12"/>
        </w:rPr>
        <w:t xml:space="preserve"> This is the world in which we are now perilously close to living. Space satellites now touch our lives in many ways. And, unfortunately, these </w:t>
      </w:r>
      <w:r w:rsidRPr="003714CF">
        <w:rPr>
          <w:rStyle w:val="StyleUnderline"/>
        </w:rPr>
        <w:t xml:space="preserve">satellites are </w:t>
      </w:r>
      <w:r w:rsidRPr="003714CF">
        <w:rPr>
          <w:rStyle w:val="Emphasis"/>
        </w:rPr>
        <w:t>extremely vulnerable</w:t>
      </w:r>
      <w:r w:rsidRPr="003714CF">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14CF">
        <w:rPr>
          <w:rStyle w:val="StyleUnderline"/>
        </w:rPr>
        <w:t xml:space="preserve">we are dependent upon them simply because they offer capabilities that are simply </w:t>
      </w:r>
      <w:r w:rsidRPr="003714CF">
        <w:rPr>
          <w:rStyle w:val="Emphasis"/>
        </w:rPr>
        <w:t>unavailable any other way</w:t>
      </w:r>
      <w:r w:rsidRPr="003714CF">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3714CF">
        <w:rPr>
          <w:sz w:val="12"/>
        </w:rPr>
        <w:t>these spacecraft</w:t>
      </w:r>
      <w:proofErr w:type="gramEnd"/>
      <w:r w:rsidRPr="003714CF">
        <w:rPr>
          <w:sz w:val="12"/>
        </w:rPr>
        <w:t xml:space="preserve"> provide and many are dependent upon them. </w:t>
      </w:r>
      <w:r w:rsidRPr="003714CF">
        <w:rPr>
          <w:rStyle w:val="StyleUnderline"/>
        </w:rPr>
        <w:t xml:space="preserve">Commercial </w:t>
      </w:r>
      <w:r w:rsidRPr="00867C6E">
        <w:rPr>
          <w:rStyle w:val="Emphasis"/>
          <w:highlight w:val="yellow"/>
        </w:rPr>
        <w:t>aviation</w:t>
      </w:r>
      <w:r w:rsidRPr="00867C6E">
        <w:rPr>
          <w:rStyle w:val="StyleUnderline"/>
          <w:highlight w:val="yellow"/>
        </w:rPr>
        <w:t xml:space="preserve">, </w:t>
      </w:r>
      <w:r w:rsidRPr="00867C6E">
        <w:rPr>
          <w:rStyle w:val="Emphasis"/>
          <w:highlight w:val="yellow"/>
        </w:rPr>
        <w:t>shipping</w:t>
      </w:r>
      <w:r w:rsidRPr="00867C6E">
        <w:rPr>
          <w:rStyle w:val="StyleUnderline"/>
          <w:highlight w:val="yellow"/>
        </w:rPr>
        <w:t xml:space="preserve">, </w:t>
      </w:r>
      <w:r w:rsidRPr="00867C6E">
        <w:rPr>
          <w:rStyle w:val="Emphasis"/>
          <w:highlight w:val="yellow"/>
        </w:rPr>
        <w:t>emergency</w:t>
      </w:r>
      <w:r w:rsidRPr="00867C6E">
        <w:rPr>
          <w:rStyle w:val="StyleUnderline"/>
          <w:highlight w:val="yellow"/>
        </w:rPr>
        <w:t xml:space="preserve"> services</w:t>
      </w:r>
      <w:r w:rsidRPr="003714CF">
        <w:rPr>
          <w:rStyle w:val="StyleUnderline"/>
        </w:rPr>
        <w:t xml:space="preserve">, vehicle fleet tracking, </w:t>
      </w:r>
      <w:r w:rsidRPr="00867C6E">
        <w:rPr>
          <w:rStyle w:val="Emphasis"/>
          <w:highlight w:val="yellow"/>
        </w:rPr>
        <w:t>financial</w:t>
      </w:r>
      <w:r w:rsidRPr="00867C6E">
        <w:rPr>
          <w:rStyle w:val="StyleUnderline"/>
          <w:highlight w:val="yellow"/>
        </w:rPr>
        <w:t xml:space="preserve"> transactions, and </w:t>
      </w:r>
      <w:r w:rsidRPr="00867C6E">
        <w:rPr>
          <w:rStyle w:val="Emphasis"/>
          <w:highlight w:val="yellow"/>
        </w:rPr>
        <w:t>ag</w:t>
      </w:r>
      <w:r w:rsidRPr="003714CF">
        <w:rPr>
          <w:rStyle w:val="StyleUnderline"/>
        </w:rPr>
        <w:t xml:space="preserve">riculture </w:t>
      </w:r>
      <w:r w:rsidRPr="00867C6E">
        <w:rPr>
          <w:rStyle w:val="StyleUnderline"/>
          <w:highlight w:val="yellow"/>
        </w:rPr>
        <w:t>are</w:t>
      </w:r>
      <w:r w:rsidRPr="003714CF">
        <w:rPr>
          <w:rStyle w:val="StyleUnderline"/>
        </w:rPr>
        <w:t xml:space="preserve"> areas of the economy that are increasingly </w:t>
      </w:r>
      <w:r w:rsidRPr="00867C6E">
        <w:rPr>
          <w:rStyle w:val="Emphasis"/>
          <w:highlight w:val="yellow"/>
        </w:rPr>
        <w:t>reliant</w:t>
      </w:r>
      <w:r w:rsidRPr="003714CF">
        <w:rPr>
          <w:rStyle w:val="StyleUnderline"/>
        </w:rPr>
        <w:t xml:space="preserve"> on space. </w:t>
      </w:r>
      <w:proofErr w:type="spellStart"/>
      <w:r w:rsidRPr="003714CF">
        <w:rPr>
          <w:sz w:val="12"/>
        </w:rPr>
        <w:t>Telestar</w:t>
      </w:r>
      <w:proofErr w:type="spellEnd"/>
      <w:r w:rsidRPr="003714CF">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3714CF">
        <w:rPr>
          <w:sz w:val="12"/>
        </w:rPr>
        <w:t>ali</w:t>
      </w:r>
      <w:proofErr w:type="spellEnd"/>
      <w:r w:rsidRPr="003714CF">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3714CF">
        <w:rPr>
          <w:sz w:val="12"/>
        </w:rPr>
        <w:t>a large number of</w:t>
      </w:r>
      <w:proofErr w:type="gramEnd"/>
      <w:r w:rsidRPr="003714CF">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3714CF">
        <w:rPr>
          <w:sz w:val="12"/>
        </w:rPr>
        <w:t>days</w:t>
      </w:r>
      <w:proofErr w:type="gramEnd"/>
      <w:r w:rsidRPr="003714CF">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3714CF">
        <w:rPr>
          <w:sz w:val="12"/>
        </w:rPr>
        <w:t>Figure !</w:t>
      </w:r>
      <w:proofErr w:type="gramEnd"/>
      <w:r w:rsidRPr="003714CF">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3714CF">
        <w:rPr>
          <w:sz w:val="12"/>
        </w:rPr>
        <w:t>evacuations</w:t>
      </w:r>
      <w:proofErr w:type="gramEnd"/>
      <w:r w:rsidRPr="003714CF">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14CF">
        <w:rPr>
          <w:rStyle w:val="StyleUnderline"/>
        </w:rPr>
        <w:t xml:space="preserve">Satellite information is critical to </w:t>
      </w:r>
      <w:r w:rsidRPr="003714CF">
        <w:rPr>
          <w:rStyle w:val="Emphasis"/>
        </w:rPr>
        <w:t>all aspects</w:t>
      </w:r>
      <w:r w:rsidRPr="003714CF">
        <w:rPr>
          <w:rStyle w:val="StyleUnderline"/>
        </w:rPr>
        <w:t xml:space="preserve"> of US intelligence and military planning. </w:t>
      </w:r>
      <w:r w:rsidRPr="00867C6E">
        <w:rPr>
          <w:rStyle w:val="StyleUnderline"/>
          <w:highlight w:val="yellow"/>
        </w:rPr>
        <w:t xml:space="preserve">Spy </w:t>
      </w:r>
      <w:r w:rsidRPr="00867C6E">
        <w:rPr>
          <w:rStyle w:val="Emphasis"/>
          <w:highlight w:val="yellow"/>
        </w:rPr>
        <w:t>sat</w:t>
      </w:r>
      <w:r w:rsidRPr="003714CF">
        <w:rPr>
          <w:rStyle w:val="StyleUnderline"/>
        </w:rPr>
        <w:t>ellite</w:t>
      </w:r>
      <w:r w:rsidRPr="00867C6E">
        <w:rPr>
          <w:rStyle w:val="Emphasis"/>
          <w:highlight w:val="yellow"/>
        </w:rPr>
        <w:t>s</w:t>
      </w:r>
      <w:r w:rsidRPr="003714CF">
        <w:rPr>
          <w:rStyle w:val="StyleUnderline"/>
        </w:rPr>
        <w:t xml:space="preserve"> are used to </w:t>
      </w:r>
      <w:r w:rsidRPr="00867C6E">
        <w:rPr>
          <w:rStyle w:val="StyleUnderline"/>
          <w:highlight w:val="yellow"/>
        </w:rPr>
        <w:t>monitor</w:t>
      </w:r>
      <w:r w:rsidRPr="003714CF">
        <w:rPr>
          <w:rStyle w:val="StyleUnderline"/>
        </w:rPr>
        <w:t xml:space="preserve"> compliance with international </w:t>
      </w:r>
      <w:r w:rsidRPr="00867C6E">
        <w:rPr>
          <w:rStyle w:val="StyleUnderline"/>
          <w:highlight w:val="yellow"/>
        </w:rPr>
        <w:t>arms treaties and</w:t>
      </w:r>
      <w:r w:rsidRPr="003714CF">
        <w:rPr>
          <w:rStyle w:val="StyleUnderline"/>
        </w:rPr>
        <w:t xml:space="preserve"> to assess the </w:t>
      </w:r>
      <w:r w:rsidRPr="00867C6E">
        <w:rPr>
          <w:rStyle w:val="StyleUnderline"/>
          <w:highlight w:val="yellow"/>
        </w:rPr>
        <w:t>military activities of</w:t>
      </w:r>
      <w:r w:rsidRPr="003714CF">
        <w:rPr>
          <w:rStyle w:val="StyleUnderline"/>
        </w:rPr>
        <w:t xml:space="preserve"> countries such as </w:t>
      </w:r>
      <w:r w:rsidRPr="00867C6E">
        <w:rPr>
          <w:rStyle w:val="Emphasis"/>
          <w:highlight w:val="yellow"/>
        </w:rPr>
        <w:t>China</w:t>
      </w:r>
      <w:r w:rsidRPr="00867C6E">
        <w:rPr>
          <w:rStyle w:val="StyleUnderline"/>
          <w:highlight w:val="yellow"/>
        </w:rPr>
        <w:t xml:space="preserve">, </w:t>
      </w:r>
      <w:r w:rsidRPr="00867C6E">
        <w:rPr>
          <w:rStyle w:val="Emphasis"/>
          <w:highlight w:val="yellow"/>
        </w:rPr>
        <w:t>Russia</w:t>
      </w:r>
      <w:r w:rsidRPr="00867C6E">
        <w:rPr>
          <w:rStyle w:val="StyleUnderline"/>
          <w:highlight w:val="yellow"/>
        </w:rPr>
        <w:t xml:space="preserve">, </w:t>
      </w:r>
      <w:r w:rsidRPr="00867C6E">
        <w:rPr>
          <w:rStyle w:val="Emphasis"/>
          <w:highlight w:val="yellow"/>
        </w:rPr>
        <w:t>Iran</w:t>
      </w:r>
      <w:r w:rsidRPr="00867C6E">
        <w:rPr>
          <w:rStyle w:val="StyleUnderline"/>
          <w:highlight w:val="yellow"/>
        </w:rPr>
        <w:t xml:space="preserve">, and </w:t>
      </w:r>
      <w:r w:rsidRPr="00867C6E">
        <w:rPr>
          <w:rStyle w:val="Emphasis"/>
          <w:highlight w:val="yellow"/>
        </w:rPr>
        <w:t>North Korea</w:t>
      </w:r>
      <w:r w:rsidRPr="003714CF">
        <w:rPr>
          <w:sz w:val="12"/>
        </w:rPr>
        <w:t xml:space="preserve">. Figure 1.2 shows the capability of modem unclassified space-based imaging. The capability of the classified systems is presumed to be significantly better, providing much more detail. </w:t>
      </w:r>
      <w:r w:rsidRPr="00867C6E">
        <w:rPr>
          <w:rStyle w:val="StyleUnderline"/>
          <w:highlight w:val="yellow"/>
        </w:rPr>
        <w:t>Losing these</w:t>
      </w:r>
      <w:r w:rsidRPr="003714CF">
        <w:rPr>
          <w:rStyle w:val="StyleUnderline"/>
        </w:rPr>
        <w:t xml:space="preserve"> satellites </w:t>
      </w:r>
      <w:r w:rsidRPr="00867C6E">
        <w:rPr>
          <w:rStyle w:val="StyleUnderline"/>
          <w:highlight w:val="yellow"/>
        </w:rPr>
        <w:t>would place</w:t>
      </w:r>
      <w:r w:rsidRPr="003714CF">
        <w:rPr>
          <w:rStyle w:val="StyleUnderline"/>
        </w:rPr>
        <w:t xml:space="preserve"> global </w:t>
      </w:r>
      <w:r w:rsidRPr="00867C6E">
        <w:rPr>
          <w:rStyle w:val="StyleUnderline"/>
          <w:highlight w:val="yellow"/>
        </w:rPr>
        <w:t xml:space="preserve">militaries on </w:t>
      </w:r>
      <w:r w:rsidRPr="00867C6E">
        <w:rPr>
          <w:rStyle w:val="Emphasis"/>
          <w:highlight w:val="yellow"/>
        </w:rPr>
        <w:t>high alert</w:t>
      </w:r>
      <w:r w:rsidRPr="003714CF">
        <w:rPr>
          <w:sz w:val="12"/>
        </w:rPr>
        <w:t xml:space="preserve"> and have them operating, literally, in the blind. </w:t>
      </w:r>
      <w:r w:rsidRPr="003714CF">
        <w:rPr>
          <w:rStyle w:val="StyleUnderline"/>
        </w:rPr>
        <w:t>Our military would suddenly become vulnerable in other areas as well. GPS</w:t>
      </w:r>
      <w:r w:rsidRPr="003714CF">
        <w:rPr>
          <w:sz w:val="12"/>
        </w:rPr>
        <w:t xml:space="preserve">, a network of 24-32 satellites in medium-Earth orbit, </w:t>
      </w:r>
      <w:r w:rsidRPr="003714CF">
        <w:rPr>
          <w:rStyle w:val="StyleUnderline"/>
        </w:rPr>
        <w:t xml:space="preserve">was developed to provide precise position </w:t>
      </w:r>
      <w:r w:rsidRPr="003714CF">
        <w:rPr>
          <w:rStyle w:val="Emphasis"/>
        </w:rPr>
        <w:t>info</w:t>
      </w:r>
      <w:r w:rsidRPr="003714CF">
        <w:rPr>
          <w:rStyle w:val="StyleUnderline"/>
        </w:rPr>
        <w:t>rmation to the military, and it is now in common use by individuals and industry. The network</w:t>
      </w:r>
      <w:r w:rsidRPr="003714CF">
        <w:rPr>
          <w:sz w:val="12"/>
        </w:rPr>
        <w:t xml:space="preserve">, which became fully operational in 1993, </w:t>
      </w:r>
      <w:r w:rsidRPr="003714CF">
        <w:rPr>
          <w:rStyle w:val="StyleUnderline"/>
        </w:rPr>
        <w:t>allows</w:t>
      </w:r>
      <w:r w:rsidRPr="003714CF">
        <w:rPr>
          <w:sz w:val="12"/>
        </w:rPr>
        <w:t xml:space="preserve"> our </w:t>
      </w:r>
      <w:r w:rsidRPr="003714CF">
        <w:rPr>
          <w:rStyle w:val="StyleUnderline"/>
        </w:rPr>
        <w:t>armed forces to know their exact locations anywhere in the world. It is used to guide bombs to</w:t>
      </w:r>
      <w:r w:rsidRPr="003714CF">
        <w:rPr>
          <w:sz w:val="12"/>
        </w:rPr>
        <w:t xml:space="preserve"> their </w:t>
      </w:r>
      <w:r w:rsidRPr="003714CF">
        <w:rPr>
          <w:rStyle w:val="StyleUnderline"/>
        </w:rPr>
        <w:t>targets with unprecedented accuracy</w:t>
      </w:r>
      <w:r w:rsidRPr="003714CF">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14CF">
        <w:rPr>
          <w:rStyle w:val="StyleUnderline"/>
        </w:rPr>
        <w:t xml:space="preserve">It allows soldiers to navigate in the dark or in adverse weather or sandstorms. Without GPS, our </w:t>
      </w:r>
      <w:r w:rsidRPr="003714CF">
        <w:rPr>
          <w:rStyle w:val="Emphasis"/>
        </w:rPr>
        <w:t>military advantage</w:t>
      </w:r>
      <w:r w:rsidRPr="003714CF">
        <w:rPr>
          <w:rStyle w:val="StyleUnderline"/>
        </w:rPr>
        <w:t xml:space="preserve"> over</w:t>
      </w:r>
      <w:r w:rsidRPr="003714CF">
        <w:rPr>
          <w:sz w:val="12"/>
        </w:rPr>
        <w:t xml:space="preserve"> potential </w:t>
      </w:r>
      <w:r w:rsidRPr="003714CF">
        <w:rPr>
          <w:rStyle w:val="StyleUnderline"/>
        </w:rPr>
        <w:t>adversaries would be</w:t>
      </w:r>
      <w:r w:rsidRPr="003714CF">
        <w:rPr>
          <w:sz w:val="12"/>
        </w:rPr>
        <w:t xml:space="preserve"> dramatically reduced or </w:t>
      </w:r>
      <w:r w:rsidRPr="003714CF">
        <w:rPr>
          <w:rStyle w:val="Emphasis"/>
        </w:rPr>
        <w:t>eliminated</w:t>
      </w:r>
      <w:r w:rsidRPr="003714CF">
        <w:rPr>
          <w:sz w:val="12"/>
        </w:rPr>
        <w:t>.</w:t>
      </w:r>
    </w:p>
    <w:p w14:paraId="636F4EA8" w14:textId="77777777" w:rsidR="000561E3" w:rsidRPr="003714CF" w:rsidRDefault="000561E3" w:rsidP="000561E3">
      <w:pPr>
        <w:rPr>
          <w:sz w:val="12"/>
        </w:rPr>
      </w:pPr>
    </w:p>
    <w:p w14:paraId="40297D64" w14:textId="77777777" w:rsidR="000561E3" w:rsidRDefault="000561E3" w:rsidP="000561E3">
      <w:pPr>
        <w:pStyle w:val="Heading3"/>
        <w:rPr>
          <w:rFonts w:cs="Calibri"/>
        </w:rPr>
      </w:pPr>
      <w:r w:rsidRPr="003714CF">
        <w:rPr>
          <w:rFonts w:cs="Calibri"/>
        </w:rPr>
        <w:lastRenderedPageBreak/>
        <w:t>Advantage 2: Corporate Colonialism</w:t>
      </w:r>
    </w:p>
    <w:p w14:paraId="12BC308F" w14:textId="77777777" w:rsidR="000561E3" w:rsidRPr="002401A3" w:rsidRDefault="000561E3" w:rsidP="000561E3">
      <w:pPr>
        <w:pStyle w:val="Heading4"/>
        <w:rPr>
          <w:rFonts w:cs="Calibri"/>
        </w:rPr>
      </w:pPr>
      <w:r>
        <w:rPr>
          <w:rFonts w:cs="Calibri"/>
        </w:rPr>
        <w:t>Tech-billionaires advance a vision of private space colonization as a source of infinite resources to cure society’s ills</w:t>
      </w:r>
      <w:r w:rsidRPr="002401A3">
        <w:rPr>
          <w:rFonts w:cs="Calibri"/>
        </w:rPr>
        <w:t>.</w:t>
      </w:r>
      <w:r>
        <w:rPr>
          <w:rFonts w:cs="Calibri"/>
        </w:rPr>
        <w:t xml:space="preserve"> This rationalizes unrestrained consumption and replicates the logic of imperialism.</w:t>
      </w:r>
    </w:p>
    <w:p w14:paraId="589F9F83" w14:textId="77777777" w:rsidR="000561E3" w:rsidRPr="002401A3" w:rsidRDefault="000561E3" w:rsidP="000561E3">
      <w:proofErr w:type="spellStart"/>
      <w:r w:rsidRPr="002401A3">
        <w:rPr>
          <w:rStyle w:val="Style13ptBold"/>
        </w:rPr>
        <w:t>Mccormick</w:t>
      </w:r>
      <w:proofErr w:type="spellEnd"/>
      <w:r w:rsidRPr="002401A3">
        <w:rPr>
          <w:rStyle w:val="Style13ptBold"/>
        </w:rPr>
        <w:t xml:space="preserve">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w:t>
      </w:r>
      <w:proofErr w:type="spellStart"/>
      <w:r w:rsidRPr="002401A3">
        <w:t>marlborough</w:t>
      </w:r>
      <w:proofErr w:type="spellEnd"/>
      <w:r w:rsidRPr="002401A3">
        <w:t xml:space="preserve"> JH]</w:t>
      </w:r>
    </w:p>
    <w:p w14:paraId="7EB73BF4" w14:textId="77777777" w:rsidR="000561E3" w:rsidRPr="004F3D18" w:rsidRDefault="000561E3" w:rsidP="000561E3">
      <w:pPr>
        <w:ind w:left="720"/>
        <w:rPr>
          <w:sz w:val="12"/>
        </w:rPr>
      </w:pPr>
      <w:r w:rsidRPr="002401A3">
        <w:rPr>
          <w:sz w:val="12"/>
        </w:rPr>
        <w:t xml:space="preserve">It was a time of political uncertainty, cultural </w:t>
      </w:r>
      <w:proofErr w:type="gramStart"/>
      <w:r w:rsidRPr="002401A3">
        <w:rPr>
          <w:sz w:val="12"/>
        </w:rPr>
        <w:t>conflict</w:t>
      </w:r>
      <w:proofErr w:type="gramEnd"/>
      <w:r w:rsidRPr="002401A3">
        <w:rPr>
          <w:sz w:val="12"/>
        </w:rPr>
        <w:t xml:space="preserve"> and social change. </w:t>
      </w:r>
      <w:r w:rsidRPr="007510E6">
        <w:rPr>
          <w:sz w:val="12"/>
        </w:rPr>
        <w:t>Private ventures exploited technological advances and natural resources, generating unprecedented fortunes while wreaking havoc on local communities and environments.</w:t>
      </w:r>
      <w:r w:rsidRPr="007510E6">
        <w:rPr>
          <w:rStyle w:val="StyleUnderline"/>
          <w:sz w:val="1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10" w:history="1">
        <w:r w:rsidRPr="002401A3">
          <w:rPr>
            <w:rStyle w:val="Hyperlink"/>
            <w:sz w:val="12"/>
          </w:rPr>
          <w:t>Mortality data</w:t>
        </w:r>
      </w:hyperlink>
      <w:r w:rsidRPr="002401A3">
        <w:rPr>
          <w:sz w:val="12"/>
        </w:rPr>
        <w:t> was the stuff of weekly news and </w:t>
      </w:r>
      <w:hyperlink r:id="rId11" w:history="1">
        <w:r w:rsidRPr="002401A3">
          <w:rPr>
            <w:rStyle w:val="Hyperlink"/>
            <w:sz w:val="12"/>
          </w:rPr>
          <w:t>commentary</w:t>
        </w:r>
      </w:hyperlink>
      <w:r w:rsidRPr="002401A3">
        <w:rPr>
          <w:sz w:val="12"/>
        </w:rPr>
        <w:t xml:space="preserve">. ¶Depending on the perspective, mobility — chosen or compelled — was either the cause or the consequence of general disorder. Uncontrolled mobility was associated with political instability, moral </w:t>
      </w:r>
      <w:proofErr w:type="gramStart"/>
      <w:r w:rsidRPr="002401A3">
        <w:rPr>
          <w:sz w:val="12"/>
        </w:rPr>
        <w:t>degeneracy</w:t>
      </w:r>
      <w:proofErr w:type="gramEnd"/>
      <w:r w:rsidRPr="002401A3">
        <w:rPr>
          <w:sz w:val="12"/>
        </w:rPr>
        <w:t xml:space="preserve">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12"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 xml:space="preserve">a key promise was the economic and social renewal of the mother country through new commodities, </w:t>
      </w:r>
      <w:proofErr w:type="gramStart"/>
      <w:r w:rsidRPr="002401A3">
        <w:rPr>
          <w:rStyle w:val="StyleUnderline"/>
          <w:sz w:val="24"/>
        </w:rPr>
        <w:t>trades</w:t>
      </w:r>
      <w:proofErr w:type="gramEnd"/>
      <w:r w:rsidRPr="002401A3">
        <w:rPr>
          <w:rStyle w:val="StyleUnderline"/>
          <w:sz w:val="24"/>
        </w:rPr>
        <w:t xml:space="preserve"> and territory.</w:t>
      </w:r>
      <w:r w:rsidRPr="002401A3">
        <w:rPr>
          <w:sz w:val="12"/>
        </w:rPr>
        <w:t xml:space="preserve"> Above all, planned mobility would cure the ills of apparent overpopulation. Sending the poor overseas to cut timber, mine gold or farm cane would, </w:t>
      </w:r>
      <w:hyperlink r:id="rId13"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14"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w:t>
      </w:r>
      <w:proofErr w:type="spellStart"/>
      <w:r w:rsidRPr="002401A3">
        <w:rPr>
          <w:sz w:val="12"/>
        </w:rPr>
        <w:t>centred</w:t>
      </w:r>
      <w:proofErr w:type="spellEnd"/>
      <w:r w:rsidRPr="002401A3">
        <w:rPr>
          <w:sz w:val="12"/>
        </w:rPr>
        <w:t xml:space="preserve"> state in </w:t>
      </w:r>
      <w:hyperlink r:id="rId15" w:history="1">
        <w:r w:rsidRPr="002401A3">
          <w:rPr>
            <w:rStyle w:val="Hyperlink"/>
            <w:sz w:val="12"/>
          </w:rPr>
          <w:t>The New Atlantis</w:t>
        </w:r>
      </w:hyperlink>
      <w:r w:rsidRPr="002401A3">
        <w:rPr>
          <w:sz w:val="12"/>
        </w:rPr>
        <w:t xml:space="preserve"> as by his advocacy of observation and experiment. ¶Discovery and invention ¶The English agriculturalist Gabriel </w:t>
      </w:r>
      <w:proofErr w:type="spellStart"/>
      <w:r w:rsidRPr="002401A3">
        <w:rPr>
          <w:sz w:val="12"/>
        </w:rPr>
        <w:t>Plattes</w:t>
      </w:r>
      <w:proofErr w:type="spellEnd"/>
      <w:r w:rsidRPr="002401A3">
        <w:rPr>
          <w:sz w:val="12"/>
        </w:rPr>
        <w:t xml:space="preserve"> cautioned in 1639 that “</w:t>
      </w:r>
      <w:hyperlink r:id="rId16" w:history="1">
        <w:r w:rsidRPr="002401A3">
          <w:rPr>
            <w:rStyle w:val="Hyperlink"/>
            <w:sz w:val="12"/>
          </w:rPr>
          <w:t>the finding of new worlds is not like to be a perpetual trade</w:t>
        </w:r>
      </w:hyperlink>
      <w:r w:rsidRPr="002401A3">
        <w:rPr>
          <w:sz w:val="12"/>
        </w:rPr>
        <w:t xml:space="preserve">.” But many more saw a supposedly vacant America as an invitation to transplant people, </w:t>
      </w:r>
      <w:proofErr w:type="gramStart"/>
      <w:r w:rsidRPr="002401A3">
        <w:rPr>
          <w:sz w:val="12"/>
        </w:rPr>
        <w:t>plants</w:t>
      </w:r>
      <w:proofErr w:type="gramEnd"/>
      <w:r w:rsidRPr="002401A3">
        <w:rPr>
          <w:sz w:val="12"/>
        </w:rPr>
        <w:t xml:space="preserve"> and machinery. ¶The inventor Cressy Dymock (from Lincolnshire, where fen-drainage schemes were turning wetlands dry) sought support for a “</w:t>
      </w:r>
      <w:hyperlink r:id="rId17" w:history="1">
        <w:r w:rsidRPr="002401A3">
          <w:rPr>
            <w:rStyle w:val="Hyperlink"/>
            <w:sz w:val="12"/>
          </w:rPr>
          <w:t>perpetual motion engine</w:t>
        </w:r>
      </w:hyperlink>
      <w:r w:rsidRPr="002401A3">
        <w:rPr>
          <w:sz w:val="12"/>
        </w:rPr>
        <w:t xml:space="preserve">” that would plough fields in England, clear forest in Virginia and drive sugar mills in Barbados. Dymock identified private profit and the public good by speeding plantation and replacing costly draught animals with cheaper enslaved </w:t>
      </w:r>
      <w:proofErr w:type="spellStart"/>
      <w:r w:rsidRPr="002401A3">
        <w:rPr>
          <w:sz w:val="12"/>
        </w:rPr>
        <w:t>labour</w:t>
      </w:r>
      <w:proofErr w:type="spellEnd"/>
      <w:r w:rsidRPr="002401A3">
        <w:rPr>
          <w:sz w:val="12"/>
        </w:rPr>
        <w:t>. Projects across the empire would employ the idle, create “elbow-room,” heal “unnatural divisions” and make England “</w:t>
      </w:r>
      <w:hyperlink r:id="rId18"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9"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20" w:history="1">
        <w:r w:rsidRPr="002401A3">
          <w:rPr>
            <w:rStyle w:val="Hyperlink"/>
            <w:sz w:val="12"/>
          </w:rPr>
          <w:t>The Colonization of Space</w:t>
        </w:r>
      </w:hyperlink>
      <w:r w:rsidRPr="002401A3">
        <w:rPr>
          <w:sz w:val="12"/>
        </w:rPr>
        <w:t xml:space="preserve">” (and 1977 book, The High Frontier) presented orbiting settlements as solutions to nearly every major problem facing the Earth. Bezos echoes O’Neill’s proposal to move heavy industry — and industrial </w:t>
      </w:r>
      <w:proofErr w:type="spellStart"/>
      <w:r w:rsidRPr="002401A3">
        <w:rPr>
          <w:sz w:val="12"/>
        </w:rPr>
        <w:t>labour</w:t>
      </w:r>
      <w:proofErr w:type="spellEnd"/>
      <w:r w:rsidRPr="002401A3">
        <w:rPr>
          <w:sz w:val="12"/>
        </w:rPr>
        <w:t xml:space="preserve"> — off the planet, rezoning Earth as a mostly </w:t>
      </w:r>
      <w:r w:rsidRPr="004F3D18">
        <w:rPr>
          <w:sz w:val="12"/>
        </w:rPr>
        <w:t xml:space="preserve">residential, green space. A garden, as it were. ¶Musk’s plans for Mars are at once more cynical and more grandiose, in timeline and technical requirements if not in ultimate extent. </w:t>
      </w:r>
      <w:r w:rsidRPr="004F3D18">
        <w:rPr>
          <w:rStyle w:val="StyleUnderline"/>
        </w:rPr>
        <w:t>They center</w:t>
      </w:r>
      <w:r w:rsidRPr="004F3D18">
        <w:rPr>
          <w:sz w:val="12"/>
        </w:rPr>
        <w:t xml:space="preserve"> on </w:t>
      </w:r>
      <w:r w:rsidRPr="004F3D18">
        <w:rPr>
          <w:rStyle w:val="StyleUnderline"/>
        </w:rPr>
        <w:t>the dubious possibility of “</w:t>
      </w:r>
      <w:hyperlink r:id="rId21" w:history="1">
        <w:r w:rsidRPr="004F3D18">
          <w:rPr>
            <w:rStyle w:val="StyleUnderline"/>
          </w:rPr>
          <w:t>terraforming</w:t>
        </w:r>
      </w:hyperlink>
      <w:r w:rsidRPr="004F3D18">
        <w:rPr>
          <w:rStyle w:val="StyleUnderline"/>
        </w:rPr>
        <w:t>” Mars using resources and technologies that don’t yet exist.</w:t>
      </w:r>
      <w:r w:rsidRPr="004F3D18">
        <w:rPr>
          <w:sz w:val="12"/>
        </w:rPr>
        <w:t xml:space="preserve"> ¶Musk planned to </w:t>
      </w:r>
      <w:hyperlink r:id="rId22" w:history="1">
        <w:r w:rsidRPr="004F3D18">
          <w:rPr>
            <w:rStyle w:val="Hyperlink"/>
            <w:sz w:val="12"/>
          </w:rPr>
          <w:t>send the first humans to Mars in 2024</w:t>
        </w:r>
      </w:hyperlink>
      <w:r w:rsidRPr="004F3D18">
        <w:rPr>
          <w:sz w:val="12"/>
        </w:rPr>
        <w:t>, and by 2030, he envisioned breaking ground on a city, </w:t>
      </w:r>
      <w:hyperlink r:id="rId23" w:history="1">
        <w:r w:rsidRPr="004F3D18">
          <w:rPr>
            <w:rStyle w:val="Hyperlink"/>
            <w:sz w:val="12"/>
          </w:rPr>
          <w:t>launching as many as 100,000 voyages from Earth to Mars</w:t>
        </w:r>
      </w:hyperlink>
      <w:r w:rsidRPr="004F3D18">
        <w:rPr>
          <w:sz w:val="12"/>
        </w:rPr>
        <w:t> within a century. ¶As of 2020, the timeline had been pushed back slightly, in part because terraforming may require bombarding Mars with</w:t>
      </w:r>
      <w:r w:rsidRPr="002401A3">
        <w:rPr>
          <w:sz w:val="12"/>
        </w:rPr>
        <w:t xml:space="preserve"> 10,000 nuclear missiles to start. </w:t>
      </w:r>
      <w:r w:rsidRPr="002401A3">
        <w:rPr>
          <w:rStyle w:val="StyleUnderline"/>
          <w:sz w:val="24"/>
        </w:rPr>
        <w:t xml:space="preserve">But </w:t>
      </w:r>
      <w:r w:rsidRPr="00867C6E">
        <w:rPr>
          <w:rStyle w:val="StyleUnderline"/>
          <w:sz w:val="24"/>
          <w:highlight w:val="yellow"/>
        </w:rPr>
        <w:t xml:space="preserve">the vision – a </w:t>
      </w:r>
      <w:r w:rsidRPr="00867C6E">
        <w:rPr>
          <w:rStyle w:val="StyleUnderline"/>
          <w:highlight w:val="yellow"/>
        </w:rPr>
        <w:t>Mars of</w:t>
      </w:r>
      <w:r w:rsidRPr="002401A3">
        <w:rPr>
          <w:rStyle w:val="StyleUnderline"/>
          <w:sz w:val="24"/>
        </w:rPr>
        <w:t xml:space="preserve"> thriving crops, pizza joints and </w:t>
      </w:r>
      <w:r w:rsidRPr="00867C6E">
        <w:rPr>
          <w:rStyle w:val="StyleUnderline"/>
          <w:sz w:val="24"/>
          <w:highlight w:val="yellow"/>
        </w:rPr>
        <w:t xml:space="preserve">“entrepreneurial opportunities,” preserving life </w:t>
      </w:r>
      <w:r w:rsidRPr="004F3D18">
        <w:rPr>
          <w:rStyle w:val="StyleUnderline"/>
          <w:sz w:val="24"/>
        </w:rPr>
        <w:t xml:space="preserve">and paying dividends </w:t>
      </w:r>
      <w:r w:rsidRPr="00867C6E">
        <w:rPr>
          <w:rStyle w:val="StyleUnderline"/>
          <w:sz w:val="24"/>
          <w:highlight w:val="yellow"/>
        </w:rPr>
        <w:t>while Earth becomes</w:t>
      </w:r>
      <w:r w:rsidRPr="002401A3">
        <w:rPr>
          <w:rStyle w:val="StyleUnderline"/>
          <w:sz w:val="24"/>
        </w:rPr>
        <w:t xml:space="preserve"> increasingly </w:t>
      </w:r>
      <w:r w:rsidRPr="00867C6E">
        <w:rPr>
          <w:rStyle w:val="StyleUnderline"/>
          <w:sz w:val="24"/>
          <w:highlight w:val="yellow"/>
        </w:rPr>
        <w:t>uninhabitable — remains</w:t>
      </w:r>
      <w:r w:rsidRPr="002401A3">
        <w:rPr>
          <w:rStyle w:val="StyleUnderline"/>
          <w:sz w:val="24"/>
        </w:rPr>
        <w:t>.</w:t>
      </w:r>
      <w:r w:rsidRPr="002401A3">
        <w:rPr>
          <w:sz w:val="12"/>
        </w:rPr>
        <w:t xml:space="preserve"> </w:t>
      </w:r>
      <w:r w:rsidRPr="00867C6E">
        <w:rPr>
          <w:rStyle w:val="StyleUnderline"/>
          <w:sz w:val="24"/>
          <w:highlight w:val="yellow"/>
        </w:rPr>
        <w:t>Like the colonial </w:t>
      </w:r>
      <w:hyperlink r:id="rId24" w:history="1">
        <w:r w:rsidRPr="00867C6E">
          <w:rPr>
            <w:rStyle w:val="StyleUnderline"/>
            <w:sz w:val="24"/>
            <w:highlight w:val="yellow"/>
          </w:rPr>
          <w:t>company-states</w:t>
        </w:r>
      </w:hyperlink>
      <w:r w:rsidRPr="00867C6E">
        <w:rPr>
          <w:rStyle w:val="StyleUnderline"/>
          <w:sz w:val="24"/>
          <w:highlight w:val="yellow"/>
        </w:rPr>
        <w:t> of the 17th and 18th centuries</w:t>
      </w:r>
      <w:r w:rsidRPr="002401A3">
        <w:rPr>
          <w:rStyle w:val="StyleUnderline"/>
          <w:sz w:val="24"/>
        </w:rPr>
        <w:t>, </w:t>
      </w:r>
      <w:hyperlink r:id="rId25"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w:t>
      </w:r>
      <w:r w:rsidRPr="000D2D2C">
        <w:rPr>
          <w:sz w:val="12"/>
        </w:rPr>
        <w:t>imagination ¶</w:t>
      </w:r>
      <w:r w:rsidRPr="000D2D2C">
        <w:rPr>
          <w:rStyle w:val="StyleUnderline"/>
        </w:rPr>
        <w:t xml:space="preserve">The techno-utopian visions of </w:t>
      </w:r>
      <w:r w:rsidRPr="00867C6E">
        <w:rPr>
          <w:rStyle w:val="StyleUnderline"/>
          <w:highlight w:val="yellow"/>
        </w:rPr>
        <w:t xml:space="preserve">Musk and Bezos </w:t>
      </w:r>
      <w:r w:rsidRPr="000D2D2C">
        <w:rPr>
          <w:rStyle w:val="StyleUnderline"/>
        </w:rPr>
        <w:t xml:space="preserve">betray some of the same assumptions </w:t>
      </w:r>
      <w:r w:rsidRPr="000D2D2C">
        <w:t>as their early modern forebears</w:t>
      </w:r>
      <w:r w:rsidRPr="000D2D2C">
        <w:rPr>
          <w:rStyle w:val="StyleUnderline"/>
        </w:rPr>
        <w:t>. They</w:t>
      </w:r>
      <w:r w:rsidRPr="000D2D2C">
        <w:rPr>
          <w:rStyle w:val="StyleUnderline"/>
          <w:sz w:val="24"/>
        </w:rPr>
        <w:t xml:space="preserve"> </w:t>
      </w:r>
      <w:r w:rsidRPr="00867C6E">
        <w:rPr>
          <w:rStyle w:val="StyleUnderline"/>
          <w:sz w:val="24"/>
          <w:highlight w:val="yellow"/>
        </w:rPr>
        <w:t>offer colonialism as a panacea for</w:t>
      </w:r>
      <w:r w:rsidRPr="002401A3">
        <w:rPr>
          <w:rStyle w:val="StyleUnderline"/>
          <w:sz w:val="24"/>
        </w:rPr>
        <w:t xml:space="preserve"> complex </w:t>
      </w:r>
      <w:r w:rsidRPr="00867C6E">
        <w:rPr>
          <w:rStyle w:val="StyleUnderline"/>
          <w:sz w:val="24"/>
          <w:highlight w:val="yellow"/>
        </w:rPr>
        <w:t xml:space="preserve">social, </w:t>
      </w:r>
      <w:proofErr w:type="gramStart"/>
      <w:r w:rsidRPr="00867C6E">
        <w:rPr>
          <w:rStyle w:val="StyleUnderline"/>
          <w:sz w:val="24"/>
          <w:highlight w:val="yellow"/>
        </w:rPr>
        <w:t>political</w:t>
      </w:r>
      <w:proofErr w:type="gramEnd"/>
      <w:r w:rsidRPr="00867C6E">
        <w:rPr>
          <w:rStyle w:val="StyleUnderline"/>
          <w:sz w:val="24"/>
          <w:highlight w:val="yellow"/>
        </w:rPr>
        <w:t xml:space="preserve"> and economic ills, rather than attempting to work towards a better world within the constraints of our environment</w:t>
      </w:r>
      <w:r w:rsidRPr="00867C6E">
        <w:rPr>
          <w:sz w:val="12"/>
          <w:highlight w:val="yellow"/>
        </w:rPr>
        <w:t>.</w:t>
      </w:r>
      <w:r w:rsidRPr="002401A3">
        <w:rPr>
          <w:sz w:val="12"/>
        </w:rPr>
        <w:t xml:space="preserve"> ¶</w:t>
      </w:r>
      <w:r w:rsidRPr="00377999">
        <w:t>And</w:t>
      </w:r>
      <w:r w:rsidRPr="002401A3">
        <w:rPr>
          <w:sz w:val="12"/>
        </w:rPr>
        <w:t xml:space="preserve"> </w:t>
      </w:r>
      <w:r w:rsidRPr="002401A3">
        <w:rPr>
          <w:rStyle w:val="StyleUnderline"/>
          <w:sz w:val="24"/>
        </w:rPr>
        <w:t xml:space="preserve">rather than </w:t>
      </w:r>
      <w:r w:rsidRPr="00867C6E">
        <w:rPr>
          <w:rStyle w:val="StyleUnderline"/>
          <w:sz w:val="24"/>
          <w:highlight w:val="yellow"/>
        </w:rPr>
        <w:t>facing the</w:t>
      </w:r>
      <w:r w:rsidRPr="002401A3">
        <w:rPr>
          <w:rStyle w:val="StyleUnderline"/>
          <w:sz w:val="24"/>
        </w:rPr>
        <w:t xml:space="preserve"> palpably </w:t>
      </w:r>
      <w:r w:rsidRPr="00867C6E">
        <w:rPr>
          <w:rStyle w:val="StyleUnderline"/>
          <w:sz w:val="24"/>
          <w:highlight w:val="yellow"/>
        </w:rPr>
        <w:lastRenderedPageBreak/>
        <w:t>devastating consequences of an ideology of limitless growth on our planet, they seek to export it</w:t>
      </w:r>
      <w:r w:rsidRPr="002401A3">
        <w:rPr>
          <w:rStyle w:val="StyleUnderline"/>
          <w:sz w:val="24"/>
        </w:rPr>
        <w:t xml:space="preserve">, unaltered, </w:t>
      </w:r>
      <w:r w:rsidRPr="00867C6E">
        <w:rPr>
          <w:rStyle w:val="StyleUnderline"/>
          <w:sz w:val="24"/>
          <w:highlight w:val="yellow"/>
        </w:rPr>
        <w:t>into space.</w:t>
      </w:r>
      <w:r w:rsidRPr="002401A3">
        <w:rPr>
          <w:rStyle w:val="StyleUnderline"/>
          <w:sz w:val="24"/>
        </w:rPr>
        <w:t xml:space="preserve"> They imagine themselves capable of creating </w:t>
      </w:r>
      <w:proofErr w:type="spellStart"/>
      <w:r w:rsidRPr="002401A3">
        <w:rPr>
          <w:rStyle w:val="StyleUnderline"/>
          <w:sz w:val="24"/>
        </w:rPr>
        <w:t>liveable</w:t>
      </w:r>
      <w:proofErr w:type="spellEnd"/>
      <w:r w:rsidRPr="002401A3">
        <w:rPr>
          <w:rStyle w:val="StyleUnderline"/>
          <w:sz w:val="24"/>
        </w:rPr>
        <w:t xml:space="preserve"> environments where none exist. ¶</w:t>
      </w:r>
      <w:r w:rsidRPr="002401A3">
        <w:rPr>
          <w:sz w:val="12"/>
        </w:rPr>
        <w:t xml:space="preserve">But for all their futuristic </w:t>
      </w:r>
      <w:r w:rsidRPr="0090169A">
        <w:rPr>
          <w:sz w:val="12"/>
        </w:rPr>
        <w:t xml:space="preserve">imagery, </w:t>
      </w:r>
      <w:r w:rsidRPr="0090169A">
        <w:rPr>
          <w:rStyle w:val="StyleUnderline"/>
          <w:sz w:val="24"/>
        </w:rPr>
        <w:t xml:space="preserve">they have failed to imagine a different world. And </w:t>
      </w:r>
      <w:r w:rsidRPr="0090169A">
        <w:rPr>
          <w:sz w:val="12"/>
        </w:rPr>
        <w:t>they have ignored the history of colonialism o</w:t>
      </w:r>
      <w:r w:rsidRPr="00334DB9">
        <w:rPr>
          <w:sz w:val="12"/>
        </w:rPr>
        <w:t xml:space="preserve">n this one. Empire never recreated Eden, but it did fuel centuries of growth based on expropriation, </w:t>
      </w:r>
      <w:proofErr w:type="gramStart"/>
      <w:r w:rsidRPr="00334DB9">
        <w:rPr>
          <w:sz w:val="12"/>
        </w:rPr>
        <w:t>enslavement</w:t>
      </w:r>
      <w:proofErr w:type="gramEnd"/>
      <w:r w:rsidRPr="00334DB9">
        <w:rPr>
          <w:sz w:val="12"/>
        </w:rPr>
        <w:t xml:space="preserve"> and environmental transformation in defiance of all limits. We are struggling with these consequences today.</w:t>
      </w:r>
    </w:p>
    <w:p w14:paraId="5683F7E6" w14:textId="77777777" w:rsidR="000561E3" w:rsidRPr="003714CF" w:rsidRDefault="000561E3" w:rsidP="000561E3">
      <w:pPr>
        <w:pStyle w:val="Heading4"/>
        <w:rPr>
          <w:rFonts w:cs="Calibri"/>
        </w:rPr>
      </w:pPr>
      <w:r w:rsidRPr="003714CF">
        <w:rPr>
          <w:rFonts w:cs="Calibri"/>
        </w:rPr>
        <w:t>If only wealthy elites can tap the vast resources of outer space, we lock in a permanent and unconscionable inequality. Private space colonization amounts to authoritarian corporate control of future settlements. Spencer ‘17</w:t>
      </w:r>
    </w:p>
    <w:p w14:paraId="1FCA20ED" w14:textId="77777777" w:rsidR="000561E3" w:rsidRPr="003714CF" w:rsidRDefault="000561E3" w:rsidP="000561E3">
      <w:r w:rsidRPr="003714CF">
        <w:t xml:space="preserve">Spencer, Keith A. [senior editor at </w:t>
      </w:r>
      <w:proofErr w:type="gramStart"/>
      <w:r w:rsidRPr="003714CF">
        <w:t>Salon]“</w:t>
      </w:r>
      <w:proofErr w:type="gramEnd"/>
      <w:r w:rsidRPr="003714CF">
        <w:t>Against Mars-a-Lago: Why SpaceX's Mars Colonization Plan Should Terrify You.” Salon, Salon.com, Oct. 8</w:t>
      </w:r>
      <w:proofErr w:type="gramStart"/>
      <w:r w:rsidRPr="003714CF">
        <w:t xml:space="preserve"> 2017</w:t>
      </w:r>
      <w:proofErr w:type="gramEnd"/>
      <w:r w:rsidRPr="003714CF">
        <w:t xml:space="preserve">, https://www.salon.com/2017/10/08/against-mars-a-lago-why-spacexs-mars-colonization-plan-should-terrify-you/. </w:t>
      </w:r>
    </w:p>
    <w:p w14:paraId="285DECEE" w14:textId="77777777" w:rsidR="000561E3" w:rsidRPr="003714CF" w:rsidRDefault="000561E3" w:rsidP="000561E3">
      <w:pPr>
        <w:ind w:left="720"/>
        <w:rPr>
          <w:sz w:val="12"/>
        </w:rPr>
      </w:pPr>
      <w:r w:rsidRPr="003714CF">
        <w:rPr>
          <w:sz w:val="12"/>
        </w:rPr>
        <w:t xml:space="preserve">When CEO Elon Musk announced last month that his aerospace company SpaceX would be </w:t>
      </w:r>
      <w:hyperlink r:id="rId26" w:tgtFrame="_blank" w:history="1">
        <w:r w:rsidRPr="003714CF">
          <w:rPr>
            <w:rStyle w:val="Hyperlink"/>
            <w:sz w:val="12"/>
          </w:rPr>
          <w:t>sending cargo missions</w:t>
        </w:r>
      </w:hyperlink>
      <w:r w:rsidRPr="003714CF">
        <w:rPr>
          <w:sz w:val="12"/>
        </w:rPr>
        <w:t xml:space="preserve"> to Mars by 2022 — the first step in his tourism-driven colonization plan — a small cheer went up among space and science enthusiasts. Writing in the New York Post, Stephen Carter </w:t>
      </w:r>
      <w:hyperlink r:id="rId27" w:tgtFrame="_blank" w:history="1">
        <w:r w:rsidRPr="003714CF">
          <w:rPr>
            <w:rStyle w:val="Hyperlink"/>
            <w:sz w:val="12"/>
          </w:rPr>
          <w:t>called</w:t>
        </w:r>
      </w:hyperlink>
      <w:r w:rsidRPr="003714CF">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3714CF">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28" w:history="1">
        <w:r w:rsidRPr="003714CF">
          <w:rPr>
            <w:rStyle w:val="StyleUnderline"/>
          </w:rPr>
          <w:t>privatization of NASA</w:t>
        </w:r>
      </w:hyperlink>
      <w:r w:rsidRPr="003714CF">
        <w:rPr>
          <w:sz w:val="12"/>
        </w:rPr>
        <w:t xml:space="preserve"> by legislating a policy shift to private commercial spaceflight, </w:t>
      </w:r>
      <w:r w:rsidRPr="003714CF">
        <w:rPr>
          <w:rStyle w:val="StyleUnderline"/>
        </w:rPr>
        <w:t>awarding government contracts to private companies like SpaceX</w:t>
      </w:r>
      <w:r w:rsidRPr="003714CF">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29" w:tgtFrame="_blank" w:history="1">
        <w:r w:rsidRPr="003714CF">
          <w:rPr>
            <w:rStyle w:val="Hyperlink"/>
            <w:sz w:val="12"/>
          </w:rPr>
          <w:t>said</w:t>
        </w:r>
      </w:hyperlink>
      <w:r w:rsidRPr="003714CF">
        <w:rPr>
          <w:sz w:val="12"/>
        </w:rPr>
        <w:t xml:space="preserve"> Dr. S. Pete Worden, the director of the NASA Ames Research lab, in 2012. And in a Wall Street Journal </w:t>
      </w:r>
      <w:hyperlink r:id="rId30" w:tgtFrame="_blank" w:history="1">
        <w:r w:rsidRPr="003714CF">
          <w:rPr>
            <w:rStyle w:val="Hyperlink"/>
            <w:sz w:val="12"/>
          </w:rPr>
          <w:t>op-ed</w:t>
        </w:r>
      </w:hyperlink>
      <w:r w:rsidRPr="003714CF">
        <w:rPr>
          <w:sz w:val="12"/>
        </w:rPr>
        <w:t xml:space="preserve"> this week, Vice President Mike </w:t>
      </w:r>
      <w:r w:rsidRPr="003714CF">
        <w:rPr>
          <w:rStyle w:val="StyleUnderline"/>
        </w:rPr>
        <w:t xml:space="preserve">Pence wrote of his ambitions to bring </w:t>
      </w:r>
      <w:hyperlink r:id="rId31" w:history="1">
        <w:r w:rsidRPr="003714CF">
          <w:rPr>
            <w:rStyle w:val="StyleUnderline"/>
          </w:rPr>
          <w:t>American-style capitalism to the stars</w:t>
        </w:r>
      </w:hyperlink>
      <w:r w:rsidRPr="003714CF">
        <w:rPr>
          <w:rStyle w:val="StyleUnderline"/>
        </w:rPr>
        <w:t>: “In the years to come, American industry must be the first to maintain a constant commercial human presence in low-Earth orbit,</w:t>
      </w:r>
      <w:r w:rsidRPr="003714CF">
        <w:rPr>
          <w:sz w:val="12"/>
        </w:rPr>
        <w:t xml:space="preserve"> to expand the sphere of the economy beyond this blue marble,” Pence wrote. One wonders if these luminaries know their history. </w:t>
      </w:r>
      <w:r w:rsidRPr="003714CF">
        <w:rPr>
          <w:rStyle w:val="Emphasis"/>
        </w:rPr>
        <w:t xml:space="preserve">There has </w:t>
      </w:r>
      <w:proofErr w:type="gramStart"/>
      <w:r w:rsidRPr="003714CF">
        <w:rPr>
          <w:rStyle w:val="Emphasis"/>
        </w:rPr>
        <w:t>be</w:t>
      </w:r>
      <w:proofErr w:type="gramEnd"/>
      <w:r w:rsidRPr="003714CF">
        <w:rPr>
          <w:rStyle w:val="Emphasis"/>
        </w:rPr>
        <w:t xml:space="preserve"> </w:t>
      </w:r>
      <w:r w:rsidRPr="00867C6E">
        <w:rPr>
          <w:rStyle w:val="Emphasis"/>
          <w:highlight w:val="yellow"/>
        </w:rPr>
        <w:t>no instance in which a private corporation became a colonizing power that did not end badly for everyone besides the shareholders</w:t>
      </w:r>
      <w:r w:rsidRPr="003714C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32" w:history="1">
        <w:r w:rsidRPr="003714CF">
          <w:rPr>
            <w:rStyle w:val="Hyperlink"/>
            <w:sz w:val="12"/>
          </w:rPr>
          <w:t>writes</w:t>
        </w:r>
      </w:hyperlink>
      <w:r w:rsidRPr="003714CF">
        <w:rPr>
          <w:sz w:val="12"/>
        </w:rPr>
        <w:t xml:space="preserve"> William Dalrymple in the Guardian. “It almost certainly remains the supreme act of corporate violence in world history.” </w:t>
      </w:r>
      <w:r w:rsidRPr="003714CF">
        <w:rPr>
          <w:rStyle w:val="StyleUnderline"/>
        </w:rPr>
        <w:t xml:space="preserve">The East India Company came to colonize much of the Indian subcontinent. In the modern era, an era in which the right of corporations to do what they want, unencumbered, has become a </w:t>
      </w:r>
      <w:hyperlink r:id="rId33" w:history="1">
        <w:r w:rsidRPr="003714CF">
          <w:rPr>
            <w:rStyle w:val="StyleUnderline"/>
          </w:rPr>
          <w:t>sacrosanct</w:t>
        </w:r>
      </w:hyperlink>
      <w:r w:rsidRPr="003714CF">
        <w:rPr>
          <w:rStyle w:val="StyleUnderline"/>
        </w:rPr>
        <w:t xml:space="preserve"> </w:t>
      </w:r>
      <w:hyperlink r:id="rId34" w:history="1">
        <w:r w:rsidRPr="003714CF">
          <w:rPr>
            <w:rStyle w:val="StyleUnderline"/>
          </w:rPr>
          <w:t>right</w:t>
        </w:r>
      </w:hyperlink>
      <w:r w:rsidRPr="003714CF">
        <w:rPr>
          <w:rStyle w:val="StyleUnderline"/>
        </w:rPr>
        <w:t xml:space="preserve"> in the eyes of many politicians, the lessons of the East India Company seem to have been all but forgotten</w:t>
      </w:r>
      <w:r w:rsidRPr="003714CF">
        <w:rPr>
          <w:sz w:val="12"/>
        </w:rPr>
        <w:t>. As Dalrymple writes: Democracy as we know it was considered an advance over feudalism because of the power that it gave the commoners to share in collective governance</w:t>
      </w:r>
      <w:r w:rsidRPr="003714CF">
        <w:rPr>
          <w:rStyle w:val="StyleUnderline"/>
        </w:rPr>
        <w:t xml:space="preserve">. </w:t>
      </w:r>
      <w:r w:rsidRPr="00867C6E">
        <w:rPr>
          <w:rStyle w:val="StyleUnderline"/>
          <w:highlight w:val="yellow"/>
        </w:rPr>
        <w:t>To privately colonize a</w:t>
      </w:r>
      <w:r w:rsidRPr="003714CF">
        <w:rPr>
          <w:rStyle w:val="StyleUnderline"/>
        </w:rPr>
        <w:t xml:space="preserve"> nation, much less a </w:t>
      </w:r>
      <w:r w:rsidRPr="00867C6E">
        <w:rPr>
          <w:rStyle w:val="StyleUnderline"/>
          <w:highlight w:val="yellow"/>
        </w:rPr>
        <w:t>planet</w:t>
      </w:r>
      <w:r w:rsidRPr="003714CF">
        <w:rPr>
          <w:rStyle w:val="StyleUnderline"/>
        </w:rPr>
        <w:t xml:space="preserve">, </w:t>
      </w:r>
      <w:r w:rsidRPr="00867C6E">
        <w:rPr>
          <w:rStyle w:val="StyleUnderline"/>
          <w:highlight w:val="yellow"/>
        </w:rPr>
        <w:t>means ceding governance and control</w:t>
      </w:r>
      <w:r w:rsidRPr="003714CF">
        <w:rPr>
          <w:rStyle w:val="StyleUnderline"/>
        </w:rPr>
        <w:t xml:space="preserve"> back </w:t>
      </w:r>
      <w:r w:rsidRPr="00867C6E">
        <w:rPr>
          <w:rStyle w:val="StyleUnderline"/>
          <w:highlight w:val="yellow"/>
        </w:rPr>
        <w:t xml:space="preserve">to corporations whose interest </w:t>
      </w:r>
      <w:r w:rsidRPr="000D2D2C">
        <w:rPr>
          <w:rStyle w:val="StyleUnderline"/>
        </w:rPr>
        <w:t>is not ours, and indeed</w:t>
      </w:r>
      <w:r w:rsidRPr="003714CF">
        <w:rPr>
          <w:rStyle w:val="StyleUnderline"/>
        </w:rPr>
        <w:t xml:space="preserve">, </w:t>
      </w:r>
      <w:r w:rsidRPr="00867C6E">
        <w:rPr>
          <w:rStyle w:val="Emphasis"/>
          <w:highlight w:val="yellow"/>
        </w:rPr>
        <w:t>is always at odds with workers and residents</w:t>
      </w:r>
      <w:r w:rsidRPr="003714CF">
        <w:rPr>
          <w:rStyle w:val="Emphasis"/>
        </w:rPr>
        <w:t xml:space="preserve"> </w:t>
      </w:r>
      <w:r w:rsidRPr="003714CF">
        <w:rPr>
          <w:rStyle w:val="StyleUnderline"/>
        </w:rPr>
        <w:t xml:space="preserve">— </w:t>
      </w:r>
      <w:r w:rsidRPr="00867C6E">
        <w:rPr>
          <w:rStyle w:val="StyleUnderline"/>
          <w:highlight w:val="yellow"/>
        </w:rPr>
        <w:t>particularly in a resource-limited environment</w:t>
      </w:r>
      <w:r w:rsidRPr="003714CF">
        <w:rPr>
          <w:rStyle w:val="StyleUnderline"/>
        </w:rPr>
        <w:t xml:space="preserve"> like a spaceship or the red planet</w:t>
      </w:r>
      <w:r w:rsidRPr="003714CF">
        <w:rPr>
          <w:sz w:val="12"/>
        </w:rPr>
        <w:t xml:space="preserve">. Even if, as Musk suggests, a private foundation is </w:t>
      </w:r>
      <w:hyperlink r:id="rId35" w:history="1">
        <w:r w:rsidRPr="003714CF">
          <w:rPr>
            <w:rStyle w:val="Hyperlink"/>
            <w:sz w:val="12"/>
          </w:rPr>
          <w:t>put in charge</w:t>
        </w:r>
      </w:hyperlink>
      <w:r w:rsidRPr="003714CF">
        <w:rPr>
          <w:sz w:val="12"/>
        </w:rPr>
        <w:t xml:space="preserve"> of running the show on Mars, their interests will inherently be at </w:t>
      </w:r>
      <w:hyperlink r:id="rId36" w:history="1">
        <w:r w:rsidRPr="003714CF">
          <w:rPr>
            <w:rStyle w:val="Hyperlink"/>
            <w:sz w:val="12"/>
          </w:rPr>
          <w:t xml:space="preserve">odds with the workers </w:t>
        </w:r>
      </w:hyperlink>
      <w:r w:rsidRPr="003714CF">
        <w:rPr>
          <w:sz w:val="12"/>
        </w:rPr>
        <w:t xml:space="preserve">and employees involved. After all, a private foundation </w:t>
      </w:r>
      <w:hyperlink r:id="rId37" w:history="1">
        <w:r w:rsidRPr="003714CF">
          <w:rPr>
            <w:rStyle w:val="Hyperlink"/>
            <w:sz w:val="12"/>
          </w:rPr>
          <w:t>is not a democracy</w:t>
        </w:r>
      </w:hyperlink>
      <w:r w:rsidRPr="003714CF">
        <w:rPr>
          <w:sz w:val="12"/>
        </w:rPr>
        <w:t xml:space="preserve">; and as major philanthropic organizations like the Bill and Melinda Gates Foundation </w:t>
      </w:r>
      <w:hyperlink r:id="rId38" w:history="1">
        <w:r w:rsidRPr="003714CF">
          <w:rPr>
            <w:rStyle w:val="Hyperlink"/>
            <w:sz w:val="12"/>
          </w:rPr>
          <w:t>illustrate</w:t>
        </w:r>
      </w:hyperlink>
      <w:r w:rsidRPr="003714CF">
        <w:rPr>
          <w:sz w:val="12"/>
        </w:rPr>
        <w:t xml:space="preserve">, often </w:t>
      </w:r>
      <w:hyperlink r:id="rId39" w:history="1">
        <w:r w:rsidRPr="003714CF">
          <w:rPr>
            <w:rStyle w:val="Hyperlink"/>
            <w:sz w:val="12"/>
          </w:rPr>
          <w:t>do the bidding</w:t>
        </w:r>
      </w:hyperlink>
      <w:r w:rsidRPr="003714CF">
        <w:rPr>
          <w:sz w:val="12"/>
        </w:rPr>
        <w:t xml:space="preserve"> of their rich donors, and take an </w:t>
      </w:r>
      <w:hyperlink r:id="rId40" w:history="1">
        <w:r w:rsidRPr="003714CF">
          <w:rPr>
            <w:rStyle w:val="Hyperlink"/>
            <w:sz w:val="12"/>
          </w:rPr>
          <w:t>important role in ripening industries</w:t>
        </w:r>
      </w:hyperlink>
      <w:r w:rsidRPr="003714CF">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The only basis for colonization of Mars that Musk can conceive of is one based on tourism: the rich pay an amount — Musk quotes the ticket price at </w:t>
      </w:r>
      <w:hyperlink r:id="rId41" w:tgtFrame="_blank" w:history="1">
        <w:r w:rsidRPr="003714CF">
          <w:rPr>
            <w:rStyle w:val="Hyperlink"/>
            <w:sz w:val="12"/>
          </w:rPr>
          <w:t>$200,000 if he can get 1 million tourists</w:t>
        </w:r>
      </w:hyperlink>
      <w:r w:rsidRPr="003714CF">
        <w:rPr>
          <w:sz w:val="12"/>
        </w:rPr>
        <w:t xml:space="preserve"> to pay that — that entitles them to a round-trip ticket. And while they’re on Mars and traveling to it, they luxuriate: Musk has </w:t>
      </w:r>
      <w:hyperlink r:id="rId42" w:tgtFrame="_blank" w:history="1">
        <w:r w:rsidRPr="003714CF">
          <w:rPr>
            <w:rStyle w:val="Hyperlink"/>
            <w:sz w:val="12"/>
          </w:rPr>
          <w:t>assured</w:t>
        </w:r>
      </w:hyperlink>
      <w:r w:rsidRPr="003714CF">
        <w:rPr>
          <w:sz w:val="12"/>
        </w:rPr>
        <w:t xml:space="preserve"> that the trip would be “fun.” This is what makes Musk’s Mars vision so different than, say, the Apollo missions or the International Space Station.</w:t>
      </w:r>
      <w:r w:rsidRPr="003714CF">
        <w:rPr>
          <w:rStyle w:val="StyleUnderline"/>
          <w:sz w:val="12"/>
        </w:rPr>
        <w:t xml:space="preserve"> </w:t>
      </w:r>
      <w:r w:rsidRPr="00867C6E">
        <w:rPr>
          <w:rStyle w:val="StyleUnderline"/>
          <w:highlight w:val="yellow"/>
        </w:rPr>
        <w:t>This isn’t</w:t>
      </w:r>
      <w:r w:rsidRPr="003714CF">
        <w:rPr>
          <w:rStyle w:val="StyleUnderline"/>
        </w:rPr>
        <w:t xml:space="preserve"> </w:t>
      </w:r>
      <w:r w:rsidRPr="003714CF">
        <w:rPr>
          <w:sz w:val="12"/>
        </w:rPr>
        <w:lastRenderedPageBreak/>
        <w:t>really</w:t>
      </w:r>
      <w:r w:rsidRPr="003714CF">
        <w:rPr>
          <w:rStyle w:val="StyleUnderline"/>
          <w:sz w:val="12"/>
        </w:rPr>
        <w:t xml:space="preserve"> </w:t>
      </w:r>
      <w:r w:rsidRPr="00867C6E">
        <w:rPr>
          <w:rStyle w:val="StyleUnderline"/>
          <w:highlight w:val="yellow"/>
        </w:rPr>
        <w:t>exploration for humanity’s sake</w:t>
      </w:r>
      <w:r w:rsidRPr="003714CF">
        <w:rPr>
          <w:rStyle w:val="StyleUnderline"/>
        </w:rPr>
        <w:t xml:space="preserve"> — </w:t>
      </w:r>
      <w:r w:rsidRPr="00867C6E">
        <w:rPr>
          <w:rStyle w:val="StyleUnderline"/>
          <w:highlight w:val="yellow"/>
        </w:rPr>
        <w:t>there’s not</w:t>
      </w:r>
      <w:r w:rsidRPr="003714CF">
        <w:rPr>
          <w:rStyle w:val="StyleUnderline"/>
        </w:rPr>
        <w:t xml:space="preserve"> </w:t>
      </w:r>
      <w:r w:rsidRPr="003714CF">
        <w:rPr>
          <w:sz w:val="12"/>
        </w:rPr>
        <w:t>that much</w:t>
      </w:r>
      <w:r w:rsidRPr="003714CF">
        <w:rPr>
          <w:rStyle w:val="StyleUnderline"/>
          <w:sz w:val="12"/>
        </w:rPr>
        <w:t xml:space="preserve"> </w:t>
      </w:r>
      <w:r w:rsidRPr="00867C6E">
        <w:rPr>
          <w:rStyle w:val="StyleUnderline"/>
          <w:highlight w:val="yellow"/>
        </w:rPr>
        <w:t xml:space="preserve">science </w:t>
      </w:r>
      <w:r w:rsidRPr="003714CF">
        <w:rPr>
          <w:sz w:val="12"/>
        </w:rPr>
        <w:t>assumed</w:t>
      </w:r>
      <w:r w:rsidRPr="003714CF">
        <w:rPr>
          <w:rStyle w:val="StyleUnderline"/>
          <w:sz w:val="12"/>
        </w:rPr>
        <w:t xml:space="preserve"> </w:t>
      </w:r>
      <w:r w:rsidRPr="00867C6E">
        <w:rPr>
          <w:rStyle w:val="StyleUnderline"/>
          <w:highlight w:val="yellow"/>
        </w:rPr>
        <w:t>here</w:t>
      </w:r>
      <w:r w:rsidRPr="003714CF">
        <w:rPr>
          <w:rStyle w:val="StyleUnderline"/>
        </w:rPr>
        <w:t xml:space="preserve">, as there was in the Moon missions. Musk wants to build the ultimate luxury package, exclusively for the richest among </w:t>
      </w:r>
      <w:r w:rsidRPr="003714CF">
        <w:rPr>
          <w:sz w:val="12"/>
        </w:rPr>
        <w:t>us. Musk isn’t trying to build something akin to Matt Damon’s spartan research base in "The Martian." He wants to build Mars-a-Lago</w:t>
      </w:r>
      <w:r w:rsidRPr="003714CF">
        <w:rPr>
          <w:rStyle w:val="StyleUnderline"/>
        </w:rPr>
        <w:t xml:space="preserve">. And </w:t>
      </w:r>
      <w:r w:rsidRPr="00867C6E">
        <w:rPr>
          <w:rStyle w:val="StyleUnderline"/>
          <w:highlight w:val="yellow"/>
        </w:rPr>
        <w:t>an economy based on tourism</w:t>
      </w:r>
      <w:r w:rsidRPr="003714CF">
        <w:rPr>
          <w:rStyle w:val="StyleUnderline"/>
        </w:rPr>
        <w:t xml:space="preserve">, particularly high-end tourism, </w:t>
      </w:r>
      <w:r w:rsidRPr="00867C6E">
        <w:rPr>
          <w:rStyle w:val="StyleUnderline"/>
          <w:highlight w:val="yellow"/>
        </w:rPr>
        <w:t>needs employees</w:t>
      </w:r>
      <w:r w:rsidRPr="003714CF">
        <w:rPr>
          <w:rStyle w:val="StyleUnderline"/>
        </w:rPr>
        <w:t xml:space="preserve"> — even if a high degree of automation is assumed. And as I’ve written about </w:t>
      </w:r>
      <w:hyperlink r:id="rId43" w:history="1">
        <w:r w:rsidRPr="003714CF">
          <w:rPr>
            <w:rStyle w:val="StyleUnderline"/>
          </w:rPr>
          <w:t>before</w:t>
        </w:r>
      </w:hyperlink>
      <w:r w:rsidRPr="003714CF">
        <w:rPr>
          <w:rStyle w:val="StyleUnderline"/>
        </w:rPr>
        <w:t xml:space="preserve">, </w:t>
      </w:r>
      <w:r w:rsidRPr="00867C6E">
        <w:rPr>
          <w:rStyle w:val="StyleUnderline"/>
          <w:highlight w:val="yellow"/>
        </w:rPr>
        <w:t>that means a lot of labor at the lowest cost</w:t>
      </w:r>
      <w:r w:rsidRPr="003714CF">
        <w:rPr>
          <w:rStyle w:val="StyleUnderline"/>
        </w:rPr>
        <w:t xml:space="preserve"> possible. </w:t>
      </w:r>
      <w:r w:rsidRPr="003714CF">
        <w:rPr>
          <w:sz w:val="12"/>
        </w:rPr>
        <w:t>Imagine signing away years of your life</w:t>
      </w:r>
      <w:r w:rsidRPr="003714CF">
        <w:rPr>
          <w:rStyle w:val="StyleUnderline"/>
          <w:sz w:val="12"/>
        </w:rPr>
        <w:t xml:space="preserve"> </w:t>
      </w:r>
      <w:r w:rsidRPr="003714CF">
        <w:rPr>
          <w:rStyle w:val="StyleUnderline"/>
        </w:rPr>
        <w:t xml:space="preserve">to be a housekeeper in the Mars-a-Lago hotel, with your communications, water, food, energy usage, even oxygen tightly managed by your employer, </w:t>
      </w:r>
      <w:r w:rsidRPr="00867C6E">
        <w:rPr>
          <w:rStyle w:val="StyleUnderline"/>
          <w:highlight w:val="yellow"/>
        </w:rPr>
        <w:t>and no government to file a grievance to if your employer cuts your wages, harasses you, cuts off your oxygen</w:t>
      </w:r>
      <w:r w:rsidRPr="003714CF">
        <w:rPr>
          <w:rStyle w:val="StyleUnderline"/>
        </w:rPr>
        <w:t>.</w:t>
      </w:r>
      <w:r w:rsidRPr="003714CF">
        <w:rPr>
          <w:sz w:val="12"/>
        </w:rPr>
        <w:t xml:space="preserve"> Where would Mars-a-Lago's employees turn if their rights were impinged upon? Oh wait, </w:t>
      </w:r>
      <w:r w:rsidRPr="00867C6E">
        <w:rPr>
          <w:rStyle w:val="StyleUnderline"/>
          <w:highlight w:val="yellow"/>
        </w:rPr>
        <w:t>this planet is</w:t>
      </w:r>
      <w:r w:rsidRPr="003714CF">
        <w:rPr>
          <w:sz w:val="12"/>
        </w:rPr>
        <w:t xml:space="preserve"> run </w:t>
      </w:r>
      <w:proofErr w:type="gramStart"/>
      <w:r w:rsidRPr="00867C6E">
        <w:rPr>
          <w:rStyle w:val="StyleUnderline"/>
          <w:highlight w:val="yellow"/>
        </w:rPr>
        <w:t>private</w:t>
      </w:r>
      <w:r w:rsidRPr="003714CF">
        <w:rPr>
          <w:rStyle w:val="StyleUnderline"/>
        </w:rPr>
        <w:t>ly</w:t>
      </w:r>
      <w:r w:rsidRPr="003714CF">
        <w:rPr>
          <w:sz w:val="12"/>
        </w:rPr>
        <w:t>?</w:t>
      </w:r>
      <w:proofErr w:type="gramEnd"/>
      <w:r w:rsidRPr="003714CF">
        <w:rPr>
          <w:sz w:val="12"/>
        </w:rPr>
        <w:t xml:space="preserve"> You have no rights. </w:t>
      </w:r>
      <w:r w:rsidRPr="003714CF">
        <w:rPr>
          <w:rStyle w:val="StyleUnderline"/>
        </w:rPr>
        <w:t xml:space="preserve">Musk's vision for </w:t>
      </w:r>
      <w:r w:rsidRPr="00867C6E">
        <w:rPr>
          <w:rStyle w:val="Emphasis"/>
          <w:highlight w:val="yellow"/>
        </w:rPr>
        <w:t>Mars colonization is inherently authoritarian</w:t>
      </w:r>
      <w:r w:rsidRPr="003714CF">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3714CF">
        <w:rPr>
          <w:sz w:val="12"/>
        </w:rPr>
        <w:t>care;</w:t>
      </w:r>
      <w:proofErr w:type="gramEnd"/>
      <w:r w:rsidRPr="003714CF">
        <w:rPr>
          <w:sz w:val="12"/>
        </w:rPr>
        <w:t xml:space="preserve"> for Musk, the devil's in the technological and financial details. The social and political are </w:t>
      </w:r>
      <w:proofErr w:type="gramStart"/>
      <w:r w:rsidRPr="003714CF">
        <w:rPr>
          <w:sz w:val="12"/>
        </w:rPr>
        <w:t>pretty uninteresting</w:t>
      </w:r>
      <w:proofErr w:type="gramEnd"/>
      <w:r w:rsidRPr="003714CF">
        <w:rPr>
          <w:sz w:val="12"/>
        </w:rPr>
        <w:t xml:space="preserve"> to him. This is unsurprising; accounts from those who have worked closely with him hint that he, like many CEOs, </w:t>
      </w:r>
      <w:hyperlink r:id="rId44" w:history="1">
        <w:r w:rsidRPr="003714CF">
          <w:rPr>
            <w:rStyle w:val="Hyperlink"/>
            <w:sz w:val="12"/>
          </w:rPr>
          <w:t>may be a sociopath</w:t>
        </w:r>
      </w:hyperlink>
      <w:r w:rsidRPr="003714CF">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45" w:tgtFrame="_blank" w:history="1">
        <w:r w:rsidRPr="003714CF">
          <w:rPr>
            <w:rStyle w:val="Hyperlink"/>
            <w:sz w:val="12"/>
          </w:rPr>
          <w:t>wrote of</w:t>
        </w:r>
      </w:hyperlink>
      <w:r w:rsidRPr="003714CF">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3714CF">
        <w:rPr>
          <w:sz w:val="12"/>
        </w:rPr>
        <w:t>democratically, or</w:t>
      </w:r>
      <w:proofErr w:type="gramEnd"/>
      <w:r w:rsidRPr="003714CF">
        <w:rPr>
          <w:sz w:val="12"/>
        </w:rPr>
        <w:t xml:space="preserve"> keep it in the sky.”</w:t>
      </w:r>
    </w:p>
    <w:p w14:paraId="36572F38" w14:textId="77777777" w:rsidR="000561E3" w:rsidRPr="003714CF" w:rsidRDefault="000561E3" w:rsidP="000561E3">
      <w:pPr>
        <w:keepNext/>
        <w:keepLines/>
        <w:spacing w:before="40"/>
        <w:outlineLvl w:val="3"/>
        <w:rPr>
          <w:rFonts w:eastAsia="MS Gothic"/>
          <w:b/>
          <w:iCs/>
          <w:sz w:val="26"/>
        </w:rPr>
      </w:pPr>
      <w:r w:rsidRPr="003714CF">
        <w:rPr>
          <w:rFonts w:eastAsia="MS Gothic"/>
          <w:b/>
          <w:iCs/>
          <w:sz w:val="26"/>
        </w:rPr>
        <w:t>Neoliberalism destroys ethics, locks in poverty and exploitation, decimates the environment, and causes war.</w:t>
      </w:r>
    </w:p>
    <w:p w14:paraId="49BB3921" w14:textId="77777777" w:rsidR="000561E3" w:rsidRPr="003714CF" w:rsidRDefault="000561E3" w:rsidP="000561E3">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14:paraId="2E8B9343" w14:textId="77777777" w:rsidR="000561E3" w:rsidRPr="003714CF" w:rsidRDefault="000561E3" w:rsidP="000561E3">
      <w:pPr>
        <w:ind w:left="720"/>
        <w:rPr>
          <w:rFonts w:eastAsia="Cambria"/>
          <w:sz w:val="12"/>
        </w:rPr>
      </w:pPr>
      <w:r w:rsidRPr="003714CF">
        <w:rPr>
          <w:rFonts w:eastAsia="Cambria"/>
          <w:u w:val="single"/>
        </w:rPr>
        <w:t>At the center of</w:t>
      </w:r>
      <w:r w:rsidRPr="003714CF">
        <w:rPr>
          <w:rFonts w:eastAsia="Cambria"/>
          <w:sz w:val="12"/>
        </w:rPr>
        <w:t xml:space="preserve"> both old and </w:t>
      </w:r>
      <w:r w:rsidRPr="003714CF">
        <w:rPr>
          <w:rFonts w:eastAsia="Cambria"/>
          <w:u w:val="single"/>
        </w:rPr>
        <w:t>new economic liberalism lies</w:t>
      </w:r>
      <w:r w:rsidRPr="003714CF">
        <w:rPr>
          <w:rFonts w:eastAsia="Cambria"/>
          <w:sz w:val="12"/>
        </w:rPr>
        <w:t xml:space="preserve">: </w:t>
      </w:r>
      <w:r w:rsidRPr="003714CF">
        <w:rPr>
          <w:rFonts w:eastAsia="Cambria"/>
          <w:iCs/>
          <w:u w:val="single"/>
        </w:rPr>
        <w:t>Self-interest</w:t>
      </w:r>
      <w:r w:rsidRPr="003714CF">
        <w:rPr>
          <w:rFonts w:eastAsia="Cambria"/>
          <w:u w:val="single"/>
        </w:rPr>
        <w:t xml:space="preserve"> and </w:t>
      </w:r>
      <w:r w:rsidRPr="003714CF">
        <w:rPr>
          <w:rFonts w:eastAsia="Cambria"/>
          <w:iCs/>
          <w:u w:val="single"/>
        </w:rPr>
        <w:t>individualism</w:t>
      </w:r>
      <w:r w:rsidRPr="003714CF">
        <w:rPr>
          <w:rFonts w:eastAsia="Cambria"/>
          <w:u w:val="single"/>
        </w:rPr>
        <w:t>; segregation of ethical principles and economic affairs</w:t>
      </w:r>
      <w:r w:rsidRPr="003714CF">
        <w:rPr>
          <w:rFonts w:eastAsia="Cambria"/>
          <w:sz w:val="12"/>
        </w:rPr>
        <w:t xml:space="preserve">, in other words: </w:t>
      </w:r>
      <w:r w:rsidRPr="003714CF">
        <w:rPr>
          <w:rFonts w:eastAsia="Cambria"/>
          <w:u w:val="single"/>
        </w:rPr>
        <w:t xml:space="preserve">a process of ‘de-bedding’ economy from society; </w:t>
      </w:r>
      <w:r w:rsidRPr="003714CF">
        <w:rPr>
          <w:rFonts w:eastAsia="Cambria"/>
          <w:iCs/>
          <w:u w:val="single"/>
        </w:rPr>
        <w:t>economic rationality</w:t>
      </w:r>
      <w:r w:rsidRPr="003714CF">
        <w:rPr>
          <w:rFonts w:eastAsia="Cambria"/>
          <w:u w:val="single"/>
        </w:rPr>
        <w:t xml:space="preserve"> as a mere cost-benefit calculation</w:t>
      </w:r>
      <w:r w:rsidRPr="003714CF">
        <w:rPr>
          <w:rFonts w:eastAsia="Cambria"/>
          <w:sz w:val="12"/>
        </w:rPr>
        <w:t xml:space="preserve"> and profit maximization; </w:t>
      </w:r>
      <w:r w:rsidRPr="003714CF">
        <w:rPr>
          <w:rFonts w:eastAsia="Cambria"/>
          <w:u w:val="single"/>
        </w:rPr>
        <w:t>competition as the essential driving force for</w:t>
      </w:r>
      <w:r w:rsidRPr="003714CF">
        <w:rPr>
          <w:rFonts w:eastAsia="Cambria"/>
          <w:sz w:val="12"/>
        </w:rPr>
        <w:t xml:space="preserve"> growth and </w:t>
      </w:r>
      <w:r w:rsidRPr="003714CF">
        <w:rPr>
          <w:rFonts w:eastAsia="Cambria"/>
          <w:u w:val="single"/>
        </w:rPr>
        <w:t>progress</w:t>
      </w:r>
      <w:r w:rsidRPr="003714CF">
        <w:rPr>
          <w:rFonts w:eastAsia="Cambria"/>
          <w:sz w:val="12"/>
        </w:rPr>
        <w:t xml:space="preserve">; specialization and the replacement of a subsistence economy with profit-oriented foreign trade (‘comparative cost advantage’); and the proscription of public (state) interference with market forces.[3] Where the new economic liberalism outdoes the old is in its global claim. Today’s </w:t>
      </w:r>
      <w:r w:rsidRPr="00867C6E">
        <w:rPr>
          <w:rFonts w:eastAsia="Cambria"/>
          <w:highlight w:val="yellow"/>
          <w:u w:val="single"/>
        </w:rPr>
        <w:t>economic liberalism functions as a model for</w:t>
      </w:r>
      <w:r w:rsidRPr="003714CF">
        <w:rPr>
          <w:rFonts w:eastAsia="Cambria"/>
          <w:sz w:val="12"/>
        </w:rPr>
        <w:t xml:space="preserve"> each </w:t>
      </w:r>
      <w:r w:rsidRPr="003714CF">
        <w:rPr>
          <w:sz w:val="12"/>
        </w:rPr>
        <w:t xml:space="preserve">and </w:t>
      </w:r>
      <w:proofErr w:type="spellStart"/>
      <w:r w:rsidRPr="003714CF">
        <w:rPr>
          <w:sz w:val="12"/>
        </w:rPr>
        <w:t>everyone</w:t>
      </w:r>
      <w:proofErr w:type="spellEnd"/>
      <w:r w:rsidRPr="003714CF">
        <w:rPr>
          <w:sz w:val="12"/>
        </w:rPr>
        <w:t>:</w:t>
      </w:r>
      <w:r w:rsidRPr="003714CF">
        <w:rPr>
          <w:rFonts w:eastAsia="Cambria"/>
          <w:u w:val="single"/>
        </w:rPr>
        <w:t xml:space="preserve"> </w:t>
      </w:r>
      <w:r w:rsidRPr="00867C6E">
        <w:rPr>
          <w:rFonts w:eastAsia="Cambria"/>
          <w:highlight w:val="yellow"/>
          <w:u w:val="single"/>
        </w:rPr>
        <w:t>all</w:t>
      </w:r>
      <w:r w:rsidRPr="003714CF">
        <w:rPr>
          <w:rFonts w:eastAsia="Cambria"/>
          <w:sz w:val="12"/>
        </w:rPr>
        <w:t xml:space="preserve"> </w:t>
      </w:r>
      <w:r w:rsidRPr="003714CF">
        <w:rPr>
          <w:sz w:val="12"/>
        </w:rPr>
        <w:t>parts of the economy, all sectors of society, of</w:t>
      </w:r>
      <w:r w:rsidRPr="003714CF">
        <w:rPr>
          <w:rFonts w:eastAsia="Cambria"/>
          <w:sz w:val="12"/>
        </w:rPr>
        <w:t xml:space="preserve"> </w:t>
      </w:r>
      <w:r w:rsidRPr="00867C6E">
        <w:rPr>
          <w:rFonts w:eastAsia="Cambria"/>
          <w:highlight w:val="yellow"/>
          <w:u w:val="single"/>
        </w:rPr>
        <w:t>life</w:t>
      </w:r>
      <w:r w:rsidRPr="003714CF">
        <w:rPr>
          <w:rFonts w:eastAsia="Cambria"/>
          <w:sz w:val="12"/>
        </w:rPr>
        <w:t xml:space="preserve">/nature </w:t>
      </w:r>
      <w:r w:rsidRPr="003714CF">
        <w:rPr>
          <w:rFonts w:eastAsia="Cambria"/>
          <w:u w:val="single"/>
        </w:rPr>
        <w:t>itself</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the once “de-bedded” economy now claims to “im-bed” everything, including political power. Furthermore, </w:t>
      </w:r>
      <w:r w:rsidRPr="00867C6E">
        <w:rPr>
          <w:rFonts w:eastAsia="Cambria"/>
          <w:highlight w:val="yellow"/>
          <w:u w:val="single"/>
        </w:rPr>
        <w:t>a</w:t>
      </w:r>
      <w:r w:rsidRPr="003714CF">
        <w:rPr>
          <w:rFonts w:eastAsia="Cambria"/>
          <w:u w:val="single"/>
        </w:rPr>
        <w:t xml:space="preserve"> new </w:t>
      </w:r>
      <w:r w:rsidRPr="00867C6E">
        <w:rPr>
          <w:rFonts w:eastAsia="Cambria"/>
          <w:iCs/>
          <w:highlight w:val="yellow"/>
          <w:u w:val="single"/>
        </w:rPr>
        <w:t>twisted “economic ethics”</w:t>
      </w:r>
      <w:r w:rsidRPr="003714CF">
        <w:rPr>
          <w:rFonts w:eastAsia="Cambria"/>
          <w:sz w:val="12"/>
        </w:rPr>
        <w:t xml:space="preserve"> (and with it a certain idea of “human nature”) </w:t>
      </w:r>
      <w:r w:rsidRPr="003714CF">
        <w:rPr>
          <w:rFonts w:eastAsia="Cambria"/>
          <w:u w:val="single"/>
        </w:rPr>
        <w:t xml:space="preserve">emerges </w:t>
      </w:r>
      <w:r w:rsidRPr="00867C6E">
        <w:rPr>
          <w:rFonts w:eastAsia="Cambria"/>
          <w:highlight w:val="yellow"/>
          <w:u w:val="single"/>
        </w:rPr>
        <w:t>that mocks</w:t>
      </w:r>
      <w:r w:rsidRPr="003714CF">
        <w:rPr>
          <w:rFonts w:eastAsia="Cambria"/>
          <w:u w:val="single"/>
        </w:rPr>
        <w:t xml:space="preserve"> everything from</w:t>
      </w:r>
      <w:r w:rsidRPr="003714CF">
        <w:rPr>
          <w:rFonts w:eastAsia="Cambria"/>
          <w:sz w:val="12"/>
        </w:rPr>
        <w:t xml:space="preserve"> so-called do-gooders to </w:t>
      </w:r>
      <w:r w:rsidRPr="00867C6E">
        <w:rPr>
          <w:rFonts w:eastAsia="Cambria"/>
          <w:iCs/>
          <w:highlight w:val="yellow"/>
          <w:u w:val="single"/>
        </w:rPr>
        <w:t>altruism</w:t>
      </w:r>
      <w:r w:rsidRPr="00867C6E">
        <w:rPr>
          <w:rFonts w:eastAsia="Cambria"/>
          <w:highlight w:val="yellow"/>
          <w:u w:val="single"/>
        </w:rPr>
        <w:t xml:space="preserve"> </w:t>
      </w:r>
      <w:r w:rsidRPr="003714CF">
        <w:rPr>
          <w:rFonts w:eastAsia="Cambria"/>
          <w:u w:val="single"/>
        </w:rPr>
        <w:t>to</w:t>
      </w:r>
      <w:r w:rsidRPr="003714CF">
        <w:rPr>
          <w:rFonts w:eastAsia="Cambria"/>
          <w:sz w:val="12"/>
        </w:rPr>
        <w:t xml:space="preserve"> selfless help to </w:t>
      </w:r>
      <w:r w:rsidRPr="003714CF">
        <w:rPr>
          <w:rFonts w:eastAsia="Cambria"/>
          <w:iCs/>
          <w:u w:val="single"/>
        </w:rPr>
        <w:t>care for others</w:t>
      </w:r>
      <w:r w:rsidRPr="003714CF">
        <w:rPr>
          <w:rFonts w:eastAsia="Cambria"/>
          <w:sz w:val="12"/>
        </w:rPr>
        <w:t xml:space="preserve"> to a notion of responsibility.[4] </w:t>
      </w:r>
      <w:r w:rsidRPr="003714CF">
        <w:rPr>
          <w:rFonts w:eastAsia="Cambria"/>
          <w:sz w:val="12"/>
          <w:szCs w:val="16"/>
        </w:rPr>
        <w:t>This goes as far as claiming that the common good depends entirely on the uncontrolled egoism of the individual and, especially, on the prosperity of transnational corporations. The allegedly necessary “freedom” of the economy – which, paradoxically, only means the freedom of corporations – hence consists of a freedom from responsibility and commitment to society</w:t>
      </w:r>
      <w:r w:rsidRPr="003714CF">
        <w:rPr>
          <w:sz w:val="12"/>
        </w:rPr>
        <w:t xml:space="preserve">. The maximization of profit itself must occur within the shortest possible time; this means, preferably, through speculation and “shareholder value”. It must meet as few obstacles as possible. Today, global economic interests outweigh not only extra-economic concerns but also national economic considerations since corporations today see themselves beyond both community and nation.[5] A “level playing field” is created that offers the global players the best possible conditions. This playing field knows of no legal, social, ecological, </w:t>
      </w:r>
      <w:proofErr w:type="gramStart"/>
      <w:r w:rsidRPr="003714CF">
        <w:rPr>
          <w:sz w:val="12"/>
        </w:rPr>
        <w:t>cultural</w:t>
      </w:r>
      <w:proofErr w:type="gramEnd"/>
      <w:r w:rsidRPr="003714CF">
        <w:rPr>
          <w:sz w:val="12"/>
        </w:rPr>
        <w:t xml:space="preserve"> or national “barriers”.[6] As a result, economic competition plays out on a market that is free of all non-market, extra-economic or protectionist influences – unless they serve the interests of the big players (the corporations), of course. The corporations’ interests – their maximal growth and progress – take on complete priority. </w:t>
      </w:r>
      <w:r w:rsidRPr="003714CF">
        <w:rPr>
          <w:rFonts w:eastAsia="Cambria"/>
          <w:sz w:val="12"/>
        </w:rPr>
        <w:t xml:space="preserve">This is rationalized by alleging that their well-being means the well-being of small enterprises and workshops as well. </w:t>
      </w:r>
      <w:r w:rsidRPr="003714CF">
        <w:rPr>
          <w:rFonts w:eastAsia="Cambria"/>
          <w:sz w:val="12"/>
          <w:szCs w:val="16"/>
        </w:rPr>
        <w:t xml:space="preserve">The difference between the new and the old economic liberalism can first be articulated in quantitative terms: after capitalism went through a series of ruptures and challenges – caused by the “competing economic system”, the crisis of capitalism, post-war “Keynesianism” with its social and welfare state tendencies, internal mass consumer demand (so-called Fordism), and the objective of full employment in the North. The liberal economic goals of the past are now not only euphorically resurrected but they are also “globalized”. The main reason is indeed that the competition between alternative economic systems is gone. However, to conclude that this confirms the victory of capitalism and the “golden West” over “dark socialism” is only one possible interpretation. Another – opposing – interpretation is to see the “modern world system” (which contains both capitalism and socialism) as having hit a general crisis which causes total and merciless competition over global resources while leveling the way for investment opportunities, </w:t>
      </w:r>
      <w:proofErr w:type="gramStart"/>
      <w:r w:rsidRPr="003714CF">
        <w:rPr>
          <w:rFonts w:eastAsia="Cambria"/>
          <w:sz w:val="12"/>
          <w:szCs w:val="16"/>
        </w:rPr>
        <w:t>i.e.</w:t>
      </w:r>
      <w:proofErr w:type="gramEnd"/>
      <w:r w:rsidRPr="003714CF">
        <w:rPr>
          <w:rFonts w:eastAsia="Cambria"/>
          <w:sz w:val="12"/>
          <w:szCs w:val="16"/>
        </w:rPr>
        <w:t xml:space="preserve"> the valorization of capital.[7] </w:t>
      </w:r>
      <w:r w:rsidRPr="003714CF">
        <w:rPr>
          <w:rFonts w:eastAsia="Cambria"/>
          <w:sz w:val="12"/>
        </w:rPr>
        <w:t xml:space="preserve">The ongoing globalization of neoliberalism demonstrates which interpretation is right. Not least, because the differences between the old and the new economic liberalism can not only be articulated in quantitative terms but in qualitative ones too. What we are witnessing are completely new phenomena: instead of a democratic “complete competition” between many small enterprises enjoying the freedom of the market, only the </w:t>
      </w:r>
      <w:r w:rsidRPr="003714CF">
        <w:rPr>
          <w:sz w:val="12"/>
        </w:rPr>
        <w:t xml:space="preserve">big </w:t>
      </w:r>
      <w:proofErr w:type="gramStart"/>
      <w:r w:rsidRPr="003714CF">
        <w:rPr>
          <w:sz w:val="12"/>
        </w:rPr>
        <w:t>corporations</w:t>
      </w:r>
      <w:proofErr w:type="gramEnd"/>
      <w:r w:rsidRPr="003714CF">
        <w:rPr>
          <w:sz w:val="12"/>
        </w:rPr>
        <w:t xml:space="preserve"> win</w:t>
      </w:r>
      <w:r w:rsidRPr="003714CF">
        <w:rPr>
          <w:rFonts w:eastAsia="Cambria"/>
          <w:sz w:val="12"/>
        </w:rPr>
        <w:t xml:space="preserve">. In turn, they </w:t>
      </w:r>
      <w:r w:rsidRPr="003714CF">
        <w:rPr>
          <w:rFonts w:eastAsia="Cambria"/>
          <w:u w:val="single"/>
        </w:rPr>
        <w:t xml:space="preserve">create new market oligopolies and </w:t>
      </w:r>
      <w:r w:rsidRPr="003714CF">
        <w:rPr>
          <w:rFonts w:eastAsia="Cambria"/>
          <w:u w:val="single"/>
        </w:rPr>
        <w:lastRenderedPageBreak/>
        <w:t>monopolies of previously unknown dimensions. The market</w:t>
      </w:r>
      <w:r w:rsidRPr="003714CF">
        <w:rPr>
          <w:rFonts w:eastAsia="Cambria"/>
          <w:sz w:val="12"/>
        </w:rPr>
        <w:t xml:space="preserve"> hence </w:t>
      </w:r>
      <w:r w:rsidRPr="003714CF">
        <w:rPr>
          <w:rFonts w:eastAsia="Cambria"/>
          <w:u w:val="single"/>
        </w:rPr>
        <w:t xml:space="preserve">only remains free for them, while it is rendered </w:t>
      </w:r>
      <w:r w:rsidRPr="003714CF">
        <w:rPr>
          <w:rFonts w:eastAsia="Cambria"/>
          <w:iCs/>
          <w:u w:val="single"/>
        </w:rPr>
        <w:t xml:space="preserve">unfree for all </w:t>
      </w:r>
      <w:r w:rsidRPr="003714CF">
        <w:rPr>
          <w:sz w:val="12"/>
        </w:rPr>
        <w:t>others</w:t>
      </w:r>
      <w:r w:rsidRPr="003714CF">
        <w:rPr>
          <w:rFonts w:eastAsia="Cambria"/>
          <w:sz w:val="12"/>
          <w:u w:val="single"/>
        </w:rPr>
        <w:t xml:space="preserve"> </w:t>
      </w:r>
      <w:r w:rsidRPr="003714CF">
        <w:rPr>
          <w:rFonts w:eastAsia="Cambria"/>
          <w:u w:val="single"/>
        </w:rPr>
        <w:t xml:space="preserve">who are condemned to </w:t>
      </w:r>
      <w:r w:rsidRPr="003714CF">
        <w:rPr>
          <w:sz w:val="12"/>
        </w:rPr>
        <w:t>an existence of</w:t>
      </w:r>
      <w:r w:rsidRPr="003714CF">
        <w:rPr>
          <w:rFonts w:eastAsia="Cambria"/>
          <w:iCs/>
          <w:u w:val="single"/>
        </w:rPr>
        <w:t xml:space="preserve"> dependency</w:t>
      </w:r>
      <w:r w:rsidRPr="003714CF">
        <w:rPr>
          <w:rFonts w:eastAsia="Cambria"/>
          <w:sz w:val="12"/>
        </w:rPr>
        <w:t xml:space="preserve"> (as enforced producers, </w:t>
      </w:r>
      <w:proofErr w:type="gramStart"/>
      <w:r w:rsidRPr="003714CF">
        <w:rPr>
          <w:rFonts w:eastAsia="Cambria"/>
          <w:sz w:val="12"/>
        </w:rPr>
        <w:t>workers</w:t>
      </w:r>
      <w:proofErr w:type="gramEnd"/>
      <w:r w:rsidRPr="003714CF">
        <w:rPr>
          <w:rFonts w:eastAsia="Cambria"/>
          <w:sz w:val="12"/>
        </w:rPr>
        <w:t xml:space="preserve"> and consumers) </w:t>
      </w:r>
      <w:r w:rsidRPr="003714CF">
        <w:rPr>
          <w:rStyle w:val="StyleUnderline"/>
        </w:rPr>
        <w:t>or e</w:t>
      </w:r>
      <w:r w:rsidRPr="003714CF">
        <w:rPr>
          <w:rFonts w:eastAsia="Cambria"/>
          <w:iCs/>
          <w:u w:val="single"/>
        </w:rPr>
        <w:t xml:space="preserve">xcluded </w:t>
      </w:r>
      <w:r w:rsidRPr="003714CF">
        <w:rPr>
          <w:sz w:val="12"/>
        </w:rPr>
        <w:t>from the market</w:t>
      </w:r>
      <w:r w:rsidRPr="003714CF">
        <w:rPr>
          <w:rFonts w:eastAsia="Cambria"/>
          <w:iCs/>
          <w:u w:val="single"/>
        </w:rPr>
        <w:t xml:space="preserve"> altogether</w:t>
      </w:r>
      <w:r w:rsidRPr="003714CF">
        <w:rPr>
          <w:rFonts w:eastAsia="Cambria"/>
          <w:sz w:val="12"/>
        </w:rPr>
        <w:t xml:space="preserve"> (if they have neither anything to sell or buy). About fifty percent of the world’s population fall into this group today, and the percentage is rising.[8] </w:t>
      </w:r>
      <w:r w:rsidRPr="003714CF">
        <w:rPr>
          <w:rFonts w:eastAsia="Cambria"/>
          <w:u w:val="single"/>
        </w:rPr>
        <w:t>Anti-trust laws</w:t>
      </w:r>
      <w:r w:rsidRPr="003714CF">
        <w:rPr>
          <w:rFonts w:eastAsia="Cambria"/>
          <w:sz w:val="12"/>
        </w:rPr>
        <w:t xml:space="preserve"> have </w:t>
      </w:r>
      <w:r w:rsidRPr="003714CF">
        <w:rPr>
          <w:rFonts w:eastAsia="Cambria"/>
          <w:u w:val="single"/>
        </w:rPr>
        <w:t>lost all power since</w:t>
      </w:r>
      <w:r w:rsidRPr="003714CF">
        <w:rPr>
          <w:rFonts w:eastAsia="Cambria"/>
          <w:sz w:val="12"/>
        </w:rPr>
        <w:t xml:space="preserve"> the transnational </w:t>
      </w:r>
      <w:r w:rsidRPr="003714CF">
        <w:rPr>
          <w:rFonts w:eastAsia="Cambria"/>
          <w:iCs/>
          <w:u w:val="single"/>
        </w:rPr>
        <w:t>corporations set the norms</w:t>
      </w:r>
      <w:r w:rsidRPr="003714CF">
        <w:rPr>
          <w:rFonts w:eastAsia="Cambria"/>
          <w:sz w:val="12"/>
        </w:rPr>
        <w:t xml:space="preserve">. It is the corporations – not “the market” as an anonymous mechanism or “invisible hand” – that determine today’s rules of trade, for example prices </w:t>
      </w:r>
      <w:r w:rsidRPr="003714CF">
        <w:rPr>
          <w:rFonts w:eastAsia="Cambria"/>
          <w:iCs/>
          <w:u w:val="single"/>
        </w:rPr>
        <w:t>and legal regulations</w:t>
      </w:r>
      <w:r w:rsidRPr="003714CF">
        <w:rPr>
          <w:rFonts w:eastAsia="Cambria"/>
          <w:sz w:val="12"/>
        </w:rPr>
        <w:t xml:space="preserve">. This happens </w:t>
      </w:r>
      <w:r w:rsidRPr="003714CF">
        <w:rPr>
          <w:rFonts w:eastAsia="Cambria"/>
          <w:u w:val="single"/>
        </w:rPr>
        <w:t>outside any political control</w:t>
      </w:r>
      <w:r w:rsidRPr="003714CF">
        <w:rPr>
          <w:rFonts w:eastAsia="Cambria"/>
          <w:sz w:val="12"/>
        </w:rPr>
        <w:t xml:space="preserve">. Speculation with an average twenty percent profit margin edges out honest producers who become “unprofitable”.[9] Money becomes too precious for comparatively non-profitable, long-term projects, or projects that only – how audacious! – serve a good life. </w:t>
      </w:r>
      <w:r w:rsidRPr="003714CF">
        <w:rPr>
          <w:rFonts w:eastAsia="Cambria"/>
          <w:u w:val="single"/>
        </w:rPr>
        <w:t>Money</w:t>
      </w:r>
      <w:r w:rsidRPr="003714CF">
        <w:rPr>
          <w:rFonts w:eastAsia="Cambria"/>
          <w:sz w:val="12"/>
        </w:rPr>
        <w:t xml:space="preserve"> instead “</w:t>
      </w:r>
      <w:r w:rsidRPr="003714CF">
        <w:rPr>
          <w:rFonts w:eastAsia="Cambria"/>
          <w:u w:val="single"/>
        </w:rPr>
        <w:t>travels upwards</w:t>
      </w:r>
      <w:r w:rsidRPr="003714CF">
        <w:rPr>
          <w:rFonts w:eastAsia="Cambria"/>
          <w:sz w:val="12"/>
        </w:rPr>
        <w:t xml:space="preserve">” </w:t>
      </w:r>
      <w:r w:rsidRPr="003714CF">
        <w:rPr>
          <w:rFonts w:eastAsia="Cambria"/>
          <w:u w:val="single"/>
        </w:rPr>
        <w:t>and disappears</w:t>
      </w:r>
      <w:r w:rsidRPr="003714CF">
        <w:rPr>
          <w:rFonts w:eastAsia="Cambria"/>
          <w:sz w:val="12"/>
        </w:rPr>
        <w:t xml:space="preserve">. Financial capital determines more and more what the markets are and do.[10] By delinking the dollar from the price of gold, money creation no longer bears a direct relationship to production”.[11] Moreover, these </w:t>
      </w:r>
      <w:r w:rsidRPr="003714CF">
        <w:rPr>
          <w:sz w:val="12"/>
        </w:rPr>
        <w:t xml:space="preserve">days most of us are – exactly like all governments – in debt. It is financial capital that has all the money – we have none.[12] Small, medium, even some bigger enterprises are pushed out of the market, forced to </w:t>
      </w:r>
      <w:proofErr w:type="gramStart"/>
      <w:r w:rsidRPr="003714CF">
        <w:rPr>
          <w:sz w:val="12"/>
        </w:rPr>
        <w:t>fold</w:t>
      </w:r>
      <w:proofErr w:type="gramEnd"/>
      <w:r w:rsidRPr="003714CF">
        <w:rPr>
          <w:sz w:val="12"/>
        </w:rPr>
        <w:t xml:space="preserve"> or swallowed by transnational corporations</w:t>
      </w:r>
      <w:r w:rsidRPr="003714CF">
        <w:rPr>
          <w:rFonts w:eastAsia="Cambria"/>
          <w:sz w:val="12"/>
        </w:rPr>
        <w:t xml:space="preserve"> because their performances are below average in comparison to speculation – rather: </w:t>
      </w:r>
      <w:proofErr w:type="spellStart"/>
      <w:r w:rsidRPr="003714CF">
        <w:rPr>
          <w:rFonts w:eastAsia="Cambria"/>
          <w:sz w:val="12"/>
        </w:rPr>
        <w:t>spookulation</w:t>
      </w:r>
      <w:proofErr w:type="spellEnd"/>
      <w:r w:rsidRPr="003714CF">
        <w:rPr>
          <w:rFonts w:eastAsia="Cambria"/>
          <w:sz w:val="12"/>
        </w:rPr>
        <w:t xml:space="preserve"> – wins. </w:t>
      </w:r>
      <w:r w:rsidRPr="003714CF">
        <w:rPr>
          <w:rFonts w:eastAsia="Cambria"/>
          <w:u w:val="single"/>
        </w:rPr>
        <w:t>The public sector</w:t>
      </w:r>
      <w:r w:rsidRPr="003714CF">
        <w:rPr>
          <w:rFonts w:eastAsia="Cambria"/>
          <w:sz w:val="12"/>
        </w:rPr>
        <w:t xml:space="preserve">, which has historically been defined as a sector of not-for-profit economy and administration, </w:t>
      </w:r>
      <w:r w:rsidRPr="003714CF">
        <w:rPr>
          <w:rFonts w:eastAsia="Cambria"/>
          <w:u w:val="single"/>
        </w:rPr>
        <w:t>is “slimmed” and its “profitable” parts</w:t>
      </w:r>
      <w:r w:rsidRPr="003714CF">
        <w:rPr>
          <w:rFonts w:eastAsia="Cambria"/>
          <w:sz w:val="12"/>
        </w:rPr>
        <w:t xml:space="preserve"> (“gems”) </w:t>
      </w:r>
      <w:r w:rsidRPr="003714CF">
        <w:rPr>
          <w:rFonts w:eastAsia="Cambria"/>
          <w:u w:val="single"/>
        </w:rPr>
        <w:t>handed to corporations</w:t>
      </w:r>
      <w:r w:rsidRPr="003714CF">
        <w:rPr>
          <w:rFonts w:eastAsia="Cambria"/>
          <w:sz w:val="12"/>
        </w:rPr>
        <w:t xml:space="preserve"> (</w:t>
      </w:r>
      <w:r w:rsidRPr="003714CF">
        <w:rPr>
          <w:rFonts w:eastAsia="Cambria"/>
          <w:u w:val="single"/>
        </w:rPr>
        <w:t>privatized</w:t>
      </w:r>
      <w:r w:rsidRPr="003714CF">
        <w:rPr>
          <w:rFonts w:eastAsia="Cambria"/>
          <w:sz w:val="12"/>
        </w:rPr>
        <w:t xml:space="preserve">). </w:t>
      </w:r>
      <w:proofErr w:type="gramStart"/>
      <w:r w:rsidRPr="003714CF">
        <w:rPr>
          <w:rFonts w:eastAsia="Cambria"/>
          <w:sz w:val="12"/>
        </w:rPr>
        <w:t>As a consequence</w:t>
      </w:r>
      <w:proofErr w:type="gramEnd"/>
      <w:r w:rsidRPr="003714CF">
        <w:rPr>
          <w:rFonts w:eastAsia="Cambria"/>
          <w:sz w:val="12"/>
        </w:rPr>
        <w:t xml:space="preserve">, </w:t>
      </w:r>
      <w:r w:rsidRPr="003714CF">
        <w:rPr>
          <w:rFonts w:eastAsia="Cambria"/>
          <w:u w:val="single"/>
        </w:rPr>
        <w:t>social services</w:t>
      </w:r>
      <w:r w:rsidRPr="003714CF">
        <w:rPr>
          <w:rFonts w:eastAsia="Cambria"/>
          <w:sz w:val="12"/>
        </w:rPr>
        <w:t xml:space="preserve"> that are </w:t>
      </w:r>
      <w:r w:rsidRPr="003714CF">
        <w:rPr>
          <w:rFonts w:eastAsia="Cambria"/>
          <w:iCs/>
          <w:u w:val="single"/>
        </w:rPr>
        <w:t>necessary for our existence disappear</w:t>
      </w:r>
      <w:r w:rsidRPr="003714CF">
        <w:rPr>
          <w:rFonts w:eastAsia="Cambria"/>
          <w:sz w:val="12"/>
        </w:rPr>
        <w:t>. Small and medium private businesses – which, until recently, employed eighty percent of the workforce and provided normal working conditions – are affected by these developments as well</w:t>
      </w:r>
      <w:r w:rsidRPr="003714CF">
        <w:rPr>
          <w:sz w:val="12"/>
        </w:rPr>
        <w:t>.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w:t>
      </w:r>
      <w:r w:rsidRPr="003714CF">
        <w:rPr>
          <w:rFonts w:eastAsia="Cambria"/>
          <w:sz w:val="12"/>
        </w:rPr>
        <w:t xml:space="preserve">16] The recent shift of business opportunities from consumer goods to armaments is a particularly troubling development.[17] </w:t>
      </w:r>
      <w:r w:rsidRPr="003714CF">
        <w:rPr>
          <w:rFonts w:eastAsia="Cambria"/>
          <w:sz w:val="12"/>
          <w:szCs w:val="16"/>
        </w:rPr>
        <w:t xml:space="preserve">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w:t>
      </w:r>
      <w:proofErr w:type="gramStart"/>
      <w:r w:rsidRPr="003714CF">
        <w:rPr>
          <w:rFonts w:eastAsia="Cambria"/>
          <w:sz w:val="12"/>
          <w:szCs w:val="16"/>
        </w:rPr>
        <w:t>Chinese</w:t>
      </w:r>
      <w:proofErr w:type="gramEnd"/>
      <w:r w:rsidRPr="003714CF">
        <w:rPr>
          <w:rFonts w:eastAsia="Cambria"/>
          <w:sz w:val="12"/>
          <w:szCs w:val="16"/>
        </w:rPr>
        <w:t xml:space="preserve"> or Indian. </w:t>
      </w:r>
      <w:r w:rsidRPr="003714CF">
        <w:rPr>
          <w:sz w:val="12"/>
        </w:rPr>
        <w:t>The means of production become concentrated in fewer and fewer hands, especially since finance capital – rendered precarious itself – controls asset values ever more aggressively</w:t>
      </w:r>
      <w:r w:rsidRPr="00867C6E">
        <w:rPr>
          <w:sz w:val="12"/>
          <w:highlight w:val="yellow"/>
        </w:rPr>
        <w:t xml:space="preserve">. </w:t>
      </w:r>
      <w:r w:rsidRPr="00867C6E">
        <w:rPr>
          <w:rFonts w:eastAsia="Cambria"/>
          <w:highlight w:val="yellow"/>
          <w:u w:val="single"/>
        </w:rPr>
        <w:t>New forms of private property are created</w:t>
      </w:r>
      <w:r w:rsidRPr="003714CF">
        <w:rPr>
          <w:rFonts w:eastAsia="Cambria"/>
          <w:sz w:val="12"/>
        </w:rPr>
        <w:t xml:space="preserve">, not least </w:t>
      </w:r>
      <w:r w:rsidRPr="00867C6E">
        <w:rPr>
          <w:rFonts w:eastAsia="Cambria"/>
          <w:highlight w:val="yellow"/>
          <w:u w:val="single"/>
        </w:rPr>
        <w:t>through the “clearance” of public property</w:t>
      </w:r>
      <w:r w:rsidRPr="003714CF">
        <w:rPr>
          <w:rFonts w:eastAsia="Cambria"/>
          <w:u w:val="single"/>
        </w:rPr>
        <w:t xml:space="preserve"> and the transformation of</w:t>
      </w:r>
      <w:r w:rsidRPr="003714CF">
        <w:rPr>
          <w:rFonts w:eastAsia="Cambria"/>
          <w:sz w:val="12"/>
        </w:rPr>
        <w:t xml:space="preserve"> formerly </w:t>
      </w:r>
      <w:r w:rsidRPr="003714CF">
        <w:rPr>
          <w:rFonts w:eastAsia="Cambria"/>
          <w:u w:val="single"/>
        </w:rPr>
        <w:t>public</w:t>
      </w:r>
      <w:r w:rsidRPr="003714CF">
        <w:rPr>
          <w:rFonts w:eastAsia="Cambria"/>
          <w:sz w:val="12"/>
        </w:rPr>
        <w:t xml:space="preserve"> and small-scale private </w:t>
      </w:r>
      <w:r w:rsidRPr="003714CF">
        <w:rPr>
          <w:rFonts w:eastAsia="Cambria"/>
          <w:u w:val="single"/>
        </w:rPr>
        <w:t>services</w:t>
      </w:r>
      <w:r w:rsidRPr="003714CF">
        <w:rPr>
          <w:rFonts w:eastAsia="Cambria"/>
          <w:sz w:val="12"/>
        </w:rPr>
        <w:t xml:space="preserve"> and industries </w:t>
      </w:r>
      <w:r w:rsidRPr="003714CF">
        <w:rPr>
          <w:rFonts w:eastAsia="Cambria"/>
          <w:u w:val="single"/>
        </w:rPr>
        <w:t>to a corporate business sector</w:t>
      </w:r>
      <w:r w:rsidRPr="003714CF">
        <w:rPr>
          <w:rFonts w:eastAsia="Cambria"/>
          <w:sz w:val="12"/>
        </w:rPr>
        <w:t xml:space="preserve">. This concerns primarily fields that have long been (at least partly) excluded from the logic of profit – </w:t>
      </w:r>
      <w:proofErr w:type="gramStart"/>
      <w:r w:rsidRPr="003714CF">
        <w:rPr>
          <w:rFonts w:eastAsia="Cambria"/>
          <w:sz w:val="12"/>
        </w:rPr>
        <w:t>e.g.</w:t>
      </w:r>
      <w:proofErr w:type="gramEnd"/>
      <w:r w:rsidRPr="003714CF">
        <w:rPr>
          <w:rFonts w:eastAsia="Cambria"/>
          <w:sz w:val="12"/>
        </w:rPr>
        <w:t xml:space="preserve"> </w:t>
      </w:r>
      <w:r w:rsidRPr="003714CF">
        <w:rPr>
          <w:rFonts w:eastAsia="Cambria"/>
          <w:u w:val="single"/>
        </w:rPr>
        <w:t xml:space="preserve">education, health, energy or water supply/disposal. </w:t>
      </w:r>
      <w:r w:rsidRPr="00867C6E">
        <w:rPr>
          <w:rFonts w:eastAsia="Cambria"/>
          <w:iCs/>
          <w:highlight w:val="yellow"/>
          <w:u w:val="single"/>
        </w:rPr>
        <w:t>New</w:t>
      </w:r>
      <w:r w:rsidRPr="003714CF">
        <w:rPr>
          <w:rFonts w:eastAsia="Cambria"/>
          <w:sz w:val="12"/>
        </w:rPr>
        <w:t xml:space="preserve"> forms of so-called </w:t>
      </w:r>
      <w:r w:rsidRPr="00867C6E">
        <w:rPr>
          <w:rFonts w:eastAsia="Cambria"/>
          <w:iCs/>
          <w:highlight w:val="yellow"/>
          <w:u w:val="single"/>
        </w:rPr>
        <w:t>enclosures</w:t>
      </w:r>
      <w:r w:rsidRPr="00867C6E">
        <w:rPr>
          <w:rFonts w:eastAsia="Cambria"/>
          <w:highlight w:val="yellow"/>
          <w:u w:val="single"/>
        </w:rPr>
        <w:t xml:space="preserve"> emerge from</w:t>
      </w:r>
      <w:r w:rsidRPr="003714CF">
        <w:rPr>
          <w:rFonts w:eastAsia="Cambria"/>
          <w:sz w:val="12"/>
        </w:rPr>
        <w:t xml:space="preserve"> today’s </w:t>
      </w:r>
      <w:r w:rsidRPr="00867C6E">
        <w:rPr>
          <w:rStyle w:val="StyleUnderline"/>
          <w:highlight w:val="yellow"/>
        </w:rPr>
        <w:t>total commercialization of</w:t>
      </w:r>
      <w:r w:rsidRPr="003714CF">
        <w:rPr>
          <w:rFonts w:eastAsia="Cambria"/>
          <w:sz w:val="12"/>
        </w:rPr>
        <w:t xml:space="preserve"> formerly small-scale private or public industries and services, of </w:t>
      </w:r>
      <w:r w:rsidRPr="00867C6E">
        <w:rPr>
          <w:rFonts w:eastAsia="Cambria"/>
          <w:highlight w:val="yellow"/>
          <w:u w:val="single"/>
        </w:rPr>
        <w:t>the “commons”,</w:t>
      </w:r>
      <w:r w:rsidRPr="003714CF">
        <w:rPr>
          <w:rFonts w:eastAsia="Cambria"/>
          <w:sz w:val="12"/>
        </w:rPr>
        <w:t xml:space="preserve"> and of natural resources </w:t>
      </w:r>
      <w:r w:rsidRPr="003714CF">
        <w:rPr>
          <w:rFonts w:eastAsia="Cambria"/>
          <w:u w:val="single"/>
        </w:rPr>
        <w:t xml:space="preserve">like </w:t>
      </w:r>
      <w:r w:rsidRPr="003714CF">
        <w:rPr>
          <w:rFonts w:eastAsia="Cambria"/>
          <w:iCs/>
          <w:u w:val="single"/>
        </w:rPr>
        <w:t>oceans</w:t>
      </w:r>
      <w:r w:rsidRPr="003714CF">
        <w:rPr>
          <w:rFonts w:eastAsia="Cambria"/>
          <w:u w:val="single"/>
        </w:rPr>
        <w:t xml:space="preserve">, </w:t>
      </w:r>
      <w:r w:rsidRPr="003714CF">
        <w:rPr>
          <w:rFonts w:eastAsia="Cambria"/>
          <w:iCs/>
          <w:u w:val="single"/>
        </w:rPr>
        <w:t>rain forests</w:t>
      </w:r>
      <w:r w:rsidRPr="003714CF">
        <w:rPr>
          <w:rFonts w:eastAsia="Cambria"/>
          <w:u w:val="single"/>
        </w:rPr>
        <w:t>, regions of genetic diversity or geopolitical interest</w:t>
      </w:r>
      <w:r w:rsidRPr="003714CF">
        <w:rPr>
          <w:rFonts w:eastAsia="Cambria"/>
          <w:sz w:val="12"/>
        </w:rPr>
        <w:t xml:space="preserve"> (e.g. potential pipeline routes), etc.[19] As far as the new virtual spaces and communication networks go, we are witnessing frantic efforts to bring these under private control as well.[20] All </w:t>
      </w:r>
      <w:r w:rsidRPr="003714CF">
        <w:rPr>
          <w:rFonts w:eastAsia="Cambria"/>
          <w:u w:val="single"/>
        </w:rPr>
        <w:t>these</w:t>
      </w:r>
      <w:r w:rsidRPr="003714CF">
        <w:rPr>
          <w:rFonts w:eastAsia="Cambria"/>
          <w:sz w:val="12"/>
        </w:rPr>
        <w:t xml:space="preserve"> new forms of private property </w:t>
      </w:r>
      <w:r w:rsidRPr="003714CF">
        <w:rPr>
          <w:rFonts w:eastAsia="Cambria"/>
          <w:u w:val="single"/>
        </w:rPr>
        <w:t>are</w:t>
      </w:r>
      <w:r w:rsidRPr="003714CF">
        <w:rPr>
          <w:rFonts w:eastAsia="Cambria"/>
          <w:sz w:val="12"/>
        </w:rPr>
        <w:t xml:space="preserve"> essentially </w:t>
      </w:r>
      <w:r w:rsidRPr="00867C6E">
        <w:rPr>
          <w:rFonts w:eastAsia="Cambria"/>
          <w:highlight w:val="yellow"/>
          <w:u w:val="single"/>
        </w:rPr>
        <w:t>created by</w:t>
      </w:r>
      <w:r w:rsidRPr="003714CF">
        <w:rPr>
          <w:rFonts w:eastAsia="Cambria"/>
          <w:sz w:val="12"/>
        </w:rPr>
        <w:t xml:space="preserve"> (more or less) </w:t>
      </w:r>
      <w:r w:rsidRPr="00867C6E">
        <w:rPr>
          <w:rFonts w:eastAsia="Cambria"/>
          <w:highlight w:val="yellow"/>
          <w:u w:val="single"/>
        </w:rPr>
        <w:t>predatory</w:t>
      </w:r>
      <w:r w:rsidRPr="003714CF">
        <w:rPr>
          <w:rFonts w:eastAsia="Cambria"/>
          <w:u w:val="single"/>
        </w:rPr>
        <w:t xml:space="preserve"> forms of </w:t>
      </w:r>
      <w:r w:rsidRPr="00867C6E">
        <w:rPr>
          <w:rFonts w:eastAsia="Cambria"/>
          <w:highlight w:val="yellow"/>
          <w:u w:val="single"/>
        </w:rPr>
        <w:t>appropriation</w:t>
      </w:r>
      <w:r w:rsidRPr="003714CF">
        <w:rPr>
          <w:rFonts w:eastAsia="Cambria"/>
          <w:sz w:val="12"/>
        </w:rPr>
        <w:t>. In this sense, they are a continuation of the history of so-called original accumulation which has expanded globally, in accordance with to the motto: “Growth through expropriation</w:t>
      </w:r>
      <w:proofErr w:type="gramStart"/>
      <w:r w:rsidRPr="003714CF">
        <w:rPr>
          <w:rFonts w:eastAsia="Cambria"/>
          <w:sz w:val="12"/>
        </w:rPr>
        <w:t>!”[</w:t>
      </w:r>
      <w:proofErr w:type="gramEnd"/>
      <w:r w:rsidRPr="003714CF">
        <w:rPr>
          <w:rFonts w:eastAsia="Cambria"/>
          <w:sz w:val="12"/>
        </w:rPr>
        <w:t xml:space="preserve">21] </w:t>
      </w:r>
      <w:r w:rsidRPr="003714CF">
        <w:rPr>
          <w:rFonts w:eastAsia="Cambria"/>
          <w:u w:val="single"/>
        </w:rPr>
        <w:t>Most people have less and less access to the means of production</w:t>
      </w:r>
      <w:r w:rsidRPr="003714CF">
        <w:rPr>
          <w:rFonts w:eastAsia="Cambria"/>
          <w:sz w:val="12"/>
        </w:rPr>
        <w:t xml:space="preserve">, and so the </w:t>
      </w:r>
      <w:r w:rsidRPr="00867C6E">
        <w:rPr>
          <w:rFonts w:eastAsia="Cambria"/>
          <w:iCs/>
          <w:highlight w:val="yellow"/>
          <w:u w:val="single"/>
        </w:rPr>
        <w:t>dependence on scarce and underpaid work increases</w:t>
      </w:r>
      <w:r w:rsidRPr="003714CF">
        <w:rPr>
          <w:rFonts w:eastAsia="Cambria"/>
          <w:u w:val="single"/>
        </w:rPr>
        <w:t xml:space="preserve">. </w:t>
      </w:r>
      <w:r w:rsidRPr="003714CF">
        <w:rPr>
          <w:sz w:val="12"/>
        </w:rPr>
        <w:t xml:space="preserve">The destruction of the welfare state also destroys the notion that individuals can rely on the community to provide for them in times of need. Our existence relies exclusively on private, </w:t>
      </w:r>
      <w:proofErr w:type="gramStart"/>
      <w:r w:rsidRPr="003714CF">
        <w:rPr>
          <w:sz w:val="12"/>
        </w:rPr>
        <w:t>i.e.</w:t>
      </w:r>
      <w:proofErr w:type="gramEnd"/>
      <w:r w:rsidRPr="003714CF">
        <w:rPr>
          <w:sz w:val="12"/>
        </w:rPr>
        <w:t xml:space="preserve"> expensive, services that are often of much worse quality</w:t>
      </w:r>
      <w:r w:rsidRPr="003714CF">
        <w:rPr>
          <w:rFonts w:eastAsia="Cambria"/>
          <w:sz w:val="12"/>
        </w:rPr>
        <w:t xml:space="preserve"> and much less reliable than public services. (It is a myth that the private always outdoes the public.) What we are experiencing is undersupply formerly only known by the colonial South. </w:t>
      </w:r>
      <w:r w:rsidRPr="003714CF">
        <w:rPr>
          <w:sz w:val="12"/>
        </w:rPr>
        <w:t>The old claim that the South will eventually develop into the North is proven wrong.</w:t>
      </w:r>
      <w:r w:rsidRPr="003714CF">
        <w:rPr>
          <w:rFonts w:eastAsia="Cambria"/>
          <w:sz w:val="12"/>
        </w:rPr>
        <w:t xml:space="preserve"> It is the North that increasingly develops into the South. We are witnessing the latest form of “development”, namely, a world system of underdevelopment.[22] Development and underdevelopment go hand in hand.[23] This might even dawn on “development aid” workers soon. </w:t>
      </w:r>
      <w:r w:rsidRPr="003714CF">
        <w:rPr>
          <w:rFonts w:eastAsia="Cambria"/>
          <w:sz w:val="12"/>
          <w:szCs w:val="16"/>
        </w:rPr>
        <w:t>It is usually women who are called upon to counterbalance underdevelopment through increased work (“service provisions”) in the household. As a result, the workload and underpay of women takes on horrendous dimensions: they do unpaid work inside their homes and poorly paid “</w:t>
      </w:r>
      <w:proofErr w:type="spellStart"/>
      <w:r w:rsidRPr="003714CF">
        <w:rPr>
          <w:rFonts w:eastAsia="Cambria"/>
          <w:sz w:val="12"/>
          <w:szCs w:val="16"/>
        </w:rPr>
        <w:t>housewifized</w:t>
      </w:r>
      <w:proofErr w:type="spellEnd"/>
      <w:r w:rsidRPr="003714CF">
        <w:rPr>
          <w:rFonts w:eastAsia="Cambria"/>
          <w:sz w:val="12"/>
          <w:szCs w:val="16"/>
        </w:rPr>
        <w:t xml:space="preserve">”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w:t>
      </w:r>
      <w:r w:rsidRPr="003714CF">
        <w:rPr>
          <w:rFonts w:eastAsia="Cambria"/>
          <w:sz w:val="12"/>
        </w:rPr>
        <w:t xml:space="preserve">Today, </w:t>
      </w:r>
      <w:r w:rsidRPr="003714CF">
        <w:rPr>
          <w:rFonts w:eastAsia="Cambria"/>
          <w:u w:val="single"/>
        </w:rPr>
        <w:t>hundreds of millions of quasi-slaves</w:t>
      </w:r>
      <w:r w:rsidRPr="003714CF">
        <w:rPr>
          <w:rFonts w:eastAsia="Cambria"/>
          <w:sz w:val="12"/>
        </w:rPr>
        <w:t xml:space="preserve">, more than ever before, </w:t>
      </w:r>
      <w:r w:rsidRPr="003714CF">
        <w:rPr>
          <w:rFonts w:eastAsia="Cambria"/>
          <w:u w:val="single"/>
        </w:rPr>
        <w:t>exist in the “world system</w:t>
      </w:r>
      <w:proofErr w:type="gramStart"/>
      <w:r w:rsidRPr="003714CF">
        <w:rPr>
          <w:rFonts w:eastAsia="Cambria"/>
          <w:u w:val="single"/>
        </w:rPr>
        <w:t>.”</w:t>
      </w:r>
      <w:r w:rsidRPr="003714CF">
        <w:rPr>
          <w:rFonts w:eastAsia="Cambria"/>
          <w:sz w:val="12"/>
        </w:rPr>
        <w:t>[</w:t>
      </w:r>
      <w:proofErr w:type="gramEnd"/>
      <w:r w:rsidRPr="003714CF">
        <w:rPr>
          <w:rFonts w:eastAsia="Cambria"/>
          <w:sz w:val="12"/>
        </w:rPr>
        <w:t xml:space="preserve">28] </w:t>
      </w:r>
      <w:r w:rsidRPr="003714CF">
        <w:rPr>
          <w:rFonts w:eastAsia="Cambria"/>
          <w:u w:val="single"/>
        </w:rPr>
        <w:t>The authoritarian model of the “Export Processing Zones” is conquering the East and threatening the North</w:t>
      </w:r>
      <w:r w:rsidRPr="003714CF">
        <w:rPr>
          <w:rFonts w:eastAsia="Cambria"/>
          <w:sz w:val="12"/>
        </w:rPr>
        <w:t xml:space="preserve">. The </w:t>
      </w:r>
      <w:r w:rsidRPr="00867C6E">
        <w:rPr>
          <w:rFonts w:eastAsia="Cambria"/>
          <w:highlight w:val="yellow"/>
          <w:u w:val="single"/>
        </w:rPr>
        <w:t>redistribution of wealth runs</w:t>
      </w:r>
      <w:r w:rsidRPr="003714CF">
        <w:rPr>
          <w:rFonts w:eastAsia="Cambria"/>
          <w:sz w:val="12"/>
        </w:rPr>
        <w:t xml:space="preserve"> ever more – and with ever accelerated speed – </w:t>
      </w:r>
      <w:r w:rsidRPr="00867C6E">
        <w:rPr>
          <w:rFonts w:eastAsia="Cambria"/>
          <w:highlight w:val="yellow"/>
          <w:u w:val="single"/>
        </w:rPr>
        <w:t>from the bottom to the top</w:t>
      </w:r>
      <w:r w:rsidRPr="003714CF">
        <w:rPr>
          <w:rFonts w:eastAsia="Cambria"/>
          <w:u w:val="single"/>
        </w:rPr>
        <w:t>. The gap between the rich and the poor has never been wider</w:t>
      </w:r>
      <w:r w:rsidRPr="003714CF">
        <w:rPr>
          <w:rFonts w:eastAsia="Cambria"/>
          <w:sz w:val="12"/>
        </w:rPr>
        <w:t xml:space="preserve">. The middle classes disappear. This is the situation we are facing. It becomes obvious that </w:t>
      </w:r>
      <w:r w:rsidRPr="003714CF">
        <w:rPr>
          <w:rFonts w:eastAsia="Cambria"/>
          <w:u w:val="single"/>
        </w:rPr>
        <w:t>neoliberalism marks not the end of colonialism but</w:t>
      </w:r>
      <w:r w:rsidRPr="003714CF">
        <w:rPr>
          <w:rFonts w:eastAsia="Cambria"/>
          <w:sz w:val="12"/>
        </w:rPr>
        <w:t xml:space="preserve">, to the contrary, </w:t>
      </w:r>
      <w:r w:rsidRPr="003714CF">
        <w:rPr>
          <w:rFonts w:eastAsia="Cambria"/>
          <w:u w:val="single"/>
        </w:rPr>
        <w:lastRenderedPageBreak/>
        <w:t>the</w:t>
      </w:r>
      <w:r w:rsidRPr="003714CF">
        <w:rPr>
          <w:rFonts w:eastAsia="Cambria"/>
          <w:sz w:val="12"/>
        </w:rPr>
        <w:t xml:space="preserve"> colonization of the North. This new “</w:t>
      </w:r>
      <w:r w:rsidRPr="003714CF">
        <w:rPr>
          <w:rFonts w:eastAsia="Cambria"/>
          <w:u w:val="single"/>
        </w:rPr>
        <w:t xml:space="preserve">colonization of the </w:t>
      </w:r>
      <w:proofErr w:type="gramStart"/>
      <w:r w:rsidRPr="003714CF">
        <w:rPr>
          <w:rFonts w:eastAsia="Cambria"/>
          <w:u w:val="single"/>
        </w:rPr>
        <w:t>world</w:t>
      </w:r>
      <w:r w:rsidRPr="003714CF">
        <w:rPr>
          <w:rFonts w:eastAsia="Cambria"/>
          <w:sz w:val="12"/>
        </w:rPr>
        <w:t>”[</w:t>
      </w:r>
      <w:proofErr w:type="gramEnd"/>
      <w:r w:rsidRPr="003714CF">
        <w:rPr>
          <w:rFonts w:eastAsia="Cambria"/>
          <w:sz w:val="12"/>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t>
      </w:r>
      <w:r w:rsidRPr="003714CF">
        <w:rPr>
          <w:rFonts w:eastAsia="Cambria"/>
          <w:sz w:val="12"/>
          <w:szCs w:val="16"/>
        </w:rPr>
        <w:t xml:space="preserve">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RPr="00867C6E">
        <w:rPr>
          <w:rFonts w:eastAsia="Cambria"/>
          <w:highlight w:val="yellow"/>
          <w:u w:val="single"/>
        </w:rPr>
        <w:t>Social, cultural</w:t>
      </w:r>
      <w:r w:rsidRPr="003714CF">
        <w:rPr>
          <w:rFonts w:eastAsia="Cambria"/>
          <w:u w:val="single"/>
        </w:rPr>
        <w:t xml:space="preserve">, </w:t>
      </w:r>
      <w:proofErr w:type="gramStart"/>
      <w:r w:rsidRPr="003714CF">
        <w:rPr>
          <w:rFonts w:eastAsia="Cambria"/>
          <w:u w:val="single"/>
        </w:rPr>
        <w:t>traditional</w:t>
      </w:r>
      <w:proofErr w:type="gramEnd"/>
      <w:r w:rsidRPr="003714CF">
        <w:rPr>
          <w:rFonts w:eastAsia="Cambria"/>
          <w:u w:val="single"/>
        </w:rPr>
        <w:t xml:space="preserve"> </w:t>
      </w:r>
      <w:r w:rsidRPr="00867C6E">
        <w:rPr>
          <w:rFonts w:eastAsia="Cambria"/>
          <w:highlight w:val="yellow"/>
          <w:u w:val="single"/>
        </w:rPr>
        <w:t>and ecological considerations</w:t>
      </w:r>
      <w:r w:rsidRPr="003714CF">
        <w:rPr>
          <w:rFonts w:eastAsia="Cambria"/>
          <w:u w:val="single"/>
        </w:rPr>
        <w:t xml:space="preserve"> are abandoned and </w:t>
      </w:r>
      <w:r w:rsidRPr="00867C6E">
        <w:rPr>
          <w:rFonts w:eastAsia="Cambria"/>
          <w:highlight w:val="yellow"/>
          <w:u w:val="single"/>
        </w:rPr>
        <w:t xml:space="preserve">give way to </w:t>
      </w:r>
      <w:r w:rsidRPr="003714CF">
        <w:rPr>
          <w:rFonts w:eastAsia="Cambria"/>
          <w:u w:val="single"/>
        </w:rPr>
        <w:t xml:space="preserve">a </w:t>
      </w:r>
      <w:r w:rsidRPr="003714CF">
        <w:rPr>
          <w:rFonts w:eastAsia="Cambria"/>
          <w:iCs/>
          <w:u w:val="single"/>
        </w:rPr>
        <w:t xml:space="preserve">mentality of </w:t>
      </w:r>
      <w:r w:rsidRPr="00867C6E">
        <w:rPr>
          <w:rFonts w:eastAsia="Cambria"/>
          <w:iCs/>
          <w:highlight w:val="yellow"/>
          <w:u w:val="single"/>
        </w:rPr>
        <w:t>plundering</w:t>
      </w:r>
      <w:r w:rsidRPr="00867C6E">
        <w:rPr>
          <w:rFonts w:eastAsia="Cambria"/>
          <w:highlight w:val="yellow"/>
          <w:u w:val="single"/>
        </w:rPr>
        <w:t xml:space="preserve">. </w:t>
      </w:r>
      <w:r w:rsidRPr="003714CF">
        <w:rPr>
          <w:rFonts w:eastAsia="Cambria"/>
          <w:u w:val="single"/>
        </w:rPr>
        <w:t xml:space="preserve">All global </w:t>
      </w:r>
      <w:r w:rsidRPr="00867C6E">
        <w:rPr>
          <w:rFonts w:eastAsia="Cambria"/>
          <w:highlight w:val="yellow"/>
          <w:u w:val="single"/>
        </w:rPr>
        <w:t>resources</w:t>
      </w:r>
      <w:r w:rsidRPr="003714CF">
        <w:rPr>
          <w:rFonts w:eastAsia="Cambria"/>
          <w:sz w:val="12"/>
        </w:rPr>
        <w:t xml:space="preserve"> that we still have – natural resources, forests, water, genetic pools – </w:t>
      </w:r>
      <w:r w:rsidRPr="003714CF">
        <w:rPr>
          <w:rFonts w:eastAsia="Cambria"/>
          <w:u w:val="single"/>
        </w:rPr>
        <w:t xml:space="preserve">have </w:t>
      </w:r>
      <w:r w:rsidRPr="00867C6E">
        <w:rPr>
          <w:rFonts w:eastAsia="Cambria"/>
          <w:highlight w:val="yellow"/>
          <w:u w:val="single"/>
        </w:rPr>
        <w:t>turn</w:t>
      </w:r>
      <w:r w:rsidRPr="003714CF">
        <w:rPr>
          <w:rFonts w:eastAsia="Cambria"/>
          <w:u w:val="single"/>
        </w:rPr>
        <w:t xml:space="preserve">ed </w:t>
      </w:r>
      <w:r w:rsidRPr="00867C6E">
        <w:rPr>
          <w:rFonts w:eastAsia="Cambria"/>
          <w:highlight w:val="yellow"/>
          <w:u w:val="single"/>
        </w:rPr>
        <w:t xml:space="preserve">into </w:t>
      </w:r>
      <w:r w:rsidRPr="00867C6E">
        <w:rPr>
          <w:rFonts w:eastAsia="Cambria"/>
          <w:iCs/>
          <w:highlight w:val="yellow"/>
          <w:u w:val="single"/>
        </w:rPr>
        <w:t>objects of utilization</w:t>
      </w:r>
      <w:r w:rsidRPr="00867C6E">
        <w:rPr>
          <w:rFonts w:eastAsia="Cambria"/>
          <w:highlight w:val="yellow"/>
          <w:u w:val="single"/>
        </w:rPr>
        <w:t xml:space="preserve">. </w:t>
      </w:r>
      <w:r w:rsidRPr="00867C6E">
        <w:rPr>
          <w:rFonts w:eastAsia="Cambria"/>
          <w:iCs/>
          <w:highlight w:val="yellow"/>
          <w:u w:val="single"/>
        </w:rPr>
        <w:t>Rapid ecological destruction</w:t>
      </w:r>
      <w:r w:rsidRPr="00867C6E">
        <w:rPr>
          <w:rFonts w:eastAsia="Cambria"/>
          <w:highlight w:val="yellow"/>
          <w:u w:val="single"/>
        </w:rPr>
        <w:t xml:space="preserve"> through </w:t>
      </w:r>
      <w:r w:rsidRPr="00867C6E">
        <w:rPr>
          <w:rFonts w:eastAsia="Cambria"/>
          <w:iCs/>
          <w:highlight w:val="yellow"/>
          <w:u w:val="single"/>
        </w:rPr>
        <w:t>depletion</w:t>
      </w:r>
      <w:r w:rsidRPr="00867C6E">
        <w:rPr>
          <w:rFonts w:eastAsia="Cambria"/>
          <w:highlight w:val="yellow"/>
          <w:u w:val="single"/>
        </w:rPr>
        <w:t xml:space="preserve"> is the </w:t>
      </w:r>
      <w:proofErr w:type="spellStart"/>
      <w:r w:rsidRPr="00867C6E">
        <w:rPr>
          <w:rFonts w:eastAsia="Cambria"/>
          <w:highlight w:val="yellow"/>
          <w:u w:val="single"/>
        </w:rPr>
        <w:t>consequence</w:t>
      </w:r>
      <w:r w:rsidRPr="003714CF">
        <w:rPr>
          <w:rFonts w:eastAsia="Cambria"/>
          <w:sz w:val="12"/>
        </w:rPr>
        <w:t>.If</w:t>
      </w:r>
      <w:proofErr w:type="spellEnd"/>
      <w:r w:rsidRPr="003714CF">
        <w:rPr>
          <w:rFonts w:eastAsia="Cambria"/>
          <w:sz w:val="12"/>
        </w:rPr>
        <w:t xml:space="preserve"> one makes more profit by </w:t>
      </w:r>
      <w:r w:rsidRPr="003714CF">
        <w:rPr>
          <w:rFonts w:eastAsia="Cambria"/>
          <w:u w:val="single"/>
        </w:rPr>
        <w:t>cutting down trees</w:t>
      </w:r>
      <w:r w:rsidRPr="003714CF">
        <w:rPr>
          <w:rFonts w:eastAsia="Cambria"/>
          <w:sz w:val="12"/>
        </w:rPr>
        <w:t xml:space="preserve"> than by planting them, then there is no reason not to cut them.[33] Neither the public nor the state interferes</w:t>
      </w:r>
      <w:r w:rsidRPr="003714CF">
        <w:rPr>
          <w:rFonts w:eastAsia="Cambria"/>
          <w:sz w:val="12"/>
          <w:szCs w:val="12"/>
        </w:rPr>
        <w:t xml:space="preserve">, </w:t>
      </w:r>
      <w:r w:rsidRPr="003714CF">
        <w:rPr>
          <w:sz w:val="12"/>
          <w:szCs w:val="12"/>
        </w:rPr>
        <w:t>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w:t>
      </w:r>
      <w:r w:rsidRPr="003714CF">
        <w:rPr>
          <w:rFonts w:eastAsia="Cambria"/>
          <w:sz w:val="12"/>
        </w:rPr>
        <w:t xml:space="preserve"> – no matter that the rain forest is not a renewable resource and that the entire earth’s ecosystem depends on it. If greed, and the rationalism with which it is economically enforced, really was an inherent anthropological trait, we would have never even reached this day. </w:t>
      </w:r>
      <w:r w:rsidRPr="003714CF">
        <w:rPr>
          <w:rFonts w:eastAsia="Cambria"/>
          <w:sz w:val="12"/>
          <w:szCs w:val="16"/>
        </w:rPr>
        <w:t xml:space="preserve">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w:t>
      </w:r>
      <w:proofErr w:type="gramStart"/>
      <w:r w:rsidRPr="003714CF">
        <w:rPr>
          <w:rFonts w:eastAsia="Cambria"/>
          <w:sz w:val="12"/>
          <w:szCs w:val="16"/>
        </w:rPr>
        <w:t>in order for</w:t>
      </w:r>
      <w:proofErr w:type="gramEnd"/>
      <w:r w:rsidRPr="003714CF">
        <w:rPr>
          <w:rFonts w:eastAsia="Cambria"/>
          <w:sz w:val="12"/>
          <w:szCs w:val="16"/>
        </w:rPr>
        <w:t xml:space="preserve"> corporations to gain free access to the Congo’s natural resources that are the reason for the wars that plague the region today. After all, one needs diamonds and coltan for mobile phones. </w:t>
      </w:r>
      <w:r w:rsidRPr="003714CF">
        <w:rPr>
          <w:rFonts w:eastAsia="Cambria"/>
          <w:sz w:val="12"/>
        </w:rPr>
        <w:t xml:space="preserve">Today, </w:t>
      </w:r>
      <w:r w:rsidRPr="00867C6E">
        <w:rPr>
          <w:rFonts w:eastAsia="Cambria"/>
          <w:highlight w:val="yellow"/>
          <w:u w:val="single"/>
        </w:rPr>
        <w:t>everything</w:t>
      </w:r>
      <w:r w:rsidRPr="003714CF">
        <w:rPr>
          <w:rFonts w:eastAsia="Cambria"/>
          <w:u w:val="single"/>
        </w:rPr>
        <w:t xml:space="preserve"> on earth </w:t>
      </w:r>
      <w:r w:rsidRPr="00867C6E">
        <w:rPr>
          <w:rStyle w:val="StyleUnderline"/>
          <w:highlight w:val="yellow"/>
        </w:rPr>
        <w:t>is turned</w:t>
      </w:r>
      <w:r w:rsidRPr="003714CF">
        <w:rPr>
          <w:rFonts w:eastAsia="Cambria"/>
          <w:iCs/>
          <w:u w:val="single"/>
        </w:rPr>
        <w:t xml:space="preserve"> </w:t>
      </w:r>
      <w:r w:rsidRPr="00867C6E">
        <w:rPr>
          <w:rFonts w:eastAsia="Cambria"/>
          <w:iCs/>
          <w:highlight w:val="yellow"/>
          <w:u w:val="single"/>
        </w:rPr>
        <w:t>into commodities</w:t>
      </w:r>
      <w:r w:rsidRPr="003714CF">
        <w:rPr>
          <w:rFonts w:eastAsia="Cambria"/>
          <w:sz w:val="12"/>
        </w:rPr>
        <w:t xml:space="preserve">, </w:t>
      </w:r>
      <w:proofErr w:type="gramStart"/>
      <w:r w:rsidRPr="003714CF">
        <w:rPr>
          <w:rFonts w:eastAsia="Cambria"/>
          <w:sz w:val="12"/>
        </w:rPr>
        <w:t>i.e.</w:t>
      </w:r>
      <w:proofErr w:type="gramEnd"/>
      <w:r w:rsidRPr="003714CF">
        <w:rPr>
          <w:rFonts w:eastAsia="Cambria"/>
          <w:sz w:val="12"/>
        </w:rPr>
        <w:t xml:space="preserve"> everything becomes </w:t>
      </w:r>
      <w:r w:rsidRPr="003714CF">
        <w:rPr>
          <w:rFonts w:eastAsia="Cambria"/>
          <w:u w:val="single"/>
        </w:rPr>
        <w:t>an object of “trade” and commercialization</w:t>
      </w:r>
      <w:r w:rsidRPr="003714CF">
        <w:rPr>
          <w:rFonts w:eastAsia="Cambria"/>
          <w:sz w:val="12"/>
        </w:rPr>
        <w:t xml:space="preserve"> (which truly means liquidation, the transformation of all into liquid money). In its neoliberal stage it is not enough for capitalism to globally pursue less cost-intensive and preferably “</w:t>
      </w:r>
      <w:proofErr w:type="spellStart"/>
      <w:r w:rsidRPr="003714CF">
        <w:rPr>
          <w:rFonts w:eastAsia="Cambria"/>
          <w:sz w:val="12"/>
        </w:rPr>
        <w:t>wageless</w:t>
      </w:r>
      <w:proofErr w:type="spellEnd"/>
      <w:r w:rsidRPr="003714CF">
        <w:rPr>
          <w:rFonts w:eastAsia="Cambria"/>
          <w:sz w:val="12"/>
        </w:rPr>
        <w:t xml:space="preserve">” commodity production. </w:t>
      </w:r>
      <w:r w:rsidRPr="003714CF">
        <w:rPr>
          <w:rFonts w:eastAsia="Cambria"/>
          <w:u w:val="single"/>
        </w:rPr>
        <w:t xml:space="preserve">The objective is to transform everyone and everything into commodities, </w:t>
      </w:r>
      <w:r w:rsidRPr="00867C6E">
        <w:rPr>
          <w:rFonts w:eastAsia="Cambria"/>
          <w:iCs/>
          <w:highlight w:val="yellow"/>
          <w:u w:val="single"/>
        </w:rPr>
        <w:t>including life itself</w:t>
      </w:r>
      <w:r w:rsidRPr="003714CF">
        <w:rPr>
          <w:rFonts w:eastAsia="Cambria"/>
          <w:sz w:val="12"/>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w:t>
      </w:r>
      <w:r w:rsidRPr="003714CF">
        <w:rPr>
          <w:sz w:val="12"/>
        </w:rPr>
        <w:t xml:space="preserve">Total global maximized accumulation of money/capital as abstract wealth becomes the sole purpose of economic activity. A “free” world market for everything </w:t>
      </w:r>
      <w:proofErr w:type="gramStart"/>
      <w:r w:rsidRPr="003714CF">
        <w:rPr>
          <w:sz w:val="12"/>
        </w:rPr>
        <w:t>has to</w:t>
      </w:r>
      <w:proofErr w:type="gramEnd"/>
      <w:r w:rsidRPr="003714CF">
        <w:rPr>
          <w:sz w:val="12"/>
        </w:rPr>
        <w:t xml:space="preserve"> be established – a world market that functions according to the interests of the corporations and capitalist money. The installment of such a market proceeds with dazzling speed. It creates new profit possibilities where they have not existed before, </w:t>
      </w:r>
      <w:proofErr w:type="gramStart"/>
      <w:r w:rsidRPr="003714CF">
        <w:rPr>
          <w:sz w:val="12"/>
        </w:rPr>
        <w:t>e.g.</w:t>
      </w:r>
      <w:proofErr w:type="gramEnd"/>
      <w:r w:rsidRPr="003714CF">
        <w:rPr>
          <w:sz w:val="12"/>
        </w:rPr>
        <w:t xml:space="preserve"> in Iraq, Eastern Europe or China. One thing remains generally overlooked: the abstract wealth created for accumulation implies the destruction of nature as concrete wealth. The result is a “hole in the ground” and next to it a garbage dump with used commodities, outdated </w:t>
      </w:r>
      <w:proofErr w:type="gramStart"/>
      <w:r w:rsidRPr="003714CF">
        <w:rPr>
          <w:sz w:val="12"/>
        </w:rPr>
        <w:t>machinery</w:t>
      </w:r>
      <w:proofErr w:type="gramEnd"/>
      <w:r w:rsidRPr="003714CF">
        <w:rPr>
          <w:sz w:val="12"/>
        </w:rPr>
        <w:t xml:space="preserve">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w:t>
      </w:r>
      <w:r w:rsidRPr="003714CF">
        <w:rPr>
          <w:rFonts w:eastAsia="Cambria"/>
          <w:sz w:val="12"/>
        </w:rPr>
        <w:t xml:space="preserve"> – just like the “growth” they create.[39] </w:t>
      </w:r>
      <w:r w:rsidRPr="003714CF">
        <w:rPr>
          <w:rFonts w:eastAsia="Cambria"/>
          <w:sz w:val="12"/>
          <w:szCs w:val="16"/>
        </w:rPr>
        <w:t xml:space="preserve">The notion that capitalism and democracy are one is proven a myth by neoliberalism and its “monetary totalitarianism”.[40] </w:t>
      </w:r>
      <w:r w:rsidRPr="003714CF">
        <w:rPr>
          <w:rFonts w:eastAsia="Cambria"/>
          <w:u w:val="single"/>
        </w:rPr>
        <w:t>The primacy of politics over economy has been lost</w:t>
      </w:r>
      <w:r w:rsidRPr="003714CF">
        <w:rPr>
          <w:rFonts w:eastAsia="Cambria"/>
          <w:sz w:val="12"/>
        </w:rPr>
        <w:t xml:space="preserve">. Politicians of all parties have abandoned it. It is the corporations that dictate politics. Where corporate interests are concerned, there is no place for democratic convention or community control. Public space disappears. The res publica turns into a res </w:t>
      </w:r>
      <w:proofErr w:type="spellStart"/>
      <w:r w:rsidRPr="003714CF">
        <w:rPr>
          <w:rFonts w:eastAsia="Cambria"/>
          <w:sz w:val="12"/>
        </w:rPr>
        <w:t>privata</w:t>
      </w:r>
      <w:proofErr w:type="spellEnd"/>
      <w:r w:rsidRPr="003714CF">
        <w:rPr>
          <w:rFonts w:eastAsia="Cambria"/>
          <w:sz w:val="12"/>
        </w:rPr>
        <w:t xml:space="preserve">, or – as we could say today – a res </w:t>
      </w:r>
      <w:proofErr w:type="spellStart"/>
      <w:r w:rsidRPr="003714CF">
        <w:rPr>
          <w:rFonts w:eastAsia="Cambria"/>
          <w:sz w:val="12"/>
        </w:rPr>
        <w:t>privata</w:t>
      </w:r>
      <w:proofErr w:type="spellEnd"/>
      <w:r w:rsidRPr="003714CF">
        <w:rPr>
          <w:rFonts w:eastAsia="Cambria"/>
          <w:sz w:val="12"/>
        </w:rPr>
        <w:t xml:space="preserve"> </w:t>
      </w:r>
      <w:proofErr w:type="spellStart"/>
      <w:r w:rsidRPr="003714CF">
        <w:rPr>
          <w:rFonts w:eastAsia="Cambria"/>
          <w:sz w:val="12"/>
        </w:rPr>
        <w:t>transnationale</w:t>
      </w:r>
      <w:proofErr w:type="spellEnd"/>
      <w:r w:rsidRPr="003714CF">
        <w:rPr>
          <w:rFonts w:eastAsia="Cambria"/>
          <w:sz w:val="12"/>
        </w:rPr>
        <w:t xml:space="preserve"> (in its original Latin meaning, </w:t>
      </w:r>
      <w:proofErr w:type="spellStart"/>
      <w:r w:rsidRPr="003714CF">
        <w:rPr>
          <w:rFonts w:eastAsia="Cambria"/>
          <w:sz w:val="12"/>
        </w:rPr>
        <w:t>privare</w:t>
      </w:r>
      <w:proofErr w:type="spellEnd"/>
      <w:r w:rsidRPr="003714CF">
        <w:rPr>
          <w:rFonts w:eastAsia="Cambria"/>
          <w:sz w:val="12"/>
        </w:rPr>
        <w:t xml:space="preserv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RPr="00867C6E">
        <w:rPr>
          <w:rFonts w:eastAsia="Cambria"/>
          <w:iCs/>
          <w:highlight w:val="yellow"/>
          <w:u w:val="single"/>
        </w:rPr>
        <w:t>Neoliberalism and war are two sides of the same coin</w:t>
      </w:r>
      <w:r w:rsidRPr="003714CF">
        <w:rPr>
          <w:rFonts w:eastAsia="Cambria"/>
          <w:sz w:val="12"/>
        </w:rPr>
        <w:t xml:space="preserve">.[44] </w:t>
      </w:r>
      <w:r w:rsidRPr="003714CF">
        <w:rPr>
          <w:rFonts w:eastAsia="Cambria"/>
          <w:u w:val="single"/>
        </w:rPr>
        <w:t>Free trade, piracy and war are still “an inseparable three”</w:t>
      </w:r>
      <w:r w:rsidRPr="003714CF">
        <w:rPr>
          <w:rFonts w:eastAsia="Cambria"/>
          <w:sz w:val="12"/>
        </w:rPr>
        <w:t xml:space="preserve"> – today maybe more so than ever. </w:t>
      </w:r>
      <w:r w:rsidRPr="003714CF">
        <w:rPr>
          <w:rFonts w:eastAsia="Cambria"/>
          <w:u w:val="single"/>
        </w:rPr>
        <w:t>War is not only “good for the economy” but is indeed its driving force and can be understood as the “continuation of economy with other means”</w:t>
      </w:r>
      <w:r w:rsidRPr="003714CF">
        <w:rPr>
          <w:rFonts w:eastAsia="Cambria"/>
          <w:sz w:val="12"/>
        </w:rPr>
        <w:t xml:space="preserve">.[45] War and economy have become almost indistinguishable.[46] </w:t>
      </w:r>
      <w:r w:rsidRPr="003714CF">
        <w:rPr>
          <w:rFonts w:eastAsia="Cambria"/>
          <w:u w:val="single"/>
        </w:rPr>
        <w:t>Wars about resources</w:t>
      </w:r>
      <w:r w:rsidRPr="003714CF">
        <w:rPr>
          <w:rFonts w:eastAsia="Cambria"/>
          <w:sz w:val="12"/>
        </w:rPr>
        <w:t xml:space="preserve"> – </w:t>
      </w:r>
      <w:r w:rsidRPr="003714CF">
        <w:rPr>
          <w:rFonts w:eastAsia="Cambria"/>
          <w:u w:val="single"/>
        </w:rPr>
        <w:t>especially oil and water</w:t>
      </w:r>
      <w:r w:rsidRPr="003714CF">
        <w:rPr>
          <w:rFonts w:eastAsia="Cambria"/>
          <w:sz w:val="12"/>
        </w:rPr>
        <w:t xml:space="preserve"> – </w:t>
      </w:r>
      <w:r w:rsidRPr="003714CF">
        <w:rPr>
          <w:rFonts w:eastAsia="Cambria"/>
          <w:u w:val="single"/>
        </w:rPr>
        <w:t>have already begun</w:t>
      </w:r>
      <w:r w:rsidRPr="003714CF">
        <w:rPr>
          <w:rFonts w:eastAsia="Cambria"/>
          <w:sz w:val="12"/>
        </w:rPr>
        <w:t xml:space="preserve">.[47] </w:t>
      </w:r>
      <w:r w:rsidRPr="003714CF">
        <w:rPr>
          <w:rFonts w:eastAsia="Cambria"/>
          <w:u w:val="single"/>
        </w:rPr>
        <w:t>The Gulf Wars are the most obvious</w:t>
      </w:r>
      <w:r w:rsidRPr="003714CF">
        <w:rPr>
          <w:rFonts w:eastAsia="Cambria"/>
          <w:sz w:val="12"/>
        </w:rPr>
        <w:t xml:space="preserve"> examples. </w:t>
      </w:r>
      <w:r w:rsidRPr="003714CF">
        <w:rPr>
          <w:rFonts w:eastAsia="Cambria"/>
          <w:u w:val="single"/>
        </w:rPr>
        <w:t>Militarism</w:t>
      </w:r>
      <w:r w:rsidRPr="003714CF">
        <w:rPr>
          <w:rFonts w:eastAsia="Cambria"/>
          <w:sz w:val="12"/>
        </w:rPr>
        <w:t xml:space="preserve"> once again </w:t>
      </w:r>
      <w:r w:rsidRPr="003714CF">
        <w:rPr>
          <w:rFonts w:eastAsia="Cambria"/>
          <w:u w:val="single"/>
        </w:rPr>
        <w:t xml:space="preserve">appears </w:t>
      </w:r>
      <w:r w:rsidRPr="003714CF">
        <w:rPr>
          <w:sz w:val="12"/>
        </w:rPr>
        <w:t>as the “executor of capital accumulation</w:t>
      </w:r>
      <w:r w:rsidRPr="003714CF">
        <w:rPr>
          <w:rFonts w:eastAsia="Cambria"/>
          <w:sz w:val="12"/>
        </w:rPr>
        <w:t xml:space="preserve">” – potentially everywhere and enduringly.[48] </w:t>
      </w:r>
      <w:r w:rsidRPr="003714CF">
        <w:rPr>
          <w:rFonts w:eastAsia="Cambria"/>
          <w:u w:val="single"/>
        </w:rPr>
        <w:t>Human rights</w:t>
      </w:r>
      <w:r w:rsidRPr="003714CF">
        <w:rPr>
          <w:rFonts w:eastAsia="Cambria"/>
          <w:sz w:val="12"/>
        </w:rPr>
        <w:t xml:space="preserve"> and rights of sovereignty </w:t>
      </w:r>
      <w:r w:rsidRPr="003714CF">
        <w:rPr>
          <w:rFonts w:eastAsia="Cambria"/>
          <w:u w:val="single"/>
        </w:rPr>
        <w:t>have been transferred from people</w:t>
      </w:r>
      <w:r w:rsidRPr="003714CF">
        <w:rPr>
          <w:rFonts w:eastAsia="Cambria"/>
          <w:sz w:val="12"/>
        </w:rPr>
        <w:t xml:space="preserve">, </w:t>
      </w:r>
      <w:proofErr w:type="gramStart"/>
      <w:r w:rsidRPr="003714CF">
        <w:rPr>
          <w:rFonts w:eastAsia="Cambria"/>
          <w:sz w:val="12"/>
        </w:rPr>
        <w:t>communities</w:t>
      </w:r>
      <w:proofErr w:type="gramEnd"/>
      <w:r w:rsidRPr="003714CF">
        <w:rPr>
          <w:rFonts w:eastAsia="Cambria"/>
          <w:sz w:val="12"/>
        </w:rPr>
        <w:t xml:space="preserve"> and governments </w:t>
      </w:r>
      <w:r w:rsidRPr="003714CF">
        <w:rPr>
          <w:rFonts w:eastAsia="Cambria"/>
          <w:u w:val="single"/>
        </w:rPr>
        <w:t>to corporations</w:t>
      </w:r>
      <w:r w:rsidRPr="003714CF">
        <w:rPr>
          <w:rFonts w:eastAsia="Cambria"/>
          <w:sz w:val="12"/>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w:t>
      </w:r>
      <w:proofErr w:type="gramStart"/>
      <w:r w:rsidRPr="003714CF">
        <w:rPr>
          <w:rFonts w:eastAsia="Cambria"/>
          <w:sz w:val="12"/>
        </w:rPr>
        <w:t>East</w:t>
      </w:r>
      <w:proofErr w:type="gramEnd"/>
      <w:r w:rsidRPr="003714CF">
        <w:rPr>
          <w:rFonts w:eastAsia="Cambria"/>
          <w:sz w:val="12"/>
        </w:rPr>
        <w:t xml:space="preserve"> and West – today, everywhere is South. An according </w:t>
      </w:r>
      <w:r w:rsidRPr="003714CF">
        <w:rPr>
          <w:rFonts w:eastAsia="Cambria"/>
          <w:u w:val="single"/>
        </w:rPr>
        <w:t>International Law</w:t>
      </w:r>
      <w:r w:rsidRPr="003714CF">
        <w:rPr>
          <w:rFonts w:eastAsia="Cambria"/>
          <w:sz w:val="12"/>
        </w:rPr>
        <w:t xml:space="preserve"> is established which effectively functions from top to bottom (“top-down”) and </w:t>
      </w:r>
      <w:r w:rsidRPr="003714CF">
        <w:rPr>
          <w:rFonts w:eastAsia="Cambria"/>
          <w:u w:val="single"/>
        </w:rPr>
        <w:t>eliminates all local and regional communal rights</w:t>
      </w:r>
      <w:r w:rsidRPr="003714CF">
        <w:rPr>
          <w:rFonts w:eastAsia="Cambria"/>
          <w:sz w:val="12"/>
        </w:rPr>
        <w:t xml:space="preserve">. And not only that: many such rights are rendered invalid both retroactively and for the future.[53] </w:t>
      </w:r>
      <w:r w:rsidRPr="00867C6E">
        <w:rPr>
          <w:rFonts w:eastAsia="Cambria"/>
          <w:highlight w:val="yellow"/>
          <w:u w:val="single"/>
        </w:rPr>
        <w:t>The logic of 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867C6E">
        <w:rPr>
          <w:rFonts w:eastAsia="Cambria"/>
          <w:iCs/>
          <w:highlight w:val="yellow"/>
          <w:u w:val="single"/>
        </w:rPr>
        <w:t xml:space="preserve">belong to </w:t>
      </w:r>
      <w:r w:rsidRPr="003714CF">
        <w:rPr>
          <w:rFonts w:eastAsia="Cambria"/>
          <w:iCs/>
          <w:u w:val="single"/>
        </w:rPr>
        <w:t xml:space="preserve">the </w:t>
      </w:r>
      <w:r w:rsidRPr="00867C6E">
        <w:rPr>
          <w:rFonts w:eastAsia="Cambria"/>
          <w:iCs/>
          <w:highlight w:val="yellow"/>
          <w:u w:val="single"/>
        </w:rPr>
        <w:t>corporations only</w:t>
      </w:r>
      <w:r w:rsidRPr="003714CF">
        <w:rPr>
          <w:rFonts w:eastAsia="Cambria"/>
          <w:sz w:val="12"/>
        </w:rPr>
        <w:t>. To paraphrase Richard Sennett: “Everything to the Corporations</w:t>
      </w:r>
      <w:proofErr w:type="gramStart"/>
      <w:r w:rsidRPr="003714CF">
        <w:rPr>
          <w:rFonts w:eastAsia="Cambria"/>
          <w:sz w:val="12"/>
        </w:rPr>
        <w:t>!”[</w:t>
      </w:r>
      <w:proofErr w:type="gramEnd"/>
      <w:r w:rsidRPr="003714CF">
        <w:rPr>
          <w:rFonts w:eastAsia="Cambria"/>
          <w:sz w:val="12"/>
        </w:rPr>
        <w:t xml:space="preserve">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 xml:space="preserve">do whatever </w:t>
      </w:r>
      <w:r w:rsidRPr="003714CF">
        <w:rPr>
          <w:rFonts w:eastAsia="Cambria"/>
          <w:u w:val="single"/>
        </w:rPr>
        <w:lastRenderedPageBreak/>
        <w:t>they please</w:t>
      </w:r>
      <w:r w:rsidRPr="003714CF">
        <w:rPr>
          <w:rFonts w:eastAsia="Cambria"/>
          <w:sz w:val="12"/>
        </w:rPr>
        <w:t xml:space="preserve"> with what they get. Nobody is allowed to interfere. Ironically, we are expected to rely on them to find a way out of the crisis we are in. </w:t>
      </w:r>
      <w:r w:rsidRPr="00867C6E">
        <w:rPr>
          <w:rFonts w:eastAsia="Cambria"/>
          <w:highlight w:val="yellow"/>
          <w:u w:val="single"/>
        </w:rPr>
        <w:t xml:space="preserve">This puts the </w:t>
      </w:r>
      <w:r w:rsidRPr="00867C6E">
        <w:rPr>
          <w:rFonts w:eastAsia="Cambria"/>
          <w:iCs/>
          <w:highlight w:val="yellow"/>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 xml:space="preserve">. The times of social contracts are gone.[55] In fact, pointing out the crisis alone has become a crime and all critique will soon be defined as “terror” and persecuted as such.[56] </w:t>
      </w:r>
      <w:r w:rsidRPr="003714CF">
        <w:rPr>
          <w:rFonts w:eastAsia="Cambria"/>
          <w:sz w:val="12"/>
          <w:szCs w:val="16"/>
        </w:rPr>
        <w:t xml:space="preserve">IMF Economic Medicine </w:t>
      </w:r>
      <w:r w:rsidRPr="003714CF">
        <w:rPr>
          <w:rFonts w:eastAsia="Cambria"/>
          <w:sz w:val="12"/>
        </w:rPr>
        <w:t xml:space="preserve">Since the 1980s, it is mainly the </w:t>
      </w:r>
      <w:r w:rsidRPr="003714CF">
        <w:rPr>
          <w:sz w:val="12"/>
        </w:rPr>
        <w:t>Structural Adjustment Programs (SAPs) of the World Bank and the IMF that act as the enforcers of neoliberalism. These programs are levied against the countries of the South which can be extorted due to their debts. Meanwhile</w:t>
      </w:r>
      <w:r w:rsidRPr="003714CF">
        <w:rPr>
          <w:rFonts w:eastAsia="Cambria"/>
          <w:sz w:val="12"/>
        </w:rPr>
        <w:t xml:space="preserve">, numerous </w:t>
      </w:r>
      <w:r w:rsidRPr="003714CF">
        <w:rPr>
          <w:rFonts w:eastAsia="Cambria"/>
          <w:u w:val="single"/>
        </w:rPr>
        <w:t>military interventions and wars</w:t>
      </w:r>
      <w:r w:rsidRPr="003714CF">
        <w:rPr>
          <w:rFonts w:eastAsia="Cambria"/>
          <w:sz w:val="12"/>
        </w:rPr>
        <w:t xml:space="preserve"> help to </w:t>
      </w:r>
      <w:r w:rsidRPr="003714CF">
        <w:rPr>
          <w:rFonts w:eastAsia="Cambria"/>
          <w:u w:val="single"/>
        </w:rPr>
        <w:t xml:space="preserve">take possession of the assets that </w:t>
      </w:r>
      <w:proofErr w:type="gramStart"/>
      <w:r w:rsidRPr="003714CF">
        <w:rPr>
          <w:rFonts w:eastAsia="Cambria"/>
          <w:u w:val="single"/>
        </w:rPr>
        <w:t>still remain</w:t>
      </w:r>
      <w:proofErr w:type="gramEnd"/>
      <w:r w:rsidRPr="003714CF">
        <w:rPr>
          <w:rFonts w:eastAsia="Cambria"/>
          <w:u w:val="single"/>
        </w:rPr>
        <w:t>, secure resources, install neoliberalism as the global economic politics, crush resistance movements</w:t>
      </w:r>
      <w:r w:rsidRPr="003714CF">
        <w:rPr>
          <w:rFonts w:eastAsia="Cambria"/>
          <w:sz w:val="12"/>
        </w:rPr>
        <w:t xml:space="preserve"> (which are cynically labeled as “IMF uprisings”), </w:t>
      </w:r>
      <w:r w:rsidRPr="003714CF">
        <w:rPr>
          <w:sz w:val="12"/>
        </w:rPr>
        <w:t xml:space="preserve">and facilitate the lucrative business of reconstruction.[57] In the 1980s, Ronald Reagan and Margaret Thatcher introduced neoliberalism in Anglo-America. In 1989, the so-called “Washington Consensus” was formulated. It claimed to lead to global freedom, </w:t>
      </w:r>
      <w:proofErr w:type="gramStart"/>
      <w:r w:rsidRPr="003714CF">
        <w:rPr>
          <w:sz w:val="12"/>
        </w:rPr>
        <w:t>prosperity</w:t>
      </w:r>
      <w:proofErr w:type="gramEnd"/>
      <w:r w:rsidRPr="003714CF">
        <w:rPr>
          <w:sz w:val="12"/>
        </w:rPr>
        <w:t xml:space="preserve">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w:t>
      </w:r>
      <w:proofErr w:type="gramStart"/>
      <w:r w:rsidRPr="003714CF">
        <w:rPr>
          <w:sz w:val="12"/>
        </w:rPr>
        <w:t>liberal</w:t>
      </w:r>
      <w:proofErr w:type="gramEnd"/>
      <w:r w:rsidRPr="003714CF">
        <w:rPr>
          <w:sz w:val="12"/>
        </w:rPr>
        <w:t xml:space="preserve"> or green, accept this. There is no analysis of the connection between the politics of neoliberalism, its history, its background and its effects on Europe and other parts of the world. Likewise, there is no analysis of its connection to the new militarism.</w:t>
      </w:r>
    </w:p>
    <w:p w14:paraId="3B9D36E0" w14:textId="77777777" w:rsidR="000561E3" w:rsidRPr="002401A3" w:rsidRDefault="000561E3" w:rsidP="000561E3">
      <w:pPr>
        <w:pStyle w:val="Heading3"/>
        <w:rPr>
          <w:rFonts w:cs="Calibri"/>
        </w:rPr>
      </w:pPr>
      <w:r w:rsidRPr="002401A3">
        <w:rPr>
          <w:rFonts w:cs="Calibri"/>
        </w:rPr>
        <w:lastRenderedPageBreak/>
        <w:t>Plan</w:t>
      </w:r>
      <w:r>
        <w:rPr>
          <w:rFonts w:cs="Calibri"/>
        </w:rPr>
        <w:t>/Solvency</w:t>
      </w:r>
    </w:p>
    <w:p w14:paraId="194EF86F" w14:textId="77777777" w:rsidR="000561E3" w:rsidRPr="00E14A91" w:rsidRDefault="000561E3" w:rsidP="000561E3">
      <w:pPr>
        <w:rPr>
          <w:rStyle w:val="Style13ptBold"/>
        </w:rPr>
      </w:pPr>
      <w:r w:rsidRPr="00E14A91">
        <w:rPr>
          <w:rStyle w:val="Style13ptBold"/>
        </w:rPr>
        <w:t>Since</w:t>
      </w:r>
      <w:r>
        <w:rPr>
          <w:rStyle w:val="Style13ptBold"/>
        </w:rPr>
        <w:t>,</w:t>
      </w:r>
      <w:r w:rsidRPr="00E14A91">
        <w:rPr>
          <w:rStyle w:val="Style13ptBold"/>
        </w:rPr>
        <w:t xml:space="preserve"> in a just world</w:t>
      </w:r>
      <w:r>
        <w:rPr>
          <w:rStyle w:val="Style13ptBold"/>
        </w:rPr>
        <w:t>,</w:t>
      </w:r>
      <w:r w:rsidRPr="00E14A91">
        <w:rPr>
          <w:rStyle w:val="Style13ptBold"/>
        </w:rPr>
        <w:t xml:space="preserve"> outer space would be treated as a </w:t>
      </w:r>
      <w:proofErr w:type="gramStart"/>
      <w:r w:rsidRPr="00E14A91">
        <w:rPr>
          <w:rStyle w:val="Style13ptBold"/>
        </w:rPr>
        <w:t>global commons</w:t>
      </w:r>
      <w:proofErr w:type="gramEnd"/>
      <w:r w:rsidRPr="00E14A91">
        <w:rPr>
          <w:rStyle w:val="Style13ptBold"/>
        </w:rPr>
        <w:t>, and a global commons</w:t>
      </w:r>
      <w:r>
        <w:rPr>
          <w:rStyle w:val="Style13ptBold"/>
        </w:rPr>
        <w:t xml:space="preserve"> model</w:t>
      </w:r>
      <w:r w:rsidRPr="00E14A91">
        <w:rPr>
          <w:rStyle w:val="Style13ptBold"/>
        </w:rPr>
        <w:t xml:space="preserve"> precludes appropriation by private entries, </w:t>
      </w:r>
      <w:r>
        <w:rPr>
          <w:rStyle w:val="Style13ptBold"/>
        </w:rPr>
        <w:t xml:space="preserve">then </w:t>
      </w:r>
      <w:r w:rsidRPr="00E14A91">
        <w:rPr>
          <w:rStyle w:val="Style13ptBold"/>
        </w:rPr>
        <w:t xml:space="preserve">the appropriation of outer space by private entries is unjust. </w:t>
      </w:r>
    </w:p>
    <w:p w14:paraId="059D71A0" w14:textId="77777777" w:rsidR="000561E3" w:rsidRPr="001A6991" w:rsidRDefault="000561E3" w:rsidP="000561E3">
      <w:pPr>
        <w:rPr>
          <w:b/>
          <w:bCs/>
          <w:sz w:val="26"/>
        </w:rPr>
      </w:pPr>
      <w:r>
        <w:rPr>
          <w:rStyle w:val="Style13ptBold"/>
        </w:rPr>
        <w:t>Thus, the plan:</w:t>
      </w:r>
      <w:r w:rsidRPr="00E14A91">
        <w:rPr>
          <w:rStyle w:val="Style13ptBold"/>
        </w:rPr>
        <w:t xml:space="preserve"> </w:t>
      </w:r>
      <w:r>
        <w:rPr>
          <w:rStyle w:val="Style13ptBold"/>
        </w:rPr>
        <w:t>S</w:t>
      </w:r>
      <w:r w:rsidRPr="00E14A91">
        <w:rPr>
          <w:rStyle w:val="Style13ptBold"/>
        </w:rPr>
        <w:t xml:space="preserve">tates ought to adopt a binding international agreement that </w:t>
      </w:r>
      <w:r>
        <w:rPr>
          <w:rStyle w:val="Style13ptBold"/>
        </w:rPr>
        <w:t>bans the appropriation of outer space by private entities by establishing</w:t>
      </w:r>
      <w:r w:rsidRPr="00E14A91">
        <w:rPr>
          <w:rStyle w:val="Style13ptBold"/>
        </w:rPr>
        <w:t xml:space="preserve"> outer space as a </w:t>
      </w:r>
      <w:proofErr w:type="gramStart"/>
      <w:r w:rsidRPr="00E14A91">
        <w:rPr>
          <w:rStyle w:val="Style13ptBold"/>
        </w:rPr>
        <w:t>global commons</w:t>
      </w:r>
      <w:proofErr w:type="gramEnd"/>
      <w:r>
        <w:rPr>
          <w:rStyle w:val="Style13ptBold"/>
        </w:rPr>
        <w:t xml:space="preserve"> subject to regulatory delimiting and global liability.</w:t>
      </w:r>
    </w:p>
    <w:p w14:paraId="041CBC8E" w14:textId="77777777" w:rsidR="000561E3" w:rsidRDefault="000561E3" w:rsidP="000561E3">
      <w:pPr>
        <w:pStyle w:val="Heading4"/>
      </w:pPr>
      <w:r>
        <w:t xml:space="preserve">The </w:t>
      </w:r>
      <w:proofErr w:type="spellStart"/>
      <w:r>
        <w:t>aff</w:t>
      </w:r>
      <w:proofErr w:type="spellEnd"/>
      <w:r>
        <w:t>:</w:t>
      </w:r>
    </w:p>
    <w:p w14:paraId="5D7A3441" w14:textId="77777777" w:rsidR="000561E3" w:rsidRPr="003955A7" w:rsidRDefault="000561E3" w:rsidP="000561E3">
      <w:pPr>
        <w:pStyle w:val="Heading4"/>
        <w:numPr>
          <w:ilvl w:val="0"/>
          <w:numId w:val="12"/>
        </w:numPr>
        <w:tabs>
          <w:tab w:val="num" w:pos="360"/>
        </w:tabs>
        <w:ind w:left="0" w:firstLine="0"/>
      </w:pPr>
      <w:r>
        <w:t>solves debris and space colonialism by ensuring the sustainable and equitable use of outer space resources.</w:t>
      </w:r>
    </w:p>
    <w:p w14:paraId="343382F2" w14:textId="77777777" w:rsidR="000561E3" w:rsidRDefault="000561E3" w:rsidP="000561E3">
      <w:pPr>
        <w:pStyle w:val="ListParagraph"/>
        <w:numPr>
          <w:ilvl w:val="0"/>
          <w:numId w:val="12"/>
        </w:numPr>
        <w:rPr>
          <w:rStyle w:val="Style13ptBold"/>
        </w:rPr>
      </w:pPr>
      <w:r>
        <w:rPr>
          <w:rStyle w:val="Style13ptBold"/>
        </w:rPr>
        <w:t>prevents circumvention by aligning the interests of state parties.</w:t>
      </w:r>
    </w:p>
    <w:p w14:paraId="373355E1" w14:textId="77777777" w:rsidR="000561E3" w:rsidRPr="005D41A1" w:rsidRDefault="000561E3" w:rsidP="000561E3">
      <w:pPr>
        <w:pStyle w:val="ListParagraph"/>
        <w:numPr>
          <w:ilvl w:val="0"/>
          <w:numId w:val="12"/>
        </w:numPr>
        <w:rPr>
          <w:b/>
          <w:bCs/>
          <w:sz w:val="26"/>
        </w:rPr>
      </w:pPr>
      <w:r>
        <w:rPr>
          <w:rStyle w:val="Style13ptBold"/>
        </w:rPr>
        <w:t xml:space="preserve">is normal means since it models numerous successful agreements governing all other global commons. </w:t>
      </w:r>
    </w:p>
    <w:p w14:paraId="47727C05" w14:textId="77777777" w:rsidR="000561E3" w:rsidRDefault="000561E3" w:rsidP="000561E3">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w:t>
      </w:r>
      <w:proofErr w:type="gramStart"/>
      <w:r>
        <w:t>&gt; ]CT</w:t>
      </w:r>
      <w:proofErr w:type="gramEnd"/>
    </w:p>
    <w:p w14:paraId="0E0C9925" w14:textId="77777777" w:rsidR="000561E3" w:rsidRPr="009C185C" w:rsidRDefault="000561E3" w:rsidP="000561E3">
      <w:pPr>
        <w:ind w:left="720"/>
        <w:rPr>
          <w:sz w:val="16"/>
          <w:szCs w:val="16"/>
        </w:rPr>
      </w:pPr>
      <w:r w:rsidRPr="00C633D5">
        <w:rPr>
          <w:sz w:val="16"/>
          <w:szCs w:val="16"/>
        </w:rPr>
        <w:t>IV. NECESSITY FOR REGULATION TO PRESERVE THE HERITAGE OF MANKIND—A PROPOSAL</w:t>
      </w:r>
      <w:r>
        <w:rPr>
          <w:sz w:val="16"/>
          <w:szCs w:val="16"/>
        </w:rPr>
        <w:t xml:space="preserve"> ¶ </w:t>
      </w:r>
      <w:r w:rsidRPr="000B73DE">
        <w:rPr>
          <w:rStyle w:val="StyleUnderline"/>
        </w:rPr>
        <w:t xml:space="preserve">Conceptually, all persons hold an implied property </w:t>
      </w:r>
      <w:r w:rsidRPr="00867C6E">
        <w:rPr>
          <w:rStyle w:val="StyleUnderline"/>
        </w:rPr>
        <w:t>right in the space commons.111 As such, spacefaring entities and developing nations possess an equitable right to access and use orbital resources.112 But</w:t>
      </w:r>
      <w:r w:rsidRPr="00867C6E">
        <w:rPr>
          <w:rStyle w:val="Emphasis"/>
        </w:rPr>
        <w:t xml:space="preserve"> </w:t>
      </w:r>
      <w:r w:rsidRPr="00867C6E">
        <w:rPr>
          <w:rStyle w:val="StyleUnderline"/>
        </w:rPr>
        <w:t>the sui generis nature of</w:t>
      </w:r>
      <w:r w:rsidRPr="00867C6E">
        <w:rPr>
          <w:rStyle w:val="Emphasis"/>
        </w:rPr>
        <w:t xml:space="preserve"> </w:t>
      </w:r>
      <w:proofErr w:type="spellStart"/>
      <w:r w:rsidRPr="00867C6E">
        <w:rPr>
          <w:rStyle w:val="Emphasis"/>
        </w:rPr>
        <w:t>geospace</w:t>
      </w:r>
      <w:proofErr w:type="spellEnd"/>
      <w:r w:rsidRPr="00867C6E">
        <w:rPr>
          <w:rStyle w:val="Emphasis"/>
        </w:rPr>
        <w:t xml:space="preserve"> presents a paradox requiring a unique regime for</w:t>
      </w:r>
      <w:r w:rsidRPr="00867C6E">
        <w:rPr>
          <w:rStyle w:val="StyleUnderline"/>
        </w:rPr>
        <w:t xml:space="preserve"> the </w:t>
      </w:r>
      <w:r w:rsidRPr="00867C6E">
        <w:rPr>
          <w:rStyle w:val="Emphasis"/>
        </w:rPr>
        <w:t>sustainable usage</w:t>
      </w:r>
      <w:r w:rsidRPr="00867C6E">
        <w:rPr>
          <w:rStyle w:val="StyleUnderline"/>
        </w:rPr>
        <w:t xml:space="preserve"> of its</w:t>
      </w:r>
      <w:r w:rsidRPr="00196D78">
        <w:rPr>
          <w:rStyle w:val="StyleUnderline"/>
        </w:rPr>
        <w:t xml:space="preserve"> resources.</w:t>
      </w:r>
      <w:r w:rsidRPr="00DF0790">
        <w:rPr>
          <w:rStyle w:val="StyleUnderline"/>
        </w:rPr>
        <w:t xml:space="preserve">113 </w:t>
      </w:r>
      <w:r w:rsidRPr="00867C6E">
        <w:rPr>
          <w:rStyle w:val="Emphasis"/>
          <w:highlight w:val="yellow"/>
        </w:rPr>
        <w:t xml:space="preserve">The international community cannot realize the advantages </w:t>
      </w:r>
      <w:r w:rsidRPr="004A5B2D">
        <w:rPr>
          <w:rStyle w:val="StyleUnderline"/>
        </w:rPr>
        <w:t xml:space="preserve">of the common heritage principle </w:t>
      </w:r>
      <w:r w:rsidRPr="00867C6E">
        <w:rPr>
          <w:rStyle w:val="Emphasis"/>
          <w:highlight w:val="yellow"/>
        </w:rPr>
        <w:t xml:space="preserve">under a property regime </w:t>
      </w:r>
      <w:r w:rsidRPr="001640BB">
        <w:t>because</w:t>
      </w:r>
      <w:r w:rsidRPr="001640BB">
        <w:rPr>
          <w:rStyle w:val="Emphasis"/>
        </w:rPr>
        <w:t xml:space="preserve"> </w:t>
      </w:r>
      <w:r w:rsidRPr="00867C6E">
        <w:rPr>
          <w:rStyle w:val="Emphasis"/>
          <w:highlight w:val="yellow"/>
        </w:rPr>
        <w:t xml:space="preserve">any </w:t>
      </w:r>
      <w:r w:rsidRPr="004A5B2D">
        <w:rPr>
          <w:rStyle w:val="StyleUnderline"/>
        </w:rPr>
        <w:t>conceivable</w:t>
      </w:r>
      <w:r w:rsidRPr="00867C6E">
        <w:rPr>
          <w:rStyle w:val="Emphasis"/>
          <w:highlight w:val="yellow"/>
        </w:rPr>
        <w:t xml:space="preserve"> assignment would</w:t>
      </w:r>
      <w:r w:rsidRPr="001640BB">
        <w:rPr>
          <w:rStyle w:val="StyleUnderline"/>
        </w:rPr>
        <w:t xml:space="preserve"> violate the non-appropriation clause or</w:t>
      </w:r>
      <w:r w:rsidRPr="00867C6E">
        <w:rPr>
          <w:rStyle w:val="Emphasis"/>
          <w:highlight w:val="yellow"/>
        </w:rPr>
        <w:t xml:space="preserve"> unjustly enrich a particular interest</w:t>
      </w:r>
      <w:r w:rsidRPr="00AD6934">
        <w:rPr>
          <w:sz w:val="16"/>
        </w:rPr>
        <w:t xml:space="preserve">.114 </w:t>
      </w:r>
      <w:r w:rsidRPr="00196D78">
        <w:rPr>
          <w:rStyle w:val="StyleUnderline"/>
        </w:rPr>
        <w:t xml:space="preserve">This means that </w:t>
      </w:r>
      <w:r w:rsidRPr="00867C6E">
        <w:rPr>
          <w:rStyle w:val="Emphasis"/>
          <w:highlight w:val="yellow"/>
        </w:rPr>
        <w:t xml:space="preserve">only regulatory solutions can protect the </w:t>
      </w:r>
      <w:r w:rsidRPr="001640BB">
        <w:rPr>
          <w:rStyle w:val="StyleUnderline"/>
        </w:rPr>
        <w:t>interests inherent in</w:t>
      </w:r>
      <w:r w:rsidRPr="00867C6E">
        <w:rPr>
          <w:rStyle w:val="Emphasis"/>
          <w:highlight w:val="yellow"/>
        </w:rPr>
        <w:t xml:space="preserve"> a commons</w:t>
      </w:r>
      <w:r w:rsidRPr="00942E10">
        <w:rPr>
          <w:rStyle w:val="Emphasis"/>
        </w:rPr>
        <w:t xml:space="preserve"> </w:t>
      </w:r>
      <w:r w:rsidRPr="00196D78">
        <w:rPr>
          <w:rStyle w:val="StyleUnderline"/>
        </w:rPr>
        <w:t xml:space="preserve">protected for the common heritage of mankind. </w:t>
      </w:r>
      <w:r>
        <w:rPr>
          <w:rStyle w:val="StyleUnderline"/>
        </w:rPr>
        <w:t xml:space="preserve">¶ </w:t>
      </w:r>
      <w:r>
        <w:t xml:space="preserve">A. The Motivations for International Compliance¶ </w:t>
      </w:r>
      <w:r w:rsidRPr="001640BB">
        <w:rPr>
          <w:rStyle w:val="StyleUnderline"/>
        </w:rPr>
        <w:t xml:space="preserve">The </w:t>
      </w:r>
      <w:r w:rsidRPr="00867C6E">
        <w:rPr>
          <w:rStyle w:val="StyleUnderline"/>
        </w:rPr>
        <w:t xml:space="preserve">crux of </w:t>
      </w:r>
      <w:r w:rsidRPr="00867C6E">
        <w:rPr>
          <w:rStyle w:val="Emphasis"/>
        </w:rPr>
        <w:t xml:space="preserve">a workable treaty lies in the consent </w:t>
      </w:r>
      <w:r w:rsidRPr="00867C6E">
        <w:rPr>
          <w:rStyle w:val="StyleUnderline"/>
        </w:rPr>
        <w:t>of the</w:t>
      </w:r>
      <w:r w:rsidRPr="00867C6E">
        <w:rPr>
          <w:rStyle w:val="Emphasis"/>
        </w:rPr>
        <w:t xml:space="preserve"> parties </w:t>
      </w:r>
      <w:r w:rsidRPr="00867C6E">
        <w:rPr>
          <w:rStyle w:val="StyleUnderline"/>
        </w:rPr>
        <w:t>to the agreement.</w:t>
      </w:r>
      <w:r w:rsidRPr="00867C6E">
        <w:rPr>
          <w:sz w:val="16"/>
        </w:rPr>
        <w:t>115 Thereafter, signatories internalize the agreement’s object and purpose into their domestic</w:t>
      </w:r>
      <w:r w:rsidRPr="000B3A06">
        <w:rPr>
          <w:sz w:val="16"/>
        </w:rPr>
        <w:t xml:space="preserve"> law, or in the case of international organizations, into an institutional framework.116 </w:t>
      </w:r>
      <w:r w:rsidRPr="0059196F">
        <w:rPr>
          <w:rStyle w:val="StyleUnderline"/>
        </w:rPr>
        <w:t xml:space="preserve">To implement a binding international instrument, we must therefore ask the question: Why do nations follow international law,117 and how can we use those behavioral realities to construct a workable framework to ensure </w:t>
      </w:r>
      <w:proofErr w:type="spellStart"/>
      <w:r w:rsidRPr="0059196F">
        <w:rPr>
          <w:rStyle w:val="StyleUnderline"/>
        </w:rPr>
        <w:t>geospace</w:t>
      </w:r>
      <w:proofErr w:type="spellEnd"/>
      <w:r w:rsidRPr="0059196F">
        <w:rPr>
          <w:rStyle w:val="StyleUnderline"/>
        </w:rPr>
        <w:t xml:space="preserve"> survives?118</w:t>
      </w:r>
      <w:r>
        <w:rPr>
          <w:rStyle w:val="StyleUnderline"/>
        </w:rPr>
        <w:t xml:space="preserve">¶ </w:t>
      </w:r>
      <w:r w:rsidRPr="000B3A06">
        <w:rPr>
          <w:sz w:val="16"/>
          <w:szCs w:val="16"/>
        </w:rPr>
        <w:t xml:space="preserve">At the dawn of civilized society, depending on a particular jurisdiction’s values, the laws of nature and morality compelled obedience and social order.119 When nation-states concluded international agreements, it represented the coalescence of the various values-based systems, the overlap of which formed a universal understanding of the law of mankind.120 “[The] fundamental conceptual boundary between municipal and international law . . . view[s] international law largely in terms of contractual relations, therefore assigning to the ‘sovereign’ a central place in the construction of the two orders.”121 In other words, transnational cooperation operated through balancing the competing autonomy and values of the parties involved. Despite centuries of debate, </w:t>
      </w:r>
      <w:r w:rsidRPr="000B3A06">
        <w:rPr>
          <w:sz w:val="16"/>
          <w:szCs w:val="16"/>
        </w:rPr>
        <w:lastRenderedPageBreak/>
        <w:t>values systems remain the principal motivating factor of compliance with international law.122 Effective regulatory regimes must, therefore, strike at the heart of what nation-states value the most, which is often related to national security.123</w:t>
      </w:r>
      <w:r>
        <w:rPr>
          <w:sz w:val="16"/>
          <w:szCs w:val="16"/>
        </w:rPr>
        <w:t xml:space="preserve">¶ </w:t>
      </w:r>
      <w:r w:rsidRPr="00025106">
        <w:rPr>
          <w:rStyle w:val="StyleUnderline"/>
        </w:rPr>
        <w:t xml:space="preserve">When </w:t>
      </w:r>
      <w:r w:rsidRPr="0059196F">
        <w:rPr>
          <w:rStyle w:val="StyleUnderline"/>
        </w:rPr>
        <w:t>entering an international agreement,</w:t>
      </w:r>
      <w:r w:rsidRPr="00025106">
        <w:rPr>
          <w:rStyle w:val="StyleUnderline"/>
        </w:rPr>
        <w:t xml:space="preserve"> </w:t>
      </w:r>
      <w:proofErr w:type="gramStart"/>
      <w:r w:rsidRPr="00025106">
        <w:rPr>
          <w:rStyle w:val="StyleUnderline"/>
        </w:rPr>
        <w:t>whether or not</w:t>
      </w:r>
      <w:proofErr w:type="gramEnd"/>
      <w:r w:rsidRPr="00025106">
        <w:rPr>
          <w:rStyle w:val="StyleUnderline"/>
        </w:rPr>
        <w:t xml:space="preserve"> a nation-state will ratify it informs</w:t>
      </w:r>
      <w:r w:rsidRPr="00FE1C0C">
        <w:rPr>
          <w:rStyle w:val="StyleUnderline"/>
        </w:rPr>
        <w:t xml:space="preserve"> us of the value a nation-state places on the instrument’s subject matter. That value equates to the utility a nation-state places on certain allowances or prohibitions.</w:t>
      </w:r>
      <w:r w:rsidRPr="000B3A06">
        <w:rPr>
          <w:sz w:val="16"/>
        </w:rPr>
        <w:t xml:space="preserve">124 </w:t>
      </w:r>
      <w:r w:rsidRPr="00FE1C0C">
        <w:rPr>
          <w:rStyle w:val="StyleUnderline"/>
        </w:rPr>
        <w:t>Incorporating these motivating factors with Hardin’s regulatory solution, any freedoms infringed upon must manifest a higher utility than currently realized.</w:t>
      </w:r>
      <w:r w:rsidRPr="000B3A06">
        <w:rPr>
          <w:sz w:val="16"/>
        </w:rPr>
        <w:t xml:space="preserve"> If COPUOS proposes a protocol for sustainable uses of space, the provisions must either have a negligible effect on the global community’s perceived utility of space access or substantially increase that utility. </w:t>
      </w:r>
      <w:r w:rsidRPr="001640BB">
        <w:rPr>
          <w:rStyle w:val="StyleUnderline"/>
        </w:rPr>
        <w:t>Assuming</w:t>
      </w:r>
      <w:r w:rsidRPr="001640BB">
        <w:rPr>
          <w:rStyle w:val="Emphasis"/>
        </w:rPr>
        <w:t xml:space="preserve"> </w:t>
      </w:r>
      <w:r w:rsidRPr="00867C6E">
        <w:rPr>
          <w:rStyle w:val="Emphasis"/>
          <w:highlight w:val="yellow"/>
        </w:rPr>
        <w:t xml:space="preserve">the </w:t>
      </w:r>
      <w:r w:rsidRPr="001640BB">
        <w:rPr>
          <w:rStyle w:val="StyleUnderline"/>
        </w:rPr>
        <w:t xml:space="preserve">propositioned </w:t>
      </w:r>
      <w:r w:rsidRPr="00867C6E">
        <w:rPr>
          <w:rStyle w:val="Emphasis"/>
          <w:highlight w:val="yellow"/>
        </w:rPr>
        <w:t>regulatory scheme aligns with the values</w:t>
      </w:r>
      <w:r w:rsidRPr="00FE1C0C">
        <w:rPr>
          <w:rStyle w:val="StyleUnderline"/>
        </w:rPr>
        <w:t xml:space="preserve"> system </w:t>
      </w:r>
      <w:r w:rsidRPr="00867C6E">
        <w:rPr>
          <w:rStyle w:val="Emphasis"/>
          <w:highlight w:val="yellow"/>
        </w:rPr>
        <w:t xml:space="preserve">of each </w:t>
      </w:r>
      <w:r w:rsidRPr="001640BB">
        <w:rPr>
          <w:rStyle w:val="StyleUnderline"/>
        </w:rPr>
        <w:t>nation-</w:t>
      </w:r>
      <w:r w:rsidRPr="00867C6E">
        <w:rPr>
          <w:rStyle w:val="Emphasis"/>
          <w:highlight w:val="yellow"/>
        </w:rPr>
        <w:t xml:space="preserve">state, the probability of internalizing </w:t>
      </w:r>
      <w:r w:rsidRPr="001640BB">
        <w:rPr>
          <w:rStyle w:val="StyleUnderline"/>
        </w:rPr>
        <w:t>such regulations</w:t>
      </w:r>
      <w:r w:rsidRPr="00FE1C0C">
        <w:rPr>
          <w:rStyle w:val="StyleUnderline"/>
        </w:rPr>
        <w:t xml:space="preserve"> through domestic codification </w:t>
      </w:r>
      <w:r w:rsidRPr="00867C6E">
        <w:rPr>
          <w:rStyle w:val="Emphasis"/>
          <w:highlight w:val="yellow"/>
        </w:rPr>
        <w:t>is high</w:t>
      </w:r>
      <w:r w:rsidRPr="00FE1C0C">
        <w:rPr>
          <w:rStyle w:val="StyleUnderline"/>
        </w:rPr>
        <w:t xml:space="preserve">. </w:t>
      </w:r>
      <w:r>
        <w:rPr>
          <w:rStyle w:val="StyleUnderline"/>
        </w:rPr>
        <w:t xml:space="preserve">¶ </w:t>
      </w:r>
      <w:r w:rsidRPr="000B3A06">
        <w:rPr>
          <w:sz w:val="16"/>
        </w:rPr>
        <w:t>To ascertain the interests of nation-states, we must look to the factors motivating current space utilization</w:t>
      </w:r>
      <w:r w:rsidRPr="00C02ADA">
        <w:t xml:space="preserve">. </w:t>
      </w:r>
      <w:r w:rsidRPr="001640BB">
        <w:rPr>
          <w:rStyle w:val="StyleUnderline"/>
        </w:rPr>
        <w:t>Routine</w:t>
      </w:r>
      <w:r w:rsidRPr="00867C6E">
        <w:rPr>
          <w:rStyle w:val="Emphasis"/>
          <w:highlight w:val="yellow"/>
        </w:rPr>
        <w:t xml:space="preserve"> access to space </w:t>
      </w:r>
      <w:r w:rsidRPr="001640BB">
        <w:rPr>
          <w:rStyle w:val="StyleUnderline"/>
        </w:rPr>
        <w:t>undeniably</w:t>
      </w:r>
      <w:r w:rsidRPr="00867C6E">
        <w:rPr>
          <w:rStyle w:val="Emphasis"/>
          <w:highlight w:val="yellow"/>
        </w:rPr>
        <w:t xml:space="preserve"> aids </w:t>
      </w:r>
      <w:r w:rsidRPr="001640BB">
        <w:rPr>
          <w:rStyle w:val="StyleUnderline"/>
        </w:rPr>
        <w:t>our</w:t>
      </w:r>
      <w:r w:rsidRPr="00867C6E">
        <w:rPr>
          <w:rStyle w:val="Emphasis"/>
          <w:highlight w:val="yellow"/>
        </w:rPr>
        <w:t xml:space="preserve"> technological advancement</w:t>
      </w:r>
      <w:r w:rsidRPr="00FE1C0C">
        <w:rPr>
          <w:rStyle w:val="StyleUnderline"/>
        </w:rPr>
        <w:t>.</w:t>
      </w:r>
      <w:r w:rsidRPr="000B3A06">
        <w:rPr>
          <w:sz w:val="16"/>
        </w:rPr>
        <w:t xml:space="preserve"> </w:t>
      </w:r>
      <w:r w:rsidRPr="00FE1C0C">
        <w:rPr>
          <w:rStyle w:val="StyleUnderline"/>
        </w:rPr>
        <w:t>The ISS’s antigravity environment provides unique conditions to study medicine</w:t>
      </w:r>
      <w:r w:rsidRPr="000B3A06">
        <w:rPr>
          <w:sz w:val="16"/>
        </w:rPr>
        <w:t xml:space="preserve">.125 </w:t>
      </w:r>
      <w:r w:rsidRPr="00FE1C0C">
        <w:rPr>
          <w:rStyle w:val="StyleUnderline"/>
        </w:rPr>
        <w:t>Satellites provide real-time tracking of environmental conditions and transmit crucial information for disaster recovery planning.</w:t>
      </w:r>
      <w:r w:rsidRPr="000B3A06">
        <w:rPr>
          <w:sz w:val="16"/>
        </w:rPr>
        <w:t xml:space="preserve">126 Space telescopes track objects with the potential to cause the extinction of life of Earth.127 Free from the veil of our hazy atmosphere, satellites can produce better imagery and ascertain the composition of potential resource deposits on celestial bodies.128 And simply receiving satellite imagery of our planet forces us to confront the realities of our fragile existence. </w:t>
      </w:r>
      <w:r w:rsidRPr="001640BB">
        <w:rPr>
          <w:rStyle w:val="StyleUnderline"/>
        </w:rPr>
        <w:t>These benefits signify the tangible realization of the OST’s object and purpose,</w:t>
      </w:r>
      <w:r w:rsidRPr="00FE1C0C">
        <w:rPr>
          <w:rStyle w:val="StyleUnderline"/>
        </w:rPr>
        <w:t xml:space="preserve"> </w:t>
      </w:r>
      <w:r w:rsidRPr="00867C6E">
        <w:rPr>
          <w:rStyle w:val="Emphasis"/>
          <w:highlight w:val="yellow"/>
        </w:rPr>
        <w:t>which flow to all members</w:t>
      </w:r>
      <w:r w:rsidRPr="001640BB">
        <w:rPr>
          <w:rStyle w:val="StyleUnderline"/>
        </w:rPr>
        <w:t xml:space="preserve"> of</w:t>
      </w:r>
      <w:r w:rsidRPr="00867C6E">
        <w:rPr>
          <w:rStyle w:val="Emphasis"/>
          <w:highlight w:val="yellow"/>
        </w:rPr>
        <w:t xml:space="preserve"> </w:t>
      </w:r>
      <w:r w:rsidRPr="001640BB">
        <w:rPr>
          <w:rStyle w:val="StyleUnderline"/>
        </w:rPr>
        <w:t>the global community.</w:t>
      </w:r>
      <w:r w:rsidRPr="000B3A06">
        <w:rPr>
          <w:sz w:val="16"/>
        </w:rPr>
        <w:t xml:space="preserve">129 </w:t>
      </w:r>
      <w:r w:rsidRPr="00867C6E">
        <w:rPr>
          <w:rStyle w:val="Emphasis"/>
          <w:highlight w:val="yellow"/>
        </w:rPr>
        <w:t xml:space="preserve">If we do not begin </w:t>
      </w:r>
      <w:r w:rsidRPr="00867C6E">
        <w:rPr>
          <w:rStyle w:val="StyleUnderline"/>
        </w:rPr>
        <w:t>active</w:t>
      </w:r>
      <w:r w:rsidRPr="00867C6E">
        <w:rPr>
          <w:rStyle w:val="Emphasis"/>
        </w:rPr>
        <w:t xml:space="preserve"> decontamination and </w:t>
      </w:r>
      <w:r w:rsidRPr="00867C6E">
        <w:rPr>
          <w:rStyle w:val="Emphasis"/>
          <w:highlight w:val="yellow"/>
        </w:rPr>
        <w:t xml:space="preserve">mitigation of </w:t>
      </w:r>
      <w:r w:rsidRPr="001640BB">
        <w:rPr>
          <w:rStyle w:val="StyleUnderline"/>
        </w:rPr>
        <w:t>space</w:t>
      </w:r>
      <w:r w:rsidRPr="00867C6E">
        <w:rPr>
          <w:rStyle w:val="Emphasis"/>
          <w:highlight w:val="yellow"/>
        </w:rPr>
        <w:t xml:space="preserve"> debris, the utility of </w:t>
      </w:r>
      <w:proofErr w:type="spellStart"/>
      <w:r w:rsidRPr="00867C6E">
        <w:rPr>
          <w:rStyle w:val="Emphasis"/>
          <w:highlight w:val="yellow"/>
        </w:rPr>
        <w:t>geospace</w:t>
      </w:r>
      <w:proofErr w:type="spellEnd"/>
      <w:r w:rsidRPr="00867C6E">
        <w:rPr>
          <w:rStyle w:val="Emphasis"/>
          <w:highlight w:val="yellow"/>
        </w:rPr>
        <w:t xml:space="preserve"> will cease </w:t>
      </w:r>
      <w:r w:rsidRPr="001640BB">
        <w:rPr>
          <w:rStyle w:val="StyleUnderline"/>
        </w:rPr>
        <w:t xml:space="preserve">to exist. Imagining our existence without these advances is a potent method to stress the criticality of unabated pollution in </w:t>
      </w:r>
      <w:proofErr w:type="spellStart"/>
      <w:proofErr w:type="gramStart"/>
      <w:r w:rsidRPr="001640BB">
        <w:rPr>
          <w:rStyle w:val="StyleUnderline"/>
        </w:rPr>
        <w:t>geospace</w:t>
      </w:r>
      <w:proofErr w:type="spellEnd"/>
      <w:r w:rsidRPr="000B3A06">
        <w:rPr>
          <w:sz w:val="16"/>
        </w:rPr>
        <w:t>.</w:t>
      </w:r>
      <w:r>
        <w:rPr>
          <w:sz w:val="16"/>
        </w:rPr>
        <w:t>¶</w:t>
      </w:r>
      <w:proofErr w:type="gramEnd"/>
      <w:r>
        <w:rPr>
          <w:sz w:val="16"/>
        </w:rPr>
        <w:t xml:space="preserve"> </w:t>
      </w:r>
      <w:r w:rsidRPr="000B3A06">
        <w:rPr>
          <w:sz w:val="16"/>
          <w:szCs w:val="16"/>
        </w:rPr>
        <w:t>B. Existing Proposals</w:t>
      </w:r>
      <w:r>
        <w:rPr>
          <w:sz w:val="16"/>
          <w:szCs w:val="16"/>
        </w:rPr>
        <w:t xml:space="preserve">¶ </w:t>
      </w:r>
      <w:r w:rsidRPr="000B3A06">
        <w:rPr>
          <w:sz w:val="16"/>
          <w:szCs w:val="16"/>
        </w:rPr>
        <w:t xml:space="preserve">Legal scholars have formulated several frameworks to mitigate space debris. Some recommend implementing a market-share liability regime, which assigns liability according to the volume of each </w:t>
      </w:r>
      <w:proofErr w:type="gramStart"/>
      <w:r w:rsidRPr="000B3A06">
        <w:rPr>
          <w:sz w:val="16"/>
          <w:szCs w:val="16"/>
        </w:rPr>
        <w:t>nation-states</w:t>
      </w:r>
      <w:proofErr w:type="gramEnd"/>
      <w:r w:rsidRPr="000B3A06">
        <w:rPr>
          <w:sz w:val="16"/>
          <w:szCs w:val="16"/>
        </w:rPr>
        <w:t xml:space="preserve">’ exploits.130 Opponents of this construction rightfully highlight the inequities inherent in such a scheme. Considering the United States, Russia, and China make up the bulk of spacefaring activity, market-share liability would unduly burden these nations, and coerce a categorical exit from the space industry or a repeat of the Moon Treaty.131 Another scholar advocates for an environmental law approach, asserting that the space commons would benefit from a protocol closely mirroring the Madrid Protocol.132 While prospective applications of such a model could prevent additional accumulations, it would not feasibly abate the current collection of debris.133 The strengths of Mary Button’s mitigation proposal lie in the binding nature of the Madrid Protocol and compulsory environmental impact requirements. And though it advocates for a more collaborative conference mechanism, rather than the strict unanimous consent required of UNCOPUOS’s resolutions, it still shies away from compulsory requirements for active debris removal. Along with the Antarctic Treaty (ATS), the Law of the Sea (UNCLOS) also served as a model for the Corpus Juris </w:t>
      </w:r>
      <w:proofErr w:type="spellStart"/>
      <w:r w:rsidRPr="000B3A06">
        <w:rPr>
          <w:sz w:val="16"/>
          <w:szCs w:val="16"/>
        </w:rPr>
        <w:t>Spatialis</w:t>
      </w:r>
      <w:proofErr w:type="spellEnd"/>
      <w:r w:rsidRPr="000B3A06">
        <w:rPr>
          <w:sz w:val="16"/>
          <w:szCs w:val="16"/>
        </w:rPr>
        <w:t xml:space="preserve">. But oddly, the law of salvage was omitted from the treaties. Unlike abandoned objects at sea, once a nation-state places an object into space, ownership exists in perpetuity. Sandra Drago addressed removing the OST’s property-in-perpetuity mechanism134 </w:t>
      </w:r>
      <w:proofErr w:type="gramStart"/>
      <w:r w:rsidRPr="000B3A06">
        <w:rPr>
          <w:sz w:val="16"/>
          <w:szCs w:val="16"/>
        </w:rPr>
        <w:t>so as to</w:t>
      </w:r>
      <w:proofErr w:type="gramEnd"/>
      <w:r w:rsidRPr="000B3A06">
        <w:rPr>
          <w:sz w:val="16"/>
          <w:szCs w:val="16"/>
        </w:rPr>
        <w:t xml:space="preserve"> permit the active salvage of inoperable satellites.135 Drago’s proposal is vital to any mitigation framework. But while this removes a substantial bar currently restricting debris removal, it does not address free-riding, and spacefaring enterprises are free to choose more lucrative space activities other than salvage operations.136 </w:t>
      </w:r>
      <w:r>
        <w:rPr>
          <w:sz w:val="16"/>
          <w:szCs w:val="16"/>
        </w:rPr>
        <w:t xml:space="preserve">¶ </w:t>
      </w:r>
      <w:r>
        <w:t xml:space="preserve">C. A Coercive Proposal¶ </w:t>
      </w:r>
      <w:r w:rsidRPr="004D3622">
        <w:rPr>
          <w:rStyle w:val="StyleUnderline"/>
        </w:rPr>
        <w:t>Mutual coercion lies at the core</w:t>
      </w:r>
      <w:r w:rsidRPr="00FE1C0C">
        <w:rPr>
          <w:rStyle w:val="StyleUnderline"/>
        </w:rPr>
        <w:t xml:space="preserve"> of Hardin’s solution</w:t>
      </w:r>
      <w:r w:rsidRPr="000B3A06">
        <w:rPr>
          <w:sz w:val="16"/>
        </w:rPr>
        <w:t xml:space="preserve">.137 </w:t>
      </w:r>
      <w:r w:rsidRPr="00FE1C0C">
        <w:rPr>
          <w:rStyle w:val="StyleUnderline"/>
        </w:rPr>
        <w:t xml:space="preserve">To summarize, </w:t>
      </w:r>
      <w:r w:rsidRPr="00A44DB9">
        <w:rPr>
          <w:rStyle w:val="StyleUnderline"/>
        </w:rPr>
        <w:t xml:space="preserve">law-abiding </w:t>
      </w:r>
      <w:r w:rsidRPr="00CB376D">
        <w:rPr>
          <w:rStyle w:val="Emphasis"/>
        </w:rPr>
        <w:t>citizens make concessions to regulatory social constructs in the interest of conserving some utility otherwise lost</w:t>
      </w:r>
      <w:r w:rsidRPr="00A44DB9">
        <w:rPr>
          <w:rStyle w:val="StyleUnderline"/>
        </w:rPr>
        <w:t>.138 The coercive element lies in relinquishing one’s ability to exploit some freedom</w:t>
      </w:r>
      <w:r w:rsidRPr="00FE1C0C">
        <w:rPr>
          <w:rStyle w:val="StyleUnderline"/>
        </w:rPr>
        <w:t xml:space="preserve">, the detriment of which cannot be realized at that moment in </w:t>
      </w:r>
      <w:r w:rsidRPr="00623D7E">
        <w:rPr>
          <w:rStyle w:val="StyleUnderline"/>
        </w:rPr>
        <w:t>time</w:t>
      </w:r>
      <w:r w:rsidRPr="00623D7E">
        <w:rPr>
          <w:sz w:val="16"/>
        </w:rPr>
        <w:t xml:space="preserve">.139 </w:t>
      </w:r>
      <w:r w:rsidRPr="00623D7E">
        <w:rPr>
          <w:rStyle w:val="Emphasis"/>
        </w:rPr>
        <w:t xml:space="preserve">Conceding to a regime that tempers free exploitation of </w:t>
      </w:r>
      <w:r w:rsidRPr="00623D7E">
        <w:rPr>
          <w:rStyle w:val="StyleUnderline"/>
        </w:rPr>
        <w:t>the commons</w:t>
      </w:r>
      <w:r w:rsidRPr="00623D7E">
        <w:rPr>
          <w:rStyle w:val="Emphasis"/>
        </w:rPr>
        <w:t xml:space="preserve"> allows everyone to benefit from </w:t>
      </w:r>
      <w:r w:rsidRPr="00623D7E">
        <w:rPr>
          <w:rStyle w:val="StyleUnderline"/>
        </w:rPr>
        <w:t>the</w:t>
      </w:r>
      <w:r w:rsidRPr="00623D7E">
        <w:rPr>
          <w:rStyle w:val="Emphasis"/>
        </w:rPr>
        <w:t xml:space="preserve"> positive externalities </w:t>
      </w:r>
      <w:r w:rsidRPr="00623D7E">
        <w:rPr>
          <w:rStyle w:val="StyleUnderline"/>
        </w:rPr>
        <w:t>of individual usage. Equated to space, nation-</w:t>
      </w:r>
      <w:r w:rsidRPr="00623D7E">
        <w:rPr>
          <w:rStyle w:val="Emphasis"/>
        </w:rPr>
        <w:t>states currently concede to non-appropriation in the interest of maintaining equitable access. But because of the</w:t>
      </w:r>
      <w:r w:rsidRPr="00623D7E">
        <w:rPr>
          <w:rStyle w:val="StyleUnderline"/>
        </w:rPr>
        <w:t xml:space="preserve"> sui generis </w:t>
      </w:r>
      <w:r w:rsidRPr="00623D7E">
        <w:rPr>
          <w:rStyle w:val="Emphasis"/>
        </w:rPr>
        <w:t xml:space="preserve">nature of </w:t>
      </w:r>
      <w:proofErr w:type="spellStart"/>
      <w:r w:rsidRPr="00623D7E">
        <w:rPr>
          <w:rStyle w:val="Emphasis"/>
        </w:rPr>
        <w:t>geospace</w:t>
      </w:r>
      <w:proofErr w:type="spellEnd"/>
      <w:r w:rsidRPr="00623D7E">
        <w:rPr>
          <w:rStyle w:val="Emphasis"/>
        </w:rPr>
        <w:t xml:space="preserve">, </w:t>
      </w: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w:t>
      </w:r>
      <w:r w:rsidRPr="00FE1C0C">
        <w:rPr>
          <w:rStyle w:val="StyleUnderline"/>
        </w:rPr>
        <w:lastRenderedPageBreak/>
        <w:t>entities</w:t>
      </w:r>
      <w:r w:rsidRPr="000B3A06">
        <w:rPr>
          <w:sz w:val="16"/>
        </w:rPr>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rPr>
          <w:sz w:val="16"/>
        </w:rPr>
        <w:t>. Each instance explained in Part II infra, arose out of public necessity to ensure and protect the maximum utility of the global commons, witho</w:t>
      </w:r>
      <w:r w:rsidRPr="000B3A06">
        <w:rPr>
          <w:sz w:val="16"/>
        </w:rPr>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r w:rsidRPr="00A44DB9">
        <w:rPr>
          <w:rStyle w:val="Emphasis"/>
        </w:rPr>
        <w:t xml:space="preserve"> </w:t>
      </w:r>
      <w:r>
        <w:rPr>
          <w:rStyle w:val="Emphasis"/>
        </w:rPr>
        <w:t xml:space="preserve">¶ </w:t>
      </w:r>
      <w:r w:rsidRPr="000B3A06">
        <w:rPr>
          <w:sz w:val="16"/>
          <w:szCs w:val="16"/>
        </w:rPr>
        <w:t xml:space="preserve">a. Antarctica </w:t>
      </w:r>
      <w:r>
        <w:rPr>
          <w:sz w:val="16"/>
          <w:szCs w:val="16"/>
        </w:rPr>
        <w:t xml:space="preserve">¶ </w:t>
      </w:r>
      <w:r w:rsidRPr="000B3A06">
        <w:rPr>
          <w:sz w:val="16"/>
          <w:szCs w:val="16"/>
        </w:rPr>
        <w:t>In the 1950s, there was concern that Antarctica would succumb to Cold War hysteria, becoming a target for international discord and nuclear arms testing.141 In a move to reestablish global scientific exchange, the international scientific community hosted the International Geophysical Year project, and after identifying the potential of Antarctica, sought to protect it from any ruinous power posturing.142 This necessity for regulating permissible activity resulted in the formation of the ATS.143 Subsequent technological advancement revealed mineral deposits, triggering commercial interest in exploiting its natural resources. The threat catalyzed the promulgation of the Madrid Protocol.144 Again, these delimitations did not sever humanity’s utility in Antarctica. Rather, mankind conceded to the prohibition of deleterious usage in the interest of preserving its scientific utility.145</w:t>
      </w:r>
      <w:r>
        <w:rPr>
          <w:sz w:val="16"/>
          <w:szCs w:val="16"/>
        </w:rPr>
        <w:t xml:space="preserve">¶ </w:t>
      </w:r>
      <w:r w:rsidRPr="000B3A06">
        <w:rPr>
          <w:sz w:val="16"/>
          <w:szCs w:val="16"/>
        </w:rPr>
        <w:t>b. The High Seas</w:t>
      </w:r>
      <w:r>
        <w:rPr>
          <w:sz w:val="16"/>
          <w:szCs w:val="16"/>
        </w:rPr>
        <w:t xml:space="preserve">¶ </w:t>
      </w:r>
      <w:r w:rsidRPr="000B3A06">
        <w:rPr>
          <w:sz w:val="16"/>
          <w:szCs w:val="16"/>
        </w:rPr>
        <w:t xml:space="preserve">Similar to Antarctica, the High Seas faced threats in the 1960s when nation-states began unilaterally and arbitrarily, extending resource recovery activities further into the depths of international waters.146 In the interest of equity, particularly the interests of landlocked nations, UNCLOS delimited sovereign access to the seas, allowing usage only within the established exclusive economic zones (EEZs).147 An annex to UNCLOS provided a procedural framework in which resource recovery enterprises could operate in international common areas beyond the EEZs, precluding the unilateral capture of global resources by one nation.148 Once more, a mutually coercive framework removed certain freedoms in the interest of mankind without unjustly limiting equitable access to resources. </w:t>
      </w:r>
      <w:r>
        <w:rPr>
          <w:sz w:val="16"/>
          <w:szCs w:val="16"/>
        </w:rPr>
        <w:t xml:space="preserve">¶ </w:t>
      </w:r>
      <w:r w:rsidRPr="000B3A06">
        <w:rPr>
          <w:sz w:val="16"/>
          <w:szCs w:val="16"/>
        </w:rPr>
        <w:t>c. The Atmosphere</w:t>
      </w:r>
      <w:r>
        <w:rPr>
          <w:sz w:val="16"/>
          <w:szCs w:val="16"/>
        </w:rPr>
        <w:t xml:space="preserve">¶ </w:t>
      </w:r>
      <w:r w:rsidRPr="000B3A06">
        <w:rPr>
          <w:sz w:val="16"/>
          <w:szCs w:val="16"/>
        </w:rPr>
        <w:t xml:space="preserve">Divergent from the problems of the ice and sea, atmospheric regulation resolved an issue more analogous to </w:t>
      </w:r>
      <w:proofErr w:type="spellStart"/>
      <w:r w:rsidRPr="000B3A06">
        <w:rPr>
          <w:sz w:val="16"/>
          <w:szCs w:val="16"/>
        </w:rPr>
        <w:t>geospace</w:t>
      </w:r>
      <w:proofErr w:type="spellEnd"/>
      <w:r w:rsidRPr="000B3A06">
        <w:rPr>
          <w:sz w:val="16"/>
          <w:szCs w:val="16"/>
        </w:rPr>
        <w:t xml:space="preserve"> debris proliferation. Atmospheric utility is quite simple: breathable air and protection from deadly cosmic radiation. When satellite imagery revealed the sizable hole in the ozone layer, the Montreal Protocol to the Vienna Convention placed an outright ban on ozone-depleting chemicals in everyday consumables.149 This prohibition directly addressed the source of the negative externality, forcing humanity to internalize the externality through alternate investment in refrigerants. Recent evidence of the reduction of ozone loss validates the mutually coercive delimitation within the Montreal Protocol.150</w:t>
      </w:r>
      <w:r>
        <w:rPr>
          <w:sz w:val="16"/>
          <w:szCs w:val="16"/>
        </w:rPr>
        <w:t xml:space="preserve">¶ </w:t>
      </w:r>
      <w:r w:rsidRPr="000B3A06">
        <w:rPr>
          <w:sz w:val="16"/>
          <w:szCs w:val="16"/>
        </w:rPr>
        <w:t>d. Regulating the Telecommunication Spectrum</w:t>
      </w:r>
      <w:r>
        <w:rPr>
          <w:sz w:val="16"/>
          <w:szCs w:val="16"/>
        </w:rPr>
        <w:t xml:space="preserve">¶ </w:t>
      </w:r>
      <w:r w:rsidRPr="000B3A06">
        <w:rPr>
          <w:sz w:val="16"/>
          <w:szCs w:val="16"/>
        </w:rPr>
        <w:t>The business model and financial strategy of telecommunications entities influence satellite deployment planning. Typically, orbital placement aims to “maximize [a] potential user base,” and if that base happens to encompass, for instance, the continental United States, market competition drastically narrows the availability of slots for satellite positioning.151 Realizing that satellite acquisition becomes moot without conscientious “use of telemetry and control . . . required for spaceflight,”152 the Space Radiocommunication Conference convened to revise the Radio Regulations in 1963,153 granting the ITU authority to allocate radio frequencies among spacefaring entities.154 Originally, the ITU:</w:t>
      </w:r>
      <w:r>
        <w:rPr>
          <w:sz w:val="16"/>
          <w:szCs w:val="16"/>
        </w:rPr>
        <w:t xml:space="preserve">¶ </w:t>
      </w:r>
      <w:r w:rsidRPr="000B3A06">
        <w:rPr>
          <w:sz w:val="16"/>
          <w:szCs w:val="16"/>
        </w:rPr>
        <w:t>[A]</w:t>
      </w:r>
      <w:proofErr w:type="spellStart"/>
      <w:r w:rsidRPr="000B3A06">
        <w:rPr>
          <w:sz w:val="16"/>
          <w:szCs w:val="16"/>
        </w:rPr>
        <w:t>llocated</w:t>
      </w:r>
      <w:proofErr w:type="spellEnd"/>
      <w:r w:rsidRPr="000B3A06">
        <w:rPr>
          <w:sz w:val="16"/>
          <w:szCs w:val="16"/>
        </w:rPr>
        <w:t xml:space="preserve"> orbits and frequencies solely through a first-in-time system. This led to concern that developed countries would secure </w:t>
      </w:r>
      <w:proofErr w:type="gramStart"/>
      <w:r w:rsidRPr="000B3A06">
        <w:rPr>
          <w:sz w:val="16"/>
          <w:szCs w:val="16"/>
        </w:rPr>
        <w:t>all of</w:t>
      </w:r>
      <w:proofErr w:type="gramEnd"/>
      <w:r w:rsidRPr="000B3A06">
        <w:rPr>
          <w:sz w:val="16"/>
          <w:szCs w:val="16"/>
        </w:rPr>
        <w:t xml:space="preserve"> the available slots before developing countries had the technological capacity to use them. Although some orbits and frequencies are still allocated on a first-in-time basis, each state is now guaranteed a certain number of future orbits and frequencies, regardless of its current technological capacity.155</w:t>
      </w:r>
      <w:r>
        <w:rPr>
          <w:sz w:val="16"/>
          <w:szCs w:val="16"/>
        </w:rPr>
        <w:t xml:space="preserve">¶ </w:t>
      </w:r>
      <w:r w:rsidRPr="000B3A06">
        <w:rPr>
          <w:sz w:val="16"/>
          <w:szCs w:val="16"/>
        </w:rPr>
        <w:t xml:space="preserve">The FCC regulates the segment of the electromagnetic spectrum allocated to the United States.156 Arguably, the ITU and agencies like the FCC engage in de facto appropriation of the more highly sought-after orbits.157 Yet to an extent, the ITU’s delimiting of the radio-frequency spectrum remedied the negative externalities of non-appropriation in </w:t>
      </w:r>
      <w:proofErr w:type="spellStart"/>
      <w:r w:rsidRPr="000B3A06">
        <w:rPr>
          <w:sz w:val="16"/>
          <w:szCs w:val="16"/>
        </w:rPr>
        <w:t>geospace</w:t>
      </w:r>
      <w:proofErr w:type="spellEnd"/>
      <w:r w:rsidRPr="000B3A06">
        <w:rPr>
          <w:sz w:val="16"/>
          <w:szCs w:val="16"/>
        </w:rPr>
        <w:t xml:space="preserve">, such as the overcrowding of active satellites and the resultant interference. Where the ITU’s scheme does not remedy the byproduct of </w:t>
      </w:r>
      <w:proofErr w:type="spellStart"/>
      <w:r w:rsidRPr="000B3A06">
        <w:rPr>
          <w:sz w:val="16"/>
          <w:szCs w:val="16"/>
        </w:rPr>
        <w:t>geospace</w:t>
      </w:r>
      <w:proofErr w:type="spellEnd"/>
      <w:r w:rsidRPr="000B3A06">
        <w:rPr>
          <w:sz w:val="16"/>
          <w:szCs w:val="16"/>
        </w:rPr>
        <w:t xml:space="preserve"> resource use, it succeeds in ensuring communication capabilities remain free from inequitable use.158</w:t>
      </w:r>
      <w:r>
        <w:rPr>
          <w:sz w:val="16"/>
          <w:szCs w:val="16"/>
        </w:rPr>
        <w:t xml:space="preserve">¶ </w:t>
      </w:r>
      <w:r w:rsidRPr="000B3A06">
        <w:rPr>
          <w:sz w:val="16"/>
          <w:szCs w:val="16"/>
        </w:rPr>
        <w:t>e. The OST’s Ineffective Delimitations</w:t>
      </w:r>
      <w:r>
        <w:rPr>
          <w:sz w:val="16"/>
          <w:szCs w:val="16"/>
        </w:rPr>
        <w:t xml:space="preserve">¶ </w:t>
      </w:r>
      <w:r w:rsidRPr="00D3609A">
        <w:rPr>
          <w:sz w:val="16"/>
        </w:rPr>
        <w:t xml:space="preserve">The recurrent theme among the </w:t>
      </w:r>
      <w:proofErr w:type="gramStart"/>
      <w:r w:rsidRPr="00D3609A">
        <w:rPr>
          <w:sz w:val="16"/>
        </w:rPr>
        <w:t>aforementioned regulatory</w:t>
      </w:r>
      <w:proofErr w:type="gramEnd"/>
      <w:r w:rsidRPr="00D3609A">
        <w:rPr>
          <w:sz w:val="16"/>
        </w:rPr>
        <w:t xml:space="preserve"> schemes is the preservation of utility within the commons concerned.159 The frameworks each provide a means to enjoy shared resources while removing the potential for destruction. </w:t>
      </w:r>
      <w:r w:rsidRPr="00867C6E">
        <w:rPr>
          <w:rStyle w:val="Emphasis"/>
          <w:highlight w:val="yellow"/>
        </w:rPr>
        <w:t>The OST’s nonproliferation provisions</w:t>
      </w:r>
      <w:r w:rsidRPr="00B76F47">
        <w:rPr>
          <w:rStyle w:val="StyleUnderline"/>
        </w:rPr>
        <w:t xml:space="preserve"> properly </w:t>
      </w:r>
      <w:r w:rsidRPr="00867C6E">
        <w:rPr>
          <w:rStyle w:val="Emphasis"/>
          <w:highlight w:val="yellow"/>
        </w:rPr>
        <w:t>regulate the usage of the space commons</w:t>
      </w:r>
      <w:r w:rsidRPr="00504633">
        <w:rPr>
          <w:rStyle w:val="Emphasis"/>
        </w:rPr>
        <w:t xml:space="preserve"> </w:t>
      </w:r>
      <w:r w:rsidRPr="004C46FA">
        <w:rPr>
          <w:rStyle w:val="StyleUnderline"/>
        </w:rPr>
        <w:t>to further the enjoyment of space’s true utility: scientific discovery and telecommunications. Likewise, the Liability Convention reinforces the necessity to maintain heightened situational awareness to guarantee the mutual, uninterrupted enjoyment of activity in space.160</w:t>
      </w:r>
      <w:r w:rsidRPr="00B76F47">
        <w:rPr>
          <w:rStyle w:val="StyleUnderline"/>
        </w:rPr>
        <w:t xml:space="preserve"> </w:t>
      </w:r>
      <w:r w:rsidRPr="00867C6E">
        <w:rPr>
          <w:rStyle w:val="Emphasis"/>
          <w:highlight w:val="yellow"/>
        </w:rPr>
        <w:t>But</w:t>
      </w:r>
      <w:r w:rsidRPr="00B76F47">
        <w:rPr>
          <w:rStyle w:val="StyleUnderline"/>
        </w:rPr>
        <w:t xml:space="preserve"> nation-</w:t>
      </w:r>
      <w:r w:rsidRPr="00867C6E">
        <w:rPr>
          <w:rStyle w:val="Emphasis"/>
          <w:highlight w:val="yellow"/>
        </w:rPr>
        <w:t>states exploit</w:t>
      </w:r>
      <w:r w:rsidRPr="00B76F47">
        <w:rPr>
          <w:rStyle w:val="StyleUnderline"/>
        </w:rPr>
        <w:t xml:space="preserve"> the </w:t>
      </w:r>
      <w:proofErr w:type="gramStart"/>
      <w:r w:rsidRPr="00867C6E">
        <w:rPr>
          <w:rStyle w:val="Emphasis"/>
          <w:highlight w:val="yellow"/>
        </w:rPr>
        <w:t>loop-holes</w:t>
      </w:r>
      <w:proofErr w:type="gramEnd"/>
      <w:r w:rsidRPr="00B76F47">
        <w:rPr>
          <w:rStyle w:val="StyleUnderline"/>
        </w:rPr>
        <w:t xml:space="preserve"> within these</w:t>
      </w:r>
      <w:r w:rsidRPr="00C02ADA">
        <w:rPr>
          <w:rStyle w:val="StyleUnderline"/>
        </w:rPr>
        <w:t xml:space="preserve"> </w:t>
      </w:r>
      <w:r w:rsidRPr="004C46FA">
        <w:rPr>
          <w:rStyle w:val="StyleUnderline"/>
        </w:rPr>
        <w:t>documents to avoid internalizing some of their externalities</w:t>
      </w:r>
      <w:r w:rsidRPr="00B76F47">
        <w:rPr>
          <w:rStyle w:val="StyleUnderline"/>
        </w:rPr>
        <w:t>.</w:t>
      </w:r>
      <w:r w:rsidRPr="00D3609A">
        <w:rPr>
          <w:sz w:val="16"/>
        </w:rPr>
        <w:t xml:space="preserve"> Specifically, the Liability Convention only assigns liability for damage caused to space objects when fault can </w:t>
      </w:r>
      <w:proofErr w:type="gramStart"/>
      <w:r w:rsidRPr="00D3609A">
        <w:rPr>
          <w:sz w:val="16"/>
        </w:rPr>
        <w:t>actually be</w:t>
      </w:r>
      <w:proofErr w:type="gramEnd"/>
      <w:r w:rsidRPr="00D3609A">
        <w:rPr>
          <w:sz w:val="16"/>
        </w:rPr>
        <w:t xml:space="preserve"> determined.161 Though it would be simple to assign fault to a collision caused by an intact and inoperative satellite, it is virtually impossible to identify the owner of smaller pieces of debris. Further, while the ITU reserves slots for nations not represented in space,162 it does </w:t>
      </w:r>
      <w:r w:rsidRPr="00D3609A">
        <w:rPr>
          <w:sz w:val="16"/>
        </w:rPr>
        <w:lastRenderedPageBreak/>
        <w:t xml:space="preserve">nothing to stop those capable of reaching </w:t>
      </w:r>
      <w:proofErr w:type="spellStart"/>
      <w:r w:rsidRPr="00D43E58">
        <w:rPr>
          <w:sz w:val="16"/>
        </w:rPr>
        <w:t>geospace</w:t>
      </w:r>
      <w:proofErr w:type="spellEnd"/>
      <w:r w:rsidRPr="00D43E58">
        <w:rPr>
          <w:sz w:val="16"/>
        </w:rPr>
        <w:t xml:space="preserve"> from littering the commons and destroying the utility of reserved slots.163 Holistically, none of the delimitations in the Corpus Juris </w:t>
      </w:r>
      <w:proofErr w:type="spellStart"/>
      <w:r w:rsidRPr="00D43E58">
        <w:rPr>
          <w:sz w:val="16"/>
        </w:rPr>
        <w:t>Spatialis</w:t>
      </w:r>
      <w:proofErr w:type="spellEnd"/>
      <w:r w:rsidRPr="00D43E58">
        <w:rPr>
          <w:sz w:val="16"/>
        </w:rPr>
        <w:t xml:space="preserve"> negate the cause of the growing belt of debris in </w:t>
      </w:r>
      <w:proofErr w:type="spellStart"/>
      <w:proofErr w:type="gramStart"/>
      <w:r w:rsidRPr="00D43E58">
        <w:rPr>
          <w:sz w:val="16"/>
        </w:rPr>
        <w:t>geospace</w:t>
      </w:r>
      <w:proofErr w:type="spellEnd"/>
      <w:r w:rsidRPr="00D43E58">
        <w:rPr>
          <w:sz w:val="16"/>
        </w:rPr>
        <w:t>.¶</w:t>
      </w:r>
      <w:proofErr w:type="gramEnd"/>
      <w:r w:rsidRPr="00D43E58">
        <w:rPr>
          <w:sz w:val="16"/>
        </w:rPr>
        <w:t xml:space="preserve"> </w:t>
      </w:r>
      <w:r w:rsidRPr="00D43E58">
        <w:rPr>
          <w:rStyle w:val="StyleUnderline"/>
        </w:rPr>
        <w:t>As a sui generis resource,</w:t>
      </w:r>
      <w:r w:rsidRPr="00D43E58">
        <w:rPr>
          <w:rStyle w:val="Emphasis"/>
        </w:rPr>
        <w:t xml:space="preserve"> the mere occupation of LEO or GSO equates to the reduction of the </w:t>
      </w:r>
      <w:r w:rsidRPr="00D43E58">
        <w:rPr>
          <w:rStyle w:val="StyleUnderline"/>
        </w:rPr>
        <w:t>overall</w:t>
      </w:r>
      <w:r w:rsidRPr="00D43E58">
        <w:rPr>
          <w:rStyle w:val="Emphasis"/>
        </w:rPr>
        <w:t xml:space="preserve"> utility of </w:t>
      </w:r>
      <w:proofErr w:type="spellStart"/>
      <w:r w:rsidRPr="00D43E58">
        <w:rPr>
          <w:rStyle w:val="Emphasis"/>
        </w:rPr>
        <w:t>geospace</w:t>
      </w:r>
      <w:proofErr w:type="spellEnd"/>
      <w:r w:rsidRPr="00D43E58">
        <w:rPr>
          <w:rStyle w:val="StyleUnderline"/>
        </w:rPr>
        <w:t xml:space="preserve">. When an entity launches a rocket into space, the accompanying payload causes either (1) temporary reduction of the aggregate utility of </w:t>
      </w:r>
      <w:proofErr w:type="spellStart"/>
      <w:r w:rsidRPr="00D43E58">
        <w:rPr>
          <w:rStyle w:val="StyleUnderline"/>
        </w:rPr>
        <w:t>geospace</w:t>
      </w:r>
      <w:proofErr w:type="spellEnd"/>
      <w:r w:rsidRPr="00D43E58">
        <w:rPr>
          <w:rStyle w:val="StyleUnderline"/>
        </w:rPr>
        <w:t xml:space="preserve"> or (2) permanent reduction of the aggregate utility of geospace.164¶</w:t>
      </w:r>
      <w:r w:rsidRPr="00D43E58">
        <w:t xml:space="preserve"> </w:t>
      </w:r>
      <w:r w:rsidRPr="00D43E58">
        <w:rPr>
          <w:rStyle w:val="StyleUnderline"/>
        </w:rPr>
        <w:t>The first delimitation prong</w:t>
      </w:r>
      <w:r w:rsidRPr="00B76F47">
        <w:rPr>
          <w:rStyle w:val="StyleUnderline"/>
        </w:rPr>
        <w:t xml:space="preserve"> will recommend bifurcating the applicability of the Corpus Juris </w:t>
      </w:r>
      <w:proofErr w:type="spellStart"/>
      <w:r w:rsidRPr="00B76F47">
        <w:rPr>
          <w:rStyle w:val="StyleUnderline"/>
        </w:rPr>
        <w:t>Spatialis</w:t>
      </w:r>
      <w:proofErr w:type="spellEnd"/>
      <w:r w:rsidRPr="00B76F47">
        <w:rPr>
          <w:rStyle w:val="StyleUnderline"/>
        </w:rPr>
        <w:t xml:space="preserve">, with separate regimes for outer space and </w:t>
      </w:r>
      <w:proofErr w:type="spellStart"/>
      <w:r w:rsidRPr="00B76F47">
        <w:rPr>
          <w:rStyle w:val="StyleUnderline"/>
        </w:rPr>
        <w:t>geospace</w:t>
      </w:r>
      <w:proofErr w:type="spellEnd"/>
      <w:r w:rsidRPr="00B76F47">
        <w:rPr>
          <w:rStyle w:val="StyleUnderline"/>
        </w:rPr>
        <w:t xml:space="preserve">. While the commercialization of outer space is not overly injurious to the international commons or interests of developing nations, </w:t>
      </w:r>
      <w:r w:rsidRPr="004C46FA">
        <w:rPr>
          <w:rStyle w:val="StyleUnderline"/>
        </w:rPr>
        <w:t>the</w:t>
      </w:r>
      <w:r w:rsidRPr="00867C6E">
        <w:rPr>
          <w:rStyle w:val="Emphasis"/>
          <w:highlight w:val="yellow"/>
        </w:rPr>
        <w:t xml:space="preserve"> overcrowding </w:t>
      </w:r>
      <w:r w:rsidRPr="004C46FA">
        <w:rPr>
          <w:rStyle w:val="StyleUnderline"/>
        </w:rPr>
        <w:t>of affluent spacefaring entities vying for orbital acquisition</w:t>
      </w:r>
      <w:r w:rsidRPr="004C46FA">
        <w:rPr>
          <w:rStyle w:val="Emphasis"/>
        </w:rPr>
        <w:t xml:space="preserve"> </w:t>
      </w:r>
      <w:r w:rsidRPr="00867C6E">
        <w:rPr>
          <w:rStyle w:val="Emphasis"/>
          <w:highlight w:val="yellow"/>
        </w:rPr>
        <w:t xml:space="preserve">puts immense pressure on </w:t>
      </w:r>
      <w:r w:rsidRPr="004C46FA">
        <w:t>the</w:t>
      </w:r>
      <w:r w:rsidRPr="004C46FA">
        <w:rPr>
          <w:rStyle w:val="Emphasis"/>
        </w:rPr>
        <w:t xml:space="preserve"> </w:t>
      </w:r>
      <w:r w:rsidRPr="00867C6E">
        <w:rPr>
          <w:rStyle w:val="Emphasis"/>
          <w:highlight w:val="yellow"/>
        </w:rPr>
        <w:t xml:space="preserve">finite resources </w:t>
      </w:r>
      <w:r w:rsidRPr="004C46FA">
        <w:rPr>
          <w:rStyle w:val="StyleUnderline"/>
        </w:rPr>
        <w:t xml:space="preserve">within </w:t>
      </w:r>
      <w:proofErr w:type="spellStart"/>
      <w:r w:rsidRPr="004C46FA">
        <w:rPr>
          <w:rStyle w:val="StyleUnderline"/>
        </w:rPr>
        <w:t>geospace</w:t>
      </w:r>
      <w:proofErr w:type="spellEnd"/>
      <w:r w:rsidRPr="004C46FA">
        <w:rPr>
          <w:rStyle w:val="StyleUnderline"/>
        </w:rPr>
        <w:t>.</w:t>
      </w:r>
      <w:r w:rsidRPr="00B76F47">
        <w:rPr>
          <w:rStyle w:val="StyleUnderline"/>
        </w:rPr>
        <w:t xml:space="preserve"> Therefore, </w:t>
      </w:r>
      <w:r w:rsidRPr="00867C6E">
        <w:rPr>
          <w:rStyle w:val="Emphasis"/>
          <w:highlight w:val="yellow"/>
        </w:rPr>
        <w:t xml:space="preserve">demarcating the upper limit of </w:t>
      </w:r>
      <w:proofErr w:type="spellStart"/>
      <w:r w:rsidRPr="00867C6E">
        <w:rPr>
          <w:rStyle w:val="Emphasis"/>
          <w:highlight w:val="yellow"/>
        </w:rPr>
        <w:t>geospace</w:t>
      </w:r>
      <w:proofErr w:type="spellEnd"/>
      <w:r w:rsidRPr="00867C6E">
        <w:rPr>
          <w:rStyle w:val="Emphasis"/>
          <w:highlight w:val="yellow"/>
        </w:rPr>
        <w:t xml:space="preserve"> will allow </w:t>
      </w:r>
      <w:r w:rsidRPr="004C46FA">
        <w:rPr>
          <w:rStyle w:val="StyleUnderline"/>
        </w:rPr>
        <w:t>entities to continue</w:t>
      </w:r>
      <w:r w:rsidRPr="00867C6E">
        <w:rPr>
          <w:rStyle w:val="Emphasis"/>
          <w:highlight w:val="yellow"/>
        </w:rPr>
        <w:t xml:space="preserve"> exploring the universe without imposing the restrictions </w:t>
      </w:r>
      <w:r w:rsidRPr="004C46FA">
        <w:rPr>
          <w:rStyle w:val="StyleUnderline"/>
        </w:rPr>
        <w:t>placed</w:t>
      </w:r>
      <w:r w:rsidRPr="00B76F47">
        <w:rPr>
          <w:rStyle w:val="StyleUnderline"/>
        </w:rPr>
        <w:t xml:space="preserve"> </w:t>
      </w:r>
      <w:r w:rsidRPr="004B2AF5">
        <w:rPr>
          <w:rStyle w:val="StyleUnderline"/>
          <w:highlight w:val="yellow"/>
        </w:rPr>
        <w:t>on</w:t>
      </w:r>
      <w:r w:rsidRPr="00B76F47">
        <w:rPr>
          <w:rStyle w:val="StyleUnderline"/>
        </w:rPr>
        <w:t xml:space="preserve"> those seeking </w:t>
      </w:r>
      <w:proofErr w:type="spellStart"/>
      <w:r w:rsidRPr="00867C6E">
        <w:rPr>
          <w:rStyle w:val="Emphasis"/>
          <w:highlight w:val="yellow"/>
        </w:rPr>
        <w:t>geospace</w:t>
      </w:r>
      <w:proofErr w:type="spellEnd"/>
      <w:r w:rsidRPr="00867C6E">
        <w:rPr>
          <w:rStyle w:val="Emphasis"/>
          <w:highlight w:val="yellow"/>
        </w:rPr>
        <w:t xml:space="preserve"> positioning</w:t>
      </w:r>
      <w:r w:rsidRPr="00B76F47">
        <w:rPr>
          <w:rStyle w:val="StyleUnderline"/>
        </w:rPr>
        <w:t>.</w:t>
      </w:r>
      <w:r w:rsidRPr="00D3609A">
        <w:rPr>
          <w:sz w:val="16"/>
        </w:rPr>
        <w:t xml:space="preserve">165 </w:t>
      </w:r>
      <w:r w:rsidRPr="004B2AF5">
        <w:rPr>
          <w:rStyle w:val="Emphasis"/>
        </w:rPr>
        <w:t>This</w:t>
      </w:r>
      <w:r w:rsidRPr="004B2AF5">
        <w:rPr>
          <w:rStyle w:val="StyleUnderline"/>
        </w:rPr>
        <w:t xml:space="preserve"> modification </w:t>
      </w:r>
      <w:r w:rsidRPr="004B2AF5">
        <w:rPr>
          <w:rStyle w:val="Emphasis"/>
        </w:rPr>
        <w:t>will</w:t>
      </w:r>
      <w:r w:rsidRPr="004B2AF5">
        <w:rPr>
          <w:rStyle w:val="StyleUnderline"/>
        </w:rPr>
        <w:t xml:space="preserve"> allow continued use of both regions, but </w:t>
      </w:r>
      <w:r w:rsidRPr="004B2AF5">
        <w:rPr>
          <w:rStyle w:val="Emphasis"/>
        </w:rPr>
        <w:t xml:space="preserve">coerce more sustainable usage of </w:t>
      </w:r>
      <w:proofErr w:type="spellStart"/>
      <w:r w:rsidRPr="004B2AF5">
        <w:rPr>
          <w:rStyle w:val="Emphasis"/>
        </w:rPr>
        <w:t>geospace</w:t>
      </w:r>
      <w:proofErr w:type="spellEnd"/>
      <w:r w:rsidRPr="004B2AF5">
        <w:rPr>
          <w:rStyle w:val="Emphasis"/>
        </w:rPr>
        <w:t xml:space="preserve"> with the assistance of</w:t>
      </w:r>
      <w:r w:rsidRPr="004B2AF5">
        <w:rPr>
          <w:rStyle w:val="StyleUnderline"/>
        </w:rPr>
        <w:t xml:space="preserve"> the secondary prong below.</w:t>
      </w:r>
      <w:r w:rsidRPr="004B2AF5">
        <w:rPr>
          <w:sz w:val="16"/>
        </w:rPr>
        <w:t xml:space="preserve"> ¶ </w:t>
      </w:r>
      <w:r w:rsidRPr="004B2AF5">
        <w:t xml:space="preserve">2. </w:t>
      </w:r>
      <w:r w:rsidRPr="004B2AF5">
        <w:rPr>
          <w:rStyle w:val="Emphasis"/>
        </w:rPr>
        <w:t xml:space="preserve">Global Liability ¶ </w:t>
      </w:r>
      <w:r w:rsidRPr="004B2AF5">
        <w:rPr>
          <w:rStyle w:val="StyleUnderline"/>
        </w:rPr>
        <w:t>Operating under the theory that humanity holds an implied property right in the global</w:t>
      </w:r>
      <w:r w:rsidRPr="00D05584">
        <w:rPr>
          <w:rStyle w:val="StyleUnderline"/>
        </w:rPr>
        <w:t xml:space="preserve"> commons but limited under the non-appropriation clause to protect those interests through traditional property mechanisms, the logical alternative is to impose liability on actions violative of the global interest</w:t>
      </w:r>
      <w:r w:rsidRPr="00D3609A">
        <w:rPr>
          <w:sz w:val="16"/>
        </w:rPr>
        <w:t xml:space="preserve">.166 Further, assuming humanity collectively benefits from utilization of this commons, then humanity likewise must internalize the cost of the negative externalities imposed.167 This means that spacefarers, as members of the global collective, hold both the right and obligation to protect that right for others.168 </w:t>
      </w:r>
      <w:r w:rsidRPr="00FE1C0C">
        <w:rPr>
          <w:rStyle w:val="StyleUnderline"/>
        </w:rPr>
        <w:t xml:space="preserve">Therefore, </w:t>
      </w:r>
      <w:r w:rsidRPr="00867C6E">
        <w:rPr>
          <w:rStyle w:val="Emphasis"/>
          <w:highlight w:val="yellow"/>
        </w:rPr>
        <w:t xml:space="preserve">anyone </w:t>
      </w:r>
      <w:r w:rsidRPr="00867C6E">
        <w:rPr>
          <w:rStyle w:val="Emphasis"/>
        </w:rPr>
        <w:t xml:space="preserve">utilizing or </w:t>
      </w:r>
      <w:r w:rsidRPr="00867C6E">
        <w:rPr>
          <w:rStyle w:val="Emphasis"/>
          <w:highlight w:val="yellow"/>
        </w:rPr>
        <w:t>benefitting from</w:t>
      </w:r>
      <w:r w:rsidRPr="00FE1C0C">
        <w:rPr>
          <w:rStyle w:val="StyleUnderline"/>
        </w:rPr>
        <w:t xml:space="preserve"> the utilization of the </w:t>
      </w:r>
      <w:proofErr w:type="spellStart"/>
      <w:r w:rsidRPr="00867C6E">
        <w:rPr>
          <w:rStyle w:val="Emphasis"/>
          <w:highlight w:val="yellow"/>
        </w:rPr>
        <w:t>geospace</w:t>
      </w:r>
      <w:proofErr w:type="spellEnd"/>
      <w:r w:rsidRPr="00867C6E">
        <w:rPr>
          <w:rStyle w:val="Emphasis"/>
          <w:highlight w:val="yellow"/>
        </w:rPr>
        <w:t xml:space="preserve"> commons has an equitable duty to ensure </w:t>
      </w:r>
      <w:r w:rsidRPr="00D05584">
        <w:rPr>
          <w:rStyle w:val="StyleUnderline"/>
        </w:rPr>
        <w:t>its</w:t>
      </w:r>
      <w:r w:rsidRPr="00867C6E">
        <w:rPr>
          <w:rStyle w:val="Emphasis"/>
          <w:highlight w:val="yellow"/>
        </w:rPr>
        <w:t xml:space="preserve"> sustainability</w:t>
      </w:r>
      <w:r w:rsidRPr="00D3609A">
        <w:rPr>
          <w:sz w:val="16"/>
        </w:rPr>
        <w:t xml:space="preserve">. </w:t>
      </w:r>
      <w:r w:rsidRPr="00FE1C0C">
        <w:rPr>
          <w:rStyle w:val="StyleUnderline"/>
        </w:rPr>
        <w:t xml:space="preserve">Under traditional tort theories, when one has a duty, breach of that duty causally linked to a measurable injury is actionable. In terms of the duty to humanity when utilizing </w:t>
      </w:r>
      <w:proofErr w:type="spellStart"/>
      <w:r w:rsidRPr="00FE1C0C">
        <w:rPr>
          <w:rStyle w:val="StyleUnderline"/>
        </w:rPr>
        <w:t>geospace</w:t>
      </w:r>
      <w:proofErr w:type="spellEnd"/>
      <w:r w:rsidRPr="00FE1C0C">
        <w:rPr>
          <w:rStyle w:val="StyleUnderline"/>
        </w:rPr>
        <w:t xml:space="preserve">, the culmination </w:t>
      </w:r>
      <w:r w:rsidRPr="002514FC">
        <w:rPr>
          <w:rStyle w:val="StyleUnderline"/>
        </w:rPr>
        <w:t xml:space="preserve">of </w:t>
      </w:r>
      <w:r w:rsidRPr="002514FC">
        <w:rPr>
          <w:rStyle w:val="Emphasis"/>
        </w:rPr>
        <w:t xml:space="preserve">Kessler Syndrome represents </w:t>
      </w:r>
      <w:r w:rsidRPr="002514FC">
        <w:rPr>
          <w:rStyle w:val="StyleUnderline"/>
        </w:rPr>
        <w:t xml:space="preserve">the </w:t>
      </w:r>
      <w:r w:rsidRPr="002514FC">
        <w:rPr>
          <w:rStyle w:val="Emphasis"/>
        </w:rPr>
        <w:t>measurable</w:t>
      </w:r>
      <w:r w:rsidRPr="002514FC">
        <w:rPr>
          <w:rStyle w:val="StyleUnderline"/>
        </w:rPr>
        <w:t xml:space="preserve"> </w:t>
      </w:r>
      <w:r w:rsidRPr="002514FC">
        <w:rPr>
          <w:rStyle w:val="Emphasis"/>
        </w:rPr>
        <w:t>injury</w:t>
      </w:r>
      <w:r w:rsidRPr="002514FC">
        <w:rPr>
          <w:rStyle w:val="StyleUnderline"/>
        </w:rPr>
        <w:t>.¶</w:t>
      </w:r>
      <w:r w:rsidRPr="002514FC">
        <w:rPr>
          <w:sz w:val="16"/>
        </w:rPr>
        <w:t xml:space="preserve"> Kessler informed the scientific community in 1970 of the probable cataclysmic chain-reaction and destructive conclusion of unabated </w:t>
      </w:r>
      <w:proofErr w:type="spellStart"/>
      <w:r w:rsidRPr="002514FC">
        <w:rPr>
          <w:sz w:val="16"/>
        </w:rPr>
        <w:t>geospace</w:t>
      </w:r>
      <w:proofErr w:type="spellEnd"/>
      <w:r w:rsidRPr="002514FC">
        <w:rPr>
          <w:sz w:val="16"/>
        </w:rPr>
        <w:t xml:space="preserve"> debris pollution.169 This theory, reiterated consistently since its dissemination, materialized in 2009.170 </w:t>
      </w:r>
      <w:r w:rsidRPr="002514FC">
        <w:rPr>
          <w:rStyle w:val="StyleUnderline"/>
        </w:rPr>
        <w:t xml:space="preserve">Fundamentally, every spacefaring entity and approving launching state knows of this monumental threat to the utility of </w:t>
      </w:r>
      <w:proofErr w:type="spellStart"/>
      <w:r w:rsidRPr="002514FC">
        <w:rPr>
          <w:rStyle w:val="StyleUnderline"/>
        </w:rPr>
        <w:t>geospace</w:t>
      </w:r>
      <w:proofErr w:type="spellEnd"/>
      <w:r w:rsidRPr="002514FC">
        <w:rPr>
          <w:rStyle w:val="StyleUnderline"/>
        </w:rPr>
        <w:t xml:space="preserve">. </w:t>
      </w:r>
      <w:r w:rsidRPr="002514FC">
        <w:rPr>
          <w:rStyle w:val="Emphasis"/>
        </w:rPr>
        <w:t>Yet</w:t>
      </w:r>
      <w:r w:rsidRPr="002514FC">
        <w:rPr>
          <w:rStyle w:val="StyleUnderline"/>
        </w:rPr>
        <w:t xml:space="preserve"> to date, </w:t>
      </w:r>
      <w:r w:rsidRPr="002514FC">
        <w:rPr>
          <w:rStyle w:val="Emphasis"/>
        </w:rPr>
        <w:t>mitigation</w:t>
      </w:r>
      <w:r w:rsidRPr="002514FC">
        <w:rPr>
          <w:rStyle w:val="StyleUnderline"/>
        </w:rPr>
        <w:t xml:space="preserve"> guidelines </w:t>
      </w:r>
      <w:r w:rsidRPr="002514FC">
        <w:rPr>
          <w:rStyle w:val="Emphasis"/>
        </w:rPr>
        <w:t>remain non-binding</w:t>
      </w:r>
      <w:r w:rsidRPr="002514FC">
        <w:rPr>
          <w:rStyle w:val="StyleUnderline"/>
        </w:rPr>
        <w:t>, and four-figure satellite constellations continue to receive approval.</w:t>
      </w:r>
      <w:r w:rsidRPr="002514FC">
        <w:rPr>
          <w:sz w:val="16"/>
        </w:rPr>
        <w:t xml:space="preserve">171 To incorporate a time-honored risk calculation method, the Hand Formula is instructive and evidences a trend toward unapologetic endangerment to the utility of </w:t>
      </w:r>
      <w:proofErr w:type="spellStart"/>
      <w:r w:rsidRPr="002514FC">
        <w:rPr>
          <w:sz w:val="16"/>
        </w:rPr>
        <w:t>geospace</w:t>
      </w:r>
      <w:proofErr w:type="spellEnd"/>
      <w:r w:rsidRPr="002514FC">
        <w:rPr>
          <w:sz w:val="16"/>
        </w:rPr>
        <w:t xml:space="preserve"> in isolation of the associated tort regime.¶ </w:t>
      </w:r>
      <w:r w:rsidRPr="002514FC">
        <w:rPr>
          <w:rStyle w:val="StyleUnderline"/>
        </w:rPr>
        <w:t>Let us assume the burden to mitigate space debris is $18.5 million172 but the probable magnitude of not mitigating</w:t>
      </w:r>
      <w:r w:rsidRPr="00D05584">
        <w:rPr>
          <w:rStyle w:val="StyleUnderline"/>
        </w:rPr>
        <w:t xml:space="preserve"> the accumulation of space debris equates to reverting our technological capabilities back to the 1800s. Considering the accumulation of debris from the accidental or intentional breakup of </w:t>
      </w:r>
      <w:proofErr w:type="spellStart"/>
      <w:r w:rsidRPr="00D05584">
        <w:rPr>
          <w:rStyle w:val="StyleUnderline"/>
        </w:rPr>
        <w:t>geospace</w:t>
      </w:r>
      <w:proofErr w:type="spellEnd"/>
      <w:r w:rsidRPr="00D05584">
        <w:rPr>
          <w:rStyle w:val="StyleUnderline"/>
        </w:rPr>
        <w:t xml:space="preserve"> satellites,</w:t>
      </w:r>
      <w:r w:rsidRPr="00FE1C0C">
        <w:rPr>
          <w:rStyle w:val="StyleUnderline"/>
        </w:rPr>
        <w:t xml:space="preserve"> </w:t>
      </w:r>
      <w:r w:rsidRPr="00867C6E">
        <w:rPr>
          <w:rStyle w:val="Emphasis"/>
          <w:highlight w:val="yellow"/>
        </w:rPr>
        <w:t xml:space="preserve">the </w:t>
      </w:r>
      <w:r w:rsidRPr="00464530">
        <w:rPr>
          <w:rStyle w:val="Emphasis"/>
          <w:highlight w:val="yellow"/>
        </w:rPr>
        <w:t xml:space="preserve">probability </w:t>
      </w:r>
      <w:r w:rsidRPr="00464530">
        <w:rPr>
          <w:rStyle w:val="StyleUnderline"/>
          <w:highlight w:val="yellow"/>
        </w:rPr>
        <w:t>of Kessler Syndrome</w:t>
      </w:r>
      <w:r w:rsidRPr="00D05584">
        <w:rPr>
          <w:rStyle w:val="StyleUnderline"/>
        </w:rPr>
        <w:t xml:space="preserve"> fully concluding</w:t>
      </w:r>
      <w:r w:rsidRPr="00867C6E">
        <w:rPr>
          <w:rStyle w:val="Emphasis"/>
          <w:highlight w:val="yellow"/>
        </w:rPr>
        <w:t xml:space="preserve"> in the absence of </w:t>
      </w:r>
      <w:r w:rsidRPr="00D05584">
        <w:rPr>
          <w:rStyle w:val="StyleUnderline"/>
        </w:rPr>
        <w:t>a</w:t>
      </w:r>
      <w:r w:rsidRPr="00867C6E">
        <w:rPr>
          <w:rStyle w:val="Emphasis"/>
          <w:highlight w:val="yellow"/>
        </w:rPr>
        <w:t xml:space="preserve"> comprehensive mitigation </w:t>
      </w:r>
      <w:r w:rsidRPr="00D05584">
        <w:rPr>
          <w:rStyle w:val="StyleUnderline"/>
        </w:rPr>
        <w:t>protocol</w:t>
      </w:r>
      <w:r w:rsidRPr="00867C6E">
        <w:rPr>
          <w:rStyle w:val="Emphasis"/>
          <w:highlight w:val="yellow"/>
        </w:rPr>
        <w:t xml:space="preserve"> is one hundred percent</w:t>
      </w:r>
      <w:r w:rsidRPr="00841781">
        <w:t xml:space="preserve">.173 </w:t>
      </w:r>
      <w:r w:rsidRPr="00FE1C0C">
        <w:rPr>
          <w:rStyle w:val="StyleUnderline"/>
        </w:rPr>
        <w:t xml:space="preserve">While difficult to </w:t>
      </w:r>
      <w:r w:rsidRPr="00FB1221">
        <w:rPr>
          <w:rStyle w:val="StyleUnderline"/>
        </w:rPr>
        <w:t xml:space="preserve">quantify, </w:t>
      </w:r>
      <w:r w:rsidRPr="00FB1221">
        <w:rPr>
          <w:rStyle w:val="Emphasis"/>
        </w:rPr>
        <w:t xml:space="preserve">the value of </w:t>
      </w:r>
      <w:r w:rsidRPr="00FB1221">
        <w:rPr>
          <w:rStyle w:val="StyleUnderline"/>
        </w:rPr>
        <w:t xml:space="preserve">our scientific </w:t>
      </w:r>
      <w:r w:rsidRPr="00FB1221">
        <w:rPr>
          <w:rStyle w:val="Emphasis"/>
        </w:rPr>
        <w:t>progress attributable to</w:t>
      </w:r>
      <w:r w:rsidRPr="00FB1221">
        <w:rPr>
          <w:rStyle w:val="StyleUnderline"/>
        </w:rPr>
        <w:t xml:space="preserve"> the advent of</w:t>
      </w:r>
      <w:r w:rsidRPr="00FB1221">
        <w:rPr>
          <w:rStyle w:val="Emphasis"/>
        </w:rPr>
        <w:t xml:space="preserve"> space travel</w:t>
      </w:r>
      <w:r w:rsidRPr="00FB1221">
        <w:rPr>
          <w:rStyle w:val="StyleUnderline"/>
        </w:rPr>
        <w:t xml:space="preserve"> far </w:t>
      </w:r>
      <w:r w:rsidRPr="00FB1221">
        <w:rPr>
          <w:rStyle w:val="Emphasis"/>
        </w:rPr>
        <w:t>outstrips the burden to mitigate space debris</w:t>
      </w:r>
      <w:r w:rsidRPr="00FB1221">
        <w:rPr>
          <w:rStyle w:val="StyleUnderline"/>
        </w:rPr>
        <w:t>. Should Kessler Syndrome become</w:t>
      </w:r>
      <w:r w:rsidRPr="00FE1C0C">
        <w:rPr>
          <w:rStyle w:val="StyleUnderline"/>
        </w:rPr>
        <w:t xml:space="preserve"> our reality, the measurable injury is the cost of reestablishing global communications without the usage of satellite relays. To add insult to injury, the invaluable utility of </w:t>
      </w:r>
      <w:proofErr w:type="spellStart"/>
      <w:r w:rsidRPr="00FE1C0C">
        <w:rPr>
          <w:rStyle w:val="StyleUnderline"/>
        </w:rPr>
        <w:t>geospace</w:t>
      </w:r>
      <w:proofErr w:type="spellEnd"/>
      <w:r w:rsidRPr="00FE1C0C">
        <w:rPr>
          <w:rStyle w:val="StyleUnderline"/>
        </w:rPr>
        <w:t xml:space="preserve"> will cease to </w:t>
      </w:r>
      <w:proofErr w:type="gramStart"/>
      <w:r w:rsidRPr="00FE1C0C">
        <w:rPr>
          <w:rStyle w:val="StyleUnderline"/>
        </w:rPr>
        <w:t>exist.</w:t>
      </w:r>
      <w:r>
        <w:rPr>
          <w:rStyle w:val="StyleUnderline"/>
        </w:rPr>
        <w:t>¶</w:t>
      </w:r>
      <w:proofErr w:type="gramEnd"/>
      <w:r>
        <w:t xml:space="preserve"> </w:t>
      </w:r>
      <w:r w:rsidRPr="00FE1C0C">
        <w:rPr>
          <w:rStyle w:val="StyleUnderline"/>
        </w:rPr>
        <w:t xml:space="preserve">A viable </w:t>
      </w:r>
      <w:r w:rsidRPr="00280363">
        <w:rPr>
          <w:rStyle w:val="StyleUnderline"/>
        </w:rPr>
        <w:t>alternative would institute a regime of shared global liability</w:t>
      </w:r>
      <w:r w:rsidRPr="00FE1C0C">
        <w:rPr>
          <w:rStyle w:val="StyleUnderline"/>
        </w:rPr>
        <w:t xml:space="preserve"> which makes consideration of capital investors as well as nonparticipating beneficiaries in the interest of equity. That is, should the inevitable </w:t>
      </w:r>
      <w:r w:rsidRPr="00FE1C0C">
        <w:rPr>
          <w:rStyle w:val="StyleUnderline"/>
        </w:rPr>
        <w:lastRenderedPageBreak/>
        <w:t>prison for humanity become a reality, the entire global community will be liable to pay an equitable share of the overall cost of recovery efforts</w:t>
      </w:r>
      <w:r w:rsidRPr="00D3609A">
        <w:rPr>
          <w:sz w:val="16"/>
        </w:rPr>
        <w:t xml:space="preserve">.174 </w:t>
      </w:r>
      <w:r w:rsidRPr="00FE1C0C">
        <w:rPr>
          <w:rStyle w:val="StyleUnderline"/>
        </w:rPr>
        <w:t xml:space="preserve">The Liability Convention should undergo a similar trifurcation, adding this new scheme to the current strict and absolute liability mechanisms.175 As such, </w:t>
      </w:r>
      <w:r w:rsidRPr="00D05584">
        <w:rPr>
          <w:rStyle w:val="StyleUnderline"/>
        </w:rPr>
        <w:t>shared</w:t>
      </w:r>
      <w:r w:rsidRPr="00867C6E">
        <w:rPr>
          <w:rStyle w:val="Emphasis"/>
          <w:highlight w:val="yellow"/>
        </w:rPr>
        <w:t xml:space="preserve"> global liability will consider the responsibility of </w:t>
      </w:r>
      <w:r w:rsidRPr="00D05584">
        <w:rPr>
          <w:rStyle w:val="StyleUnderline"/>
        </w:rPr>
        <w:t>nation-</w:t>
      </w:r>
      <w:r w:rsidRPr="00867C6E">
        <w:rPr>
          <w:rStyle w:val="Emphasis"/>
          <w:highlight w:val="yellow"/>
        </w:rPr>
        <w:t>states and private entities in isolation</w:t>
      </w:r>
      <w:r w:rsidRPr="00D3609A">
        <w:rPr>
          <w:sz w:val="16"/>
        </w:rPr>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rPr>
          <w:sz w:val="16"/>
        </w:rPr>
        <w:t xml:space="preserve"> </w:t>
      </w:r>
      <w:r>
        <w:rPr>
          <w:sz w:val="16"/>
        </w:rPr>
        <w:t xml:space="preserve">¶ </w:t>
      </w:r>
      <w:r>
        <w:t xml:space="preserve">V. CONCLUSION¶ </w:t>
      </w:r>
      <w:proofErr w:type="gramStart"/>
      <w:r w:rsidRPr="00D3609A">
        <w:rPr>
          <w:sz w:val="16"/>
        </w:rPr>
        <w:t>In light of</w:t>
      </w:r>
      <w:proofErr w:type="gramEnd"/>
      <w:r w:rsidRPr="00D3609A">
        <w:rPr>
          <w:sz w:val="16"/>
        </w:rPr>
        <w:t xml:space="preserve"> the emerging global sentiments regarding environmental conservation and sustainability, instituting a regime that clearly defines a legal consequence in the event of environmental ruin boasts greater coercive force than non-binding resolutions. 9 </w:t>
      </w:r>
      <w:r w:rsidRPr="00867C6E">
        <w:rPr>
          <w:rStyle w:val="Emphasis"/>
          <w:highlight w:val="yellow"/>
        </w:rPr>
        <w:t xml:space="preserve">This international agreement </w:t>
      </w:r>
      <w:r w:rsidRPr="00FB1221">
        <w:rPr>
          <w:rStyle w:val="Emphasis"/>
        </w:rPr>
        <w:t xml:space="preserve">aligns </w:t>
      </w:r>
      <w:r w:rsidRPr="00D05584">
        <w:rPr>
          <w:rStyle w:val="StyleUnderline"/>
        </w:rPr>
        <w:t>with the universal value that the international community places on the utility of geospace.177 In essence, it</w:t>
      </w:r>
      <w:r w:rsidRPr="00867C6E">
        <w:rPr>
          <w:rStyle w:val="Emphasis"/>
          <w:highlight w:val="yellow"/>
        </w:rPr>
        <w:t xml:space="preserve"> protects </w:t>
      </w:r>
      <w:proofErr w:type="spellStart"/>
      <w:r w:rsidRPr="00867C6E">
        <w:rPr>
          <w:rStyle w:val="Emphasis"/>
          <w:highlight w:val="yellow"/>
        </w:rPr>
        <w:t>geospace</w:t>
      </w:r>
      <w:proofErr w:type="spellEnd"/>
      <w:r w:rsidRPr="00867C6E">
        <w:rPr>
          <w:rStyle w:val="Emphasis"/>
          <w:highlight w:val="yellow"/>
        </w:rPr>
        <w:t xml:space="preserve"> by forcing the signatory to face the reality of their negative externalities</w:t>
      </w:r>
      <w:r w:rsidRPr="00B76F47">
        <w:rPr>
          <w:rStyle w:val="StyleUnderline"/>
        </w:rPr>
        <w:t>. It is unlikely that a nation-state exists that does not value space exploration and the benefits attributable.</w:t>
      </w:r>
      <w:r>
        <w:rPr>
          <w:rStyle w:val="StyleUnderline"/>
        </w:rPr>
        <w:t xml:space="preserve">¶ </w:t>
      </w:r>
      <w:r w:rsidRPr="009C185C">
        <w:rPr>
          <w:sz w:val="16"/>
          <w:szCs w:val="16"/>
        </w:rPr>
        <w:t>In April of 2019, in the spirit of the Sustainable Development Goals (SDGs), COPUOS adopted an agenda that focused on the long-term sustainability of the space commons, space traffic management, equitable uses of GSO, and the mitigation of space debris.178 Mindful of space’s critical role in attaining many of the SDGs, the Committee put forth guidelines to facilitate capacity building without prejudice to any one nation-states’ economic capabilities. To be sure, the Guidelines for the Long-Term Sustainability of Outer Space Activities are an important step forward, but many delegates reiterated the importance of developing binding instruments, particularly in light of developments in “space resource exploitation, large constellations, and space debris remediation.”179</w:t>
      </w:r>
      <w:r>
        <w:rPr>
          <w:sz w:val="16"/>
          <w:szCs w:val="16"/>
        </w:rPr>
        <w:t xml:space="preserve"> ¶ </w:t>
      </w:r>
      <w:r w:rsidRPr="009C185C">
        <w:rPr>
          <w:sz w:val="16"/>
          <w:szCs w:val="16"/>
        </w:rPr>
        <w:t xml:space="preserve">Looking forward, research continues to advance the availability of debris mitigation mechanisms, such as the European Space Agency’s newly-commissioned ClearSpace-1 satellite.180 Mission objectives increasingly include end-of-life procedures to place satellites in appropriate orbits to decrease clutter in areas where active satellites operate.181 In the context of private entities, Planetary Resources—originally positioned to become a principle player in the space mining industry—merged with </w:t>
      </w:r>
      <w:proofErr w:type="spellStart"/>
      <w:r w:rsidRPr="009C185C">
        <w:rPr>
          <w:sz w:val="16"/>
          <w:szCs w:val="16"/>
        </w:rPr>
        <w:t>Consensys</w:t>
      </w:r>
      <w:proofErr w:type="spellEnd"/>
      <w:r w:rsidRPr="009C185C">
        <w:rPr>
          <w:sz w:val="16"/>
          <w:szCs w:val="16"/>
        </w:rPr>
        <w:t xml:space="preserve"> Space and quickly launched </w:t>
      </w:r>
      <w:proofErr w:type="spellStart"/>
      <w:r w:rsidRPr="009C185C">
        <w:rPr>
          <w:sz w:val="16"/>
          <w:szCs w:val="16"/>
        </w:rPr>
        <w:t>TruSat</w:t>
      </w:r>
      <w:proofErr w:type="spellEnd"/>
      <w:r w:rsidRPr="009C185C">
        <w:rPr>
          <w:sz w:val="16"/>
          <w:szCs w:val="16"/>
        </w:rPr>
        <w:t xml:space="preserve">, a crowd-sourced situational awareness forum that compiles the reports of private citizens to track objects in geospace.182 These developments instill confidence in the international community’s sentiments toward ameliorating this ever-approaching catastrophe. It is with great hope that this trend continues, and COPUOS promulgates binding regulations to ensure the sustainability of </w:t>
      </w:r>
      <w:proofErr w:type="spellStart"/>
      <w:r w:rsidRPr="009C185C">
        <w:rPr>
          <w:sz w:val="16"/>
          <w:szCs w:val="16"/>
        </w:rPr>
        <w:t>geospace</w:t>
      </w:r>
      <w:proofErr w:type="spellEnd"/>
      <w:r w:rsidRPr="009C185C">
        <w:rPr>
          <w:sz w:val="16"/>
          <w:szCs w:val="16"/>
        </w:rPr>
        <w:t xml:space="preserve"> for the common heritage of mankind. “But we can never do nothing. That which we have done for thousands of years is also action. It also produces evils.”183</w:t>
      </w:r>
    </w:p>
    <w:p w14:paraId="145BE54E" w14:textId="77777777" w:rsidR="000561E3" w:rsidRPr="003714CF" w:rsidRDefault="000561E3" w:rsidP="000561E3">
      <w:pPr>
        <w:pStyle w:val="Heading4"/>
        <w:rPr>
          <w:rFonts w:cs="Calibri"/>
        </w:rPr>
      </w:pPr>
      <w:r w:rsidRPr="003714CF">
        <w:rPr>
          <w:rFonts w:cs="Calibri"/>
        </w:rPr>
        <w:t xml:space="preserve">Treating space as a </w:t>
      </w:r>
      <w:proofErr w:type="gramStart"/>
      <w:r w:rsidRPr="003714CF">
        <w:rPr>
          <w:rFonts w:cs="Calibri"/>
        </w:rPr>
        <w:t>commons</w:t>
      </w:r>
      <w:proofErr w:type="gramEnd"/>
      <w:r w:rsidRPr="003714CF">
        <w:rPr>
          <w:rFonts w:cs="Calibri"/>
        </w:rPr>
        <w:t xml:space="preserve"> solves orbital debris. States already agree to a limited regime of this type.</w:t>
      </w:r>
    </w:p>
    <w:p w14:paraId="2478920B" w14:textId="77777777" w:rsidR="000561E3" w:rsidRPr="003714CF" w:rsidRDefault="000561E3" w:rsidP="000561E3">
      <w:pPr>
        <w:rPr>
          <w:sz w:val="16"/>
        </w:rPr>
      </w:pPr>
      <w:r w:rsidRPr="003714CF">
        <w:rPr>
          <w:rStyle w:val="Style13ptBold"/>
        </w:rPr>
        <w:t>Silverstein &amp; Panda ‘3/9 -</w:t>
      </w:r>
      <w:r w:rsidRPr="003714CF">
        <w:t xml:space="preserve"> </w:t>
      </w:r>
      <w:r w:rsidRPr="003714CF">
        <w:rPr>
          <w:sz w:val="16"/>
        </w:rPr>
        <w:t xml:space="preserve">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3714CF">
        <w:rPr>
          <w:i/>
          <w:sz w:val="16"/>
        </w:rPr>
        <w:t>Carnegie Endowment for International Peace</w:t>
      </w:r>
      <w:r w:rsidRPr="003714CF">
        <w:rPr>
          <w:sz w:val="16"/>
        </w:rPr>
        <w:t xml:space="preserve"> (Web). March 9, 2021. Accessed Dec. 13, 2021. &lt;</w:t>
      </w:r>
      <w:hyperlink r:id="rId46" w:history="1">
        <w:r w:rsidRPr="003714CF">
          <w:rPr>
            <w:rStyle w:val="Hyperlink"/>
            <w:sz w:val="16"/>
          </w:rPr>
          <w:t>https://carnegieendowment.org/2021/03/09/space-is-great-commons.-it-s-time-to-treat-it-as-such-pub-84018</w:t>
        </w:r>
      </w:hyperlink>
      <w:r w:rsidRPr="003714CF">
        <w:rPr>
          <w:sz w:val="16"/>
        </w:rPr>
        <w:t>&gt; AT</w:t>
      </w:r>
    </w:p>
    <w:p w14:paraId="40876605" w14:textId="77777777" w:rsidR="000561E3" w:rsidRPr="003714CF" w:rsidRDefault="000561E3" w:rsidP="000561E3">
      <w:pPr>
        <w:ind w:left="720"/>
        <w:rPr>
          <w:sz w:val="12"/>
        </w:rPr>
      </w:pPr>
      <w:r w:rsidRPr="003714CF">
        <w:rPr>
          <w:sz w:val="12"/>
        </w:rPr>
        <w:t xml:space="preserve">The </w:t>
      </w:r>
      <w:r w:rsidRPr="003714CF">
        <w:rPr>
          <w:rStyle w:val="StyleUnderline"/>
        </w:rPr>
        <w:t>failure to manage</w:t>
      </w:r>
      <w:r w:rsidRPr="003714CF">
        <w:rPr>
          <w:sz w:val="12"/>
        </w:rPr>
        <w:t xml:space="preserve"> Earth </w:t>
      </w:r>
      <w:r w:rsidRPr="003714CF">
        <w:rPr>
          <w:rStyle w:val="StyleUnderline"/>
        </w:rPr>
        <w:t xml:space="preserve">orbits as a </w:t>
      </w:r>
      <w:proofErr w:type="gramStart"/>
      <w:r w:rsidRPr="003714CF">
        <w:rPr>
          <w:rStyle w:val="StyleUnderline"/>
        </w:rPr>
        <w:t>commons</w:t>
      </w:r>
      <w:proofErr w:type="gramEnd"/>
      <w:r w:rsidRPr="003714CF">
        <w:rPr>
          <w:rStyle w:val="StyleUnderline"/>
        </w:rPr>
        <w:t xml:space="preserve"> undermines safety and predictability, exposing</w:t>
      </w:r>
      <w:r w:rsidRPr="003714CF">
        <w:rPr>
          <w:sz w:val="12"/>
        </w:rPr>
        <w:t xml:space="preserve"> space </w:t>
      </w:r>
      <w:r w:rsidRPr="003714CF">
        <w:rPr>
          <w:rStyle w:val="StyleUnderline"/>
        </w:rPr>
        <w:t>operators to</w:t>
      </w:r>
      <w:r w:rsidRPr="003714CF">
        <w:rPr>
          <w:sz w:val="12"/>
        </w:rPr>
        <w:t xml:space="preserve"> growing risks such as </w:t>
      </w:r>
      <w:r w:rsidRPr="003714CF">
        <w:rPr>
          <w:rStyle w:val="StyleUnderline"/>
        </w:rPr>
        <w:t>collisions with other satellites and debris.</w:t>
      </w:r>
      <w:r w:rsidRPr="003714CF">
        <w:rPr>
          <w:sz w:val="12"/>
        </w:rPr>
        <w:t xml:space="preserve"> The long-standing debris problem has been building for decades and demands an international </w:t>
      </w:r>
      <w:proofErr w:type="gramStart"/>
      <w:r w:rsidRPr="003714CF">
        <w:rPr>
          <w:sz w:val="12"/>
        </w:rPr>
        <w:t>solution.¶</w:t>
      </w:r>
      <w:proofErr w:type="gramEnd"/>
      <w:r w:rsidRPr="003714CF">
        <w:rPr>
          <w:sz w:val="12"/>
        </w:rPr>
        <w:t xml:space="preserve"> Competing </w:t>
      </w:r>
      <w:r w:rsidRPr="00867C6E">
        <w:rPr>
          <w:rStyle w:val="StyleUnderline"/>
          <w:highlight w:val="yellow"/>
        </w:rPr>
        <w:t>states need to coalesce behind a commons-based understanding of</w:t>
      </w:r>
      <w:r w:rsidRPr="003714CF">
        <w:rPr>
          <w:sz w:val="12"/>
        </w:rPr>
        <w:t xml:space="preserve"> Earth </w:t>
      </w:r>
      <w:r w:rsidRPr="00867C6E">
        <w:rPr>
          <w:rStyle w:val="StyleUnderline"/>
          <w:highlight w:val="yellow"/>
        </w:rPr>
        <w:t xml:space="preserve">orbits to set the table for a governance system to organize space traffic and address </w:t>
      </w:r>
      <w:r w:rsidRPr="003714CF">
        <w:rPr>
          <w:rStyle w:val="StyleUnderline"/>
        </w:rPr>
        <w:t xml:space="preserve">rampant </w:t>
      </w:r>
      <w:r w:rsidRPr="00867C6E">
        <w:rPr>
          <w:rStyle w:val="StyleUnderline"/>
          <w:highlight w:val="yellow"/>
        </w:rPr>
        <w:t>debris.</w:t>
      </w:r>
      <w:r w:rsidRPr="003714CF">
        <w:rPr>
          <w:sz w:val="12"/>
        </w:rPr>
        <w:t xml:space="preserve"> New leadership in the United States can spur progress on space governance by affirming that Earth orbits are a </w:t>
      </w:r>
      <w:proofErr w:type="gramStart"/>
      <w:r w:rsidRPr="003714CF">
        <w:rPr>
          <w:sz w:val="12"/>
        </w:rPr>
        <w:t>great commons</w:t>
      </w:r>
      <w:proofErr w:type="gramEnd"/>
      <w:r w:rsidRPr="003714CF">
        <w:rPr>
          <w:sz w:val="12"/>
        </w:rPr>
        <w:t xml:space="preserve">. So far, President Joe Biden and his administration have focused on major space projects, but </w:t>
      </w:r>
      <w:r w:rsidRPr="00867C6E">
        <w:rPr>
          <w:rStyle w:val="StyleUnderline"/>
          <w:highlight w:val="yellow"/>
        </w:rPr>
        <w:t>a</w:t>
      </w:r>
      <w:r w:rsidRPr="003714CF">
        <w:rPr>
          <w:sz w:val="12"/>
        </w:rPr>
        <w:t xml:space="preserve"> relatively simple </w:t>
      </w:r>
      <w:r w:rsidRPr="00867C6E">
        <w:rPr>
          <w:rStyle w:val="StyleUnderline"/>
          <w:highlight w:val="yellow"/>
        </w:rPr>
        <w:t>policy</w:t>
      </w:r>
      <w:r w:rsidRPr="003714CF">
        <w:rPr>
          <w:sz w:val="12"/>
        </w:rPr>
        <w:t xml:space="preserve"> declaration </w:t>
      </w:r>
      <w:r w:rsidRPr="00867C6E">
        <w:rPr>
          <w:rStyle w:val="StyleUnderline"/>
          <w:highlight w:val="yellow"/>
        </w:rPr>
        <w:t>that frames</w:t>
      </w:r>
      <w:r w:rsidRPr="003714CF">
        <w:rPr>
          <w:rStyle w:val="StyleUnderline"/>
        </w:rPr>
        <w:t xml:space="preserve"> </w:t>
      </w:r>
      <w:r w:rsidRPr="003714CF">
        <w:rPr>
          <w:sz w:val="12"/>
        </w:rPr>
        <w:t xml:space="preserve">Earth </w:t>
      </w:r>
      <w:r w:rsidRPr="00867C6E">
        <w:rPr>
          <w:rStyle w:val="StyleUnderline"/>
          <w:highlight w:val="yellow"/>
        </w:rPr>
        <w:t>orbits as a</w:t>
      </w:r>
      <w:r w:rsidRPr="003714CF">
        <w:rPr>
          <w:sz w:val="12"/>
        </w:rPr>
        <w:t xml:space="preserve"> </w:t>
      </w:r>
      <w:proofErr w:type="gramStart"/>
      <w:r w:rsidRPr="003714CF">
        <w:rPr>
          <w:sz w:val="12"/>
        </w:rPr>
        <w:t xml:space="preserve">great </w:t>
      </w:r>
      <w:r w:rsidRPr="00867C6E">
        <w:rPr>
          <w:rStyle w:val="StyleUnderline"/>
          <w:highlight w:val="yellow"/>
        </w:rPr>
        <w:t>commons</w:t>
      </w:r>
      <w:proofErr w:type="gramEnd"/>
      <w:r w:rsidRPr="00867C6E">
        <w:rPr>
          <w:rStyle w:val="StyleUnderline"/>
          <w:highlight w:val="yellow"/>
        </w:rPr>
        <w:t xml:space="preserve"> can support efforts to negotiate space governance models for</w:t>
      </w:r>
      <w:r w:rsidRPr="003714CF">
        <w:rPr>
          <w:sz w:val="12"/>
        </w:rPr>
        <w:t xml:space="preserve"> issues like </w:t>
      </w:r>
      <w:r w:rsidRPr="00867C6E">
        <w:rPr>
          <w:rStyle w:val="StyleUnderline"/>
          <w:highlight w:val="yellow"/>
        </w:rPr>
        <w:t>debris mitigation and remediation.</w:t>
      </w:r>
      <w:r w:rsidRPr="003714CF">
        <w:rPr>
          <w:sz w:val="12"/>
        </w:rPr>
        <w:t xml:space="preserve"> The Biden administration can set the stage to pursue broad space policy goals by establishing a consensus among states, particularly those with the most invested in Earth orbits, that space is a great </w:t>
      </w:r>
      <w:proofErr w:type="gramStart"/>
      <w:r w:rsidRPr="003714CF">
        <w:rPr>
          <w:sz w:val="12"/>
        </w:rPr>
        <w:t>commons.¶</w:t>
      </w:r>
      <w:proofErr w:type="gramEnd"/>
      <w:r w:rsidRPr="003714CF">
        <w:rPr>
          <w:sz w:val="12"/>
        </w:rPr>
        <w:t xml:space="preserve"> </w:t>
      </w:r>
      <w:r w:rsidRPr="003714CF">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w:t>
      </w:r>
      <w:proofErr w:type="gramStart"/>
      <w:r w:rsidRPr="003714CF">
        <w:rPr>
          <w:sz w:val="12"/>
          <w:szCs w:val="12"/>
        </w:rPr>
        <w:t>impacts.¶</w:t>
      </w:r>
      <w:proofErr w:type="gramEnd"/>
      <w:r w:rsidRPr="003714CF">
        <w:rPr>
          <w:sz w:val="12"/>
          <w:szCs w:val="12"/>
        </w:rPr>
        <w:t xml:space="preserve"> Collisions with fragments of orbital litter as small as a few millimeters across can ruin satellites and </w:t>
      </w:r>
      <w:r w:rsidRPr="003714CF">
        <w:rPr>
          <w:sz w:val="12"/>
          <w:szCs w:val="12"/>
        </w:rPr>
        <w:lastRenderedPageBreak/>
        <w:t xml:space="preserve">end missions. Current technologies cannot track </w:t>
      </w:r>
      <w:proofErr w:type="gramStart"/>
      <w:r w:rsidRPr="003714CF">
        <w:rPr>
          <w:sz w:val="12"/>
          <w:szCs w:val="12"/>
        </w:rPr>
        <w:t>all of</w:t>
      </w:r>
      <w:proofErr w:type="gramEnd"/>
      <w:r w:rsidRPr="003714CF">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sidRPr="003714CF">
        <w:rPr>
          <w:sz w:val="12"/>
          <w:szCs w:val="12"/>
        </w:rPr>
        <w:t>orbit.¶</w:t>
      </w:r>
      <w:proofErr w:type="gramEnd"/>
      <w:r w:rsidRPr="003714CF">
        <w:rPr>
          <w:sz w:val="12"/>
          <w:szCs w:val="12"/>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w:t>
      </w:r>
      <w:proofErr w:type="gramStart"/>
      <w:r w:rsidRPr="003714CF">
        <w:rPr>
          <w:sz w:val="12"/>
          <w:szCs w:val="12"/>
        </w:rPr>
        <w:t>risks.¶</w:t>
      </w:r>
      <w:proofErr w:type="gramEnd"/>
      <w:r w:rsidRPr="003714CF">
        <w:rPr>
          <w:sz w:val="12"/>
          <w:szCs w:val="12"/>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w:t>
      </w:r>
      <w:proofErr w:type="gramStart"/>
      <w:r w:rsidRPr="003714CF">
        <w:rPr>
          <w:sz w:val="12"/>
          <w:szCs w:val="12"/>
        </w:rPr>
        <w:t>risks.¶</w:t>
      </w:r>
      <w:proofErr w:type="gramEnd"/>
      <w:r w:rsidRPr="003714CF">
        <w:rPr>
          <w:sz w:val="12"/>
          <w:szCs w:val="12"/>
        </w:rPr>
        <w:t xml:space="preserve"> </w:t>
      </w:r>
      <w:r w:rsidRPr="00867C6E">
        <w:rPr>
          <w:rStyle w:val="StyleUnderline"/>
          <w:highlight w:val="yellow"/>
        </w:rPr>
        <w:t>Without new governance</w:t>
      </w:r>
      <w:r w:rsidRPr="003714CF">
        <w:rPr>
          <w:sz w:val="12"/>
        </w:rPr>
        <w:t xml:space="preserve"> agreements, problems related to </w:t>
      </w:r>
      <w:r w:rsidRPr="00867C6E">
        <w:rPr>
          <w:rStyle w:val="StyleUnderline"/>
          <w:highlight w:val="yellow"/>
        </w:rPr>
        <w:t>debris, heavy orbital traffic, and harmful interference will only intensify.</w:t>
      </w:r>
      <w:r w:rsidRPr="003714CF">
        <w:rPr>
          <w:sz w:val="12"/>
        </w:rPr>
        <w:t xml:space="preserve"> 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commons, will be </w:t>
      </w:r>
      <w:r w:rsidRPr="00867C6E">
        <w:rPr>
          <w:rStyle w:val="StyleUnderline"/>
          <w:highlight w:val="yellow"/>
        </w:rPr>
        <w:t>borne by all space actors</w:t>
      </w:r>
      <w:r w:rsidRPr="008D7D08">
        <w:rPr>
          <w:rStyle w:val="StyleUnderline"/>
        </w:rPr>
        <w:t xml:space="preserve">, including emerging states and commercial </w:t>
      </w:r>
      <w:proofErr w:type="gramStart"/>
      <w:r w:rsidRPr="008D7D08">
        <w:rPr>
          <w:rStyle w:val="StyleUnderline"/>
        </w:rPr>
        <w:t>entities</w:t>
      </w:r>
      <w:r w:rsidRPr="00867C6E">
        <w:rPr>
          <w:rStyle w:val="StyleUnderline"/>
          <w:highlight w:val="yellow"/>
        </w:rPr>
        <w:t>.</w:t>
      </w:r>
      <w:r w:rsidRPr="003714CF">
        <w:rPr>
          <w:sz w:val="12"/>
        </w:rPr>
        <w:t>¶</w:t>
      </w:r>
      <w:proofErr w:type="gramEnd"/>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in scope and implementation.</w:t>
      </w:r>
      <w:r w:rsidRPr="003714CF">
        <w:rPr>
          <w:sz w:val="12"/>
        </w:rPr>
        <w:t xml:space="preserve"> Many </w:t>
      </w:r>
      <w:r w:rsidRPr="003714CF">
        <w:rPr>
          <w:rStyle w:val="StyleUnderline"/>
        </w:rPr>
        <w:t xml:space="preserve">operators pledge to follow national regulations and international guidelines, but </w:t>
      </w:r>
      <w:r w:rsidRPr="00867C6E">
        <w:rPr>
          <w:rStyle w:val="StyleUnderline"/>
          <w:highlight w:val="yellow"/>
        </w:rPr>
        <w:t>decentralized accountability mechanisms limit enforcement.</w:t>
      </w:r>
      <w:r w:rsidRPr="003714CF">
        <w:rPr>
          <w:sz w:val="12"/>
        </w:rPr>
        <w:t xml:space="preserve"> These </w:t>
      </w:r>
      <w:r w:rsidRPr="00867C6E">
        <w:rPr>
          <w:rStyle w:val="StyleUnderline"/>
          <w:highlight w:val="yellow"/>
        </w:rPr>
        <w:t>guidelines</w:t>
      </w:r>
      <w:r w:rsidRPr="003714CF">
        <w:rPr>
          <w:sz w:val="12"/>
        </w:rPr>
        <w:t xml:space="preserve"> also </w:t>
      </w:r>
      <w:r w:rsidRPr="00867C6E">
        <w:rPr>
          <w:rStyle w:val="StyleUnderline"/>
          <w:highlight w:val="yellow"/>
        </w:rPr>
        <w:t xml:space="preserve">do not cover the full range of </w:t>
      </w:r>
      <w:r w:rsidRPr="003714CF">
        <w:rPr>
          <w:sz w:val="12"/>
        </w:rPr>
        <w:t>potentially</w:t>
      </w:r>
      <w:r w:rsidRPr="00867C6E">
        <w:rPr>
          <w:rStyle w:val="StyleUnderline"/>
          <w:highlight w:val="yellow"/>
        </w:rPr>
        <w:t xml:space="preserve"> risky behaviors in space.</w:t>
      </w:r>
      <w:r w:rsidRPr="003714CF">
        <w:rPr>
          <w:sz w:val="12"/>
        </w:rPr>
        <w:t xml:space="preserve"> For example, while some space operators can maneuver satellites to avoid collisions, there are no compulsory rules or standards on who has the right of </w:t>
      </w:r>
      <w:proofErr w:type="gramStart"/>
      <w:r w:rsidRPr="003714CF">
        <w:rPr>
          <w:sz w:val="12"/>
        </w:rPr>
        <w:t>way.¶</w:t>
      </w:r>
      <w:proofErr w:type="gramEnd"/>
      <w:r w:rsidRPr="003714CF">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w:t>
      </w:r>
      <w:proofErr w:type="gramStart"/>
      <w:r w:rsidRPr="003714CF">
        <w:rPr>
          <w:sz w:val="12"/>
        </w:rPr>
        <w:t>a great commons</w:t>
      </w:r>
      <w:proofErr w:type="gramEnd"/>
      <w:r w:rsidRPr="003714CF">
        <w:rPr>
          <w:sz w:val="12"/>
        </w:rPr>
        <w:t xml:space="preserve">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w:t>
      </w:r>
      <w:proofErr w:type="gramStart"/>
      <w:r w:rsidRPr="003714CF">
        <w:rPr>
          <w:sz w:val="12"/>
        </w:rPr>
        <w:t>scope.¶</w:t>
      </w:r>
      <w:proofErr w:type="gramEnd"/>
      <w:r w:rsidRPr="003714CF">
        <w:rPr>
          <w:sz w:val="12"/>
        </w:rPr>
        <w:t xml:space="preserve"> </w:t>
      </w:r>
      <w:r w:rsidRPr="00867C6E">
        <w:rPr>
          <w:rStyle w:val="StyleUnderline"/>
          <w:highlight w:val="yellow"/>
        </w:rPr>
        <w:t>States have acceded to supranational regulations of the most limited</w:t>
      </w:r>
      <w:r w:rsidRPr="003714CF">
        <w:rPr>
          <w:sz w:val="12"/>
        </w:rPr>
        <w:t xml:space="preserve"> (and thus most valuable) Earth </w:t>
      </w:r>
      <w:r w:rsidRPr="00867C6E">
        <w:rPr>
          <w:rStyle w:val="StyleUnderline"/>
          <w:highlight w:val="yellow"/>
        </w:rPr>
        <w:t>orbits.</w:t>
      </w:r>
      <w:r w:rsidRPr="003714CF">
        <w:rPr>
          <w:sz w:val="12"/>
        </w:rPr>
        <w:t xml:space="preserve"> </w:t>
      </w:r>
      <w:r w:rsidRPr="00867C6E">
        <w:rPr>
          <w:rStyle w:val="StyleUnderline"/>
          <w:highlight w:val="yellow"/>
        </w:rPr>
        <w:t>The</w:t>
      </w:r>
      <w:r w:rsidRPr="003714CF">
        <w:rPr>
          <w:sz w:val="12"/>
        </w:rPr>
        <w:t xml:space="preserve"> International Telecommunication Union (</w:t>
      </w:r>
      <w:r w:rsidRPr="00867C6E">
        <w:rPr>
          <w:rStyle w:val="StyleUnderline"/>
          <w:highlight w:val="yellow"/>
        </w:rPr>
        <w:t>ITU</w:t>
      </w:r>
      <w:r w:rsidRPr="003714CF">
        <w:rPr>
          <w:sz w:val="12"/>
        </w:rPr>
        <w:t xml:space="preserve">) </w:t>
      </w:r>
      <w:r w:rsidRPr="00867C6E">
        <w:rPr>
          <w:rStyle w:val="StyleUnderline"/>
          <w:highlight w:val="yellow"/>
        </w:rPr>
        <w:t>coordinates</w:t>
      </w:r>
      <w:r w:rsidRPr="003714CF">
        <w:rPr>
          <w:sz w:val="12"/>
        </w:rPr>
        <w:t>, but does not authorize</w:t>
      </w:r>
      <w:r w:rsidRPr="00867C6E">
        <w:rPr>
          <w:sz w:val="12"/>
          <w:highlight w:val="yellow"/>
        </w:rPr>
        <w:t xml:space="preserve">, </w:t>
      </w:r>
      <w:r w:rsidRPr="00867C6E">
        <w:rPr>
          <w:sz w:val="26"/>
          <w:szCs w:val="26"/>
          <w:highlight w:val="yellow"/>
        </w:rPr>
        <w:t>s</w:t>
      </w:r>
      <w:r w:rsidRPr="00867C6E">
        <w:rPr>
          <w:rStyle w:val="StyleUnderline"/>
          <w:sz w:val="26"/>
          <w:szCs w:val="26"/>
          <w:highlight w:val="yellow"/>
        </w:rPr>
        <w:t>atellite</w:t>
      </w:r>
      <w:r w:rsidRPr="00867C6E">
        <w:rPr>
          <w:rStyle w:val="StyleUnderline"/>
          <w:highlight w:val="yellow"/>
        </w:rPr>
        <w:t xml:space="preserve"> deployments and operations in geosynchronous orbits and manages radiofrequency spectrum assignments in other regions of space</w:t>
      </w:r>
      <w:r w:rsidRPr="003714CF">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 union’s processes are still adapting to new operational realities in low Earth orbit, and these rules were never designed to address issues like debris.</w:t>
      </w:r>
    </w:p>
    <w:p w14:paraId="2561A63C" w14:textId="77777777" w:rsidR="000561E3" w:rsidRPr="004A2A85" w:rsidRDefault="000561E3" w:rsidP="000561E3">
      <w:pPr>
        <w:pStyle w:val="Heading4"/>
        <w:rPr>
          <w:rFonts w:cs="Calibri"/>
        </w:rPr>
      </w:pPr>
      <w:r>
        <w:rPr>
          <w:rFonts w:cs="Calibri"/>
        </w:rPr>
        <w:t xml:space="preserve">A global commons regime would require a form of democratic governance that ensures the equitable use of space resources and overcomes the expansion of neoliberal capitalism into outer space. </w:t>
      </w:r>
    </w:p>
    <w:p w14:paraId="2E330C29" w14:textId="77777777" w:rsidR="000561E3" w:rsidRDefault="000561E3" w:rsidP="000561E3">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47"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w:t>
        </w:r>
      </w:hyperlink>
      <w:r>
        <w:t>] CT</w:t>
      </w:r>
    </w:p>
    <w:p w14:paraId="36E66071" w14:textId="77777777" w:rsidR="00424B93" w:rsidRDefault="000561E3" w:rsidP="00A04CC0">
      <w:pPr>
        <w:ind w:left="720"/>
        <w:rPr>
          <w:rStyle w:val="StyleUnderline"/>
        </w:rPr>
      </w:pPr>
      <w:r w:rsidRPr="00FB2583">
        <w:rPr>
          <w:sz w:val="16"/>
        </w:rPr>
        <w:t xml:space="preserve">Using ‘commons’ as a noun, thus, implies a methodological break with this reification of common things, as well as with the logic underlying the classification of goods in economic theory. </w:t>
      </w:r>
      <w:r w:rsidRPr="00867C6E">
        <w:rPr>
          <w:rStyle w:val="Emphasis"/>
          <w:highlight w:val="yellow"/>
        </w:rPr>
        <w:t>A ‘commons’ is</w:t>
      </w:r>
      <w:r w:rsidRPr="003775E7">
        <w:rPr>
          <w:rStyle w:val="StyleUnderline"/>
        </w:rPr>
        <w:t xml:space="preserve"> first and foremost an </w:t>
      </w:r>
      <w:r w:rsidRPr="00867C6E">
        <w:rPr>
          <w:rStyle w:val="Emphasis"/>
          <w:highlight w:val="yellow"/>
        </w:rPr>
        <w:t>institutional</w:t>
      </w:r>
      <w:r w:rsidRPr="003775E7">
        <w:rPr>
          <w:rStyle w:val="StyleUnderline"/>
        </w:rPr>
        <w:t xml:space="preserve"> affair and, more specifically, an institutional space </w:t>
      </w:r>
      <w:r w:rsidRPr="00867C6E">
        <w:rPr>
          <w:rStyle w:val="Emphasis"/>
          <w:highlight w:val="yellow"/>
        </w:rPr>
        <w:t xml:space="preserve">defined by collectively </w:t>
      </w:r>
      <w:r w:rsidRPr="00867C6E">
        <w:rPr>
          <w:rStyle w:val="Emphasis"/>
          <w:highlight w:val="yellow"/>
        </w:rPr>
        <w:lastRenderedPageBreak/>
        <w:t xml:space="preserve">developed </w:t>
      </w:r>
      <w:r w:rsidRPr="009F21B4">
        <w:rPr>
          <w:rStyle w:val="StyleUnderline"/>
        </w:rPr>
        <w:t>practical</w:t>
      </w:r>
      <w:r w:rsidRPr="00867C6E">
        <w:rPr>
          <w:rStyle w:val="Emphasis"/>
          <w:highlight w:val="yellow"/>
        </w:rPr>
        <w:t xml:space="preserve"> rules</w:t>
      </w:r>
      <w:r w:rsidRPr="003775E7">
        <w:rPr>
          <w:rStyle w:val="StyleUnderline"/>
        </w:rPr>
        <w:t>.</w:t>
      </w:r>
      <w:r w:rsidRPr="00FB2583">
        <w:rPr>
          <w:sz w:val="16"/>
        </w:rPr>
        <w:t xml:space="preserve"> What is most important is the dimension of instituting the activity, and not the technical characteristics of things and goods. Here lies the essential difference between common goods and the common(s). We must specify, therefore, that any commons, insofar as it is instituted as such, is a good in an ethical and political sense. </w:t>
      </w:r>
      <w:r w:rsidRPr="00806286">
        <w:rPr>
          <w:rStyle w:val="StyleUnderline"/>
        </w:rPr>
        <w:t>By contrast</w:t>
      </w:r>
      <w:r w:rsidRPr="007B217B">
        <w:rPr>
          <w:rStyle w:val="StyleUnderline"/>
        </w:rPr>
        <w:t xml:space="preserve">, any good that is capable of being purchased and sold, is not in itself a </w:t>
      </w:r>
      <w:proofErr w:type="gramStart"/>
      <w:r w:rsidRPr="007B217B">
        <w:rPr>
          <w:rStyle w:val="StyleUnderline"/>
        </w:rPr>
        <w:t>commons</w:t>
      </w:r>
      <w:proofErr w:type="gramEnd"/>
      <w:r w:rsidRPr="007B217B">
        <w:rPr>
          <w:rStyle w:val="StyleUnderline"/>
        </w:rPr>
        <w:t xml:space="preserve">. This means that a </w:t>
      </w:r>
      <w:proofErr w:type="gramStart"/>
      <w:r w:rsidRPr="007B217B">
        <w:rPr>
          <w:rStyle w:val="StyleUnderline"/>
        </w:rPr>
        <w:t>commons</w:t>
      </w:r>
      <w:proofErr w:type="gramEnd"/>
      <w:r w:rsidRPr="007B217B">
        <w:rPr>
          <w:rStyle w:val="StyleUnderline"/>
        </w:rPr>
        <w:t xml:space="preserve"> is a good only under the condition that it is not a possession or an acquisition. In other words, once it is instituted,</w:t>
      </w:r>
      <w:r w:rsidRPr="00806286">
        <w:rPr>
          <w:rStyle w:val="StyleUnderline"/>
        </w:rPr>
        <w:t xml:space="preserve"> </w:t>
      </w:r>
      <w:r w:rsidRPr="00867C6E">
        <w:rPr>
          <w:rStyle w:val="Emphasis"/>
          <w:highlight w:val="yellow"/>
        </w:rPr>
        <w:t xml:space="preserve">a </w:t>
      </w:r>
      <w:proofErr w:type="gramStart"/>
      <w:r w:rsidRPr="00867C6E">
        <w:rPr>
          <w:rStyle w:val="Emphasis"/>
          <w:highlight w:val="yellow"/>
        </w:rPr>
        <w:t>commons</w:t>
      </w:r>
      <w:proofErr w:type="gramEnd"/>
      <w:r w:rsidRPr="00867C6E">
        <w:rPr>
          <w:rStyle w:val="Emphasis"/>
          <w:highlight w:val="yellow"/>
        </w:rPr>
        <w:t xml:space="preserve"> is </w:t>
      </w:r>
      <w:r w:rsidRPr="00B0269A">
        <w:rPr>
          <w:rStyle w:val="Emphasis"/>
        </w:rPr>
        <w:t xml:space="preserve">inalienable and </w:t>
      </w:r>
      <w:proofErr w:type="spellStart"/>
      <w:r w:rsidRPr="00867C6E">
        <w:rPr>
          <w:rStyle w:val="Emphasis"/>
          <w:highlight w:val="yellow"/>
        </w:rPr>
        <w:t>inappropriable</w:t>
      </w:r>
      <w:proofErr w:type="spellEnd"/>
      <w:r w:rsidRPr="00867C6E">
        <w:rPr>
          <w:rStyle w:val="Emphasis"/>
          <w:highlight w:val="yellow"/>
        </w:rPr>
        <w:t xml:space="preserve">. </w:t>
      </w:r>
      <w:r w:rsidRPr="009F21B4">
        <w:rPr>
          <w:rStyle w:val="StyleUnderline"/>
        </w:rPr>
        <w:t xml:space="preserve">It creates a space within </w:t>
      </w:r>
      <w:r w:rsidRPr="00B0269A">
        <w:rPr>
          <w:rStyle w:val="StyleUnderline"/>
        </w:rPr>
        <w:t>which</w:t>
      </w:r>
      <w:r w:rsidRPr="00B0269A">
        <w:rPr>
          <w:rStyle w:val="Emphasis"/>
        </w:rPr>
        <w:t xml:space="preserve"> use prevails over ownership.</w:t>
      </w:r>
      <w:r w:rsidRPr="00B0269A">
        <w:rPr>
          <w:rStyle w:val="StyleUnderline"/>
        </w:rPr>
        <w:t xml:space="preserve"> It is, thus, not a resource in itself – even when it is related to one. In this way we understand</w:t>
      </w:r>
      <w:r w:rsidRPr="007B217B">
        <w:rPr>
          <w:rStyle w:val="StyleUnderline"/>
        </w:rPr>
        <w:t xml:space="preserve"> a </w:t>
      </w:r>
      <w:proofErr w:type="gramStart"/>
      <w:r w:rsidRPr="007B217B">
        <w:rPr>
          <w:rStyle w:val="StyleUnderline"/>
        </w:rPr>
        <w:t>commons</w:t>
      </w:r>
      <w:proofErr w:type="gramEnd"/>
      <w:r w:rsidRPr="007B217B">
        <w:rPr>
          <w:rStyle w:val="StyleUnderline"/>
        </w:rPr>
        <w:t xml:space="preserve"> to be the active link between an object, a place, a natural resource (for example, a waterfall or a forest), or something artificial (for example, a theatre or a square) and the collective activity of those who take charge of it, preserve it, </w:t>
      </w:r>
      <w:r w:rsidRPr="00C10AA1">
        <w:rPr>
          <w:rStyle w:val="StyleUnderline"/>
        </w:rPr>
        <w:t>maintain it and take care of it.</w:t>
      </w:r>
      <w:r w:rsidRPr="00C10AA1">
        <w:rPr>
          <w:sz w:val="16"/>
        </w:rPr>
        <w:t xml:space="preserve"> This activity is not external to the commons, but instead inherent in it.</w:t>
      </w:r>
      <w:r w:rsidRPr="00C10AA1">
        <w:rPr>
          <w:rStyle w:val="StyleUnderline"/>
        </w:rPr>
        <w:t xml:space="preserve"> ¶</w:t>
      </w:r>
      <w:r w:rsidRPr="00C10AA1">
        <w:rPr>
          <w:sz w:val="16"/>
        </w:rPr>
        <w:t xml:space="preserve"> </w:t>
      </w:r>
      <w:r w:rsidRPr="00C10AA1">
        <w:rPr>
          <w:rStyle w:val="StyleUnderline"/>
        </w:rPr>
        <w:t xml:space="preserve">If we take this to be the definition of every common, then a third implication is that </w:t>
      </w:r>
      <w:r w:rsidRPr="00C10AA1">
        <w:rPr>
          <w:rStyle w:val="Emphasis"/>
        </w:rPr>
        <w:t xml:space="preserve">a common, </w:t>
      </w:r>
      <w:r w:rsidRPr="00C10AA1">
        <w:rPr>
          <w:rStyle w:val="StyleUnderline"/>
        </w:rPr>
        <w:t>regardless of its specific designation,</w:t>
      </w:r>
      <w:r w:rsidRPr="00C10AA1">
        <w:rPr>
          <w:rStyle w:val="Emphasis"/>
        </w:rPr>
        <w:t xml:space="preserve"> requires</w:t>
      </w:r>
      <w:r w:rsidRPr="00C10AA1">
        <w:rPr>
          <w:rStyle w:val="StyleUnderline"/>
        </w:rPr>
        <w:t xml:space="preserve"> self-government or </w:t>
      </w:r>
      <w:r w:rsidRPr="00C10AA1">
        <w:rPr>
          <w:rStyle w:val="Emphasis"/>
        </w:rPr>
        <w:t>democratic government. The</w:t>
      </w:r>
      <w:r w:rsidRPr="004D5861">
        <w:rPr>
          <w:rStyle w:val="Emphasis"/>
        </w:rPr>
        <w:t xml:space="preserve"> very act of establishing </w:t>
      </w:r>
      <w:r w:rsidRPr="004D5861">
        <w:rPr>
          <w:rStyle w:val="StyleUnderline"/>
        </w:rPr>
        <w:t xml:space="preserve">a common is in and of itself a </w:t>
      </w:r>
      <w:r w:rsidRPr="004D5861">
        <w:rPr>
          <w:rStyle w:val="Emphasis"/>
        </w:rPr>
        <w:t xml:space="preserve">democratic </w:t>
      </w:r>
      <w:r w:rsidRPr="004D5861">
        <w:rPr>
          <w:rStyle w:val="StyleUnderline"/>
        </w:rPr>
        <w:t>act</w:t>
      </w:r>
      <w:r w:rsidRPr="004D5861">
        <w:rPr>
          <w:rStyle w:val="Emphasis"/>
        </w:rPr>
        <w:t>.</w:t>
      </w:r>
      <w:r w:rsidRPr="004D5861">
        <w:rPr>
          <w:rStyle w:val="StyleUnderline"/>
        </w:rPr>
        <w:t xml:space="preserve"> The act of</w:t>
      </w:r>
      <w:r w:rsidRPr="00806286">
        <w:rPr>
          <w:rStyle w:val="StyleUnderline"/>
        </w:rPr>
        <w:t xml:space="preserve"> </w:t>
      </w:r>
      <w:r w:rsidRPr="00867C6E">
        <w:rPr>
          <w:rStyle w:val="Emphasis"/>
          <w:highlight w:val="yellow"/>
        </w:rPr>
        <w:t>governing a common</w:t>
      </w:r>
      <w:r w:rsidRPr="00867C6E">
        <w:rPr>
          <w:rStyle w:val="StyleUnderline"/>
          <w:highlight w:val="yellow"/>
        </w:rPr>
        <w:t xml:space="preserve"> </w:t>
      </w:r>
      <w:r w:rsidRPr="00867C6E">
        <w:rPr>
          <w:rStyle w:val="Emphasis"/>
          <w:highlight w:val="yellow"/>
        </w:rPr>
        <w:t>is</w:t>
      </w:r>
      <w:r w:rsidRPr="00FB2583">
        <w:rPr>
          <w:rStyle w:val="Emphasis"/>
        </w:rPr>
        <w:t xml:space="preserve"> </w:t>
      </w:r>
      <w:r w:rsidRPr="00806286">
        <w:rPr>
          <w:rStyle w:val="StyleUnderline"/>
        </w:rPr>
        <w:t xml:space="preserve">nothing more than </w:t>
      </w:r>
      <w:r w:rsidRPr="009F21B4">
        <w:rPr>
          <w:rStyle w:val="StyleUnderline"/>
        </w:rPr>
        <w:t>the continuation of the</w:t>
      </w:r>
      <w:r w:rsidRPr="009F21B4">
        <w:rPr>
          <w:rStyle w:val="Emphasis"/>
        </w:rPr>
        <w:t xml:space="preserve"> </w:t>
      </w:r>
      <w:r w:rsidRPr="00867C6E">
        <w:rPr>
          <w:rStyle w:val="Emphasis"/>
          <w:highlight w:val="yellow"/>
        </w:rPr>
        <w:t xml:space="preserve">democratic </w:t>
      </w:r>
      <w:r w:rsidRPr="009F21B4">
        <w:rPr>
          <w:rStyle w:val="StyleUnderline"/>
        </w:rPr>
        <w:t>act;</w:t>
      </w:r>
      <w:r w:rsidRPr="00806286">
        <w:rPr>
          <w:rStyle w:val="StyleUnderline"/>
        </w:rPr>
        <w:t xml:space="preserve"> it is thus a sort of continuation of the institution.</w:t>
      </w:r>
      <w:r w:rsidRPr="00FB2583">
        <w:rPr>
          <w:sz w:val="16"/>
        </w:rPr>
        <w:t xml:space="preserve"> </w:t>
      </w:r>
      <w:r w:rsidRPr="00806286">
        <w:rPr>
          <w:rStyle w:val="StyleUnderline"/>
        </w:rPr>
        <w:t xml:space="preserve">It consists of reviving this institution </w:t>
      </w:r>
      <w:r w:rsidRPr="00867C6E">
        <w:rPr>
          <w:rStyle w:val="Emphasis"/>
          <w:highlight w:val="yellow"/>
        </w:rPr>
        <w:t>by critically assessing its</w:t>
      </w:r>
      <w:r w:rsidRPr="00806286">
        <w:rPr>
          <w:rStyle w:val="StyleUnderline"/>
        </w:rPr>
        <w:t xml:space="preserve"> </w:t>
      </w:r>
      <w:r w:rsidRPr="00C10AA1">
        <w:rPr>
          <w:rStyle w:val="StyleUnderline"/>
          <w:highlight w:val="yellow"/>
        </w:rPr>
        <w:t>collective</w:t>
      </w:r>
      <w:r w:rsidRPr="00806286">
        <w:rPr>
          <w:rStyle w:val="StyleUnderline"/>
        </w:rPr>
        <w:t xml:space="preserve"> </w:t>
      </w:r>
      <w:r w:rsidRPr="00867C6E">
        <w:rPr>
          <w:rStyle w:val="Emphasis"/>
          <w:highlight w:val="yellow"/>
        </w:rPr>
        <w:t>rules</w:t>
      </w:r>
      <w:r w:rsidRPr="00806286">
        <w:rPr>
          <w:rStyle w:val="StyleUnderline"/>
        </w:rPr>
        <w:t xml:space="preserve">, whenever the situation demands it. </w:t>
      </w:r>
      <w:r w:rsidRPr="009F21B4">
        <w:rPr>
          <w:rStyle w:val="StyleUnderline"/>
        </w:rPr>
        <w:t xml:space="preserve">As such, the governance of the common can </w:t>
      </w:r>
      <w:r w:rsidRPr="00C10AA1">
        <w:rPr>
          <w:rStyle w:val="StyleUnderline"/>
        </w:rPr>
        <w:t xml:space="preserve">only proceed from the principle of democracy – the </w:t>
      </w:r>
      <w:r w:rsidRPr="00C10AA1">
        <w:rPr>
          <w:rStyle w:val="Emphasis"/>
        </w:rPr>
        <w:t>non-democratic governance</w:t>
      </w:r>
      <w:r w:rsidRPr="00C10AA1">
        <w:rPr>
          <w:rStyle w:val="StyleUnderline"/>
        </w:rPr>
        <w:t xml:space="preserve"> of a common </w:t>
      </w:r>
      <w:r w:rsidRPr="00C10AA1">
        <w:rPr>
          <w:rStyle w:val="Emphasis"/>
        </w:rPr>
        <w:t>would threaten</w:t>
      </w:r>
      <w:r w:rsidRPr="00C10AA1">
        <w:t>,</w:t>
      </w:r>
      <w:r w:rsidRPr="00C10AA1">
        <w:rPr>
          <w:rStyle w:val="StyleUnderline"/>
        </w:rPr>
        <w:t xml:space="preserve"> in the short-term, </w:t>
      </w:r>
      <w:r w:rsidRPr="00C10AA1">
        <w:rPr>
          <w:rStyle w:val="Emphasis"/>
        </w:rPr>
        <w:t>the very existence of this common.</w:t>
      </w:r>
      <w:r w:rsidRPr="00C10AA1">
        <w:rPr>
          <w:rStyle w:val="StyleUnderline"/>
        </w:rPr>
        <w:t xml:space="preserve"> I call this the principle of the common, this time in the singular form.</w:t>
      </w:r>
      <w:r w:rsidRPr="00C10AA1">
        <w:rPr>
          <w:sz w:val="16"/>
        </w:rPr>
        <w:t xml:space="preserve"> For that</w:t>
      </w:r>
      <w:r w:rsidRPr="00FB2583">
        <w:rPr>
          <w:sz w:val="16"/>
        </w:rPr>
        <w:t xml:space="preserve"> purpose, I refer to the Latin etymology of this word: the common, or ‘cum-</w:t>
      </w:r>
      <w:proofErr w:type="spellStart"/>
      <w:r w:rsidRPr="00FB2583">
        <w:rPr>
          <w:sz w:val="16"/>
        </w:rPr>
        <w:t>munus</w:t>
      </w:r>
      <w:proofErr w:type="spellEnd"/>
      <w:r w:rsidRPr="00FB2583">
        <w:rPr>
          <w:sz w:val="16"/>
        </w:rPr>
        <w:t xml:space="preserve">’, is the co-obligation that results from co-participation in the same activity. This co-obligation cannot proceed from the simple fact of belonging. Democracy is, in essence, co-participation in public affairs. The Occupy movement (for example, the anti-austerity movement in Spain, also referred to as the 15-M Movement or the Indignados, or the wave of protests in 2013 to contest the urban development plan for Istanbul’s Gezi Park) brought with it a strong anti-oligarchic critique of contemporary political representation, advocating for ‘real democracy’. </w:t>
      </w:r>
      <w:r w:rsidRPr="007B217B">
        <w:rPr>
          <w:rStyle w:val="StyleUnderline"/>
        </w:rPr>
        <w:t>Most notable is that this democratic requirement is strongly tied to ecological claims based on preserving the ‘commons’ (urban spaces in particular) against any sort of private or state enclosure. It then becomes evident that the commons (in the plural) cannot but be established or governed but by the implementation of the principle of the common (in the singular), which is to say, democracy. To sum up, common use requires self-</w:t>
      </w:r>
      <w:proofErr w:type="gramStart"/>
      <w:r w:rsidRPr="007B217B">
        <w:rPr>
          <w:rStyle w:val="StyleUnderline"/>
        </w:rPr>
        <w:t>government.</w:t>
      </w:r>
      <w:r>
        <w:rPr>
          <w:rStyle w:val="StyleUnderline"/>
        </w:rPr>
        <w:t>¶</w:t>
      </w:r>
      <w:proofErr w:type="gramEnd"/>
      <w:r>
        <w:rPr>
          <w:rStyle w:val="StyleUnderline"/>
        </w:rPr>
        <w:t xml:space="preserve"> </w:t>
      </w:r>
      <w:r w:rsidRPr="00FB2583">
        <w:rPr>
          <w:sz w:val="16"/>
          <w:szCs w:val="16"/>
        </w:rPr>
        <w:t xml:space="preserve">Yet these examples would seem to speak in </w:t>
      </w:r>
      <w:proofErr w:type="spellStart"/>
      <w:r w:rsidRPr="00FB2583">
        <w:rPr>
          <w:sz w:val="16"/>
          <w:szCs w:val="16"/>
        </w:rPr>
        <w:t>favour</w:t>
      </w:r>
      <w:proofErr w:type="spellEnd"/>
      <w:r w:rsidRPr="00FB2583">
        <w:rPr>
          <w:sz w:val="16"/>
          <w:szCs w:val="16"/>
        </w:rPr>
        <w:t xml:space="preserve"> of the establishment of a local democracy, confined within specific geographic limits (for example, a </w:t>
      </w:r>
      <w:proofErr w:type="spellStart"/>
      <w:r w:rsidRPr="00FB2583">
        <w:rPr>
          <w:sz w:val="16"/>
          <w:szCs w:val="16"/>
        </w:rPr>
        <w:t>neighbourhood</w:t>
      </w:r>
      <w:proofErr w:type="spellEnd"/>
      <w:r w:rsidRPr="00FB2583">
        <w:rPr>
          <w:sz w:val="16"/>
          <w:szCs w:val="16"/>
        </w:rPr>
        <w:t xml:space="preserve"> or a city). Aristotle argued for a similar sort of constraint, pointing that beyond a certain number, citizens could no longer know each other. This capacity to mutually engage with one another was, according to him, an important condition for the exercise of democracy. Thus emerges a challenge I will here try to tackle: what sort of democracy is required for commons which are not local, but global in nature – global commons? My thesis is that this democracy can only be global. It remains to be seen what this sort of global democracy should look </w:t>
      </w:r>
      <w:proofErr w:type="gramStart"/>
      <w:r w:rsidRPr="00FB2583">
        <w:rPr>
          <w:sz w:val="16"/>
          <w:szCs w:val="16"/>
        </w:rPr>
        <w:t>like.</w:t>
      </w:r>
      <w:r>
        <w:rPr>
          <w:sz w:val="16"/>
          <w:szCs w:val="16"/>
        </w:rPr>
        <w:t>¶</w:t>
      </w:r>
      <w:proofErr w:type="gramEnd"/>
      <w:r>
        <w:rPr>
          <w:sz w:val="16"/>
          <w:szCs w:val="16"/>
        </w:rPr>
        <w:t xml:space="preserve"> </w:t>
      </w:r>
      <w:r w:rsidRPr="00FB2583">
        <w:rPr>
          <w:sz w:val="16"/>
          <w:szCs w:val="16"/>
        </w:rPr>
        <w:t>CURRENT PARADIGMS TO DEAL WITH THE UNLIMITED COSMOCAPITALISM</w:t>
      </w:r>
      <w:r>
        <w:rPr>
          <w:sz w:val="16"/>
          <w:szCs w:val="16"/>
        </w:rPr>
        <w:t xml:space="preserve">¶ </w:t>
      </w:r>
      <w:r w:rsidRPr="00867C6E">
        <w:rPr>
          <w:rStyle w:val="Emphasis"/>
          <w:highlight w:val="yellow"/>
        </w:rPr>
        <w:t>With neoliberal capitalism we have come to know a singular</w:t>
      </w:r>
      <w:r w:rsidRPr="00806286">
        <w:rPr>
          <w:rStyle w:val="StyleUnderline"/>
        </w:rPr>
        <w:t xml:space="preserve"> historical </w:t>
      </w:r>
      <w:r w:rsidRPr="00867C6E">
        <w:rPr>
          <w:rStyle w:val="Emphasis"/>
          <w:highlight w:val="yellow"/>
        </w:rPr>
        <w:t>phenomenon</w:t>
      </w:r>
      <w:r w:rsidRPr="00806286">
        <w:rPr>
          <w:rStyle w:val="StyleUnderline"/>
        </w:rPr>
        <w:t>, which I will refer to as ‘</w:t>
      </w:r>
      <w:proofErr w:type="spellStart"/>
      <w:r w:rsidRPr="00867C6E">
        <w:rPr>
          <w:rStyle w:val="Emphasis"/>
          <w:highlight w:val="yellow"/>
        </w:rPr>
        <w:t>cosmocapitalism</w:t>
      </w:r>
      <w:proofErr w:type="spellEnd"/>
      <w:r w:rsidRPr="00867C6E">
        <w:rPr>
          <w:rStyle w:val="Emphasis"/>
          <w:highlight w:val="yellow"/>
        </w:rPr>
        <w:t>’</w:t>
      </w:r>
      <w:r w:rsidRPr="00806286">
        <w:rPr>
          <w:rStyle w:val="StyleUnderline"/>
        </w:rPr>
        <w:t>.</w:t>
      </w:r>
    </w:p>
    <w:p w14:paraId="7A92CAEA" w14:textId="502858E0" w:rsidR="000561E3" w:rsidRDefault="000561E3" w:rsidP="00A04CC0">
      <w:pPr>
        <w:ind w:left="720"/>
        <w:rPr>
          <w:rStyle w:val="Emphasis"/>
          <w:highlight w:val="yellow"/>
        </w:rPr>
      </w:pPr>
      <w:r w:rsidRPr="00806286">
        <w:rPr>
          <w:rStyle w:val="StyleUnderline"/>
        </w:rPr>
        <w:t xml:space="preserve"> How can this be understood? </w:t>
      </w:r>
      <w:proofErr w:type="spellStart"/>
      <w:r w:rsidRPr="00806286">
        <w:rPr>
          <w:rStyle w:val="StyleUnderline"/>
        </w:rPr>
        <w:t>Cosmocapitalism</w:t>
      </w:r>
      <w:proofErr w:type="spellEnd"/>
      <w:r w:rsidRPr="00806286">
        <w:rPr>
          <w:rStyle w:val="StyleUnderline"/>
        </w:rPr>
        <w:t xml:space="preserve"> is not merely a geographical or spatial extension of </w:t>
      </w:r>
      <w:proofErr w:type="gramStart"/>
      <w:r w:rsidRPr="00806286">
        <w:rPr>
          <w:rStyle w:val="StyleUnderline"/>
        </w:rPr>
        <w:t>capitalism, since</w:t>
      </w:r>
      <w:proofErr w:type="gramEnd"/>
      <w:r w:rsidRPr="00806286">
        <w:rPr>
          <w:rStyle w:val="StyleUnderline"/>
        </w:rPr>
        <w:t xml:space="preserve"> this extension appeared along with the birth of </w:t>
      </w:r>
      <w:r w:rsidRPr="004D5861">
        <w:rPr>
          <w:rStyle w:val="StyleUnderline"/>
        </w:rPr>
        <w:t xml:space="preserve">capitalism. </w:t>
      </w:r>
      <w:r w:rsidRPr="004D5861">
        <w:rPr>
          <w:rStyle w:val="Emphasis"/>
        </w:rPr>
        <w:t>It represents capitalism’s tendency to become universal.</w:t>
      </w:r>
      <w:r w:rsidRPr="004D5861">
        <w:rPr>
          <w:rStyle w:val="StyleUnderline"/>
        </w:rPr>
        <w:t xml:space="preserve"> By this, I m</w:t>
      </w:r>
      <w:r w:rsidRPr="00806286">
        <w:rPr>
          <w:rStyle w:val="StyleUnderline"/>
        </w:rPr>
        <w:t xml:space="preserve">ean that </w:t>
      </w:r>
      <w:r w:rsidRPr="00867C6E">
        <w:rPr>
          <w:rStyle w:val="Emphasis"/>
          <w:highlight w:val="yellow"/>
        </w:rPr>
        <w:t xml:space="preserve">capital </w:t>
      </w:r>
      <w:r w:rsidRPr="009F21B4">
        <w:rPr>
          <w:rStyle w:val="StyleUnderline"/>
        </w:rPr>
        <w:t>tends to</w:t>
      </w:r>
      <w:r w:rsidRPr="00867C6E">
        <w:rPr>
          <w:rStyle w:val="Emphasis"/>
          <w:highlight w:val="yellow"/>
        </w:rPr>
        <w:t xml:space="preserve"> submit all aspects of human existence,</w:t>
      </w:r>
      <w:r w:rsidRPr="00806286">
        <w:rPr>
          <w:rStyle w:val="StyleUnderline"/>
        </w:rPr>
        <w:t xml:space="preserve"> even those most intimate and subjective, along with the natural world, </w:t>
      </w:r>
      <w:r w:rsidRPr="00867C6E">
        <w:rPr>
          <w:rStyle w:val="Emphasis"/>
          <w:highlight w:val="yellow"/>
        </w:rPr>
        <w:t>to the market’s logic</w:t>
      </w:r>
      <w:r w:rsidRPr="00806286">
        <w:rPr>
          <w:rStyle w:val="StyleUnderline"/>
        </w:rPr>
        <w:t>, which is nothing more than the logic of competitio</w:t>
      </w:r>
      <w:r w:rsidRPr="00916813">
        <w:rPr>
          <w:sz w:val="16"/>
        </w:rPr>
        <w:t xml:space="preserve">n. The terms ‘world’ and ‘cosmos’ do not describe the planet in a physical sense, or </w:t>
      </w:r>
      <w:r w:rsidRPr="00916813">
        <w:rPr>
          <w:sz w:val="16"/>
        </w:rPr>
        <w:lastRenderedPageBreak/>
        <w:t xml:space="preserve">even the global population, but rather the political framework, with its institutional and normative qualities whereby the expansion of the market’s logic becomes possible. Max Weber already described the idea of an immense cosmos which imposes its economic activity on the individual caught within the market’s grasp (Weber, 2002). Today, this cosmos has grown beyond the single economic sphere to include the social sphere. </w:t>
      </w:r>
      <w:r>
        <w:rPr>
          <w:sz w:val="16"/>
        </w:rPr>
        <w:t xml:space="preserve">¶ </w:t>
      </w:r>
      <w:r>
        <w:t xml:space="preserve">3.1 </w:t>
      </w:r>
      <w:r w:rsidRPr="004D5861">
        <w:t xml:space="preserve">Humanity’s Common Heritage Paradigm and the Appropriation of Space¶ </w:t>
      </w:r>
      <w:r w:rsidRPr="004D5861">
        <w:rPr>
          <w:rStyle w:val="Emphasis"/>
        </w:rPr>
        <w:t>A first example</w:t>
      </w:r>
      <w:r w:rsidRPr="00806286">
        <w:rPr>
          <w:rStyle w:val="StyleUnderline"/>
        </w:rPr>
        <w:t xml:space="preserve"> will allow us to highlight this logic of limitlessness by examining the delegation of tasks between the state and private enterprises. </w:t>
      </w:r>
      <w:r w:rsidRPr="00916813">
        <w:rPr>
          <w:sz w:val="16"/>
        </w:rPr>
        <w:t xml:space="preserve">On 25 November 2015, just a few days before the opening of the 21st Conference of the Parties (COP) of the Framework Convention on Climate Change in Paris, </w:t>
      </w:r>
      <w:r w:rsidRPr="00806286">
        <w:rPr>
          <w:rStyle w:val="StyleUnderline"/>
        </w:rPr>
        <w:t xml:space="preserve">Barack </w:t>
      </w:r>
      <w:r w:rsidRPr="00867C6E">
        <w:rPr>
          <w:rStyle w:val="Emphasis"/>
          <w:highlight w:val="yellow"/>
        </w:rPr>
        <w:t>Obama passed</w:t>
      </w:r>
      <w:r w:rsidRPr="00806286">
        <w:rPr>
          <w:rStyle w:val="StyleUnderline"/>
        </w:rPr>
        <w:t xml:space="preserve"> law H.R.2262, which provided </w:t>
      </w:r>
      <w:r w:rsidRPr="00867C6E">
        <w:rPr>
          <w:rStyle w:val="Emphasis"/>
          <w:highlight w:val="yellow"/>
        </w:rPr>
        <w:t xml:space="preserve">authorization for private </w:t>
      </w:r>
      <w:r w:rsidRPr="00D259C0">
        <w:rPr>
          <w:rStyle w:val="Emphasis"/>
        </w:rPr>
        <w:t xml:space="preserve">American </w:t>
      </w:r>
      <w:r w:rsidRPr="00867C6E">
        <w:rPr>
          <w:rStyle w:val="Emphasis"/>
          <w:highlight w:val="yellow"/>
        </w:rPr>
        <w:t xml:space="preserve">companies to use </w:t>
      </w:r>
      <w:r w:rsidRPr="00D259C0">
        <w:rPr>
          <w:rStyle w:val="Emphasis"/>
        </w:rPr>
        <w:t xml:space="preserve">natural </w:t>
      </w:r>
      <w:r w:rsidRPr="00867C6E">
        <w:rPr>
          <w:rStyle w:val="Emphasis"/>
          <w:highlight w:val="yellow"/>
        </w:rPr>
        <w:t>resources from outer space</w:t>
      </w:r>
      <w:r w:rsidRPr="00916813">
        <w:rPr>
          <w:sz w:val="16"/>
        </w:rPr>
        <w:t xml:space="preserve"> (US </w:t>
      </w:r>
      <w:r w:rsidRPr="00075CB8">
        <w:rPr>
          <w:sz w:val="16"/>
        </w:rPr>
        <w:t xml:space="preserve">Congress, 2015). </w:t>
      </w:r>
      <w:r w:rsidRPr="00075CB8">
        <w:rPr>
          <w:rStyle w:val="StyleUnderline"/>
        </w:rPr>
        <w:t xml:space="preserve">As we know, </w:t>
      </w:r>
      <w:r w:rsidRPr="00075CB8">
        <w:rPr>
          <w:rStyle w:val="Emphasis"/>
        </w:rPr>
        <w:t>the</w:t>
      </w:r>
      <w:r w:rsidRPr="00075CB8">
        <w:rPr>
          <w:rStyle w:val="StyleUnderline"/>
        </w:rPr>
        <w:t xml:space="preserve"> 1967 </w:t>
      </w:r>
      <w:r w:rsidRPr="00075CB8">
        <w:rPr>
          <w:rStyle w:val="Emphasis"/>
        </w:rPr>
        <w:t>Outer Space Treaty established the</w:t>
      </w:r>
      <w:r w:rsidRPr="00075CB8">
        <w:rPr>
          <w:rStyle w:val="StyleUnderline"/>
        </w:rPr>
        <w:t xml:space="preserve"> legal </w:t>
      </w:r>
      <w:r w:rsidRPr="00075CB8">
        <w:rPr>
          <w:rStyle w:val="Emphasis"/>
        </w:rPr>
        <w:t>status of outer space</w:t>
      </w:r>
      <w:r w:rsidRPr="00075CB8">
        <w:rPr>
          <w:rStyle w:val="StyleUnderline"/>
        </w:rPr>
        <w:t xml:space="preserve"> in the following manner</w:t>
      </w:r>
      <w:r w:rsidRPr="00075CB8">
        <w:rPr>
          <w:sz w:val="16"/>
        </w:rPr>
        <w:t xml:space="preserve"> (United Nations, 1967). Article 1 acknowledged that the exploration and use of outer space shall be carried out for the benefit and in the interests of all countries, implying free and equal access without discrimination of any kind. Article 2 established that ‘Outer space, including the moon and other celestial bodies, is not subject to national appropriation by claim of sovereignty, by means of use or occupation, or by any other </w:t>
      </w:r>
      <w:proofErr w:type="gramStart"/>
      <w:r w:rsidRPr="00075CB8">
        <w:rPr>
          <w:sz w:val="16"/>
        </w:rPr>
        <w:t>means’</w:t>
      </w:r>
      <w:proofErr w:type="gramEnd"/>
      <w:r w:rsidRPr="00075CB8">
        <w:rPr>
          <w:sz w:val="16"/>
        </w:rPr>
        <w:t xml:space="preserve">. </w:t>
      </w:r>
      <w:r w:rsidRPr="00075CB8">
        <w:rPr>
          <w:rStyle w:val="StyleUnderline"/>
        </w:rPr>
        <w:t xml:space="preserve">These two conditions, equal access for all and non-ownership, are strictly complementary and both refer to subjects recognized by international law, that is to say, the states: </w:t>
      </w:r>
      <w:r w:rsidRPr="00075CB8">
        <w:rPr>
          <w:rStyle w:val="Emphasis"/>
        </w:rPr>
        <w:t xml:space="preserve">‘national appropriation’ </w:t>
      </w:r>
      <w:r w:rsidRPr="00075CB8">
        <w:rPr>
          <w:rStyle w:val="StyleUnderline"/>
        </w:rPr>
        <w:t>is state ownership and</w:t>
      </w:r>
      <w:r w:rsidRPr="00075CB8">
        <w:rPr>
          <w:rStyle w:val="Emphasis"/>
        </w:rPr>
        <w:t xml:space="preserve"> </w:t>
      </w:r>
      <w:r w:rsidRPr="00075CB8">
        <w:rPr>
          <w:rStyle w:val="StyleUnderline"/>
        </w:rPr>
        <w:t>non-appropriation</w:t>
      </w:r>
      <w:r w:rsidRPr="00075CB8">
        <w:rPr>
          <w:rStyle w:val="Emphasis"/>
        </w:rPr>
        <w:t xml:space="preserve"> refers to </w:t>
      </w:r>
      <w:r w:rsidRPr="00075CB8">
        <w:rPr>
          <w:rStyle w:val="StyleUnderline"/>
        </w:rPr>
        <w:t xml:space="preserve">non-appropriation by states </w:t>
      </w:r>
      <w:proofErr w:type="gramStart"/>
      <w:r w:rsidRPr="00075CB8">
        <w:rPr>
          <w:rStyle w:val="StyleUnderline"/>
        </w:rPr>
        <w:t>only.¶</w:t>
      </w:r>
      <w:proofErr w:type="gramEnd"/>
      <w:r w:rsidRPr="00075CB8">
        <w:rPr>
          <w:rStyle w:val="StyleUnderline"/>
        </w:rPr>
        <w:t xml:space="preserve"> It is precisely </w:t>
      </w:r>
      <w:r w:rsidRPr="00075CB8">
        <w:rPr>
          <w:rStyle w:val="Emphasis"/>
        </w:rPr>
        <w:t xml:space="preserve">from this ambiguity </w:t>
      </w:r>
      <w:r w:rsidRPr="00075CB8">
        <w:rPr>
          <w:rStyle w:val="StyleUnderline"/>
        </w:rPr>
        <w:t>that</w:t>
      </w:r>
      <w:r w:rsidRPr="00075CB8">
        <w:rPr>
          <w:rStyle w:val="Emphasis"/>
        </w:rPr>
        <w:t xml:space="preserve"> the law</w:t>
      </w:r>
      <w:r w:rsidRPr="00075CB8">
        <w:rPr>
          <w:rStyle w:val="StyleUnderline"/>
        </w:rPr>
        <w:t xml:space="preserve"> </w:t>
      </w:r>
      <w:r w:rsidRPr="00075CB8">
        <w:rPr>
          <w:sz w:val="16"/>
        </w:rPr>
        <w:t>(US Congress, 2015)</w:t>
      </w:r>
      <w:r w:rsidRPr="00075CB8">
        <w:rPr>
          <w:rStyle w:val="Emphasis"/>
        </w:rPr>
        <w:t xml:space="preserve"> was</w:t>
      </w:r>
      <w:r w:rsidRPr="00075CB8">
        <w:rPr>
          <w:rStyle w:val="StyleUnderline"/>
        </w:rPr>
        <w:t xml:space="preserve"> cleverly </w:t>
      </w:r>
      <w:r w:rsidRPr="00075CB8">
        <w:rPr>
          <w:rStyle w:val="Emphasis"/>
        </w:rPr>
        <w:t>enacted</w:t>
      </w:r>
      <w:r w:rsidRPr="00075CB8">
        <w:rPr>
          <w:rStyle w:val="StyleUnderline"/>
        </w:rPr>
        <w:t xml:space="preserve"> on 25 November 2015</w:t>
      </w:r>
      <w:r w:rsidRPr="00075CB8">
        <w:rPr>
          <w:sz w:val="16"/>
        </w:rPr>
        <w:t xml:space="preserve">. Its name is already quite self-evident: US Commercial Space Launch Competitiveness Act. In a nutshell, the Act gives any United States (US) citizen involved in commercial exploration and exploitation of an asteroid or space resource, the right to own, possess, transport, use, and sell this resource provided it is in accordance with the applicable legislation. </w:t>
      </w:r>
      <w:r w:rsidRPr="00075CB8">
        <w:rPr>
          <w:rStyle w:val="StyleUnderline"/>
        </w:rPr>
        <w:t>This amounts to giving American companies a property right over space resources in due form</w:t>
      </w:r>
      <w:r w:rsidRPr="00075CB8">
        <w:rPr>
          <w:sz w:val="16"/>
        </w:rPr>
        <w:t xml:space="preserve"> (</w:t>
      </w:r>
      <w:proofErr w:type="spellStart"/>
      <w:r w:rsidRPr="00075CB8">
        <w:rPr>
          <w:sz w:val="16"/>
        </w:rPr>
        <w:t>Calimaq</w:t>
      </w:r>
      <w:proofErr w:type="spellEnd"/>
      <w:r w:rsidRPr="00075CB8">
        <w:rPr>
          <w:sz w:val="16"/>
        </w:rPr>
        <w:t>, 2015). Yet, the law passed by Congress seems to pretend the contrary, as it provides a so-called ‘Disclaimer of Extraterritorial</w:t>
      </w:r>
      <w:r w:rsidRPr="00916813">
        <w:rPr>
          <w:sz w:val="16"/>
        </w:rPr>
        <w:t xml:space="preserve"> Sovereignty’ in Section 3 of the Act (US Congress, 2015)</w:t>
      </w:r>
      <w:r>
        <w:rPr>
          <w:sz w:val="16"/>
        </w:rPr>
        <w:t xml:space="preserve">¶ </w:t>
      </w:r>
      <w:r w:rsidRPr="00916813">
        <w:rPr>
          <w:sz w:val="16"/>
          <w:szCs w:val="16"/>
        </w:rPr>
        <w:t>By the enactment of this Act, the United States– Exercises its jurisdiction over United States citizens and vessels, and foreign persons and vessels otherwise subject to its jurisdiction, in the exercise of the high seas freedom to engage in exploration for, and commercial recovery of, hard mineral resources of the deep seabed in accordance with generally accepted principles of international law recognized by the United States; but Does not thereby assert sovereignty or sovereign or exclusive rights or jurisdiction over, or the ownership of, any areas or resources in the deep seabed.</w:t>
      </w:r>
      <w:r>
        <w:rPr>
          <w:sz w:val="16"/>
          <w:szCs w:val="16"/>
        </w:rPr>
        <w:t xml:space="preserve">¶ </w:t>
      </w:r>
      <w:r w:rsidRPr="00AC4D68">
        <w:rPr>
          <w:rStyle w:val="StyleUnderline"/>
        </w:rPr>
        <w:t>We can clearly see how this law circumvents the prohibition of national appropriation articulated by the 1967 Outer Space Treaty: the prohibition forbids states themselves from ‘national appropriation by claim of sovereignty’, but it does not prevent a private company from exploring or exploiting space resources for commercial purposes.</w:t>
      </w:r>
      <w:r w:rsidRPr="00916813">
        <w:rPr>
          <w:sz w:val="16"/>
        </w:rPr>
        <w:t xml:space="preserve"> It goes without saying that the enactment of this law was very much applauded by private companies planning to embark on asteroid mining. </w:t>
      </w:r>
      <w:r w:rsidRPr="007B217B">
        <w:rPr>
          <w:rStyle w:val="StyleUnderline"/>
        </w:rPr>
        <w:t xml:space="preserve">What is remarkable </w:t>
      </w:r>
      <w:r w:rsidRPr="00E60491">
        <w:rPr>
          <w:rStyle w:val="StyleUnderline"/>
        </w:rPr>
        <w:t>about this law is that</w:t>
      </w:r>
      <w:r w:rsidRPr="00E60491">
        <w:rPr>
          <w:rStyle w:val="Emphasis"/>
        </w:rPr>
        <w:t xml:space="preserve"> it confirms the</w:t>
      </w:r>
      <w:r w:rsidRPr="00E60491">
        <w:rPr>
          <w:rStyle w:val="StyleUnderline"/>
        </w:rPr>
        <w:t xml:space="preserve"> international </w:t>
      </w:r>
      <w:r w:rsidRPr="00E60491">
        <w:rPr>
          <w:rStyle w:val="Emphasis"/>
        </w:rPr>
        <w:t xml:space="preserve">commitment of the US not to assert sovereignty </w:t>
      </w:r>
      <w:r w:rsidRPr="00E60491">
        <w:rPr>
          <w:rStyle w:val="StyleUnderline"/>
        </w:rPr>
        <w:t xml:space="preserve">over any space resource, </w:t>
      </w:r>
      <w:r w:rsidRPr="00E60491">
        <w:rPr>
          <w:rStyle w:val="Emphasis"/>
        </w:rPr>
        <w:t>while</w:t>
      </w:r>
      <w:r w:rsidRPr="00E60491">
        <w:rPr>
          <w:rStyle w:val="StyleUnderline"/>
        </w:rPr>
        <w:t xml:space="preserve"> simultaneously </w:t>
      </w:r>
      <w:r w:rsidRPr="00E60491">
        <w:rPr>
          <w:rStyle w:val="Emphasis"/>
        </w:rPr>
        <w:t xml:space="preserve">conferring private companies the right to appropriate </w:t>
      </w:r>
      <w:r w:rsidRPr="00E60491">
        <w:rPr>
          <w:rStyle w:val="StyleUnderline"/>
        </w:rPr>
        <w:t xml:space="preserve">resources therein without any </w:t>
      </w:r>
      <w:proofErr w:type="gramStart"/>
      <w:r w:rsidRPr="00E60491">
        <w:rPr>
          <w:rStyle w:val="StyleUnderline"/>
        </w:rPr>
        <w:t>restriction.¶</w:t>
      </w:r>
      <w:proofErr w:type="gramEnd"/>
      <w:r w:rsidRPr="00E60491">
        <w:rPr>
          <w:rStyle w:val="StyleUnderline"/>
        </w:rPr>
        <w:t xml:space="preserve"> Under the Outer Space Treaty, the legal status of the ‘common things’ (res communes), under which certain resources are known to be common by nature (as in Roman law), is not formally addressed</w:t>
      </w:r>
      <w:r w:rsidRPr="00E60491">
        <w:rPr>
          <w:sz w:val="16"/>
        </w:rPr>
        <w:t xml:space="preserve">. </w:t>
      </w:r>
      <w:r w:rsidRPr="00E60491">
        <w:rPr>
          <w:rStyle w:val="StyleUnderline"/>
        </w:rPr>
        <w:t>Under Article I of the Outer Space Treaty, the outer space</w:t>
      </w:r>
      <w:r w:rsidRPr="00C77A93">
        <w:rPr>
          <w:rStyle w:val="StyleUnderline"/>
        </w:rPr>
        <w:t xml:space="preserve"> is not even declared to be the ‘common heritage of mankind’, but simply the ‘province of all mankind’ (United Nations, 1967). The notion of ‘common heritage’ was</w:t>
      </w:r>
      <w:r w:rsidRPr="00AC4D68">
        <w:rPr>
          <w:rStyle w:val="StyleUnderline"/>
        </w:rPr>
        <w:t xml:space="preserve"> only explicitly introduced in 1967 to deal with the legal status of the deep seabed beyond the limits of national jurisdictio</w:t>
      </w:r>
      <w:r w:rsidRPr="00916813">
        <w:rPr>
          <w:sz w:val="16"/>
        </w:rPr>
        <w:t xml:space="preserve">n (United Nations General Assembly, 1967). Regardless of the ambiguity of this notion, particularly regarding the holder of such heritage, the idea of ‘heritage’ implies a double duty to both preserve and transmit it. </w:t>
      </w:r>
      <w:r w:rsidRPr="00AC4D68">
        <w:rPr>
          <w:rStyle w:val="StyleUnderline"/>
        </w:rPr>
        <w:t xml:space="preserve">However, </w:t>
      </w:r>
      <w:r w:rsidRPr="007B217B">
        <w:rPr>
          <w:rStyle w:val="StyleUnderline"/>
        </w:rPr>
        <w:t>international law limits the right of use for states only, as they alone are faced with the prohibition of appropriation.</w:t>
      </w:r>
      <w:r w:rsidRPr="00AC4D68">
        <w:rPr>
          <w:rStyle w:val="StyleUnderline"/>
        </w:rPr>
        <w:t xml:space="preserve"> We are, therefore, presented with a </w:t>
      </w:r>
      <w:r w:rsidRPr="00AC4D68">
        <w:rPr>
          <w:rStyle w:val="StyleUnderline"/>
        </w:rPr>
        <w:lastRenderedPageBreak/>
        <w:t xml:space="preserve">way of extrapolating the res </w:t>
      </w:r>
      <w:proofErr w:type="gramStart"/>
      <w:r w:rsidRPr="00AC4D68">
        <w:rPr>
          <w:rStyle w:val="StyleUnderline"/>
        </w:rPr>
        <w:t>communes</w:t>
      </w:r>
      <w:proofErr w:type="gramEnd"/>
      <w:r w:rsidRPr="00AC4D68">
        <w:rPr>
          <w:rStyle w:val="StyleUnderline"/>
        </w:rPr>
        <w:t xml:space="preserve"> category inherited from Roman law, insofar as non-appropriation </w:t>
      </w:r>
      <w:r w:rsidRPr="00E60491">
        <w:rPr>
          <w:rStyle w:val="StyleUnderline"/>
        </w:rPr>
        <w:t xml:space="preserve">and common use are present, but subordinate to the goodwill of the states. Thus, </w:t>
      </w:r>
      <w:r w:rsidRPr="00E60491">
        <w:rPr>
          <w:rStyle w:val="Emphasis"/>
        </w:rPr>
        <w:t xml:space="preserve">we are faced with a </w:t>
      </w:r>
      <w:r w:rsidRPr="00E60491">
        <w:rPr>
          <w:rStyle w:val="StyleUnderline"/>
        </w:rPr>
        <w:t>cheap</w:t>
      </w:r>
      <w:r w:rsidRPr="00E60491">
        <w:t xml:space="preserve"> if not</w:t>
      </w:r>
      <w:r w:rsidRPr="00E60491">
        <w:rPr>
          <w:rStyle w:val="Emphasis"/>
        </w:rPr>
        <w:t xml:space="preserve"> unfinished </w:t>
      </w:r>
      <w:r w:rsidRPr="00E60491">
        <w:rPr>
          <w:rStyle w:val="StyleUnderline"/>
        </w:rPr>
        <w:t>version of a</w:t>
      </w:r>
      <w:r w:rsidRPr="00E60491">
        <w:rPr>
          <w:rStyle w:val="Emphasis"/>
        </w:rPr>
        <w:t xml:space="preserve"> ‘common’, which </w:t>
      </w:r>
      <w:r w:rsidRPr="00E60491">
        <w:rPr>
          <w:rStyle w:val="StyleUnderline"/>
        </w:rPr>
        <w:t xml:space="preserve">is entrusted to states, and </w:t>
      </w:r>
      <w:r w:rsidRPr="00E60491">
        <w:rPr>
          <w:rStyle w:val="Emphasis"/>
        </w:rPr>
        <w:t xml:space="preserve">limits state sovereignty without </w:t>
      </w:r>
      <w:r w:rsidRPr="00E60491">
        <w:rPr>
          <w:rStyle w:val="StyleUnderline"/>
        </w:rPr>
        <w:t>even</w:t>
      </w:r>
      <w:r w:rsidRPr="00E60491">
        <w:rPr>
          <w:rStyle w:val="Emphasis"/>
        </w:rPr>
        <w:t xml:space="preserve"> calling it into </w:t>
      </w:r>
      <w:proofErr w:type="gramStart"/>
      <w:r w:rsidRPr="00E60491">
        <w:rPr>
          <w:rStyle w:val="Emphasis"/>
        </w:rPr>
        <w:t>question.¶</w:t>
      </w:r>
      <w:proofErr w:type="gramEnd"/>
      <w:r w:rsidRPr="00E60491">
        <w:rPr>
          <w:rStyle w:val="Emphasis"/>
        </w:rPr>
        <w:t xml:space="preserve"> </w:t>
      </w:r>
      <w:r w:rsidRPr="00E60491">
        <w:rPr>
          <w:sz w:val="16"/>
        </w:rPr>
        <w:t>With the Competitiveness Act (US Congress, 2015), we are faced with an act of state sovereignty that manages to circumvent</w:t>
      </w:r>
      <w:r w:rsidRPr="00916813">
        <w:rPr>
          <w:sz w:val="16"/>
        </w:rPr>
        <w:t xml:space="preserve"> the prohibition of appropriation by a sovereign state without formally violating it. This represents a sort of ‘delegation’ under which the state, on the one hand, grants its citizens a legal title that it denies to itself, on the other, it does so </w:t>
      </w:r>
      <w:proofErr w:type="gramStart"/>
      <w:r w:rsidRPr="00916813">
        <w:rPr>
          <w:sz w:val="16"/>
        </w:rPr>
        <w:t>in order to</w:t>
      </w:r>
      <w:proofErr w:type="gramEnd"/>
      <w:r w:rsidRPr="00916813">
        <w:rPr>
          <w:sz w:val="16"/>
        </w:rPr>
        <w:t xml:space="preserve"> better guarantee it to those to whom it has been delegated. </w:t>
      </w:r>
      <w:r w:rsidRPr="00867C6E">
        <w:rPr>
          <w:rStyle w:val="Emphasis"/>
          <w:highlight w:val="yellow"/>
        </w:rPr>
        <w:t>The imperium</w:t>
      </w:r>
      <w:r w:rsidRPr="00AC4D68">
        <w:rPr>
          <w:rStyle w:val="StyleUnderline"/>
        </w:rPr>
        <w:t xml:space="preserve"> (state sovereignty) </w:t>
      </w:r>
      <w:r w:rsidRPr="00867C6E">
        <w:rPr>
          <w:rStyle w:val="Emphasis"/>
          <w:highlight w:val="yellow"/>
        </w:rPr>
        <w:t xml:space="preserve">gives full </w:t>
      </w:r>
      <w:proofErr w:type="spellStart"/>
      <w:r w:rsidRPr="00867C6E">
        <w:rPr>
          <w:rStyle w:val="Emphasis"/>
          <w:highlight w:val="yellow"/>
        </w:rPr>
        <w:t>licence</w:t>
      </w:r>
      <w:proofErr w:type="spellEnd"/>
      <w:r w:rsidRPr="00867C6E">
        <w:rPr>
          <w:rStyle w:val="Emphasis"/>
          <w:highlight w:val="yellow"/>
        </w:rPr>
        <w:t xml:space="preserve"> </w:t>
      </w:r>
      <w:r w:rsidRPr="00600826">
        <w:rPr>
          <w:rStyle w:val="StyleUnderline"/>
        </w:rPr>
        <w:t>for all candidates to the dominium,</w:t>
      </w:r>
      <w:r w:rsidRPr="00867C6E">
        <w:rPr>
          <w:rStyle w:val="Emphasis"/>
          <w:highlight w:val="yellow"/>
        </w:rPr>
        <w:t xml:space="preserve"> to privately</w:t>
      </w:r>
      <w:r w:rsidRPr="00AC4D68">
        <w:rPr>
          <w:rStyle w:val="StyleUnderline"/>
        </w:rPr>
        <w:t xml:space="preserve"> control and </w:t>
      </w:r>
      <w:r w:rsidRPr="00867C6E">
        <w:rPr>
          <w:rStyle w:val="Emphasis"/>
          <w:highlight w:val="yellow"/>
        </w:rPr>
        <w:t xml:space="preserve">appropriate any resources </w:t>
      </w:r>
      <w:r w:rsidRPr="00600826">
        <w:rPr>
          <w:rStyle w:val="StyleUnderline"/>
        </w:rPr>
        <w:t xml:space="preserve">they are able to </w:t>
      </w:r>
      <w:proofErr w:type="gramStart"/>
      <w:r w:rsidRPr="00600826">
        <w:rPr>
          <w:rStyle w:val="StyleUnderline"/>
        </w:rPr>
        <w:t>seize:</w:t>
      </w:r>
      <w:proofErr w:type="gramEnd"/>
      <w:r w:rsidRPr="00AC4D68">
        <w:rPr>
          <w:rStyle w:val="StyleUnderline"/>
        </w:rPr>
        <w:t xml:space="preserve"> statutory law enforces beforehand the power that technology provides. Beyond </w:t>
      </w:r>
      <w:r w:rsidRPr="00867C6E">
        <w:rPr>
          <w:rStyle w:val="Emphasis"/>
          <w:highlight w:val="yellow"/>
        </w:rPr>
        <w:t>this collusion between the state and private companies</w:t>
      </w:r>
      <w:r w:rsidRPr="00AC4D68">
        <w:rPr>
          <w:rStyle w:val="StyleUnderline"/>
        </w:rPr>
        <w:t xml:space="preserve">, what emerges here </w:t>
      </w:r>
      <w:r w:rsidRPr="00867C6E">
        <w:rPr>
          <w:rStyle w:val="Emphasis"/>
          <w:highlight w:val="yellow"/>
        </w:rPr>
        <w:t>is the powerful homology between state and private ownership</w:t>
      </w:r>
      <w:r w:rsidRPr="00AC4D68">
        <w:rPr>
          <w:rStyle w:val="StyleUnderline"/>
        </w:rPr>
        <w:t>: imperium and dominium appear to be based on two forms of a similar logic of ownership, which affirm one another</w:t>
      </w:r>
      <w:r w:rsidRPr="00C77A93">
        <w:rPr>
          <w:rStyle w:val="StyleUnderline"/>
        </w:rPr>
        <w:t>. The primary challenge facing the heritage of mankind paradigm is that it does not fundamentally break with interstate logic and</w:t>
      </w:r>
      <w:r w:rsidRPr="00AC4D68">
        <w:rPr>
          <w:rStyle w:val="StyleUnderline"/>
        </w:rPr>
        <w:t xml:space="preserve">, as such, leaves leeway for private </w:t>
      </w:r>
      <w:proofErr w:type="gramStart"/>
      <w:r w:rsidRPr="00AC4D68">
        <w:rPr>
          <w:rStyle w:val="StyleUnderline"/>
        </w:rPr>
        <w:t>appropriation.</w:t>
      </w:r>
      <w:r>
        <w:rPr>
          <w:rStyle w:val="StyleUnderline"/>
        </w:rPr>
        <w:t>¶</w:t>
      </w:r>
      <w:proofErr w:type="gramEnd"/>
      <w:r>
        <w:rPr>
          <w:sz w:val="16"/>
        </w:rPr>
        <w:t xml:space="preserve"> </w:t>
      </w:r>
      <w:r w:rsidRPr="00916813">
        <w:rPr>
          <w:sz w:val="16"/>
          <w:szCs w:val="16"/>
        </w:rPr>
        <w:t>3.2 The Global Public Goods Paradigm and the Value of Biodiversity A second example allows us to unveil the same neoliberal capitalist logic at work within the realm of the destruction of the biosphere. At the end of the 1980s, with the momentum of the pollution rights initiated by Reagan, George H. W. Bush encouraged the expansion of the market endorsing the ‘No Net Loss’ goal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45). The seemingly small adjective ‘net’ carries with it a heavy connotation. It does not mean that we do not have the right to destroy biodiversity but rather, the opposite. Indeed, under the ‘No Net Loss’ principle, we have the right to destroy biodiversity as long as we replace whatever has been destroyed elsewhere. In other words, damages resulting from human activities must be balanced by at least equivalent gains. For example, we have the right to destroy ten acres of forest in one area, </w:t>
      </w:r>
      <w:proofErr w:type="gramStart"/>
      <w:r w:rsidRPr="00916813">
        <w:rPr>
          <w:sz w:val="16"/>
          <w:szCs w:val="16"/>
        </w:rPr>
        <w:t>as long as</w:t>
      </w:r>
      <w:proofErr w:type="gramEnd"/>
      <w:r w:rsidRPr="00916813">
        <w:rPr>
          <w:sz w:val="16"/>
          <w:szCs w:val="16"/>
        </w:rPr>
        <w:t xml:space="preserve"> we plant ten acres of trees elsewhere, within the next 30 years, because once the new trees have grown, it will not make any difference. In market lingo, this is referred to as ‘biodiversity offsetting’. The neoliberal argument is the same and is now well-established – we have failed to obtain our reduction goals, so we must adapt our strategy by trying new financial mechanisms, which are much more effective than the inefficient laws and regulations. That these so-called ‘laws and regulations’ have failed because they have bet on the market must be hidden. It is always the same explanation – if we failed, it is not because we conceded to the market, but rather the opposite, because we did not sufficiently take advantage of it. What is the relationship between this logic of compensation and actual biodiversity, which is made up of the interaction between complex systems, and not of detachable and interchangeable parts? A good example comes from the Brazilian company Vale, which sought to present eucalyptus plantations as a form of reforestation of the Amazon rainforest whose destruction it has actively contributed to. The logic of this compensation can be understood as equivalency logic in its most literal sense. That is, it assumes that there is a commensurability between the Amazon rainforest and eucalyptus plantations, which would affirm their equal value. This type of reasoning is completely indifferent to the sort of relationship a tree has with the soil: the fact that the eucalyptus, which originated from Australia, </w:t>
      </w:r>
      <w:proofErr w:type="gramStart"/>
      <w:r w:rsidRPr="00916813">
        <w:rPr>
          <w:sz w:val="16"/>
          <w:szCs w:val="16"/>
        </w:rPr>
        <w:t>actually dries</w:t>
      </w:r>
      <w:proofErr w:type="gramEnd"/>
      <w:r w:rsidRPr="00916813">
        <w:rPr>
          <w:sz w:val="16"/>
          <w:szCs w:val="16"/>
        </w:rPr>
        <w:t xml:space="preserve"> up the Amazonian soil, is not at all taken into consideration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pp. 94–5). As Marx so aptly described it in the first Volume of his major book Capital (1992), the logic behind market equivalency is at its core a logic of indifference to the qualitative differences that exist between different types of work, and the products that stem from each. What is remarkable here is that we are not referring to the products of human work but instead to living ecosystems. Here we have come to a critical point: the marketing of biodiversity requires that we assign value to something that is not, in fact, a product of work. This argument was reaffirmed by Pavel Sukhdev, a banker who has directed the Economics of Ecosystems and Biodiversity (TEEB) project launched by the United Nations Environment </w:t>
      </w:r>
      <w:proofErr w:type="spellStart"/>
      <w:r w:rsidRPr="00916813">
        <w:rPr>
          <w:sz w:val="16"/>
          <w:szCs w:val="16"/>
        </w:rPr>
        <w:t>Programme</w:t>
      </w:r>
      <w:proofErr w:type="spellEnd"/>
      <w:r w:rsidRPr="00916813">
        <w:rPr>
          <w:sz w:val="16"/>
          <w:szCs w:val="16"/>
        </w:rPr>
        <w:t xml:space="preserve"> (UNEP) since 2007: ‘We take advantage of nature because it has value. But we lose it because it is free’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xml:space="preserve">, 2015: p. 62). Thus, ‘[t]he economy has become the currency of politics’ (sic), we have to learn to understand ‘[t]he economic value of nature’ and express it </w:t>
      </w:r>
      <w:proofErr w:type="gramStart"/>
      <w:r w:rsidRPr="00916813">
        <w:rPr>
          <w:sz w:val="16"/>
          <w:szCs w:val="16"/>
        </w:rPr>
        <w:t>in a way that is clear</w:t>
      </w:r>
      <w:proofErr w:type="gramEnd"/>
      <w:r w:rsidRPr="00916813">
        <w:rPr>
          <w:sz w:val="16"/>
          <w:szCs w:val="16"/>
        </w:rPr>
        <w:t xml:space="preserve"> to political decision makers. In essence, we must remedy the ‘[</w:t>
      </w:r>
      <w:proofErr w:type="spellStart"/>
      <w:r w:rsidRPr="00916813">
        <w:rPr>
          <w:sz w:val="16"/>
          <w:szCs w:val="16"/>
        </w:rPr>
        <w:t>i</w:t>
      </w:r>
      <w:proofErr w:type="spellEnd"/>
      <w:r w:rsidRPr="00916813">
        <w:rPr>
          <w:sz w:val="16"/>
          <w:szCs w:val="16"/>
        </w:rPr>
        <w:t>]</w:t>
      </w:r>
      <w:proofErr w:type="spellStart"/>
      <w:r w:rsidRPr="00916813">
        <w:rPr>
          <w:sz w:val="16"/>
          <w:szCs w:val="16"/>
        </w:rPr>
        <w:t>nvisible</w:t>
      </w:r>
      <w:proofErr w:type="spellEnd"/>
      <w:r w:rsidRPr="00916813">
        <w:rPr>
          <w:sz w:val="16"/>
          <w:szCs w:val="16"/>
        </w:rPr>
        <w:t xml:space="preserve"> economics of nature’ by assigning to it a monetary value or a price. </w:t>
      </w:r>
      <w:proofErr w:type="gramStart"/>
      <w:r w:rsidRPr="00916813">
        <w:rPr>
          <w:sz w:val="16"/>
          <w:szCs w:val="16"/>
        </w:rPr>
        <w:t>In order to</w:t>
      </w:r>
      <w:proofErr w:type="gramEnd"/>
      <w:r w:rsidRPr="00916813">
        <w:rPr>
          <w:sz w:val="16"/>
          <w:szCs w:val="16"/>
        </w:rPr>
        <w:t xml:space="preserve"> carry out this task we must employ a calculation: in this way, the pollination of trees and flowers by bees constitutes an economically invisible service whose value is estimated at 200 billion dollars, which is almost 8 per cent of the global agricultural production on earth according to Pavel Sukhdev (ibid.: p. 9). The same principle can be applied to pure air or drinking water – the services they render become more and more valuable as they become increasingly rare. Scarcity has always determined value, except that now scarcity represents the services provided by nature. But what exactly does the notion of an economically assessable ‘service’ mean? What vision of nature does it propose and is this conceptualization </w:t>
      </w:r>
      <w:proofErr w:type="gramStart"/>
      <w:r w:rsidRPr="00916813">
        <w:rPr>
          <w:sz w:val="16"/>
          <w:szCs w:val="16"/>
        </w:rPr>
        <w:t>really new</w:t>
      </w:r>
      <w:proofErr w:type="gramEnd"/>
      <w:r w:rsidRPr="00916813">
        <w:rPr>
          <w:sz w:val="16"/>
          <w:szCs w:val="16"/>
        </w:rPr>
        <w:t xml:space="preserve">? For a long time, biodiversity was conceived of as a group of resources comprised of several distinct elements (genes, species, habitats and so on), which were capable of being owned, </w:t>
      </w:r>
      <w:proofErr w:type="gramStart"/>
      <w:r w:rsidRPr="00916813">
        <w:rPr>
          <w:sz w:val="16"/>
          <w:szCs w:val="16"/>
        </w:rPr>
        <w:t>purchased</w:t>
      </w:r>
      <w:proofErr w:type="gramEnd"/>
      <w:r w:rsidRPr="00916813">
        <w:rPr>
          <w:sz w:val="16"/>
          <w:szCs w:val="16"/>
        </w:rPr>
        <w:t xml:space="preserve"> and sold. This conception prevailed in Rio during the Convention on Biological Diversity (United </w:t>
      </w:r>
      <w:r w:rsidRPr="00916813">
        <w:rPr>
          <w:sz w:val="16"/>
          <w:szCs w:val="16"/>
        </w:rPr>
        <w:lastRenderedPageBreak/>
        <w:t>Nations, 1992). But, at the end of the twentieth century, a more dynamic representation emerged which posited that ecosystems should be recognized as the ‘third level of biodiversity’, situated above genes and species (</w:t>
      </w:r>
      <w:proofErr w:type="spellStart"/>
      <w:r w:rsidRPr="00916813">
        <w:rPr>
          <w:sz w:val="16"/>
          <w:szCs w:val="16"/>
        </w:rPr>
        <w:t>Feydel</w:t>
      </w:r>
      <w:proofErr w:type="spellEnd"/>
      <w:r w:rsidRPr="00916813">
        <w:rPr>
          <w:sz w:val="16"/>
          <w:szCs w:val="16"/>
        </w:rPr>
        <w:t xml:space="preserve"> and </w:t>
      </w:r>
      <w:proofErr w:type="spellStart"/>
      <w:r w:rsidRPr="00916813">
        <w:rPr>
          <w:sz w:val="16"/>
          <w:szCs w:val="16"/>
        </w:rPr>
        <w:t>Bonneuil</w:t>
      </w:r>
      <w:proofErr w:type="spellEnd"/>
      <w:r w:rsidRPr="00916813">
        <w:rPr>
          <w:sz w:val="16"/>
          <w:szCs w:val="16"/>
        </w:rPr>
        <w:t>, 2015: pp. 164–166). Now processes and flows take precedence over individual entities and elements. Although we can measure the intrinsic value of the latter, we can only appreciate the value of process and flow in terms of ‘</w:t>
      </w:r>
      <w:proofErr w:type="gramStart"/>
      <w:r w:rsidRPr="00916813">
        <w:rPr>
          <w:sz w:val="16"/>
          <w:szCs w:val="16"/>
        </w:rPr>
        <w:t>services’</w:t>
      </w:r>
      <w:proofErr w:type="gramEnd"/>
      <w:r w:rsidRPr="00916813">
        <w:rPr>
          <w:sz w:val="16"/>
          <w:szCs w:val="16"/>
        </w:rPr>
        <w:t xml:space="preserve">. It is, thus, not biodiversity in and of </w:t>
      </w:r>
      <w:proofErr w:type="gramStart"/>
      <w:r w:rsidRPr="00916813">
        <w:rPr>
          <w:sz w:val="16"/>
          <w:szCs w:val="16"/>
        </w:rPr>
        <w:t>itself</w:t>
      </w:r>
      <w:proofErr w:type="gramEnd"/>
      <w:r w:rsidRPr="00916813">
        <w:rPr>
          <w:sz w:val="16"/>
          <w:szCs w:val="16"/>
        </w:rPr>
        <w:t xml:space="preserve"> which is valuable, but more so the services rendered by the ecosystems that possess value. Hence the notion of ‘ecosystem services’, consisting of streams of natural capital stock which, when combined with human industrial activities, gives way to human welfare (ibid.: pp. 59 and 165). ‘Provisioning services’ (related to ‘resources’: food, wood, grains and so on), ‘regulating services’ (the climate, rainfall, water quality), and ‘cultural services’ (spiritual or recreational value of nature) can be counted among such services. Biobanks sell shares to protect species threatened by deforestation to the very companies who carry out such acts (ibid.: p. 154). Many are unwavering in their belief that the biosphere </w:t>
      </w:r>
      <w:proofErr w:type="gramStart"/>
      <w:r w:rsidRPr="00916813">
        <w:rPr>
          <w:sz w:val="16"/>
          <w:szCs w:val="16"/>
        </w:rPr>
        <w:t>as a whole should</w:t>
      </w:r>
      <w:proofErr w:type="gramEnd"/>
      <w:r w:rsidRPr="00916813">
        <w:rPr>
          <w:sz w:val="16"/>
          <w:szCs w:val="16"/>
        </w:rPr>
        <w:t xml:space="preserve"> be treated as natural capital. In keeping with this line of thought, the following shift occurs: the biosphere should not enter the commercial sphere merely as a commodity (the logic underlying the sale of timber and industrial capitalism, marketing ‘biological </w:t>
      </w:r>
      <w:proofErr w:type="gramStart"/>
      <w:r w:rsidRPr="00916813">
        <w:rPr>
          <w:sz w:val="16"/>
          <w:szCs w:val="16"/>
        </w:rPr>
        <w:t>resources’</w:t>
      </w:r>
      <w:proofErr w:type="gramEnd"/>
      <w:r w:rsidRPr="00916813">
        <w:rPr>
          <w:sz w:val="16"/>
          <w:szCs w:val="16"/>
        </w:rPr>
        <w:t xml:space="preserve"> and patented genes, and so on), but also and most importantly as an asset (that is, within the context of securities eligible for future revenue based on the logic of annuities) (ibid.: p. 166). Thus, we move from the simple commodification of nature, typical of industrial capitalism, which emphasizes producing goods, to neoliberal capitalist financialization and, simultaneously, from the portrayal of nature as a ‘resource’ to its representation as capital generating a ‘flow of services’. How does the theory of GPGs (Kaul et al., 1999) allow us to fight against this trend to financialization? Is GPGs theory not designed, on the contrary, to promote governance of private and state actors? As we know, beyond the criteria relative to the beneficiaries of such goods (the publicum which turns these goods into global goods), this theory distinguishes between three classes of GPGs: (</w:t>
      </w:r>
      <w:proofErr w:type="spellStart"/>
      <w:r w:rsidRPr="00916813">
        <w:rPr>
          <w:sz w:val="16"/>
          <w:szCs w:val="16"/>
        </w:rPr>
        <w:t>i</w:t>
      </w:r>
      <w:proofErr w:type="spellEnd"/>
      <w:r w:rsidRPr="00916813">
        <w:rPr>
          <w:sz w:val="16"/>
          <w:szCs w:val="16"/>
        </w:rPr>
        <w:t xml:space="preserve">) global natural goods (for example, ozone layer, climate stability); (ii) goods that constitute man-made heritage (for example, knowledge, cultural heritage, the Internet); and (iii) goods that result from global politics (for example, peace, health, financial stability). While the first class represents natural goods, the other two result from human activity. However, the distinction between these three distinct classes becomes blurred in the case of the negative consequences flowing from poorly managed non-renewable energy. As a result of global policies, global natural goods slide into the third category of GPGs. Moreover, an economistic approach in terms of supply requires that these natural goods are reduced to ‘stock variables’ like the goods of the second category, whereas the goods of the third category are conceived as ‘flow variables’ since a continued effort is required to ensure their potential. But if natural assets are now part of the third category, should we conclude that they have become ‘flow </w:t>
      </w:r>
      <w:proofErr w:type="gramStart"/>
      <w:r w:rsidRPr="00916813">
        <w:rPr>
          <w:sz w:val="16"/>
          <w:szCs w:val="16"/>
        </w:rPr>
        <w:t>variables’</w:t>
      </w:r>
      <w:proofErr w:type="gramEnd"/>
      <w:r w:rsidRPr="00916813">
        <w:rPr>
          <w:sz w:val="16"/>
          <w:szCs w:val="16"/>
        </w:rPr>
        <w:t>? In any case, the evolution from ‘stock’ to ‘flow’ corresponds precisely with the sort of change that accompanies and legitimizes nature’s financialization. Finally, and most worryingly, the value attributed to biological diversity is estimated by reference to the costs of protecting it. Thus, biological diversity enters the category of public goods that have an ‘intrinsic existence value’ ‘</w:t>
      </w:r>
      <w:proofErr w:type="gramStart"/>
      <w:r w:rsidRPr="00916813">
        <w:rPr>
          <w:sz w:val="16"/>
          <w:szCs w:val="16"/>
        </w:rPr>
        <w:t>in an effort to</w:t>
      </w:r>
      <w:proofErr w:type="gramEnd"/>
      <w:r w:rsidRPr="00916813">
        <w:rPr>
          <w:sz w:val="16"/>
          <w:szCs w:val="16"/>
        </w:rPr>
        <w:t xml:space="preserve"> grapple with and ultimately define the intrinsic worth of protecting the [good]’ (ibid.: p. 253). We would be better off articulating that this is not intrinsic at all: biodiversity has no value of its own and is not a good in and of itself; instead, its value is derived from the fact that it is the result of subjective appreciation, which amounts to recognizing that this is a good. We see what can result from the ambiguity surrounding the term ‘good’. But overall this confirms the rejection of the notion of biodiversity’s intrinsic value in </w:t>
      </w:r>
      <w:proofErr w:type="spellStart"/>
      <w:r w:rsidRPr="00916813">
        <w:rPr>
          <w:sz w:val="16"/>
          <w:szCs w:val="16"/>
        </w:rPr>
        <w:t>favour</w:t>
      </w:r>
      <w:proofErr w:type="spellEnd"/>
      <w:r w:rsidRPr="00916813">
        <w:rPr>
          <w:sz w:val="16"/>
          <w:szCs w:val="16"/>
        </w:rPr>
        <w:t xml:space="preserve"> of the idea that value is assigned by an external party, which expresses in its own way the notion of ‘ecosystem services</w:t>
      </w:r>
      <w:proofErr w:type="gramStart"/>
      <w:r w:rsidRPr="00916813">
        <w:rPr>
          <w:sz w:val="16"/>
          <w:szCs w:val="16"/>
        </w:rPr>
        <w:t>’.</w:t>
      </w:r>
      <w:r>
        <w:rPr>
          <w:sz w:val="16"/>
          <w:szCs w:val="16"/>
        </w:rPr>
        <w:t>¶</w:t>
      </w:r>
      <w:proofErr w:type="gramEnd"/>
      <w:r>
        <w:rPr>
          <w:sz w:val="16"/>
          <w:szCs w:val="16"/>
        </w:rPr>
        <w:t xml:space="preserve"> 4. COSMODEMOCRACY ¶ </w:t>
      </w:r>
      <w:r w:rsidRPr="00867C6E">
        <w:rPr>
          <w:rStyle w:val="Emphasis"/>
          <w:highlight w:val="yellow"/>
        </w:rPr>
        <w:t>Given</w:t>
      </w:r>
      <w:r w:rsidRPr="00592BA1">
        <w:rPr>
          <w:rStyle w:val="StyleUnderline"/>
        </w:rPr>
        <w:t xml:space="preserve"> the logic underlying </w:t>
      </w:r>
      <w:proofErr w:type="spellStart"/>
      <w:r w:rsidRPr="00867C6E">
        <w:rPr>
          <w:rStyle w:val="Emphasis"/>
          <w:highlight w:val="yellow"/>
        </w:rPr>
        <w:t>cosmocapitalism</w:t>
      </w:r>
      <w:proofErr w:type="spellEnd"/>
      <w:r w:rsidRPr="00867C6E">
        <w:rPr>
          <w:rStyle w:val="Emphasis"/>
          <w:highlight w:val="yellow"/>
        </w:rPr>
        <w:t xml:space="preserve">, we must find </w:t>
      </w:r>
      <w:r w:rsidRPr="00600826">
        <w:rPr>
          <w:rStyle w:val="StyleUnderline"/>
        </w:rPr>
        <w:t>out</w:t>
      </w:r>
      <w:r w:rsidRPr="00867C6E">
        <w:rPr>
          <w:rStyle w:val="Emphasis"/>
          <w:highlight w:val="yellow"/>
        </w:rPr>
        <w:t xml:space="preserve"> a new </w:t>
      </w:r>
      <w:r w:rsidRPr="00600826">
        <w:rPr>
          <w:rStyle w:val="StyleUnderline"/>
        </w:rPr>
        <w:t>type of</w:t>
      </w:r>
      <w:r w:rsidRPr="00867C6E">
        <w:rPr>
          <w:rStyle w:val="Emphasis"/>
          <w:highlight w:val="yellow"/>
        </w:rPr>
        <w:t xml:space="preserve"> global democracy</w:t>
      </w:r>
      <w:r w:rsidRPr="00592BA1">
        <w:rPr>
          <w:rStyle w:val="StyleUnderline"/>
        </w:rPr>
        <w:t xml:space="preserve"> </w:t>
      </w:r>
      <w:r w:rsidRPr="00867C6E">
        <w:rPr>
          <w:rStyle w:val="Emphasis"/>
          <w:highlight w:val="yellow"/>
        </w:rPr>
        <w:t xml:space="preserve">if we wish to have </w:t>
      </w:r>
      <w:r w:rsidRPr="00600826">
        <w:rPr>
          <w:rStyle w:val="StyleUnderline"/>
        </w:rPr>
        <w:t>any</w:t>
      </w:r>
      <w:r w:rsidRPr="00867C6E">
        <w:rPr>
          <w:rStyle w:val="Emphasis"/>
          <w:highlight w:val="yellow"/>
        </w:rPr>
        <w:t xml:space="preserve"> chance of </w:t>
      </w:r>
      <w:r w:rsidRPr="00600826">
        <w:rPr>
          <w:rStyle w:val="StyleUnderline"/>
        </w:rPr>
        <w:t>halting and</w:t>
      </w:r>
      <w:r w:rsidRPr="00867C6E">
        <w:rPr>
          <w:rStyle w:val="Emphasis"/>
          <w:highlight w:val="yellow"/>
        </w:rPr>
        <w:t xml:space="preserve"> reversing it.</w:t>
      </w:r>
      <w:r>
        <w:rPr>
          <w:sz w:val="16"/>
          <w:szCs w:val="16"/>
        </w:rPr>
        <w:t xml:space="preserve"> Such a democracy will be referred to below as </w:t>
      </w:r>
      <w:proofErr w:type="spellStart"/>
      <w:r>
        <w:rPr>
          <w:sz w:val="16"/>
          <w:szCs w:val="16"/>
        </w:rPr>
        <w:t>cosmodemocracy</w:t>
      </w:r>
      <w:proofErr w:type="spellEnd"/>
      <w:r>
        <w:rPr>
          <w:sz w:val="16"/>
          <w:szCs w:val="16"/>
        </w:rPr>
        <w:t xml:space="preserve">. It is indeed linked to cosmopolitanism; that is, to the idea of global politics and global </w:t>
      </w:r>
      <w:proofErr w:type="gramStart"/>
      <w:r>
        <w:rPr>
          <w:sz w:val="16"/>
          <w:szCs w:val="16"/>
        </w:rPr>
        <w:t>citizenship.¶</w:t>
      </w:r>
      <w:proofErr w:type="gramEnd"/>
      <w:r>
        <w:rPr>
          <w:sz w:val="16"/>
          <w:szCs w:val="16"/>
        </w:rPr>
        <w:t xml:space="preserve"> 4.1 Different Types of Cosmopolitanism 4.1.1 Cosmopolitanism as a project¶ Cosmopolitanism can be defined as the feeling and consciousness of belonging to the same world. It can be expressed in </w:t>
      </w:r>
      <w:proofErr w:type="gramStart"/>
      <w:r>
        <w:rPr>
          <w:sz w:val="16"/>
          <w:szCs w:val="16"/>
        </w:rPr>
        <w:t>many different ways</w:t>
      </w:r>
      <w:proofErr w:type="gramEnd"/>
      <w:r>
        <w:rPr>
          <w:sz w:val="16"/>
          <w:szCs w:val="16"/>
        </w:rPr>
        <w:t xml:space="preserve">. It can represent the awareness of living in the same world or sharing the same human condition, the feeling of sharing a common, confined space, and the feeling of being affected by everything that affects another part of humanity. According to Kant’s well-known dictum, ‘a violation of rights in one place is felt throughout the world’ (Kant, 1977). The awareness of belonging to a shared world has been expressed in noteworthy works of philosophy. This is particularly true of stoicism, within which man is seen as belonging to part of a ‘Universal’ or ‘Upper City’ and whose political city is just a small image. Individuals are then viewed as a </w:t>
      </w:r>
      <w:proofErr w:type="gramStart"/>
      <w:r>
        <w:rPr>
          <w:sz w:val="16"/>
          <w:szCs w:val="16"/>
        </w:rPr>
        <w:t>citizens of the world</w:t>
      </w:r>
      <w:proofErr w:type="gramEnd"/>
      <w:r>
        <w:rPr>
          <w:sz w:val="16"/>
          <w:szCs w:val="16"/>
        </w:rPr>
        <w:t xml:space="preserve">, but this citizenship is not at all political. By virtue of its universalism, Christianity was able to modify and extend its tradition through the ‘catholicity’ of the Church. The idea that human rights are not limited to any specific country, but are universal in nature, arose from Christian universalism and found support from various scholars and lawyers, including </w:t>
      </w:r>
      <w:proofErr w:type="spellStart"/>
      <w:r>
        <w:rPr>
          <w:sz w:val="16"/>
          <w:szCs w:val="16"/>
        </w:rPr>
        <w:t>Anacharsis</w:t>
      </w:r>
      <w:proofErr w:type="spellEnd"/>
      <w:r>
        <w:rPr>
          <w:sz w:val="16"/>
          <w:szCs w:val="16"/>
        </w:rPr>
        <w:t xml:space="preserve"> </w:t>
      </w:r>
      <w:proofErr w:type="spellStart"/>
      <w:r>
        <w:rPr>
          <w:sz w:val="16"/>
          <w:szCs w:val="16"/>
        </w:rPr>
        <w:t>Cloots</w:t>
      </w:r>
      <w:proofErr w:type="spellEnd"/>
      <w:r>
        <w:rPr>
          <w:sz w:val="16"/>
          <w:szCs w:val="16"/>
        </w:rPr>
        <w:t xml:space="preserve">, author of Bases </w:t>
      </w:r>
      <w:proofErr w:type="spellStart"/>
      <w:r>
        <w:rPr>
          <w:sz w:val="16"/>
          <w:szCs w:val="16"/>
        </w:rPr>
        <w:t>constitutionnelles</w:t>
      </w:r>
      <w:proofErr w:type="spellEnd"/>
      <w:r>
        <w:rPr>
          <w:sz w:val="16"/>
          <w:szCs w:val="16"/>
        </w:rPr>
        <w:t xml:space="preserve"> de la </w:t>
      </w:r>
      <w:proofErr w:type="spellStart"/>
      <w:r>
        <w:rPr>
          <w:sz w:val="16"/>
          <w:szCs w:val="16"/>
        </w:rPr>
        <w:t>République</w:t>
      </w:r>
      <w:proofErr w:type="spellEnd"/>
      <w:r>
        <w:rPr>
          <w:sz w:val="16"/>
          <w:szCs w:val="16"/>
        </w:rPr>
        <w:t xml:space="preserve"> du genre </w:t>
      </w:r>
      <w:proofErr w:type="spellStart"/>
      <w:r>
        <w:rPr>
          <w:sz w:val="16"/>
          <w:szCs w:val="16"/>
        </w:rPr>
        <w:t>humain</w:t>
      </w:r>
      <w:proofErr w:type="spellEnd"/>
      <w:r>
        <w:rPr>
          <w:sz w:val="16"/>
          <w:szCs w:val="16"/>
        </w:rPr>
        <w:t xml:space="preserve"> (1793). Yet the framework remains one in which the world is assimilated to the nation: </w:t>
      </w:r>
      <w:proofErr w:type="gramStart"/>
      <w:r>
        <w:rPr>
          <w:sz w:val="16"/>
          <w:szCs w:val="16"/>
        </w:rPr>
        <w:t>the human race</w:t>
      </w:r>
      <w:proofErr w:type="gramEnd"/>
      <w:r>
        <w:rPr>
          <w:sz w:val="16"/>
          <w:szCs w:val="16"/>
        </w:rPr>
        <w:t xml:space="preserve"> becomes the only ruler so that the Universal Republic must identify with the Republic of Mankind and there is only one nation that corresponds with humanity itself. With Kant’s Perpetual Peace: A Philosophical Essay (1795), cosmopolitanism begins to take a new meaning. Kant distinguishes between three overlapping components of public law: (</w:t>
      </w:r>
      <w:proofErr w:type="spellStart"/>
      <w:r>
        <w:rPr>
          <w:sz w:val="16"/>
          <w:szCs w:val="16"/>
        </w:rPr>
        <w:t>i</w:t>
      </w:r>
      <w:proofErr w:type="spellEnd"/>
      <w:r>
        <w:rPr>
          <w:sz w:val="16"/>
          <w:szCs w:val="16"/>
        </w:rPr>
        <w:t>) municipal or civil law (</w:t>
      </w:r>
      <w:proofErr w:type="spellStart"/>
      <w:r>
        <w:rPr>
          <w:sz w:val="16"/>
          <w:szCs w:val="16"/>
        </w:rPr>
        <w:t>ius</w:t>
      </w:r>
      <w:proofErr w:type="spellEnd"/>
      <w:r>
        <w:rPr>
          <w:sz w:val="16"/>
          <w:szCs w:val="16"/>
        </w:rPr>
        <w:t xml:space="preserve"> </w:t>
      </w:r>
      <w:proofErr w:type="spellStart"/>
      <w:r>
        <w:rPr>
          <w:sz w:val="16"/>
          <w:szCs w:val="16"/>
        </w:rPr>
        <w:t>civitatis</w:t>
      </w:r>
      <w:proofErr w:type="spellEnd"/>
      <w:r>
        <w:rPr>
          <w:sz w:val="16"/>
          <w:szCs w:val="16"/>
        </w:rPr>
        <w:t>), which should be a republican constitution; (ii) international law or the law of nations (</w:t>
      </w:r>
      <w:proofErr w:type="spellStart"/>
      <w:r>
        <w:rPr>
          <w:sz w:val="16"/>
          <w:szCs w:val="16"/>
        </w:rPr>
        <w:t>ius</w:t>
      </w:r>
      <w:proofErr w:type="spellEnd"/>
      <w:r>
        <w:rPr>
          <w:sz w:val="16"/>
          <w:szCs w:val="16"/>
        </w:rPr>
        <w:t xml:space="preserve"> gentium), which provides for the right of states to engage in mutual relations or international law via a federation of free states; and (iii) cosmopolitan law (</w:t>
      </w:r>
      <w:proofErr w:type="spellStart"/>
      <w:r>
        <w:rPr>
          <w:sz w:val="16"/>
          <w:szCs w:val="16"/>
        </w:rPr>
        <w:t>ius</w:t>
      </w:r>
      <w:proofErr w:type="spellEnd"/>
      <w:r>
        <w:rPr>
          <w:sz w:val="16"/>
          <w:szCs w:val="16"/>
        </w:rPr>
        <w:t xml:space="preserve"> </w:t>
      </w:r>
      <w:proofErr w:type="spellStart"/>
      <w:r>
        <w:rPr>
          <w:sz w:val="16"/>
          <w:szCs w:val="16"/>
        </w:rPr>
        <w:t>cosmopoliticum</w:t>
      </w:r>
      <w:proofErr w:type="spellEnd"/>
      <w:r>
        <w:rPr>
          <w:sz w:val="16"/>
          <w:szCs w:val="16"/>
        </w:rPr>
        <w:t xml:space="preserve">). However, cosmopolitan law is intended to guarantee the right of ‘hospitality’ to all individuals – which is a right of access merely to promote trade. In this way, </w:t>
      </w:r>
      <w:r>
        <w:rPr>
          <w:sz w:val="16"/>
          <w:szCs w:val="16"/>
        </w:rPr>
        <w:lastRenderedPageBreak/>
        <w:t xml:space="preserve">cosmopolitanism restricts the cosmos to the commercial sphere without establishing a genuine political </w:t>
      </w:r>
      <w:proofErr w:type="gramStart"/>
      <w:r>
        <w:rPr>
          <w:sz w:val="16"/>
          <w:szCs w:val="16"/>
        </w:rPr>
        <w:t>citizenship.¶</w:t>
      </w:r>
      <w:proofErr w:type="gramEnd"/>
      <w:r>
        <w:rPr>
          <w:sz w:val="16"/>
          <w:szCs w:val="16"/>
        </w:rPr>
        <w:t xml:space="preserve"> 4.1.2 Factual </w:t>
      </w:r>
      <w:proofErr w:type="spellStart"/>
      <w:r>
        <w:rPr>
          <w:sz w:val="16"/>
          <w:szCs w:val="16"/>
        </w:rPr>
        <w:t>cosmopolitanization</w:t>
      </w:r>
      <w:proofErr w:type="spellEnd"/>
      <w:r>
        <w:rPr>
          <w:sz w:val="16"/>
          <w:szCs w:val="16"/>
        </w:rPr>
        <w:t xml:space="preserve">¶ What was once only an idea or ideal has become part of how we now live. Cosmopolitanism has become the new reality, both in an objective and subjective sense, and what Ulrich Beck has called ‘banal cosmopolitanism’ (2006: p. 26). This factual </w:t>
      </w:r>
      <w:proofErr w:type="spellStart"/>
      <w:r>
        <w:rPr>
          <w:sz w:val="16"/>
          <w:szCs w:val="16"/>
        </w:rPr>
        <w:t>cosmopolitanization</w:t>
      </w:r>
      <w:proofErr w:type="spellEnd"/>
      <w:r>
        <w:rPr>
          <w:sz w:val="16"/>
          <w:szCs w:val="16"/>
        </w:rPr>
        <w:t xml:space="preserve">, borne out of the growth of interdependence and </w:t>
      </w:r>
      <w:proofErr w:type="spellStart"/>
      <w:r>
        <w:rPr>
          <w:sz w:val="16"/>
          <w:szCs w:val="16"/>
        </w:rPr>
        <w:t>transnationalization</w:t>
      </w:r>
      <w:proofErr w:type="spellEnd"/>
      <w:r>
        <w:rPr>
          <w:sz w:val="16"/>
          <w:szCs w:val="16"/>
        </w:rPr>
        <w:t xml:space="preserve"> of ways of life and cultures, should not be confused with transnational political activities and institutional creations, even if the link between these phenomena seems </w:t>
      </w:r>
      <w:proofErr w:type="gramStart"/>
      <w:r>
        <w:rPr>
          <w:sz w:val="16"/>
          <w:szCs w:val="16"/>
        </w:rPr>
        <w:t>quite obvious</w:t>
      </w:r>
      <w:proofErr w:type="gramEnd"/>
      <w:r>
        <w:rPr>
          <w:sz w:val="16"/>
          <w:szCs w:val="16"/>
        </w:rPr>
        <w:t xml:space="preserve">. Factual </w:t>
      </w:r>
      <w:proofErr w:type="spellStart"/>
      <w:r>
        <w:rPr>
          <w:sz w:val="16"/>
          <w:szCs w:val="16"/>
        </w:rPr>
        <w:t>cosmopolitanization</w:t>
      </w:r>
      <w:proofErr w:type="spellEnd"/>
      <w:r>
        <w:rPr>
          <w:sz w:val="16"/>
          <w:szCs w:val="16"/>
        </w:rPr>
        <w:t xml:space="preserve"> is essential to the world’s inhabitants, albeit to varying degrees. It became extremely important at the turn of the century. With the rise of global risks, it began to haunt our minds, penetrating the banality of everyday life, for example, with respect to food, altering our aesthetic tastes, and changing our approach to interstate relations by giving preference to human rights over sovereignty. It is no longer a matter of assigning positive value to the world’s political organization by imagining what the future might hold. It is rather about establishing and characterizing the multitude of processes that transform everyday life up to the point where they lead to the relativization of national borders. According to Beck, ‘reality itself has become cosmopolitan’ (ibid.: p. 10). With globalization and resistance to the latter, a new era has emerged – that of ‘reflexive modernity’. </w:t>
      </w:r>
      <w:proofErr w:type="gramStart"/>
      <w:r>
        <w:rPr>
          <w:sz w:val="16"/>
          <w:szCs w:val="16"/>
        </w:rPr>
        <w:t>In order to</w:t>
      </w:r>
      <w:proofErr w:type="gramEnd"/>
      <w:r>
        <w:rPr>
          <w:sz w:val="16"/>
          <w:szCs w:val="16"/>
        </w:rPr>
        <w:t xml:space="preserve"> see, understand, and </w:t>
      </w:r>
      <w:proofErr w:type="spellStart"/>
      <w:r>
        <w:rPr>
          <w:sz w:val="16"/>
          <w:szCs w:val="16"/>
        </w:rPr>
        <w:t>analyse</w:t>
      </w:r>
      <w:proofErr w:type="spellEnd"/>
      <w:r>
        <w:rPr>
          <w:sz w:val="16"/>
          <w:szCs w:val="16"/>
        </w:rPr>
        <w:t xml:space="preserve"> it, one must abandon the ‘national perspective’ and ‘methodological nationalism’, ¶ 4.1.3 Normative and institutional cosmopolitanism¶ What Beck also failed to see is that normative and institutional cosmopolitanism do not flow freely and naturally from factual </w:t>
      </w:r>
      <w:proofErr w:type="spellStart"/>
      <w:r>
        <w:rPr>
          <w:sz w:val="16"/>
          <w:szCs w:val="16"/>
        </w:rPr>
        <w:t>cosmopolitanization</w:t>
      </w:r>
      <w:proofErr w:type="spellEnd"/>
      <w:r>
        <w:rPr>
          <w:sz w:val="16"/>
          <w:szCs w:val="16"/>
        </w:rPr>
        <w:t xml:space="preserve">. This is so, firstly, because of the opposition of forces that have no interest in seeing their powers being eroded. Second, and most importantly, because a strictly empirical conceptualization of factual </w:t>
      </w:r>
      <w:proofErr w:type="spellStart"/>
      <w:r>
        <w:rPr>
          <w:sz w:val="16"/>
          <w:szCs w:val="16"/>
        </w:rPr>
        <w:t>cosmopolitanization</w:t>
      </w:r>
      <w:proofErr w:type="spellEnd"/>
      <w:r>
        <w:rPr>
          <w:sz w:val="16"/>
          <w:szCs w:val="16"/>
        </w:rPr>
        <w:t xml:space="preserve"> runs the risk of overlooking immediately what is generated from internal relations of domination in national and local settings, and what is beyond local level democratic control. Now, because the local and national spheres are losing their ‘naturalness’, for those who live in those areas, the effects of globalization imply that the normative and institutional issues arise with urgency in a political form that is antagonistic. Factual </w:t>
      </w:r>
      <w:proofErr w:type="spellStart"/>
      <w:r>
        <w:rPr>
          <w:sz w:val="16"/>
          <w:szCs w:val="16"/>
        </w:rPr>
        <w:t>cosmopolitanization</w:t>
      </w:r>
      <w:proofErr w:type="spellEnd"/>
      <w:r>
        <w:rPr>
          <w:sz w:val="16"/>
          <w:szCs w:val="16"/>
        </w:rPr>
        <w:t xml:space="preserve"> is no longer a ‘happy globalization’, but for many the dispossession of their destiny. We must give credit to Karl Renner, Austrian Social Democrat and Austro-Marxist, for encouraging the reflection on the switch between a de facto internationalism to an institutionalized internationalism (Renner, 1998). This de facto internationalism, comprised of economic, </w:t>
      </w:r>
      <w:proofErr w:type="gramStart"/>
      <w:r>
        <w:rPr>
          <w:sz w:val="16"/>
          <w:szCs w:val="16"/>
        </w:rPr>
        <w:t>social</w:t>
      </w:r>
      <w:proofErr w:type="gramEnd"/>
      <w:r>
        <w:rPr>
          <w:sz w:val="16"/>
          <w:szCs w:val="16"/>
        </w:rPr>
        <w:t xml:space="preserve"> and cultural forms of internationalization, demonstrates how the world’s legal fabric extends beyond the mere sum of nations. In the same way that the nation is the product of a historical development which culminates in its legal capacity at the end of the eighteenth century, the ‘</w:t>
      </w:r>
      <w:proofErr w:type="spellStart"/>
      <w:r>
        <w:rPr>
          <w:sz w:val="16"/>
          <w:szCs w:val="16"/>
        </w:rPr>
        <w:t>internation</w:t>
      </w:r>
      <w:proofErr w:type="spellEnd"/>
      <w:r>
        <w:rPr>
          <w:sz w:val="16"/>
          <w:szCs w:val="16"/>
        </w:rPr>
        <w:t xml:space="preserve">’, to use </w:t>
      </w:r>
      <w:proofErr w:type="spellStart"/>
      <w:r>
        <w:rPr>
          <w:sz w:val="16"/>
          <w:szCs w:val="16"/>
        </w:rPr>
        <w:t>Mauss</w:t>
      </w:r>
      <w:proofErr w:type="spellEnd"/>
      <w:r>
        <w:rPr>
          <w:sz w:val="16"/>
          <w:szCs w:val="16"/>
        </w:rPr>
        <w:t xml:space="preserve">’ term, will inevitably find its legal form from a substrate of facts that is poorly or not at all seen, but as such, represents a legal duty. The term ‘international’ should not be taken at face value, as it represents much more than international relations between states. Indeed, it involves the way in which the world is constructed, legally and politically, in its post-Westphalian organization. According to </w:t>
      </w:r>
      <w:proofErr w:type="spellStart"/>
      <w:r>
        <w:rPr>
          <w:sz w:val="16"/>
          <w:szCs w:val="16"/>
        </w:rPr>
        <w:t>Mauss</w:t>
      </w:r>
      <w:proofErr w:type="spellEnd"/>
      <w:r>
        <w:rPr>
          <w:sz w:val="16"/>
          <w:szCs w:val="16"/>
        </w:rPr>
        <w:t xml:space="preserve">, the enemy is state sovereignty, as it represents an obstacle to real human interests. We are moving towards a world order that will no longer be limited by the coexistence of sovereign nation states, what Renner calls the ‘institutional </w:t>
      </w:r>
      <w:proofErr w:type="spellStart"/>
      <w:r>
        <w:rPr>
          <w:sz w:val="16"/>
          <w:szCs w:val="16"/>
        </w:rPr>
        <w:t>Oecumene</w:t>
      </w:r>
      <w:proofErr w:type="spellEnd"/>
      <w:r>
        <w:rPr>
          <w:sz w:val="16"/>
          <w:szCs w:val="16"/>
        </w:rPr>
        <w:t xml:space="preserve">’. The creation of the League of Nations in 1920 gave way to a new era, as the ‘community of nations’ was granted legal standing above the states. Renner claims that, </w:t>
      </w:r>
      <w:proofErr w:type="gramStart"/>
      <w:r>
        <w:rPr>
          <w:sz w:val="16"/>
          <w:szCs w:val="16"/>
        </w:rPr>
        <w:t>as a result of</w:t>
      </w:r>
      <w:proofErr w:type="gramEnd"/>
      <w:r>
        <w:rPr>
          <w:sz w:val="16"/>
          <w:szCs w:val="16"/>
        </w:rPr>
        <w:t xml:space="preserve"> the establishment of the League, a ‘supra-State international law’ appeared in order to guarantee an infra-state national law, which itself protects minorities. However, as Renner argues, this step remained constrained by the desire to freeze the acquired positions after the First World War. We know that this is also exactly what happened in 1945 with the creation of the United Nations: as demonstrated recently during the COP 21, the most glaring contradiction still exists between the interstate logic of a group of sovereign states, and the need for a global community which undermines the sovereignty of each state </w:t>
      </w:r>
      <w:proofErr w:type="gramStart"/>
      <w:r>
        <w:rPr>
          <w:sz w:val="16"/>
          <w:szCs w:val="16"/>
        </w:rPr>
        <w:t>in order to</w:t>
      </w:r>
      <w:proofErr w:type="gramEnd"/>
      <w:r>
        <w:rPr>
          <w:sz w:val="16"/>
          <w:szCs w:val="16"/>
        </w:rPr>
        <w:t xml:space="preserve"> respect higher principles which cater to the interests of humanity. Hence Renner’s proposal in 1937: delegates representing ‘partial international interests’ (capital, </w:t>
      </w:r>
      <w:proofErr w:type="spellStart"/>
      <w:r>
        <w:rPr>
          <w:sz w:val="16"/>
          <w:szCs w:val="16"/>
        </w:rPr>
        <w:t>labour</w:t>
      </w:r>
      <w:proofErr w:type="spellEnd"/>
      <w:r>
        <w:rPr>
          <w:sz w:val="16"/>
          <w:szCs w:val="16"/>
        </w:rPr>
        <w:t xml:space="preserve">, culture and so on) should be members of the League of Nations Council. It is under this condition that international interests would be </w:t>
      </w:r>
      <w:proofErr w:type="gramStart"/>
      <w:r>
        <w:rPr>
          <w:sz w:val="16"/>
          <w:szCs w:val="16"/>
        </w:rPr>
        <w:t>taken into account</w:t>
      </w:r>
      <w:proofErr w:type="gramEnd"/>
      <w:r>
        <w:rPr>
          <w:sz w:val="16"/>
          <w:szCs w:val="16"/>
        </w:rPr>
        <w:t xml:space="preserve">, since the representatives in question would not be able to mandate all issues nationally. The question, then, is how to make this global human community exist as such. We can envision this as Renner did when describing a global parliament or, more specifically, a second chamber of representatives in which the people themselves articulate and make decisions about their economic structure and social values, along with their present grievances and hopes for the future (Renner, 1998: p. 74). Yet it is evident that the creation of a supranational chamber does not respond to the needs of those who represent ‘partial international </w:t>
      </w:r>
      <w:proofErr w:type="gramStart"/>
      <w:r>
        <w:rPr>
          <w:sz w:val="16"/>
          <w:szCs w:val="16"/>
        </w:rPr>
        <w:t>interests’</w:t>
      </w:r>
      <w:proofErr w:type="gramEnd"/>
      <w:r>
        <w:rPr>
          <w:sz w:val="16"/>
          <w:szCs w:val="16"/>
        </w:rPr>
        <w:t xml:space="preserve">. Indeed, the parliamentary system of representation, with all its inherent vices, is simply replicated on a global scale. </w:t>
      </w:r>
      <w:proofErr w:type="gramStart"/>
      <w:r>
        <w:rPr>
          <w:sz w:val="16"/>
          <w:szCs w:val="16"/>
        </w:rPr>
        <w:t>In order to</w:t>
      </w:r>
      <w:proofErr w:type="gramEnd"/>
      <w:r>
        <w:rPr>
          <w:sz w:val="16"/>
          <w:szCs w:val="16"/>
        </w:rPr>
        <w:t xml:space="preserve"> overcome the interstate’s limitations, we must decide to make the leap from internationalism and cosmopolitanism to cosmopolitics; that is, to a political organization of humanity¶ 4.2 Cosmopolitics¶ The two paradigms discussed above suffer from a crippling limitation – that of humanity’s common heritage which subjects the ‘common things’ to the interstate logic, and that of GPGs, which leave the latter to the governance of private and state actors. Still, progress has been made in the establishment of humankind law. </w:t>
      </w:r>
      <w:proofErr w:type="gramStart"/>
      <w:r>
        <w:rPr>
          <w:sz w:val="16"/>
          <w:szCs w:val="16"/>
        </w:rPr>
        <w:t>But,</w:t>
      </w:r>
      <w:proofErr w:type="gramEnd"/>
      <w:r>
        <w:rPr>
          <w:sz w:val="16"/>
          <w:szCs w:val="16"/>
        </w:rPr>
        <w:t xml:space="preserve"> even assuming a legal status was assigned to humanity, this would not suffice, and neither would a cosmopolitan consciousness, in reaching cosmopolitan institutions. How do we overcome the double impasse imposed by the interstate and global private law, while paving the way for humanity’s common form of political activity; which is to say, a real democracy for humanity? I would like to highlight two points which I feel are complementary. The first relates to the institutional architecture of a global democracy and the second concerns the political activity of world citizens. The first requires, above all, a political imagination, and the second assumes that we extend the observation of collective practices and experimentations already </w:t>
      </w:r>
      <w:proofErr w:type="gramStart"/>
      <w:r>
        <w:rPr>
          <w:sz w:val="16"/>
          <w:szCs w:val="16"/>
        </w:rPr>
        <w:t>underway.¶</w:t>
      </w:r>
      <w:proofErr w:type="gramEnd"/>
      <w:r>
        <w:rPr>
          <w:sz w:val="16"/>
          <w:szCs w:val="16"/>
        </w:rPr>
        <w:t xml:space="preserve"> 4.2.1 The dual federation of the commons¶ </w:t>
      </w:r>
      <w:r w:rsidRPr="00592BA1">
        <w:rPr>
          <w:rStyle w:val="StyleUnderline"/>
        </w:rPr>
        <w:t xml:space="preserve">In order to introduce the </w:t>
      </w:r>
      <w:r w:rsidRPr="00592BA1">
        <w:rPr>
          <w:rStyle w:val="StyleUnderline"/>
        </w:rPr>
        <w:lastRenderedPageBreak/>
        <w:t xml:space="preserve">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w:t>
      </w:r>
    </w:p>
    <w:p w14:paraId="6C7F742F" w14:textId="77777777" w:rsidR="000561E3" w:rsidRPr="00325CBE" w:rsidRDefault="000561E3" w:rsidP="000561E3">
      <w:pPr>
        <w:ind w:left="720"/>
        <w:rPr>
          <w:rStyle w:val="Style13ptBold"/>
          <w:b w:val="0"/>
          <w:sz w:val="16"/>
          <w:szCs w:val="16"/>
        </w:rPr>
      </w:pPr>
      <w:r w:rsidRPr="00867C6E">
        <w:rPr>
          <w:rStyle w:val="Emphasis"/>
          <w:highlight w:val="yellow"/>
        </w:rPr>
        <w:t xml:space="preserve"> in opposition to the private</w:t>
      </w:r>
      <w:r w:rsidRPr="00592BA1">
        <w:rPr>
          <w:rStyle w:val="StyleUnderline"/>
        </w:rPr>
        <w:t>.</w:t>
      </w:r>
      <w:r>
        <w:rPr>
          <w:sz w:val="16"/>
          <w:szCs w:val="16"/>
        </w:rPr>
        <w:t xml:space="preserve"> It is important to note that this public sui generis is non-state public. What exactly does this mean? The state’s public aims to ensure universal access to </w:t>
      </w:r>
      <w:proofErr w:type="gramStart"/>
      <w:r>
        <w:rPr>
          <w:sz w:val="16"/>
          <w:szCs w:val="16"/>
        </w:rPr>
        <w:t>services</w:t>
      </w:r>
      <w:proofErr w:type="gramEnd"/>
      <w:r>
        <w:rPr>
          <w:sz w:val="16"/>
          <w:szCs w:val="16"/>
        </w:rPr>
        <w:t xml:space="preserve">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r>
        <w:rPr>
          <w:sz w:val="16"/>
          <w:szCs w:val="16"/>
        </w:rPr>
        <w:t xml:space="preserve"> Note that non-state does not mean anti-state, but rather, autonomous from the state. But what are we to make of the state itself? Under what conditions can it itself become a common? And how can we conceptualize its articulation to what belongs to the infra- and supra-state levels? Moreover, how can the different types of commons be organized among themselves? ¶ The magnitude of these questions led us to imagine a political system, that of non-</w:t>
      </w:r>
      <w:proofErr w:type="spellStart"/>
      <w:r>
        <w:rPr>
          <w:sz w:val="16"/>
          <w:szCs w:val="16"/>
        </w:rPr>
        <w:t>centred</w:t>
      </w:r>
      <w:proofErr w:type="spellEnd"/>
      <w:r>
        <w:rPr>
          <w:sz w:val="16"/>
          <w:szCs w:val="16"/>
        </w:rPr>
        <w:t xml:space="preserve"> federalism, which was inspired by Proudhon (1863). Indeed, he designed a dual federation of social and economic organizations, representing the municipalities as well as the production units and working companies, both of which should be governed by the principle of democracy. In a similar way, we can distinguish, on the one hand, the social-economic commons (common of river, common of forest, seed bank, production unit and so on) independently constituted of territoriality and administrative borders and, on the other hand, political commons formed through the process of increasingly integrating territories (municipalities, regions, states, international groupings of states). Yet, in all of this we are neither statists nor anarchists. We are even reluctant to consider a single global government or a single world state, which would imply a centralized form of authority that is incompatible with the democracy required by the institution of the </w:t>
      </w:r>
      <w:r w:rsidRPr="00ED7F83">
        <w:rPr>
          <w:sz w:val="16"/>
          <w:szCs w:val="16"/>
        </w:rPr>
        <w:t xml:space="preserve">commons. </w:t>
      </w:r>
      <w:r w:rsidRPr="00ED7F83">
        <w:rPr>
          <w:rStyle w:val="Emphasis"/>
        </w:rPr>
        <w:t>We are supporters of a polyarchic system</w:t>
      </w:r>
      <w:r w:rsidRPr="00ED7F83">
        <w:rPr>
          <w:rStyle w:val="StyleUnderline"/>
        </w:rPr>
        <w:t>, which should not be understood as ‘government of the many’ but instead as ‘</w:t>
      </w:r>
      <w:r w:rsidRPr="00ED7F83">
        <w:rPr>
          <w:rStyle w:val="Emphasis"/>
        </w:rPr>
        <w:t>many governments’ democratically coordinated</w:t>
      </w:r>
      <w:r w:rsidRPr="00ED7F83">
        <w:rPr>
          <w:rStyle w:val="StyleUnderline"/>
        </w:rPr>
        <w:t xml:space="preserve"> across the world, </w:t>
      </w:r>
      <w:r w:rsidRPr="00ED7F83">
        <w:rPr>
          <w:rStyle w:val="Emphasis"/>
        </w:rPr>
        <w:t>which</w:t>
      </w:r>
      <w:r w:rsidRPr="00ED7F83">
        <w:rPr>
          <w:rStyle w:val="StyleUnderline"/>
        </w:rPr>
        <w:t xml:space="preserve"> naturally </w:t>
      </w:r>
      <w:r w:rsidRPr="00ED7F83">
        <w:rPr>
          <w:rStyle w:val="Emphasis"/>
        </w:rPr>
        <w:t xml:space="preserve">implies a systematic intersection </w:t>
      </w:r>
      <w:r w:rsidRPr="00ED7F83">
        <w:rPr>
          <w:rStyle w:val="StyleUnderline"/>
        </w:rPr>
        <w:t>of different types of government, state and non-state, politics, and socio-economics</w:t>
      </w:r>
      <w:r w:rsidRPr="00ED7F83">
        <w:rPr>
          <w:sz w:val="16"/>
          <w:szCs w:val="16"/>
        </w:rPr>
        <w:t>.¶ 4.2.2 Global citizenship¶ These ‘demo-cosmopolitan’ systems will not come from above and they will not emerge from interstate</w:t>
      </w:r>
      <w:r>
        <w:rPr>
          <w:sz w:val="16"/>
          <w:szCs w:val="16"/>
        </w:rPr>
        <w:t xml:space="preserve"> decisions or contractual agreements between private actors. Historically, the exercise of constructive activist citizenship has been an important precursor to the creation of new political institutions. </w:t>
      </w:r>
      <w:r w:rsidRPr="006308B3">
        <w:rPr>
          <w:rStyle w:val="StyleUnderline"/>
        </w:rPr>
        <w:t xml:space="preserve">Today, we observe the elements of an authentic political citizenship, which is diverse, </w:t>
      </w:r>
      <w:proofErr w:type="spellStart"/>
      <w:r w:rsidRPr="006308B3">
        <w:rPr>
          <w:rStyle w:val="StyleUnderline"/>
        </w:rPr>
        <w:t>decentred</w:t>
      </w:r>
      <w:proofErr w:type="spellEnd"/>
      <w:r w:rsidRPr="006308B3">
        <w:rPr>
          <w:rStyle w:val="StyleUnderline"/>
        </w:rPr>
        <w:t xml:space="preserve"> and transnational at the same time. This is exemplified by anti-globalization and social movements, in the missions of non-governmental organizations like Amnesty International, in the commitment of certain ecological associations to the COP 21, and via initiatives supporting public aid for migrants, and so on. This is not a citizenship that is expected to gain legal recognition, status, rights or duties as part of a state, but instead one that is called to act, engaging in transnational actions by those Beck calls ‘global public interest entrepreneurs’</w:t>
      </w:r>
      <w:r>
        <w:rPr>
          <w:sz w:val="16"/>
          <w:szCs w:val="16"/>
        </w:rPr>
        <w:t xml:space="preserve"> (2006). We could also refer to them as global commons actors. This non-state and non-statutory citizenship must be thought of in terms of practices aimed at maintaining or acquiring rights rather than formally granting them. Only such transnational citizenship-in-action can give full meaning to the idea of cosmopolitics: politics for the world, </w:t>
      </w:r>
      <w:proofErr w:type="gramStart"/>
      <w:r>
        <w:rPr>
          <w:sz w:val="16"/>
          <w:szCs w:val="16"/>
        </w:rPr>
        <w:t>as long as</w:t>
      </w:r>
      <w:proofErr w:type="gramEnd"/>
      <w:r>
        <w:rPr>
          <w:sz w:val="16"/>
          <w:szCs w:val="16"/>
        </w:rPr>
        <w:t xml:space="preserve"> the ‘world’ implies what resonates in the Latin term mundus, namely, not the Earth as a planet and not the totality of individuals living on Earth but instead, the living connection between the individuals inhabiting in and the Earth itself. In this sense, the anti-globalization slogan ‘the world is not for sale’ is more meaningful than it might seem at first sight: the world, in itself, is not a ‘thing’ that we can own; it must be recognized as </w:t>
      </w:r>
      <w:proofErr w:type="spellStart"/>
      <w:r>
        <w:rPr>
          <w:sz w:val="16"/>
          <w:szCs w:val="16"/>
        </w:rPr>
        <w:t>inappropriable</w:t>
      </w:r>
      <w:proofErr w:type="spellEnd"/>
      <w:r>
        <w:rPr>
          <w:sz w:val="16"/>
          <w:szCs w:val="16"/>
        </w:rPr>
        <w:t xml:space="preserve"> and instituted as a </w:t>
      </w:r>
      <w:proofErr w:type="gramStart"/>
      <w:r>
        <w:rPr>
          <w:sz w:val="16"/>
          <w:szCs w:val="16"/>
        </w:rPr>
        <w:t>common.¶</w:t>
      </w:r>
      <w:proofErr w:type="gramEnd"/>
      <w:r>
        <w:rPr>
          <w:sz w:val="16"/>
          <w:szCs w:val="16"/>
        </w:rPr>
        <w:t xml:space="preserve"> 5. Conclusion¶ </w:t>
      </w:r>
      <w:r w:rsidRPr="00592BA1">
        <w:t>To conclude, instituting the world as a common cannot be understood as an extension of the nation-state or city-state models at the global level.</w:t>
      </w:r>
      <w:r w:rsidRPr="00592BA1">
        <w:rPr>
          <w:rStyle w:val="StyleUnderline"/>
        </w:rPr>
        <w:t xml:space="preserve"> </w:t>
      </w:r>
      <w:r w:rsidRPr="00867C6E">
        <w:rPr>
          <w:rStyle w:val="Emphasis"/>
          <w:highlight w:val="yellow"/>
        </w:rPr>
        <w:t xml:space="preserve">The democracy of the global commons </w:t>
      </w:r>
      <w:r w:rsidRPr="00600826">
        <w:rPr>
          <w:rStyle w:val="StyleUnderline"/>
        </w:rPr>
        <w:t>is irreducible to a mere change of scale. Instead, it</w:t>
      </w:r>
      <w:r w:rsidRPr="00867C6E">
        <w:rPr>
          <w:rStyle w:val="Emphasis"/>
          <w:highlight w:val="yellow"/>
        </w:rPr>
        <w:t xml:space="preserve"> requires a </w:t>
      </w:r>
      <w:r w:rsidRPr="00600826">
        <w:rPr>
          <w:rStyle w:val="StyleUnderline"/>
        </w:rPr>
        <w:t>genuine</w:t>
      </w:r>
      <w:r w:rsidRPr="00867C6E">
        <w:rPr>
          <w:rStyle w:val="Emphasis"/>
          <w:highlight w:val="yellow"/>
        </w:rPr>
        <w:t xml:space="preserve"> collective political invention</w:t>
      </w:r>
      <w:r w:rsidRPr="00592BA1">
        <w:rPr>
          <w:rStyle w:val="StyleUnderline"/>
        </w:rPr>
        <w:t xml:space="preserve">, which is </w:t>
      </w:r>
      <w:r w:rsidRPr="00867C6E">
        <w:rPr>
          <w:rStyle w:val="Emphasis"/>
          <w:highlight w:val="yellow"/>
        </w:rPr>
        <w:t>based on the multiplication of self-government at all levels</w:t>
      </w:r>
      <w:r w:rsidRPr="00592BA1">
        <w:rPr>
          <w:rStyle w:val="StyleUnderline"/>
        </w:rPr>
        <w:t xml:space="preserve">. </w:t>
      </w:r>
      <w:r w:rsidRPr="00600826">
        <w:rPr>
          <w:rStyle w:val="StyleUnderline"/>
        </w:rPr>
        <w:t xml:space="preserve">What is at stake </w:t>
      </w:r>
      <w:r w:rsidRPr="00B67E72">
        <w:rPr>
          <w:rStyle w:val="StyleUnderline"/>
        </w:rPr>
        <w:t>here is</w:t>
      </w:r>
      <w:r w:rsidRPr="00B67E72">
        <w:rPr>
          <w:rStyle w:val="Emphasis"/>
        </w:rPr>
        <w:t xml:space="preserve"> the confrontation between two diametrically opposed logics</w:t>
      </w:r>
      <w:r w:rsidRPr="00B67E72">
        <w:rPr>
          <w:rStyle w:val="StyleUnderline"/>
        </w:rPr>
        <w:t xml:space="preserve">: whereas the logic of </w:t>
      </w:r>
      <w:r w:rsidRPr="00B67E72">
        <w:rPr>
          <w:rStyle w:val="Emphasis"/>
        </w:rPr>
        <w:t xml:space="preserve">the commons is </w:t>
      </w:r>
      <w:r w:rsidRPr="00B67E72">
        <w:rPr>
          <w:rStyle w:val="StyleUnderline"/>
        </w:rPr>
        <w:t>fundamentally</w:t>
      </w:r>
      <w:r w:rsidRPr="00B67E72">
        <w:rPr>
          <w:rStyle w:val="Emphasis"/>
        </w:rPr>
        <w:t xml:space="preserve"> plural, polymorphic, non-</w:t>
      </w:r>
      <w:proofErr w:type="spellStart"/>
      <w:r w:rsidRPr="00B67E72">
        <w:rPr>
          <w:rStyle w:val="Emphasis"/>
        </w:rPr>
        <w:t>centred</w:t>
      </w:r>
      <w:proofErr w:type="spellEnd"/>
      <w:r w:rsidRPr="00B67E72">
        <w:rPr>
          <w:rStyle w:val="StyleUnderline"/>
        </w:rPr>
        <w:t xml:space="preserve"> in nature, </w:t>
      </w:r>
      <w:r w:rsidRPr="00B67E72">
        <w:rPr>
          <w:rStyle w:val="Emphasis"/>
        </w:rPr>
        <w:t xml:space="preserve">the </w:t>
      </w:r>
      <w:r w:rsidRPr="00B67E72">
        <w:rPr>
          <w:rStyle w:val="StyleUnderline"/>
        </w:rPr>
        <w:t>logic of</w:t>
      </w:r>
      <w:r w:rsidRPr="00B67E72">
        <w:rPr>
          <w:rStyle w:val="Emphasis"/>
        </w:rPr>
        <w:t xml:space="preserve"> </w:t>
      </w:r>
      <w:r w:rsidRPr="00B67E72">
        <w:rPr>
          <w:rStyle w:val="Emphasis"/>
        </w:rPr>
        <w:lastRenderedPageBreak/>
        <w:t xml:space="preserve">state </w:t>
      </w:r>
      <w:r w:rsidRPr="00B67E72">
        <w:rPr>
          <w:rStyle w:val="StyleUnderline"/>
        </w:rPr>
        <w:t xml:space="preserve">sovereignty as it was constructed in the West is </w:t>
      </w:r>
      <w:r w:rsidRPr="00B67E72">
        <w:rPr>
          <w:rStyle w:val="Emphasis"/>
        </w:rPr>
        <w:t xml:space="preserve">intrinsically linked to an </w:t>
      </w:r>
      <w:r w:rsidRPr="00B67E72">
        <w:rPr>
          <w:rStyle w:val="StyleUnderline"/>
        </w:rPr>
        <w:t>indivisible and</w:t>
      </w:r>
      <w:r w:rsidRPr="00B67E72">
        <w:rPr>
          <w:rStyle w:val="Emphasis"/>
        </w:rPr>
        <w:t xml:space="preserve"> absolute </w:t>
      </w:r>
      <w:proofErr w:type="spellStart"/>
      <w:r w:rsidRPr="00B67E72">
        <w:rPr>
          <w:rStyle w:val="Emphasis"/>
        </w:rPr>
        <w:t>centre</w:t>
      </w:r>
      <w:proofErr w:type="spellEnd"/>
      <w:r w:rsidRPr="00B67E72">
        <w:rPr>
          <w:rStyle w:val="Emphasis"/>
        </w:rPr>
        <w:t xml:space="preserve"> of power.</w:t>
      </w:r>
      <w:r w:rsidRPr="00B67E72">
        <w:rPr>
          <w:sz w:val="16"/>
          <w:szCs w:val="16"/>
        </w:rPr>
        <w:t xml:space="preserve"> The solution is not for several sovereignties to overlap on the same territory, as this would be incompatible with the very notion of sovereignty, b</w:t>
      </w:r>
      <w:r>
        <w:rPr>
          <w:sz w:val="16"/>
          <w:szCs w:val="16"/>
        </w:rPr>
        <w:t xml:space="preserve">ut for several types of self-governments to limit each other’s power reciprocally. </w:t>
      </w:r>
    </w:p>
    <w:p w14:paraId="1F857C6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0DC7BBD"/>
    <w:multiLevelType w:val="hybridMultilevel"/>
    <w:tmpl w:val="3DDA1EEC"/>
    <w:lvl w:ilvl="0" w:tplc="8DBE2C6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61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1E3"/>
    <w:rsid w:val="0006091E"/>
    <w:rsid w:val="000638C1"/>
    <w:rsid w:val="00065FEE"/>
    <w:rsid w:val="00066E3C"/>
    <w:rsid w:val="00072718"/>
    <w:rsid w:val="0007381E"/>
    <w:rsid w:val="00076094"/>
    <w:rsid w:val="0008785F"/>
    <w:rsid w:val="00090CBE"/>
    <w:rsid w:val="00091CF1"/>
    <w:rsid w:val="00094316"/>
    <w:rsid w:val="00094DEC"/>
    <w:rsid w:val="000A2D8A"/>
    <w:rsid w:val="000B423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B93"/>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CC0"/>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D2F22A"/>
  <w14:defaultImageDpi w14:val="300"/>
  <w15:docId w15:val="{B66FB064-A909-F546-9EFA-B1124B8D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4B9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24B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4B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424B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424B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4B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4B93"/>
  </w:style>
  <w:style w:type="character" w:customStyle="1" w:styleId="Heading1Char">
    <w:name w:val="Heading 1 Char"/>
    <w:aliases w:val="Pocket Char"/>
    <w:basedOn w:val="DefaultParagraphFont"/>
    <w:link w:val="Heading1"/>
    <w:uiPriority w:val="9"/>
    <w:rsid w:val="00424B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4B93"/>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424B9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24B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4B9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424B9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424B9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24B9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424B93"/>
    <w:rPr>
      <w:color w:val="auto"/>
      <w:u w:val="none"/>
    </w:rPr>
  </w:style>
  <w:style w:type="paragraph" w:styleId="DocumentMap">
    <w:name w:val="Document Map"/>
    <w:basedOn w:val="Normal"/>
    <w:link w:val="DocumentMapChar"/>
    <w:uiPriority w:val="99"/>
    <w:semiHidden/>
    <w:unhideWhenUsed/>
    <w:rsid w:val="00424B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4B93"/>
    <w:rPr>
      <w:rFonts w:ascii="Lucida Grande" w:hAnsi="Lucida Grande" w:cs="Lucida Grande"/>
    </w:rPr>
  </w:style>
  <w:style w:type="paragraph" w:customStyle="1" w:styleId="Emphasis1">
    <w:name w:val="Emphasis1"/>
    <w:basedOn w:val="Normal"/>
    <w:link w:val="Emphasis"/>
    <w:autoRedefine/>
    <w:uiPriority w:val="20"/>
    <w:qFormat/>
    <w:rsid w:val="000561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0561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561E3"/>
    <w:pPr>
      <w:ind w:left="720"/>
      <w:contextualSpacing/>
    </w:pPr>
  </w:style>
  <w:style w:type="character" w:styleId="CommentReference">
    <w:name w:val="annotation reference"/>
    <w:basedOn w:val="DefaultParagraphFont"/>
    <w:uiPriority w:val="99"/>
    <w:semiHidden/>
    <w:unhideWhenUsed/>
    <w:rsid w:val="000561E3"/>
    <w:rPr>
      <w:sz w:val="16"/>
      <w:szCs w:val="16"/>
    </w:rPr>
  </w:style>
  <w:style w:type="paragraph" w:styleId="CommentText">
    <w:name w:val="annotation text"/>
    <w:basedOn w:val="Normal"/>
    <w:link w:val="CommentTextChar"/>
    <w:uiPriority w:val="99"/>
    <w:semiHidden/>
    <w:unhideWhenUsed/>
    <w:rsid w:val="000561E3"/>
    <w:pPr>
      <w:spacing w:line="240" w:lineRule="auto"/>
    </w:pPr>
    <w:rPr>
      <w:sz w:val="20"/>
      <w:szCs w:val="20"/>
    </w:rPr>
  </w:style>
  <w:style w:type="character" w:customStyle="1" w:styleId="CommentTextChar">
    <w:name w:val="Comment Text Char"/>
    <w:basedOn w:val="DefaultParagraphFont"/>
    <w:link w:val="CommentText"/>
    <w:uiPriority w:val="99"/>
    <w:semiHidden/>
    <w:rsid w:val="000561E3"/>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history.uh.edu/disp_textbook.cfm?smtID=3&amp;psid=70" TargetMode="External"/><Relationship Id="rId18" Type="http://schemas.openxmlformats.org/officeDocument/2006/relationships/hyperlink" Target="https://www.dhi.ac.uk/hartlib/view?docset=main&amp;docname=64_18" TargetMode="External"/><Relationship Id="rId26" Type="http://schemas.openxmlformats.org/officeDocument/2006/relationships/hyperlink" Target="https://www.washingtonpost.com/news/the-switch/wp/2017/09/29/elon-musk-says-his-next-spaceship-could-not-only-take-to-you-the-moon-and-mars-but-from-n-y-to-london-in-29-minutes/?utm_term=.85279aa2076a" TargetMode="External"/><Relationship Id="rId39" Type="http://schemas.openxmlformats.org/officeDocument/2006/relationships/hyperlink" Target="http://www.peterfrase.com/2011/08/the-decay-of-the-capitalist-class/" TargetMode="External"/><Relationship Id="rId21" Type="http://schemas.openxmlformats.org/officeDocument/2006/relationships/hyperlink" Target="https://www.businessinsider.com/nasa-just-quashed-elon-musks-plans-to-make-mars-habitable-for-humans-2018-7" TargetMode="External"/><Relationship Id="rId34" Type="http://schemas.openxmlformats.org/officeDocument/2006/relationships/hyperlink" Target="https://www.salon.com/2016/12/15/exxonmobil-ceo-and-trump-pick-rex-tillerson-my-philosophy-is-to-make-money_partner/" TargetMode="External"/><Relationship Id="rId42" Type="http://schemas.openxmlformats.org/officeDocument/2006/relationships/hyperlink" Target="http://www.telegraph.co.uk/science/2017/06/21/elon-musk-create-city-mars-million-inhabitants/" TargetMode="External"/><Relationship Id="rId47"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uod.lib.umich.edu/cgi/t/text/pageviewer-idx?cc=eebo2;c=eebo2;idno=a68588.0001.001;node=A68588.0001.001:5;seq=29;vid=15242;page=root;view=text" TargetMode="External"/><Relationship Id="rId29" Type="http://schemas.openxmlformats.org/officeDocument/2006/relationships/hyperlink" Target="http://www.theregister.co.uk/2012/03/08/nasa_private_space_nasa/" TargetMode="External"/><Relationship Id="rId11" Type="http://schemas.openxmlformats.org/officeDocument/2006/relationships/hyperlink" Target="https://doi.org/10.7227/TSC.27.3.2" TargetMode="External"/><Relationship Id="rId24" Type="http://schemas.openxmlformats.org/officeDocument/2006/relationships/hyperlink" Target="https://doi.org/10.1177/1354066120928127" TargetMode="External"/><Relationship Id="rId32" Type="http://schemas.openxmlformats.org/officeDocument/2006/relationships/hyperlink" Target="https://www.theguardian.com/world/2015/mar/04/east-india-company-original-corporate-raiders" TargetMode="External"/><Relationship Id="rId37" Type="http://schemas.openxmlformats.org/officeDocument/2006/relationships/hyperlink" Target="https://www.jacobinmag.com/2015/11/philanthropy-charity-banga-carnegie-gates-foundation-development" TargetMode="External"/><Relationship Id="rId40" Type="http://schemas.openxmlformats.org/officeDocument/2006/relationships/hyperlink" Target="https://www.salon.com/2016/02/21/corporate_reformers_wreck_public_schools_billionaire_foundations_and_wall_street_financiers_are_not_out_to_help_your_kids_learn/" TargetMode="External"/><Relationship Id="rId45" Type="http://schemas.openxmlformats.org/officeDocument/2006/relationships/hyperlink" Target="https://harpers.org/archive/2011/11/the-bleakness-stakes/" TargetMode="External"/><Relationship Id="rId5" Type="http://schemas.openxmlformats.org/officeDocument/2006/relationships/numbering" Target="numbering.xml"/><Relationship Id="rId15" Type="http://schemas.openxmlformats.org/officeDocument/2006/relationships/hyperlink" Target="https://www.gutenberg.org/files/2434/2434-h/2434-h.htm" TargetMode="External"/><Relationship Id="rId23" Type="http://schemas.openxmlformats.org/officeDocument/2006/relationships/hyperlink" Target="https://www.businessinsider.com/elon-musk-says-we-could-put-a-million-people-on-mars-within-a-century-2015-6" TargetMode="External"/><Relationship Id="rId28" Type="http://schemas.openxmlformats.org/officeDocument/2006/relationships/hyperlink" Target="http://blogs.discovermagazine.com/80beats/2010/02/01/obamas-nasa-budget-so-long-moon-missions-hello-private-spaceflight/" TargetMode="External"/><Relationship Id="rId36" Type="http://schemas.openxmlformats.org/officeDocument/2006/relationships/hyperlink" Target="http://www.dailykos.com/story/2015/5/5/1372730/-Skylab-and-the-Sit-Down-Strike-in-Space" TargetMode="External"/><Relationship Id="rId49" Type="http://schemas.openxmlformats.org/officeDocument/2006/relationships/theme" Target="theme/theme1.xml"/><Relationship Id="rId10" Type="http://schemas.openxmlformats.org/officeDocument/2006/relationships/hyperlink" Target="https://wellcomecollection.org/works?query=%22bills+of+mortality%22&amp;production.dates.from=1600&amp;production.dates.to=1699&amp;sortOrder=asc&amp;sort=production.dates" TargetMode="External"/><Relationship Id="rId19" Type="http://schemas.openxmlformats.org/officeDocument/2006/relationships/hyperlink" Target="https://www.geekwire.com/2018/jeff-bezos-isdc-space-vision/" TargetMode="External"/><Relationship Id="rId31" Type="http://schemas.openxmlformats.org/officeDocument/2006/relationships/hyperlink" Target="https://www.salon.com/2017/08/06/tacoma-the-next-video-game-from-gone-home-creators-imagines-the-gig-economy-in-space/" TargetMode="External"/><Relationship Id="rId44" Type="http://schemas.openxmlformats.org/officeDocument/2006/relationships/hyperlink" Target="http://www.businessinsider.com/working-with-elon-musk-tesla-2015-5" TargetMode="External"/><Relationship Id="rId4" Type="http://schemas.openxmlformats.org/officeDocument/2006/relationships/customXml" Target="../customXml/item4.xml"/><Relationship Id="rId9" Type="http://schemas.openxmlformats.org/officeDocument/2006/relationships/hyperlink" Target="https://www.pressreader.com/australia/readers-digest-asia-pacific/20210501/281487869174485" TargetMode="External"/><Relationship Id="rId14" Type="http://schemas.openxmlformats.org/officeDocument/2006/relationships/hyperlink" Target="https://doi.org/10.1163/15733823-00215p01" TargetMode="External"/><Relationship Id="rId22" Type="http://schemas.openxmlformats.org/officeDocument/2006/relationships/hyperlink" Target="https://www.businessinsider.com/elon-musk-spacex-mars-plan-timeline-2018-10" TargetMode="External"/><Relationship Id="rId27" Type="http://schemas.openxmlformats.org/officeDocument/2006/relationships/hyperlink" Target="http://nypost.com/2017/10/07/elon-musks-inspiring-vision-for-reaching-mars-and-the-stars/" TargetMode="External"/><Relationship Id="rId30" Type="http://schemas.openxmlformats.org/officeDocument/2006/relationships/hyperlink" Target="https://www.wsj.com/articles/america-will-return-to-the-moonand-go-beyond-1507158341?mod=e2fb" TargetMode="External"/><Relationship Id="rId35" Type="http://schemas.openxmlformats.org/officeDocument/2006/relationships/hyperlink" Target="https://www.jacobinmag.com/2017/02/mars-elon-musk-space-exploration-nasa-colonization" TargetMode="External"/><Relationship Id="rId43" Type="http://schemas.openxmlformats.org/officeDocument/2006/relationships/hyperlink" Target="https://www.jacobinmag.com/2017/02/mars-elon-musk-space-exploration-nasa-coloniz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nationalhumanitiescenter.org/pds/amerbegin/exploration/text5/hakluyt.pdf" TargetMode="External"/><Relationship Id="rId17" Type="http://schemas.openxmlformats.org/officeDocument/2006/relationships/hyperlink" Target="https://www.dhi.ac.uk/hartlib/view?docset=main&amp;docname=62A_08" TargetMode="External"/><Relationship Id="rId25" Type="http://schemas.openxmlformats.org/officeDocument/2006/relationships/hyperlink" Target="http://bostonreview.net/science-nature/alina-utrata-lost-space" TargetMode="External"/><Relationship Id="rId33" Type="http://schemas.openxmlformats.org/officeDocument/2006/relationships/hyperlink" Target="https://www.salon.com/2017/09/19/trumps-interior-secretary-on-national-monuments-sell-em-and-strip-em/" TargetMode="External"/><Relationship Id="rId38" Type="http://schemas.openxmlformats.org/officeDocument/2006/relationships/hyperlink" Target="https://www.jacobinmag.com/2015/11/philanthropy-charity-banga-carnegie-gates-foundation-development" TargetMode="External"/><Relationship Id="rId46" Type="http://schemas.openxmlformats.org/officeDocument/2006/relationships/hyperlink" Target="https://carnegieendowment.org/2021/03/09/space-is-great-commons.-it-s-time-to-treat-it-as-such-pub-84018" TargetMode="External"/><Relationship Id="rId20" Type="http://schemas.openxmlformats.org/officeDocument/2006/relationships/hyperlink" Target="https://space.nss.org/the-colonization-of-space-gerard-k-o-neill-physics-today-1974/" TargetMode="External"/><Relationship Id="rId41" Type="http://schemas.openxmlformats.org/officeDocument/2006/relationships/hyperlink" Target="https://www.recode.net/2016/9/27/13081488/elon-musk-spacex-mars-colony-space-travel-funding-rocket-nasa"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24</Pages>
  <Words>19480</Words>
  <Characters>111038</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3</cp:revision>
  <dcterms:created xsi:type="dcterms:W3CDTF">2022-02-05T16:11:00Z</dcterms:created>
  <dcterms:modified xsi:type="dcterms:W3CDTF">2022-02-12T23:52:00Z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