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F8F11" w14:textId="76DFF7F7" w:rsidR="00415973" w:rsidRPr="00E17E3B" w:rsidRDefault="0027712F" w:rsidP="00415973">
      <w:pPr>
        <w:pStyle w:val="Heading3"/>
      </w:pPr>
      <w:r>
        <w:t>.50</w:t>
      </w:r>
    </w:p>
    <w:p w14:paraId="79106D9E" w14:textId="77777777" w:rsidR="00415973" w:rsidRPr="006735FE" w:rsidRDefault="00415973" w:rsidP="00415973">
      <w:pPr>
        <w:pStyle w:val="Heading4"/>
      </w:pPr>
      <w:r w:rsidRPr="006735FE">
        <w:t xml:space="preserve">TEXT: The Outer Space Treaty ought to be amended to establish an international legal trust system governing outer space.  </w:t>
      </w:r>
    </w:p>
    <w:p w14:paraId="064A3C90" w14:textId="77777777" w:rsidR="00415973" w:rsidRPr="006735FE" w:rsidRDefault="00415973" w:rsidP="00415973">
      <w:pPr>
        <w:pStyle w:val="Heading4"/>
      </w:pPr>
      <w:r w:rsidRPr="006735FE">
        <w:t xml:space="preserve">The Legal trust would include private property rights and would ensure the sustainable development as well as the equitable distribution of space resources.  </w:t>
      </w:r>
    </w:p>
    <w:p w14:paraId="69022505" w14:textId="77777777" w:rsidR="00415973" w:rsidRDefault="00415973" w:rsidP="00415973">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2532050" w14:textId="77777777" w:rsidR="00415973" w:rsidRDefault="00415973" w:rsidP="00415973"/>
    <w:p w14:paraId="1A0B5B55" w14:textId="77777777" w:rsidR="00415973" w:rsidRPr="000F5DEA" w:rsidRDefault="00415973" w:rsidP="00415973">
      <w:pPr>
        <w:rPr>
          <w:u w:val="singl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40BB7D2F" w14:textId="7D0C1014" w:rsidR="00415973" w:rsidRDefault="00415973" w:rsidP="00415973">
      <w:pPr>
        <w:pStyle w:val="Heading3"/>
      </w:pPr>
      <w:r>
        <w:lastRenderedPageBreak/>
        <w:t>2.</w:t>
      </w:r>
      <w:r w:rsidR="0027712F">
        <w:t>10</w:t>
      </w:r>
    </w:p>
    <w:p w14:paraId="73BE3B7A" w14:textId="77777777" w:rsidR="00415973" w:rsidRDefault="00415973" w:rsidP="00415973">
      <w:pPr>
        <w:pStyle w:val="Heading4"/>
      </w:pPr>
      <w:r>
        <w:t>The private sector is essential for asteroid mining – competition is key and government development is not effective, efficient, or cheap enough. Thiessen 21:</w:t>
      </w:r>
    </w:p>
    <w:p w14:paraId="63FCBB7E" w14:textId="77777777" w:rsidR="00415973" w:rsidRDefault="00415973" w:rsidP="00415973">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71B1BA7F" w14:textId="77777777" w:rsidR="00415973" w:rsidRPr="00777D49" w:rsidRDefault="00415973" w:rsidP="00415973">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A4C7F4A" w14:textId="77777777" w:rsidR="00415973" w:rsidRDefault="00415973" w:rsidP="00415973"/>
    <w:p w14:paraId="73BC1C1C" w14:textId="77777777" w:rsidR="00415973" w:rsidRDefault="00415973" w:rsidP="00415973">
      <w:pPr>
        <w:pStyle w:val="Heading4"/>
      </w:pPr>
      <w:r>
        <w:lastRenderedPageBreak/>
        <w:t>Taking away property rights scares investors away and spills over to other space activities. Freeland 05</w:t>
      </w:r>
    </w:p>
    <w:p w14:paraId="128F6366" w14:textId="77777777" w:rsidR="00415973" w:rsidRPr="002C77DA" w:rsidRDefault="00415973" w:rsidP="00415973">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21E4F209" w14:textId="77777777" w:rsidR="00415973" w:rsidRPr="00BE7D84" w:rsidRDefault="00415973" w:rsidP="00415973">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6725FCAA" w14:textId="77777777" w:rsidR="00415973" w:rsidRPr="0023115E" w:rsidRDefault="00415973" w:rsidP="00415973">
      <w:pPr>
        <w:rPr>
          <w:b/>
          <w:bCs/>
          <w:u w:val="single"/>
        </w:rPr>
      </w:pPr>
    </w:p>
    <w:p w14:paraId="375AE4D8" w14:textId="77777777" w:rsidR="00415973" w:rsidRPr="000832CC" w:rsidRDefault="00415973" w:rsidP="00415973">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3509F934" w14:textId="77777777" w:rsidR="00415973" w:rsidRPr="000832CC" w:rsidRDefault="00415973" w:rsidP="00415973">
      <w:r w:rsidRPr="000832CC">
        <w:t>Chris Taylor [journalist], 19 - ("How asteroid mining will save the Earth — and mint trillionaires," Mashable, 2019, accessed 12-13-2021, https://mashable.com/feature/asteroid-mining-space-economy)//ML</w:t>
      </w:r>
    </w:p>
    <w:p w14:paraId="5AAA0559" w14:textId="77777777" w:rsidR="00415973" w:rsidRPr="0097088D" w:rsidRDefault="00415973" w:rsidP="00415973">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w:t>
      </w:r>
      <w:r w:rsidRPr="00D141D2">
        <w:rPr>
          <w:rStyle w:val="StyleUnderline"/>
        </w:rPr>
        <w:t>— water which, with a little processing makes rocket fuel.</w:t>
      </w:r>
      <w:r w:rsidRPr="000832CC">
        <w:rPr>
          <w:rStyle w:val="StyleUnderline"/>
        </w:rPr>
        <w:t xml:space="preserve"> </w:t>
      </w:r>
      <w:r w:rsidRPr="00D62FC3">
        <w:rPr>
          <w:rStyle w:val="StyleUnderline"/>
          <w:highlight w:val="yellow"/>
        </w:rPr>
        <w:t xml:space="preserve">Which </w:t>
      </w:r>
      <w:r w:rsidRPr="00D141D2">
        <w:rPr>
          <w:rStyle w:val="StyleUnderline"/>
        </w:rPr>
        <w:t xml:space="preserve">in turn </w:t>
      </w:r>
      <w:r w:rsidRPr="00D62FC3">
        <w:rPr>
          <w:rStyle w:val="StyleUnderline"/>
          <w:highlight w:val="yellow"/>
        </w:rPr>
        <w:t>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w:t>
      </w:r>
      <w:r w:rsidRPr="00D141D2">
        <w:rPr>
          <w:rStyle w:val="StyleUnderline"/>
        </w:rPr>
        <w:t>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D141D2">
        <w:rPr>
          <w:sz w:val="12"/>
        </w:rPr>
        <w:t xml:space="preserve">. Again, this isn’t a great stretch: Using centrifugal force to simulate </w:t>
      </w:r>
      <w:r w:rsidRPr="00D141D2">
        <w:rPr>
          <w:sz w:val="12"/>
        </w:rPr>
        <w:lastRenderedPageBreak/>
        <w:t xml:space="preserve">gravity in space was first proposed by scientists in the 19th century. NASA has had workable designs for spinning cislunar habitats called </w:t>
      </w:r>
      <w:hyperlink r:id="rId22" w:tgtFrame="_blank" w:history="1">
        <w:r w:rsidRPr="00D141D2">
          <w:rPr>
            <w:rStyle w:val="Hyperlink"/>
            <w:rFonts w:eastAsiaTheme="majorEastAsia"/>
            <w:sz w:val="12"/>
          </w:rPr>
          <w:t>O’Neill cylinders</w:t>
        </w:r>
      </w:hyperlink>
      <w:r w:rsidRPr="00D141D2">
        <w:rPr>
          <w:sz w:val="12"/>
        </w:rPr>
        <w:t xml:space="preserve"> since the 1970s. We just haven’t funded them. ¶ But the trillionaires clearly </w:t>
      </w:r>
      <w:proofErr w:type="gramStart"/>
      <w:r w:rsidRPr="00D141D2">
        <w:rPr>
          <w:sz w:val="12"/>
        </w:rPr>
        <w:t>will.¶</w:t>
      </w:r>
      <w:proofErr w:type="gramEnd"/>
      <w:r w:rsidRPr="00D141D2">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D141D2">
        <w:rPr>
          <w:rStyle w:val="StyleUnderline"/>
        </w:rPr>
        <w:t xml:space="preserve">For those who worry about asteroids that could wipe out civilization — though luckily, </w:t>
      </w:r>
      <w:hyperlink r:id="rId23" w:tgtFrame="_blank" w:history="1">
        <w:r w:rsidRPr="00D141D2">
          <w:rPr>
            <w:rStyle w:val="StyleUnderline"/>
            <w:rFonts w:eastAsiaTheme="majorEastAsia"/>
          </w:rPr>
          <w:t>this isn't likely to happen any time soon</w:t>
        </w:r>
      </w:hyperlink>
      <w:r w:rsidRPr="00D141D2">
        <w:rPr>
          <w:rStyle w:val="StyleUnderline"/>
        </w:rPr>
        <w:t xml:space="preserve"> — here is a way for humanity to get proficient in moving them out of the way, fast. Indeed, the National Space Society has offered </w:t>
      </w:r>
      <w:hyperlink r:id="rId24" w:tgtFrame="_blank" w:history="1">
        <w:r w:rsidRPr="00D141D2">
          <w:rPr>
            <w:rStyle w:val="StyleUnderline"/>
            <w:rFonts w:eastAsiaTheme="majorEastAsia"/>
          </w:rPr>
          <w:t>a proposal</w:t>
        </w:r>
      </w:hyperlink>
      <w:r w:rsidRPr="00D141D2">
        <w:rPr>
          <w:rStyle w:val="StyleUnderline"/>
        </w:rPr>
        <w:t xml:space="preserve"> to capture the asteroid </w:t>
      </w:r>
      <w:proofErr w:type="spellStart"/>
      <w:r w:rsidRPr="00D141D2">
        <w:rPr>
          <w:rStyle w:val="StyleUnderline"/>
        </w:rPr>
        <w:t>Aphosis</w:t>
      </w:r>
      <w:proofErr w:type="spellEnd"/>
      <w:r w:rsidRPr="00D141D2">
        <w:rPr>
          <w:rStyle w:val="StyleUnderline"/>
        </w:rPr>
        <w:t xml:space="preserve"> (which is set to miss Earth in the year 2029, but </w:t>
      </w:r>
      <w:hyperlink r:id="rId25" w:tgtFrame="_blank" w:history="1">
        <w:r w:rsidRPr="00D141D2">
          <w:rPr>
            <w:rStyle w:val="StyleUnderline"/>
            <w:rFonts w:eastAsiaTheme="majorEastAsia"/>
          </w:rPr>
          <w:t>not by a very comfortable margin</w:t>
        </w:r>
      </w:hyperlink>
      <w:r w:rsidRPr="00D141D2">
        <w:rPr>
          <w:rStyle w:val="StyleUnderline"/>
        </w:rPr>
        <w:t>), keep it in orbit, and turn it into 150 small solar-power satellites, as a proof of concept.</w:t>
      </w:r>
      <w:r w:rsidRPr="00D141D2">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w:t>
      </w:r>
      <w:r w:rsidRPr="000832CC">
        <w:rPr>
          <w:sz w:val="12"/>
        </w:rPr>
        <w:t xml:space="preserve">. Astronomers have identified one </w:t>
      </w:r>
      <w:hyperlink r:id="rId26"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79C0FC8" w14:textId="77777777" w:rsidR="00415973" w:rsidRPr="00405D88" w:rsidRDefault="00415973" w:rsidP="00415973">
      <w:pPr>
        <w:pStyle w:val="Heading4"/>
        <w:rPr>
          <w:rFonts w:cs="Calibri"/>
        </w:rPr>
      </w:pPr>
      <w:r w:rsidRPr="00405D88">
        <w:rPr>
          <w:rFonts w:cs="Calibri"/>
        </w:rPr>
        <w:t>Warming causes extinction.</w:t>
      </w:r>
    </w:p>
    <w:p w14:paraId="49164D70" w14:textId="77777777" w:rsidR="00415973" w:rsidRPr="00405D88" w:rsidRDefault="00415973" w:rsidP="00415973">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77A59D19" w14:textId="77777777" w:rsidR="00415973" w:rsidRPr="00405D88" w:rsidRDefault="00415973" w:rsidP="00415973">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2788B900" w14:textId="5EA323C8" w:rsidR="00415973" w:rsidRDefault="0027712F" w:rsidP="00415973">
      <w:pPr>
        <w:pStyle w:val="Heading3"/>
      </w:pPr>
      <w:r>
        <w:lastRenderedPageBreak/>
        <w:t>1</w:t>
      </w:r>
    </w:p>
    <w:p w14:paraId="432E04A6" w14:textId="77777777" w:rsidR="00415973" w:rsidRDefault="00415973" w:rsidP="00415973">
      <w:pPr>
        <w:pStyle w:val="Heading4"/>
      </w:pPr>
      <w:r>
        <w:t xml:space="preserve">Interpretation: Appropriation is permanently taking property for exclusive use. </w:t>
      </w:r>
      <w:proofErr w:type="spellStart"/>
      <w:r>
        <w:t>Gorove</w:t>
      </w:r>
      <w:proofErr w:type="spellEnd"/>
      <w:r>
        <w:t xml:space="preserve"> 69:</w:t>
      </w:r>
    </w:p>
    <w:p w14:paraId="5775315D" w14:textId="77777777" w:rsidR="00415973" w:rsidRPr="000E4564" w:rsidRDefault="00415973" w:rsidP="00415973">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45F3AD8D" w14:textId="77777777" w:rsidR="00415973" w:rsidRPr="00E06594" w:rsidRDefault="00415973" w:rsidP="00415973">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3055E239" w14:textId="77777777" w:rsidR="00415973" w:rsidRPr="000B73E9" w:rsidRDefault="00415973" w:rsidP="00415973">
      <w:pPr>
        <w:pStyle w:val="Heading4"/>
        <w:rPr>
          <w:rFonts w:cs="Calibri"/>
        </w:rPr>
      </w:pPr>
      <w:r>
        <w:rPr>
          <w:rFonts w:cs="Calibri"/>
        </w:rPr>
        <w:t>Violation: nationalizing the space industry is extra-t because eliminating private appropriation doesn’t necessitate eliminating private companies. Empirics prove</w:t>
      </w:r>
    </w:p>
    <w:p w14:paraId="69D4830A" w14:textId="77777777" w:rsidR="00415973" w:rsidRPr="000B73E9" w:rsidRDefault="00415973" w:rsidP="00415973">
      <w:proofErr w:type="spellStart"/>
      <w:r w:rsidRPr="000B73E9">
        <w:rPr>
          <w:rStyle w:val="Style13ptBold"/>
        </w:rPr>
        <w:t>Saletta</w:t>
      </w:r>
      <w:proofErr w:type="spellEnd"/>
      <w:r w:rsidRPr="000B73E9">
        <w:rPr>
          <w:rStyle w:val="Style13ptBold"/>
        </w:rPr>
        <w:t xml:space="preserve"> Sterling &amp; </w:t>
      </w:r>
      <w:proofErr w:type="spellStart"/>
      <w:r w:rsidRPr="000B73E9">
        <w:rPr>
          <w:rStyle w:val="Style13ptBold"/>
        </w:rPr>
        <w:t>Orrman</w:t>
      </w:r>
      <w:proofErr w:type="spellEnd"/>
      <w:r w:rsidRPr="000B73E9">
        <w:rPr>
          <w:rStyle w:val="Style13ptBold"/>
        </w:rPr>
        <w:t>-Rossiter 18</w:t>
      </w:r>
      <w:r w:rsidRPr="000B73E9">
        <w:t xml:space="preserve"> [Sterling </w:t>
      </w:r>
      <w:proofErr w:type="spellStart"/>
      <w:r w:rsidRPr="000B73E9">
        <w:t>Saletta</w:t>
      </w:r>
      <w:proofErr w:type="spellEnd"/>
      <w:r w:rsidRPr="000B73E9">
        <w:t xml:space="preserve">, Morgan; </w:t>
      </w:r>
      <w:proofErr w:type="spellStart"/>
      <w:r w:rsidRPr="000B73E9">
        <w:t>Orrman</w:t>
      </w:r>
      <w:proofErr w:type="spellEnd"/>
      <w:r w:rsidRPr="000B73E9">
        <w:t xml:space="preserve">-Rossiter, Kevin (2018). Can space mining benefit all of </w:t>
      </w:r>
      <w:proofErr w:type="gramStart"/>
      <w:r w:rsidRPr="000B73E9">
        <w:t>humanity?:</w:t>
      </w:r>
      <w:proofErr w:type="gramEnd"/>
      <w:r w:rsidRPr="000B73E9">
        <w:t xml:space="preserve"> The resource fund and citizen's dividend model of Alaska, the ‘last frontier’. Space Policy, (), S0265964616300704–. </w:t>
      </w:r>
      <w:proofErr w:type="gramStart"/>
      <w:r w:rsidRPr="000B73E9">
        <w:t>doi:10.1016/j.spacepol</w:t>
      </w:r>
      <w:proofErr w:type="gramEnd"/>
      <w:r w:rsidRPr="000B73E9">
        <w:t>.2018.02.002] CT</w:t>
      </w:r>
    </w:p>
    <w:p w14:paraId="18B40AC6" w14:textId="77777777" w:rsidR="00415973" w:rsidRPr="008A11DC" w:rsidRDefault="00415973" w:rsidP="00415973">
      <w:pPr>
        <w:ind w:left="720"/>
        <w:rPr>
          <w:rStyle w:val="StyleUnderline"/>
        </w:rPr>
      </w:pPr>
      <w:r w:rsidRPr="000B73E9">
        <w:rPr>
          <w:rStyle w:val="Emphasis"/>
          <w:highlight w:val="green"/>
        </w:rPr>
        <w:t>Some</w:t>
      </w:r>
      <w:r w:rsidRPr="000B73E9">
        <w:rPr>
          <w:rStyle w:val="StyleUnderline"/>
        </w:rPr>
        <w:t xml:space="preserve"> advocates for the commercial exploitation of space </w:t>
      </w:r>
      <w:r w:rsidRPr="000B73E9">
        <w:rPr>
          <w:rStyle w:val="Emphasis"/>
          <w:highlight w:val="green"/>
        </w:rPr>
        <w:t>claim that the absence of property rights is a</w:t>
      </w:r>
      <w:r w:rsidRPr="000B73E9">
        <w:rPr>
          <w:rStyle w:val="StyleUnderline"/>
        </w:rPr>
        <w:t xml:space="preserve"> </w:t>
      </w:r>
      <w:r w:rsidRPr="000B73E9">
        <w:rPr>
          <w:rStyle w:val="Emphasis"/>
          <w:highlight w:val="green"/>
        </w:rPr>
        <w:t>barrier to</w:t>
      </w:r>
      <w:r w:rsidRPr="000B73E9">
        <w:rPr>
          <w:rStyle w:val="StyleUnderline"/>
        </w:rPr>
        <w:t xml:space="preserve"> such </w:t>
      </w:r>
      <w:r w:rsidRPr="000B73E9">
        <w:rPr>
          <w:rStyle w:val="Emphasis"/>
          <w:highlight w:val="green"/>
        </w:rPr>
        <w:t>ventures</w:t>
      </w:r>
      <w:r w:rsidRPr="000B73E9">
        <w:rPr>
          <w:rStyle w:val="StyleUnderline"/>
        </w:rPr>
        <w:t xml:space="preserve">, and </w:t>
      </w:r>
      <w:r w:rsidRPr="008A11DC">
        <w:rPr>
          <w:rStyle w:val="Emphasis"/>
        </w:rPr>
        <w:t>in particular to</w:t>
      </w:r>
      <w:r w:rsidRPr="008A11DC">
        <w:rPr>
          <w:rStyle w:val="StyleUnderline"/>
        </w:rPr>
        <w:t xml:space="preserve"> the </w:t>
      </w:r>
      <w:r w:rsidRPr="008A11DC">
        <w:rPr>
          <w:rStyle w:val="Emphasis"/>
        </w:rPr>
        <w:t>mining</w:t>
      </w:r>
      <w:r w:rsidRPr="008A11DC">
        <w:rPr>
          <w:rStyle w:val="StyleUnderline"/>
        </w:rPr>
        <w:t xml:space="preserve"> of celestial bodies such as the Moon or </w:t>
      </w:r>
      <w:proofErr w:type="gramStart"/>
      <w:r w:rsidRPr="008A11DC">
        <w:rPr>
          <w:rStyle w:val="StyleUnderline"/>
        </w:rPr>
        <w:t>near earth</w:t>
      </w:r>
      <w:proofErr w:type="gramEnd"/>
      <w:r w:rsidRPr="008A11DC">
        <w:rPr>
          <w:rStyle w:val="StyleUnderline"/>
        </w:rPr>
        <w:t xml:space="preserve"> asteroids</w:t>
      </w:r>
      <w:r w:rsidRPr="008A11DC">
        <w:rPr>
          <w:sz w:val="16"/>
        </w:rPr>
        <w:t xml:space="preserve"> [35]. </w:t>
      </w:r>
      <w:r w:rsidRPr="008A11DC">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8A11DC">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8A11DC">
        <w:rPr>
          <w:sz w:val="16"/>
        </w:rPr>
        <w:t>i.e.</w:t>
      </w:r>
      <w:proofErr w:type="gramEnd"/>
      <w:r w:rsidRPr="008A11DC">
        <w:rPr>
          <w:sz w:val="16"/>
        </w:rPr>
        <w:t xml:space="preserve"> the OST [40]. </w:t>
      </w:r>
      <w:r w:rsidRPr="008A11DC">
        <w:rPr>
          <w:rStyle w:val="StyleUnderline"/>
        </w:rPr>
        <w:t>How such eventual exploitation occurs, and under what precise national and international regulatory and licensing regimes, is thus still a matter for the future to decide.</w:t>
      </w:r>
    </w:p>
    <w:p w14:paraId="4E0E163C" w14:textId="77777777" w:rsidR="00415973" w:rsidRPr="000B73E9" w:rsidRDefault="00415973" w:rsidP="00415973">
      <w:pPr>
        <w:ind w:left="720"/>
        <w:rPr>
          <w:sz w:val="16"/>
        </w:rPr>
      </w:pPr>
      <w:r w:rsidRPr="008A11DC">
        <w:rPr>
          <w:rStyle w:val="StyleUnderline"/>
        </w:rPr>
        <w:t xml:space="preserve">On the other hand, it has also been suggested that modifications and </w:t>
      </w:r>
      <w:r w:rsidRPr="008A11DC">
        <w:rPr>
          <w:rStyle w:val="Emphasis"/>
        </w:rPr>
        <w:t xml:space="preserve">additions to the OST based on terrestrial models </w:t>
      </w:r>
      <w:r w:rsidRPr="008A11DC">
        <w:rPr>
          <w:rStyle w:val="StyleUnderline"/>
        </w:rPr>
        <w:t>will</w:t>
      </w:r>
      <w:r w:rsidRPr="008A11DC">
        <w:rPr>
          <w:rStyle w:val="Emphasis"/>
        </w:rPr>
        <w:t xml:space="preserve"> provide sufficient guarantee of the right to</w:t>
      </w:r>
      <w:r w:rsidRPr="008A11DC">
        <w:rPr>
          <w:rStyle w:val="StyleUnderline"/>
        </w:rPr>
        <w:t xml:space="preserve"> make </w:t>
      </w:r>
      <w:r w:rsidRPr="008A11DC">
        <w:rPr>
          <w:rStyle w:val="Emphasis"/>
        </w:rPr>
        <w:t>profits</w:t>
      </w:r>
      <w:r w:rsidRPr="008A11DC">
        <w:rPr>
          <w:rStyle w:val="StyleUnderline"/>
        </w:rPr>
        <w:t xml:space="preserve"> from the exploitation of outer space resources.</w:t>
      </w:r>
      <w:r w:rsidRPr="008A11DC">
        <w:rPr>
          <w:sz w:val="16"/>
        </w:rPr>
        <w:t xml:space="preserve"> Henry </w:t>
      </w:r>
      <w:proofErr w:type="spellStart"/>
      <w:r w:rsidRPr="008A11DC">
        <w:rPr>
          <w:sz w:val="16"/>
        </w:rPr>
        <w:t>Hertzfeld</w:t>
      </w:r>
      <w:proofErr w:type="spellEnd"/>
      <w:r w:rsidRPr="008A11DC">
        <w:rPr>
          <w:sz w:val="16"/>
        </w:rPr>
        <w:t xml:space="preserve"> and Frans von der Dunk argue the current regime does not pose a problem for exploitation rights and that terrestrial models</w:t>
      </w:r>
      <w:r w:rsidRPr="000B73E9">
        <w:rPr>
          <w:sz w:val="16"/>
        </w:rPr>
        <w:t xml:space="preserve"> would allow private ventures the right to reasonable returns on investment from resource exploitation in space [41]. </w:t>
      </w:r>
      <w:r w:rsidRPr="000B73E9">
        <w:rPr>
          <w:rStyle w:val="StyleUnderline"/>
        </w:rPr>
        <w:t xml:space="preserve">Furthermore, in addition to important, and possibly irreconcilable, differences between a California gold rush style approach and the OST [42], </w:t>
      </w:r>
      <w:r w:rsidRPr="000B73E9">
        <w:rPr>
          <w:rStyle w:val="Emphasis"/>
          <w:highlight w:val="green"/>
        </w:rPr>
        <w:t>arguments suggesting</w:t>
      </w:r>
      <w:r w:rsidRPr="000B73E9">
        <w:rPr>
          <w:rStyle w:val="StyleUnderline"/>
        </w:rPr>
        <w:t xml:space="preserve"> fee-simple or similar </w:t>
      </w:r>
      <w:r w:rsidRPr="000B73E9">
        <w:rPr>
          <w:rStyle w:val="Emphasis"/>
          <w:highlight w:val="green"/>
        </w:rPr>
        <w:t>ownership is necessary</w:t>
      </w:r>
      <w:r w:rsidRPr="000B73E9">
        <w:rPr>
          <w:rStyle w:val="StyleUnderline"/>
        </w:rPr>
        <w:t xml:space="preserve"> for profitable private outer space resource exploitation simply </w:t>
      </w:r>
      <w:r w:rsidRPr="000B73E9">
        <w:rPr>
          <w:rStyle w:val="Emphasis"/>
          <w:highlight w:val="green"/>
        </w:rPr>
        <w:t xml:space="preserve">do not stand in the face </w:t>
      </w:r>
      <w:r w:rsidRPr="000B73E9">
        <w:rPr>
          <w:rStyle w:val="StyleUnderline"/>
        </w:rPr>
        <w:t>of</w:t>
      </w:r>
      <w:r w:rsidRPr="000B73E9">
        <w:rPr>
          <w:rStyle w:val="Emphasis"/>
        </w:rPr>
        <w:t xml:space="preserve"> </w:t>
      </w:r>
      <w:r w:rsidRPr="000B73E9">
        <w:rPr>
          <w:rStyle w:val="StyleUnderline"/>
        </w:rPr>
        <w:t>contrary evidence from numerous terrestrial examples</w:t>
      </w:r>
      <w:r w:rsidRPr="008A11DC">
        <w:rPr>
          <w:rStyle w:val="StyleUnderline"/>
        </w:rPr>
        <w:t>.</w:t>
      </w:r>
      <w:r w:rsidRPr="008A11DC">
        <w:rPr>
          <w:rStyle w:val="Emphasis"/>
        </w:rPr>
        <w:t xml:space="preserve"> </w:t>
      </w:r>
      <w:r w:rsidRPr="008A11DC">
        <w:rPr>
          <w:rStyle w:val="Emphasis"/>
        </w:rPr>
        <w:lastRenderedPageBreak/>
        <w:t xml:space="preserve">These include </w:t>
      </w:r>
      <w:r w:rsidRPr="000B73E9">
        <w:rPr>
          <w:rStyle w:val="Emphasis"/>
          <w:highlight w:val="green"/>
        </w:rPr>
        <w:t xml:space="preserve">offshore oil drilling, mining, </w:t>
      </w:r>
      <w:proofErr w:type="gramStart"/>
      <w:r w:rsidRPr="000B73E9">
        <w:rPr>
          <w:rStyle w:val="Emphasis"/>
          <w:highlight w:val="green"/>
        </w:rPr>
        <w:t>timber</w:t>
      </w:r>
      <w:proofErr w:type="gramEnd"/>
      <w:r w:rsidRPr="000B73E9">
        <w:rPr>
          <w:rStyle w:val="Emphasis"/>
          <w:highlight w:val="green"/>
        </w:rPr>
        <w:t xml:space="preserve"> and grazing operations</w:t>
      </w:r>
      <w:r w:rsidRPr="000B73E9">
        <w:rPr>
          <w:rStyle w:val="StyleUnderline"/>
        </w:rPr>
        <w:t xml:space="preserve"> in the United States and internationally </w:t>
      </w:r>
      <w:r w:rsidRPr="000B73E9">
        <w:rPr>
          <w:rStyle w:val="Emphasis"/>
          <w:highlight w:val="green"/>
        </w:rPr>
        <w:t>which are regularly and profitably undertaken without ownership</w:t>
      </w:r>
      <w:r w:rsidRPr="000B73E9">
        <w:rPr>
          <w:sz w:val="16"/>
        </w:rPr>
        <w:t xml:space="preserve"> [43]. Thus P. M. Sterns and L. I. </w:t>
      </w:r>
      <w:proofErr w:type="spellStart"/>
      <w:r w:rsidRPr="000B73E9">
        <w:rPr>
          <w:sz w:val="16"/>
        </w:rPr>
        <w:t>Tennen</w:t>
      </w:r>
      <w:proofErr w:type="spellEnd"/>
      <w:r w:rsidRPr="000B73E9">
        <w:rPr>
          <w:sz w:val="16"/>
        </w:rPr>
        <w:t xml:space="preserve"> argue that the current international regime does provide an adequate framework for commercial development in space, that fee-simple ownership is unnecessary and:</w:t>
      </w:r>
    </w:p>
    <w:p w14:paraId="0D77E081" w14:textId="77777777" w:rsidR="00415973" w:rsidRDefault="00415973" w:rsidP="00415973">
      <w:pPr>
        <w:pStyle w:val="Heading4"/>
      </w:pPr>
      <w:r>
        <w:t xml:space="preserve">Vote neg – two impacts: </w:t>
      </w:r>
    </w:p>
    <w:p w14:paraId="4AEC6D22" w14:textId="77777777" w:rsidR="00415973" w:rsidRDefault="00415973" w:rsidP="00415973">
      <w:pPr>
        <w:pStyle w:val="Heading4"/>
        <w:numPr>
          <w:ilvl w:val="0"/>
          <w:numId w:val="14"/>
        </w:numPr>
      </w:pPr>
      <w:r>
        <w:t xml:space="preserve">Limits. Allowing them to fiat away private entities allows them to solve all of capitalism without any solvency debate, which destroys core neg ground and forces us to debate only generic </w:t>
      </w:r>
      <w:proofErr w:type="gramStart"/>
      <w:r>
        <w:t>cap-good</w:t>
      </w:r>
      <w:proofErr w:type="gramEnd"/>
      <w:r>
        <w:t xml:space="preserve">. </w:t>
      </w:r>
    </w:p>
    <w:p w14:paraId="6B239B00" w14:textId="77777777" w:rsidR="00415973" w:rsidRDefault="00415973" w:rsidP="00415973">
      <w:pPr>
        <w:pStyle w:val="Heading4"/>
        <w:numPr>
          <w:ilvl w:val="0"/>
          <w:numId w:val="14"/>
        </w:numPr>
      </w:pPr>
      <w:r>
        <w:t xml:space="preserve">Topic education. The core of the topic is whether private ownership is necessarily key for space expansion, not private companies in general. </w:t>
      </w:r>
      <w:proofErr w:type="gramStart"/>
      <w:r>
        <w:t>Otherwise</w:t>
      </w:r>
      <w:proofErr w:type="gramEnd"/>
      <w:r>
        <w:t xml:space="preserve"> the topic committee would’ve made the topic “Private space companies ought to be banned from outer space” </w:t>
      </w:r>
    </w:p>
    <w:p w14:paraId="4FFE2D2F" w14:textId="77777777" w:rsidR="00415973" w:rsidRPr="001B7D52" w:rsidRDefault="00415973" w:rsidP="00415973"/>
    <w:p w14:paraId="65184A59" w14:textId="77777777" w:rsidR="00415973" w:rsidRPr="001B7D52" w:rsidRDefault="00415973" w:rsidP="00415973">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0F0E495B" w14:textId="1A65B105" w:rsidR="00415973" w:rsidRDefault="00415973" w:rsidP="00415973">
      <w:pPr>
        <w:pStyle w:val="Heading1"/>
      </w:pPr>
      <w:r>
        <w:lastRenderedPageBreak/>
        <w:t>Case</w:t>
      </w:r>
    </w:p>
    <w:p w14:paraId="595CB906" w14:textId="4D0D3746" w:rsidR="00415973" w:rsidRPr="004462FD" w:rsidRDefault="00415973" w:rsidP="00415973">
      <w:pPr>
        <w:pStyle w:val="Heading3"/>
      </w:pPr>
      <w:r>
        <w:lastRenderedPageBreak/>
        <w:t>Framing</w:t>
      </w:r>
    </w:p>
    <w:p w14:paraId="5532F76A" w14:textId="77777777" w:rsidR="00415973" w:rsidRDefault="00415973" w:rsidP="00415973">
      <w:pPr>
        <w:pStyle w:val="Heading4"/>
        <w:numPr>
          <w:ilvl w:val="0"/>
          <w:numId w:val="12"/>
        </w:numPr>
      </w:pPr>
      <w:r>
        <w:t xml:space="preserve">We outweigh under truth testing - the only way to make a moral statement is to assess the outcomes of decisions made assuming that statement. If we prove that it’s good to allow private appropriation of outer space, then we’ve disproven that it’s unjust, meaning all our offense links </w:t>
      </w:r>
    </w:p>
    <w:p w14:paraId="1F4A8E5A" w14:textId="77777777" w:rsidR="00415973" w:rsidRPr="004462FD" w:rsidRDefault="00415973" w:rsidP="00415973">
      <w:pPr>
        <w:pStyle w:val="Heading4"/>
        <w:numPr>
          <w:ilvl w:val="0"/>
          <w:numId w:val="12"/>
        </w:numPr>
      </w:pPr>
      <w:r>
        <w:t xml:space="preserve">The role of the ballot is to determine the desirability of the AFF method---Anything else destroys the stasis of contestation provided by the topic which unpredictably denies us </w:t>
      </w:r>
      <w:proofErr w:type="gramStart"/>
      <w:r>
        <w:t>all of</w:t>
      </w:r>
      <w:proofErr w:type="gramEnd"/>
      <w:r>
        <w:t xml:space="preserve"> the 1AC the impact is clash---that outweighs and turns all their offense because it’s intrinsic to debate and lets us best export our strategies</w:t>
      </w:r>
    </w:p>
    <w:p w14:paraId="0A43DB4E" w14:textId="77777777" w:rsidR="00415973" w:rsidRPr="00D610CC" w:rsidRDefault="00415973" w:rsidP="00415973">
      <w:pPr>
        <w:pStyle w:val="Heading4"/>
        <w:numPr>
          <w:ilvl w:val="0"/>
          <w:numId w:val="12"/>
        </w:numPr>
        <w:rPr>
          <w:rFonts w:cs="Calibri"/>
        </w:rPr>
      </w:pPr>
      <w:r w:rsidRPr="00D610CC">
        <w:rPr>
          <w:rFonts w:cs="Calibri"/>
        </w:rPr>
        <w:t xml:space="preserve">Extinction </w:t>
      </w:r>
      <w:r w:rsidRPr="00D610CC">
        <w:rPr>
          <w:rFonts w:cs="Calibri"/>
          <w:u w:val="single"/>
        </w:rPr>
        <w:t>must outweigh</w:t>
      </w:r>
      <w:r w:rsidRPr="00D610CC">
        <w:rPr>
          <w:rFonts w:cs="Calibri"/>
        </w:rPr>
        <w:t xml:space="preserve"> – moral uncertainty demands we preserve the conditions for life, even a </w:t>
      </w:r>
      <w:r w:rsidRPr="00D610CC">
        <w:rPr>
          <w:rFonts w:cs="Calibri"/>
          <w:u w:val="single"/>
        </w:rPr>
        <w:t>tiny risk</w:t>
      </w:r>
      <w:r w:rsidRPr="00D610CC">
        <w:rPr>
          <w:rFonts w:cs="Calibri"/>
        </w:rPr>
        <w:t xml:space="preserve"> outweighs, and future gains in quality of life </w:t>
      </w:r>
      <w:r w:rsidRPr="00D610CC">
        <w:rPr>
          <w:rFonts w:cs="Calibri"/>
          <w:u w:val="single"/>
        </w:rPr>
        <w:t>ensure</w:t>
      </w:r>
      <w:r w:rsidRPr="00D610CC">
        <w:rPr>
          <w:rFonts w:cs="Calibri"/>
        </w:rPr>
        <w:t xml:space="preserve"> it’s a prior question </w:t>
      </w:r>
    </w:p>
    <w:p w14:paraId="6840F32F" w14:textId="77777777" w:rsidR="00415973" w:rsidRPr="00D610CC" w:rsidRDefault="00415973" w:rsidP="00415973">
      <w:r w:rsidRPr="00D610CC">
        <w:rPr>
          <w:rStyle w:val="Style13ptBold"/>
        </w:rPr>
        <w:t>Todd 17</w:t>
      </w:r>
      <w:r w:rsidRPr="00D610CC">
        <w:t xml:space="preserve"> [Ben has a 1st from Oxford in Physics and Philosophy, has published in Climate Physics, once kick-boxed for Oxford, and speaks Chinese, badly. "The case for reducing extinction risk." </w:t>
      </w:r>
      <w:hyperlink r:id="rId29" w:history="1">
        <w:r w:rsidRPr="00D610CC">
          <w:rPr>
            <w:rStyle w:val="Hyperlink"/>
          </w:rPr>
          <w:t>https://80000hours.org/articles/extinction-risk/</w:t>
        </w:r>
      </w:hyperlink>
      <w:r w:rsidRPr="00D610CC">
        <w:t xml:space="preserve">] </w:t>
      </w:r>
      <w:proofErr w:type="spellStart"/>
      <w:r w:rsidRPr="00D610CC">
        <w:t>brett</w:t>
      </w:r>
      <w:proofErr w:type="spellEnd"/>
    </w:p>
    <w:p w14:paraId="1EBE4697" w14:textId="77777777" w:rsidR="00415973" w:rsidRDefault="00415973" w:rsidP="00415973">
      <w:pPr>
        <w:rPr>
          <w:sz w:val="8"/>
        </w:rPr>
      </w:pPr>
      <w:r w:rsidRPr="00D610CC">
        <w:rPr>
          <w:sz w:val="8"/>
        </w:rPr>
        <w:t xml:space="preserve">In this new age, </w:t>
      </w:r>
      <w:r w:rsidRPr="00D610CC">
        <w:rPr>
          <w:rStyle w:val="StyleUnderline"/>
        </w:rPr>
        <w:t xml:space="preserve">what should be our </w:t>
      </w:r>
      <w:r w:rsidRPr="00D610CC">
        <w:rPr>
          <w:sz w:val="8"/>
        </w:rPr>
        <w:t>biggest priority</w:t>
      </w:r>
      <w:r w:rsidRPr="00D610CC">
        <w:rPr>
          <w:rStyle w:val="StyleUnderline"/>
        </w:rPr>
        <w:t xml:space="preserve"> as a </w:t>
      </w:r>
      <w:proofErr w:type="spellStart"/>
      <w:r w:rsidRPr="00D610CC">
        <w:rPr>
          <w:rStyle w:val="StyleUnderline"/>
        </w:rPr>
        <w:t>civilisation</w:t>
      </w:r>
      <w:proofErr w:type="spellEnd"/>
      <w:r w:rsidRPr="00D610CC">
        <w:rPr>
          <w:rStyle w:val="StyleUnderline"/>
        </w:rPr>
        <w:t>?</w:t>
      </w:r>
      <w:r w:rsidRPr="00D610CC">
        <w:rPr>
          <w:sz w:val="8"/>
        </w:rPr>
        <w:t xml:space="preserve"> Improving technology? Helping the poor? Changing the political system? Here’s a suggestion that’s not so often discussed: </w:t>
      </w:r>
      <w:r w:rsidRPr="00D610CC">
        <w:rPr>
          <w:rStyle w:val="StyleUnderline"/>
          <w:highlight w:val="green"/>
        </w:rPr>
        <w:t xml:space="preserve">our </w:t>
      </w:r>
      <w:proofErr w:type="gramStart"/>
      <w:r w:rsidRPr="00D610CC">
        <w:rPr>
          <w:rStyle w:val="StyleUnderline"/>
          <w:highlight w:val="green"/>
        </w:rPr>
        <w:t>first priority</w:t>
      </w:r>
      <w:proofErr w:type="gramEnd"/>
      <w:r w:rsidRPr="00D610CC">
        <w:rPr>
          <w:rStyle w:val="StyleUnderline"/>
          <w:highlight w:val="green"/>
        </w:rPr>
        <w:t xml:space="preserve"> should be to </w:t>
      </w:r>
      <w:r w:rsidRPr="00D610CC">
        <w:rPr>
          <w:rStyle w:val="Emphasis"/>
          <w:highlight w:val="green"/>
        </w:rPr>
        <w:t>survive</w:t>
      </w:r>
      <w:r w:rsidRPr="00D610CC">
        <w:rPr>
          <w:sz w:val="8"/>
        </w:rPr>
        <w:t xml:space="preserve">. </w:t>
      </w:r>
      <w:r w:rsidRPr="00D610CC">
        <w:rPr>
          <w:rStyle w:val="StyleUnderline"/>
        </w:rPr>
        <w:t xml:space="preserve">So long as </w:t>
      </w:r>
      <w:proofErr w:type="spellStart"/>
      <w:r w:rsidRPr="00D610CC">
        <w:rPr>
          <w:rStyle w:val="StyleUnderline"/>
        </w:rPr>
        <w:t>civilisation</w:t>
      </w:r>
      <w:proofErr w:type="spellEnd"/>
      <w:r w:rsidRPr="00D610CC">
        <w:rPr>
          <w:rStyle w:val="StyleUnderline"/>
        </w:rPr>
        <w:t xml:space="preserve"> continues to exist, </w:t>
      </w:r>
      <w:r w:rsidRPr="00D610CC">
        <w:rPr>
          <w:rStyle w:val="StyleUnderline"/>
          <w:highlight w:val="green"/>
        </w:rPr>
        <w:t>we’ll have the chance to solve</w:t>
      </w:r>
      <w:r w:rsidRPr="00D610CC">
        <w:rPr>
          <w:rStyle w:val="StyleUnderline"/>
        </w:rPr>
        <w:t xml:space="preserve"> all our </w:t>
      </w:r>
      <w:r w:rsidRPr="00D610CC">
        <w:rPr>
          <w:rStyle w:val="Emphasis"/>
          <w:highlight w:val="green"/>
        </w:rPr>
        <w:t xml:space="preserve">other </w:t>
      </w:r>
      <w:proofErr w:type="gramStart"/>
      <w:r w:rsidRPr="00D610CC">
        <w:rPr>
          <w:rStyle w:val="Emphasis"/>
          <w:highlight w:val="green"/>
        </w:rPr>
        <w:t>problems</w:t>
      </w:r>
      <w:r w:rsidRPr="00D610CC">
        <w:rPr>
          <w:rStyle w:val="StyleUnderline"/>
        </w:rPr>
        <w:t>, and</w:t>
      </w:r>
      <w:proofErr w:type="gramEnd"/>
      <w:r w:rsidRPr="00D610CC">
        <w:rPr>
          <w:rStyle w:val="StyleUnderline"/>
        </w:rPr>
        <w:t xml:space="preserve"> have a far better future. But </w:t>
      </w:r>
      <w:r w:rsidRPr="00D610CC">
        <w:rPr>
          <w:rStyle w:val="Emphasis"/>
          <w:highlight w:val="green"/>
        </w:rPr>
        <w:t>if we go extinct, that’s it</w:t>
      </w:r>
      <w:r w:rsidRPr="00D610CC">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D610CC">
        <w:rPr>
          <w:sz w:val="8"/>
        </w:rPr>
        <w:t>looked into</w:t>
      </w:r>
      <w:proofErr w:type="gramEnd"/>
      <w:r w:rsidRPr="00D610CC">
        <w:rPr>
          <w:sz w:val="8"/>
        </w:rPr>
        <w:t xml:space="preserve"> it, we changed our minds. As we’ll see, researchers who study these issues think the risks are over one thousand times </w:t>
      </w:r>
      <w:proofErr w:type="gramStart"/>
      <w:r w:rsidRPr="00D610CC">
        <w:rPr>
          <w:sz w:val="8"/>
        </w:rPr>
        <w:t>higher, and</w:t>
      </w:r>
      <w:proofErr w:type="gramEnd"/>
      <w:r w:rsidRPr="00D610CC">
        <w:rPr>
          <w:sz w:val="8"/>
        </w:rPr>
        <w:t xml:space="preserve"> are probably increasing. These concerns have started a new movement working to safeguard </w:t>
      </w:r>
      <w:proofErr w:type="spellStart"/>
      <w:r w:rsidRPr="00D610CC">
        <w:rPr>
          <w:sz w:val="8"/>
        </w:rPr>
        <w:t>civilisation</w:t>
      </w:r>
      <w:proofErr w:type="spellEnd"/>
      <w:r w:rsidRPr="00D610CC">
        <w:rPr>
          <w:sz w:val="8"/>
        </w:rPr>
        <w:t xml:space="preserve">, which has been joined by Stephen Hawking, Max </w:t>
      </w:r>
      <w:proofErr w:type="spellStart"/>
      <w:r w:rsidRPr="00D610CC">
        <w:rPr>
          <w:sz w:val="8"/>
        </w:rPr>
        <w:t>Tegmark</w:t>
      </w:r>
      <w:proofErr w:type="spellEnd"/>
      <w:r w:rsidRPr="00D610CC">
        <w:rPr>
          <w:sz w:val="8"/>
        </w:rPr>
        <w:t xml:space="preserve">, and new institutes founded by researchers at Cambridge, MIT, Oxford, and elsewhere. In the rest of this article, we cover the greatest risks to </w:t>
      </w:r>
      <w:proofErr w:type="spellStart"/>
      <w:r w:rsidRPr="00D610CC">
        <w:rPr>
          <w:sz w:val="8"/>
        </w:rPr>
        <w:t>civilisation</w:t>
      </w:r>
      <w:proofErr w:type="spellEnd"/>
      <w:r w:rsidRPr="00D610CC">
        <w:rPr>
          <w:sz w:val="8"/>
        </w:rPr>
        <w:t xml:space="preserve">, including some that might be bigger than nuclear war and climate change. We then make the case that reducing these risks could be the most important thing you do with your </w:t>
      </w:r>
      <w:proofErr w:type="gramStart"/>
      <w:r w:rsidRPr="00D610CC">
        <w:rPr>
          <w:sz w:val="8"/>
        </w:rPr>
        <w:t>life, and</w:t>
      </w:r>
      <w:proofErr w:type="gramEnd"/>
      <w:r w:rsidRPr="00D610CC">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D610CC">
        <w:rPr>
          <w:sz w:val="8"/>
        </w:rPr>
        <w:t>chance</w:t>
      </w:r>
      <w:proofErr w:type="gramEnd"/>
      <w:r w:rsidRPr="00D610CC">
        <w:rPr>
          <w:sz w:val="8"/>
        </w:rPr>
        <w:t xml:space="preserve"> of extinction in the next 50 years — what many people think the risk is — must be an underestimate. Naturally occurring existential risks can be estimated pretty accurately from </w:t>
      </w:r>
      <w:proofErr w:type="gramStart"/>
      <w:r w:rsidRPr="00D610CC">
        <w:rPr>
          <w:sz w:val="8"/>
        </w:rPr>
        <w:t>history, and</w:t>
      </w:r>
      <w:proofErr w:type="gramEnd"/>
      <w:r w:rsidRPr="00D610CC">
        <w:rPr>
          <w:sz w:val="8"/>
        </w:rPr>
        <w:t xml:space="preserve"> are much higher. If Earth was hit by a 1km-wide asteroid, there’s a chance that </w:t>
      </w:r>
      <w:proofErr w:type="spellStart"/>
      <w:r w:rsidRPr="00D610CC">
        <w:rPr>
          <w:sz w:val="8"/>
        </w:rPr>
        <w:t>civilisation</w:t>
      </w:r>
      <w:proofErr w:type="spellEnd"/>
      <w:r w:rsidRPr="00D610CC">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D610CC">
        <w:rPr>
          <w:sz w:val="8"/>
        </w:rPr>
        <w:t>this is why</w:t>
      </w:r>
      <w:proofErr w:type="gramEnd"/>
      <w:r w:rsidRPr="00D610CC">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D610CC">
        <w:rPr>
          <w:sz w:val="8"/>
        </w:rPr>
        <w:t>civilisation</w:t>
      </w:r>
      <w:proofErr w:type="spellEnd"/>
      <w:r w:rsidRPr="00D610CC">
        <w:rPr>
          <w:sz w:val="8"/>
        </w:rPr>
        <w:t xml:space="preserve"> does some terrible things, such as factory farming. But as you can see in the data, many important measures of </w:t>
      </w:r>
      <w:r w:rsidRPr="00D610CC">
        <w:rPr>
          <w:rStyle w:val="Emphasis"/>
          <w:highlight w:val="green"/>
        </w:rPr>
        <w:t>progress</w:t>
      </w:r>
      <w:r w:rsidRPr="00D610CC">
        <w:rPr>
          <w:rStyle w:val="Emphasis"/>
        </w:rPr>
        <w:t xml:space="preserve"> have </w:t>
      </w:r>
      <w:r w:rsidRPr="00D610CC">
        <w:rPr>
          <w:rStyle w:val="Emphasis"/>
          <w:highlight w:val="green"/>
        </w:rPr>
        <w:t>improved dramatically</w:t>
      </w:r>
      <w:r w:rsidRPr="00D610CC">
        <w:rPr>
          <w:sz w:val="8"/>
        </w:rPr>
        <w:t xml:space="preserve">. More to the point, no matter what you think has happened in the past, if we look forward, improving technology, political </w:t>
      </w:r>
      <w:proofErr w:type="spellStart"/>
      <w:r w:rsidRPr="00D610CC">
        <w:rPr>
          <w:sz w:val="8"/>
        </w:rPr>
        <w:t>organisation</w:t>
      </w:r>
      <w:proofErr w:type="spellEnd"/>
      <w:r w:rsidRPr="00D610CC">
        <w:rPr>
          <w:sz w:val="8"/>
        </w:rPr>
        <w:t xml:space="preserve"> and freedom gives </w:t>
      </w:r>
      <w:r w:rsidRPr="00D610CC">
        <w:rPr>
          <w:rStyle w:val="StyleUnderline"/>
          <w:highlight w:val="green"/>
        </w:rPr>
        <w:t>our descendants</w:t>
      </w:r>
      <w:r w:rsidRPr="00D610CC">
        <w:rPr>
          <w:sz w:val="8"/>
        </w:rPr>
        <w:t xml:space="preserve"> the potential to solve our current problems, and </w:t>
      </w:r>
      <w:r w:rsidRPr="00D610CC">
        <w:rPr>
          <w:rStyle w:val="StyleUnderline"/>
          <w:highlight w:val="green"/>
        </w:rPr>
        <w:t xml:space="preserve">have </w:t>
      </w:r>
      <w:r w:rsidRPr="00D610CC">
        <w:rPr>
          <w:rStyle w:val="Emphasis"/>
          <w:highlight w:val="green"/>
        </w:rPr>
        <w:t>vastly better lives</w:t>
      </w:r>
      <w:r w:rsidRPr="00D610CC">
        <w:rPr>
          <w:sz w:val="8"/>
        </w:rPr>
        <w:t xml:space="preserve">.12 </w:t>
      </w:r>
      <w:r w:rsidRPr="00D610CC">
        <w:rPr>
          <w:rStyle w:val="StyleUnderline"/>
        </w:rPr>
        <w:t>It is possible to end poverty</w:t>
      </w:r>
      <w:r w:rsidRPr="00D610CC">
        <w:rPr>
          <w:sz w:val="8"/>
        </w:rPr>
        <w:t xml:space="preserve">, </w:t>
      </w:r>
      <w:r w:rsidRPr="00D610CC">
        <w:rPr>
          <w:rStyle w:val="StyleUnderline"/>
        </w:rPr>
        <w:t>prevent climate change, alleviate suffering, and more</w:t>
      </w:r>
      <w:r w:rsidRPr="00D610CC">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D610CC">
        <w:rPr>
          <w:rStyle w:val="StyleUnderline"/>
        </w:rPr>
        <w:t>Each</w:t>
      </w:r>
      <w:r w:rsidRPr="00D610CC">
        <w:rPr>
          <w:sz w:val="8"/>
        </w:rPr>
        <w:t xml:space="preserve"> time we discover a </w:t>
      </w:r>
      <w:r w:rsidRPr="00D610CC">
        <w:rPr>
          <w:rStyle w:val="StyleUnderline"/>
        </w:rPr>
        <w:t>new technology</w:t>
      </w:r>
      <w:r w:rsidRPr="00D610CC">
        <w:rPr>
          <w:sz w:val="8"/>
        </w:rPr>
        <w:t xml:space="preserve">, most of the time it </w:t>
      </w:r>
      <w:r w:rsidRPr="00D610CC">
        <w:rPr>
          <w:rStyle w:val="StyleUnderline"/>
        </w:rPr>
        <w:t>yields huge benefits</w:t>
      </w:r>
      <w:r w:rsidRPr="00D610CC">
        <w:rPr>
          <w:sz w:val="8"/>
        </w:rPr>
        <w:t xml:space="preserve">. But there’s also a chance we discover a technology with more destructive power than we </w:t>
      </w:r>
      <w:proofErr w:type="gramStart"/>
      <w:r w:rsidRPr="00D610CC">
        <w:rPr>
          <w:sz w:val="8"/>
        </w:rPr>
        <w:t>have the ability to</w:t>
      </w:r>
      <w:proofErr w:type="gramEnd"/>
      <w:r w:rsidRPr="00D610CC">
        <w:rPr>
          <w:sz w:val="8"/>
        </w:rPr>
        <w:t xml:space="preserve"> wisely use. And so, although </w:t>
      </w:r>
      <w:r w:rsidRPr="00D610CC">
        <w:rPr>
          <w:rStyle w:val="StyleUnderline"/>
        </w:rPr>
        <w:t>the present generation lives in the most prosperous period in human history</w:t>
      </w:r>
      <w:r w:rsidRPr="00D610CC">
        <w:rPr>
          <w:sz w:val="8"/>
        </w:rPr>
        <w:t xml:space="preserve">, it’s plausibly also the most dangerous. The first destructive technology of this kind was nuclear weapons. Nuclear weapons: a history of near-misses Today we all have North Korea’s nuclear </w:t>
      </w:r>
      <w:proofErr w:type="spellStart"/>
      <w:r w:rsidRPr="00D610CC">
        <w:rPr>
          <w:sz w:val="8"/>
        </w:rPr>
        <w:t>programme</w:t>
      </w:r>
      <w:proofErr w:type="spellEnd"/>
      <w:r w:rsidRPr="00D610CC">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D610CC">
        <w:rPr>
          <w:sz w:val="8"/>
        </w:rPr>
        <w:t>anyway, and</w:t>
      </w:r>
      <w:proofErr w:type="gramEnd"/>
      <w:r w:rsidRPr="00D610CC">
        <w:rPr>
          <w:sz w:val="8"/>
        </w:rPr>
        <w:t xml:space="preserve"> decided against invading. An invasion of Cuba might well have triggered nuclear war; it later emerged that Castro was in </w:t>
      </w:r>
      <w:proofErr w:type="spellStart"/>
      <w:r w:rsidRPr="00D610CC">
        <w:rPr>
          <w:sz w:val="8"/>
        </w:rPr>
        <w:t>favour</w:t>
      </w:r>
      <w:proofErr w:type="spellEnd"/>
      <w:r w:rsidRPr="00D610CC">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disagreed, preventing war. Thanks to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we narrowly averted a global catastrophic risk from nuclear weapons Thank you </w:t>
      </w:r>
      <w:proofErr w:type="spellStart"/>
      <w:r w:rsidRPr="00D610CC">
        <w:rPr>
          <w:sz w:val="8"/>
        </w:rPr>
        <w:t>Vasili</w:t>
      </w:r>
      <w:proofErr w:type="spellEnd"/>
      <w:r w:rsidRPr="00D610CC">
        <w:rPr>
          <w:sz w:val="8"/>
        </w:rPr>
        <w:t xml:space="preserve"> </w:t>
      </w:r>
      <w:proofErr w:type="spellStart"/>
      <w:r w:rsidRPr="00D610CC">
        <w:rPr>
          <w:sz w:val="8"/>
        </w:rPr>
        <w:t>Arkhipov</w:t>
      </w:r>
      <w:proofErr w:type="spellEnd"/>
      <w:r w:rsidRPr="00D610CC">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D610CC">
        <w:rPr>
          <w:sz w:val="8"/>
        </w:rPr>
        <w:t>civilisation</w:t>
      </w:r>
      <w:proofErr w:type="spellEnd"/>
      <w:r w:rsidRPr="00D610CC">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D610CC">
        <w:rPr>
          <w:rStyle w:val="StyleUnderline"/>
          <w:highlight w:val="green"/>
        </w:rPr>
        <w:t>Even</w:t>
      </w:r>
      <w:r w:rsidRPr="00D610CC">
        <w:rPr>
          <w:rStyle w:val="StyleUnderline"/>
        </w:rPr>
        <w:t xml:space="preserve"> a </w:t>
      </w:r>
      <w:r w:rsidRPr="00D610CC">
        <w:rPr>
          <w:rStyle w:val="Emphasis"/>
          <w:highlight w:val="green"/>
        </w:rPr>
        <w:t>“mild”</w:t>
      </w:r>
      <w:r w:rsidRPr="00D610CC">
        <w:rPr>
          <w:rStyle w:val="StyleUnderline"/>
        </w:rPr>
        <w:t xml:space="preserve"> </w:t>
      </w:r>
      <w:r w:rsidRPr="00D610CC">
        <w:rPr>
          <w:rStyle w:val="StyleUnderline"/>
          <w:highlight w:val="green"/>
        </w:rPr>
        <w:t>nuclear winter</w:t>
      </w:r>
      <w:r w:rsidRPr="00D610CC">
        <w:rPr>
          <w:sz w:val="8"/>
        </w:rPr>
        <w:t xml:space="preserve">, however, could still </w:t>
      </w:r>
      <w:r w:rsidRPr="00D610CC">
        <w:rPr>
          <w:rStyle w:val="StyleUnderline"/>
        </w:rPr>
        <w:t>cause mass starvation</w:t>
      </w:r>
      <w:r w:rsidRPr="00D610CC">
        <w:rPr>
          <w:sz w:val="8"/>
        </w:rPr>
        <w:t xml:space="preserve">.18 For this and other reasons, a nuclear war would be extremely </w:t>
      </w:r>
      <w:proofErr w:type="spellStart"/>
      <w:r w:rsidRPr="00D610CC">
        <w:rPr>
          <w:sz w:val="8"/>
        </w:rPr>
        <w:t>destabilising</w:t>
      </w:r>
      <w:proofErr w:type="spellEnd"/>
      <w:r w:rsidRPr="00D610CC">
        <w:rPr>
          <w:sz w:val="8"/>
        </w:rPr>
        <w:t xml:space="preserve">, and it’s unclear whether </w:t>
      </w:r>
      <w:proofErr w:type="spellStart"/>
      <w:r w:rsidRPr="00D610CC">
        <w:rPr>
          <w:sz w:val="8"/>
        </w:rPr>
        <w:t>civilisation</w:t>
      </w:r>
      <w:proofErr w:type="spellEnd"/>
      <w:r w:rsidRPr="00D610CC">
        <w:rPr>
          <w:sz w:val="8"/>
        </w:rPr>
        <w:t xml:space="preserve"> could recover. How likely is a </w:t>
      </w:r>
      <w:r w:rsidRPr="00D610CC">
        <w:rPr>
          <w:rStyle w:val="Emphasis"/>
        </w:rPr>
        <w:t xml:space="preserve">nuclear war to </w:t>
      </w:r>
      <w:r w:rsidRPr="00D610CC">
        <w:rPr>
          <w:rStyle w:val="Emphasis"/>
          <w:highlight w:val="green"/>
        </w:rPr>
        <w:t xml:space="preserve">permanently end </w:t>
      </w:r>
      <w:proofErr w:type="spellStart"/>
      <w:r w:rsidRPr="00D610CC">
        <w:rPr>
          <w:rStyle w:val="Emphasis"/>
          <w:highlight w:val="green"/>
        </w:rPr>
        <w:t>civilisation</w:t>
      </w:r>
      <w:proofErr w:type="spellEnd"/>
      <w:r w:rsidRPr="00D610CC">
        <w:rPr>
          <w:sz w:val="8"/>
        </w:rPr>
        <w:t xml:space="preserve">? It’s very hard to estimate, but it seems hard to conclude that the chance of a </w:t>
      </w:r>
      <w:proofErr w:type="spellStart"/>
      <w:r w:rsidRPr="00D610CC">
        <w:rPr>
          <w:sz w:val="8"/>
        </w:rPr>
        <w:t>civilisation</w:t>
      </w:r>
      <w:proofErr w:type="spellEnd"/>
      <w:r w:rsidRPr="00D610CC">
        <w:rPr>
          <w:sz w:val="8"/>
        </w:rPr>
        <w:t xml:space="preserve">-ending nuclear war in the next century isn’t over 0.3%. That would mean the </w:t>
      </w:r>
      <w:r w:rsidRPr="00D610CC">
        <w:rPr>
          <w:rStyle w:val="StyleUnderline"/>
          <w:highlight w:val="green"/>
        </w:rPr>
        <w:t>risks</w:t>
      </w:r>
      <w:r w:rsidRPr="00D610CC">
        <w:rPr>
          <w:rStyle w:val="StyleUnderline"/>
        </w:rPr>
        <w:t xml:space="preserve"> from nuclear weapons </w:t>
      </w:r>
      <w:r w:rsidRPr="00D610CC">
        <w:rPr>
          <w:rStyle w:val="StyleUnderline"/>
          <w:highlight w:val="green"/>
        </w:rPr>
        <w:t>are greater than all</w:t>
      </w:r>
      <w:r w:rsidRPr="00D610CC">
        <w:rPr>
          <w:rStyle w:val="StyleUnderline"/>
        </w:rPr>
        <w:t xml:space="preserve"> the </w:t>
      </w:r>
      <w:r w:rsidRPr="00D610CC">
        <w:rPr>
          <w:rStyle w:val="StyleUnderline"/>
          <w:highlight w:val="green"/>
        </w:rPr>
        <w:t xml:space="preserve">natural risks </w:t>
      </w:r>
      <w:r w:rsidRPr="00D610CC">
        <w:rPr>
          <w:rStyle w:val="Emphasis"/>
          <w:highlight w:val="green"/>
        </w:rPr>
        <w:t>put together</w:t>
      </w:r>
      <w:r w:rsidRPr="00D610CC">
        <w:rPr>
          <w:sz w:val="8"/>
        </w:rPr>
        <w:t xml:space="preserve">. (Read more about nuclear risks.) </w:t>
      </w:r>
      <w:proofErr w:type="gramStart"/>
      <w:r w:rsidRPr="00D610CC">
        <w:rPr>
          <w:sz w:val="8"/>
        </w:rPr>
        <w:t>This is why</w:t>
      </w:r>
      <w:proofErr w:type="gramEnd"/>
      <w:r w:rsidRPr="00D610CC">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D610CC">
        <w:rPr>
          <w:sz w:val="8"/>
        </w:rPr>
        <w:t>civilisation</w:t>
      </w:r>
      <w:proofErr w:type="spellEnd"/>
      <w:r w:rsidRPr="00D610CC">
        <w:rPr>
          <w:sz w:val="8"/>
        </w:rPr>
        <w:t xml:space="preserve">. How big is the risk of run-away climate change? In 2015, President Obama said in his State of the Union address that:19 “No </w:t>
      </w:r>
      <w:proofErr w:type="gramStart"/>
      <w:r w:rsidRPr="00D610CC">
        <w:rPr>
          <w:sz w:val="8"/>
        </w:rPr>
        <w:t>challenge  poses</w:t>
      </w:r>
      <w:proofErr w:type="gramEnd"/>
      <w:r w:rsidRPr="00D610CC">
        <w:rPr>
          <w:sz w:val="8"/>
        </w:rPr>
        <w:t xml:space="preserve"> a greater threat to future generations than climate change” Climate change is certainly a major risk to </w:t>
      </w:r>
      <w:proofErr w:type="spellStart"/>
      <w:r w:rsidRPr="00D610CC">
        <w:rPr>
          <w:sz w:val="8"/>
        </w:rPr>
        <w:t>civilisation</w:t>
      </w:r>
      <w:proofErr w:type="spellEnd"/>
      <w:r w:rsidRPr="00D610CC">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D610CC">
        <w:rPr>
          <w:sz w:val="8"/>
        </w:rPr>
        <w:t>celsius</w:t>
      </w:r>
      <w:proofErr w:type="spellEnd"/>
      <w:r w:rsidRPr="00D610CC">
        <w:rPr>
          <w:sz w:val="8"/>
        </w:rPr>
        <w:t xml:space="preserve"> of warming. Image source </w:t>
      </w:r>
      <w:proofErr w:type="gramStart"/>
      <w:r w:rsidRPr="00D610CC">
        <w:rPr>
          <w:sz w:val="8"/>
        </w:rPr>
        <w:t>The</w:t>
      </w:r>
      <w:proofErr w:type="gramEnd"/>
      <w:r w:rsidRPr="00D610CC">
        <w:rPr>
          <w:sz w:val="8"/>
        </w:rPr>
        <w:t xml:space="preserve"> most likely outcome </w:t>
      </w:r>
      <w:r w:rsidRPr="00D610CC">
        <w:rPr>
          <w:sz w:val="8"/>
        </w:rPr>
        <w:lastRenderedPageBreak/>
        <w:t xml:space="preserve">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D610CC">
        <w:rPr>
          <w:sz w:val="8"/>
        </w:rPr>
        <w:t>reorganisation</w:t>
      </w:r>
      <w:proofErr w:type="spellEnd"/>
      <w:r w:rsidRPr="00D610CC">
        <w:rPr>
          <w:sz w:val="8"/>
        </w:rPr>
        <w:t xml:space="preserve"> of society. It would also probably increase </w:t>
      </w:r>
      <w:proofErr w:type="gramStart"/>
      <w:r w:rsidRPr="00D610CC">
        <w:rPr>
          <w:sz w:val="8"/>
        </w:rPr>
        <w:t>conflict, and</w:t>
      </w:r>
      <w:proofErr w:type="gramEnd"/>
      <w:r w:rsidRPr="00D610CC">
        <w:rPr>
          <w:sz w:val="8"/>
        </w:rPr>
        <w:t xml:space="preserve"> make us more vulnerable to other risks. (If you’re </w:t>
      </w:r>
      <w:proofErr w:type="spellStart"/>
      <w:r w:rsidRPr="00D610CC">
        <w:rPr>
          <w:sz w:val="8"/>
        </w:rPr>
        <w:t>sceptical</w:t>
      </w:r>
      <w:proofErr w:type="spellEnd"/>
      <w:r w:rsidRPr="00D610CC">
        <w:rPr>
          <w:sz w:val="8"/>
        </w:rPr>
        <w:t xml:space="preserve"> of climate models, then you should increase your uncertainty, which makes the situation more worrying.) So, it seems like the chance of a massive climate disaster created by CO2 is perhaps </w:t>
      </w:r>
      <w:proofErr w:type="gramStart"/>
      <w:r w:rsidRPr="00D610CC">
        <w:rPr>
          <w:sz w:val="8"/>
        </w:rPr>
        <w:t>similar to</w:t>
      </w:r>
      <w:proofErr w:type="gramEnd"/>
      <w:r w:rsidRPr="00D610CC">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D610CC">
        <w:rPr>
          <w:sz w:val="8"/>
        </w:rPr>
        <w:t>This is why</w:t>
      </w:r>
      <w:proofErr w:type="gramEnd"/>
      <w:r w:rsidRPr="00D610CC">
        <w:rPr>
          <w:sz w:val="8"/>
        </w:rPr>
        <w:t xml:space="preserve"> we need a movement that is concerned with safeguarding </w:t>
      </w:r>
      <w:proofErr w:type="spellStart"/>
      <w:r w:rsidRPr="00D610CC">
        <w:rPr>
          <w:sz w:val="8"/>
        </w:rPr>
        <w:t>civilisation</w:t>
      </w:r>
      <w:proofErr w:type="spellEnd"/>
      <w:r w:rsidRPr="00D610CC">
        <w:rPr>
          <w:sz w:val="8"/>
        </w:rPr>
        <w:t xml:space="preserve"> in general. Predicting the future of technology is difficult, but because we only have one </w:t>
      </w:r>
      <w:proofErr w:type="spellStart"/>
      <w:r w:rsidRPr="00D610CC">
        <w:rPr>
          <w:sz w:val="8"/>
        </w:rPr>
        <w:t>civilisation</w:t>
      </w:r>
      <w:proofErr w:type="spellEnd"/>
      <w:r w:rsidRPr="00D610CC">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D610CC">
        <w:rPr>
          <w:sz w:val="8"/>
        </w:rPr>
        <w:t>despite the fact that</w:t>
      </w:r>
      <w:proofErr w:type="gramEnd"/>
      <w:r w:rsidRPr="00D610CC">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D610CC">
        <w:rPr>
          <w:sz w:val="8"/>
        </w:rPr>
        <w:t>is capable of carrying</w:t>
      </w:r>
      <w:proofErr w:type="gramEnd"/>
      <w:r w:rsidRPr="00D610CC">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D610CC">
        <w:rPr>
          <w:sz w:val="8"/>
        </w:rPr>
        <w:t>civilisation</w:t>
      </w:r>
      <w:proofErr w:type="spellEnd"/>
      <w:r w:rsidRPr="00D610CC">
        <w:rPr>
          <w:sz w:val="8"/>
        </w:rPr>
        <w:t xml:space="preserve"> were, they probably wouldn’t have suggested nuclear weapons, genetic </w:t>
      </w:r>
      <w:proofErr w:type="gramStart"/>
      <w:r w:rsidRPr="00D610CC">
        <w:rPr>
          <w:sz w:val="8"/>
        </w:rPr>
        <w:t>engineering</w:t>
      </w:r>
      <w:proofErr w:type="gramEnd"/>
      <w:r w:rsidRPr="00D610CC">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D610CC">
        <w:rPr>
          <w:sz w:val="8"/>
        </w:rPr>
        <w:t>people, and</w:t>
      </w:r>
      <w:proofErr w:type="gramEnd"/>
      <w:r w:rsidRPr="00D610CC">
        <w:rPr>
          <w:sz w:val="8"/>
        </w:rPr>
        <w:t xml:space="preserve"> estimate a 19% chance of extinction before 2100.25 Risk At least 1 billion dead Human extinction Number killed by molecular nanotech weapons. 10% 5% Total killed by </w:t>
      </w:r>
      <w:proofErr w:type="spellStart"/>
      <w:r w:rsidRPr="00D610CC">
        <w:rPr>
          <w:sz w:val="8"/>
        </w:rPr>
        <w:t>superintelligent</w:t>
      </w:r>
      <w:proofErr w:type="spellEnd"/>
      <w:r w:rsidRPr="00D610CC">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D610CC">
        <w:rPr>
          <w:sz w:val="8"/>
        </w:rPr>
        <w:t>Will MacAskill</w:t>
      </w:r>
      <w:proofErr w:type="gramEnd"/>
      <w:r w:rsidRPr="00D610CC">
        <w:rPr>
          <w:sz w:val="8"/>
        </w:rPr>
        <w:t xml:space="preserve"> we discuss why he puts the risk of extinction this century at around 1%. In his </w:t>
      </w:r>
      <w:proofErr w:type="spellStart"/>
      <w:r w:rsidRPr="00D610CC">
        <w:rPr>
          <w:sz w:val="8"/>
        </w:rPr>
        <w:t>his</w:t>
      </w:r>
      <w:proofErr w:type="spellEnd"/>
      <w:r w:rsidRPr="00D610CC">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D610CC">
        <w:rPr>
          <w:sz w:val="8"/>
        </w:rPr>
        <w:t>prioritise</w:t>
      </w:r>
      <w:proofErr w:type="spellEnd"/>
      <w:r w:rsidRPr="00D610CC">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D610CC">
        <w:rPr>
          <w:sz w:val="8"/>
        </w:rPr>
        <w:t>Neglectedness</w:t>
      </w:r>
      <w:proofErr w:type="spellEnd"/>
      <w:r w:rsidRPr="00D610CC">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D610CC">
        <w:rPr>
          <w:sz w:val="8"/>
        </w:rPr>
        <w:t>neglectedness</w:t>
      </w:r>
      <w:proofErr w:type="spellEnd"/>
      <w:r w:rsidRPr="00D610CC">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D610CC">
        <w:rPr>
          <w:sz w:val="8"/>
        </w:rPr>
        <w:t>civilisation</w:t>
      </w:r>
      <w:proofErr w:type="spellEnd"/>
      <w:r w:rsidRPr="00D610CC">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D610CC">
        <w:rPr>
          <w:sz w:val="8"/>
        </w:rPr>
        <w:t>civilisation</w:t>
      </w:r>
      <w:proofErr w:type="spellEnd"/>
      <w:r w:rsidRPr="00D610CC">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D610CC">
        <w:rPr>
          <w:rStyle w:val="StyleUnderline"/>
        </w:rPr>
        <w:t>the stakes are millions of times</w:t>
      </w:r>
      <w:r w:rsidRPr="00D610CC">
        <w:rPr>
          <w:sz w:val="8"/>
        </w:rPr>
        <w:t xml:space="preserve"> higher — for good or evil. As Carl Sagan wrote on the costs of nuclear war in Foreign Affairs: </w:t>
      </w:r>
      <w:r w:rsidRPr="00D610CC">
        <w:rPr>
          <w:rStyle w:val="Emphasis"/>
        </w:rPr>
        <w:t xml:space="preserve">A </w:t>
      </w:r>
      <w:r w:rsidRPr="00D610CC">
        <w:rPr>
          <w:rStyle w:val="Emphasis"/>
          <w:highlight w:val="green"/>
        </w:rPr>
        <w:t>nuclear war imperils</w:t>
      </w:r>
      <w:r w:rsidRPr="00D610CC">
        <w:rPr>
          <w:rStyle w:val="Emphasis"/>
        </w:rPr>
        <w:t xml:space="preserve"> </w:t>
      </w:r>
      <w:proofErr w:type="gramStart"/>
      <w:r w:rsidRPr="00D610CC">
        <w:rPr>
          <w:rStyle w:val="Emphasis"/>
        </w:rPr>
        <w:t>all of</w:t>
      </w:r>
      <w:proofErr w:type="gramEnd"/>
      <w:r w:rsidRPr="00D610CC">
        <w:rPr>
          <w:rStyle w:val="Emphasis"/>
        </w:rPr>
        <w:t xml:space="preserve"> our descendants</w:t>
      </w:r>
      <w:r w:rsidRPr="00D610CC">
        <w:rPr>
          <w:sz w:val="8"/>
        </w:rPr>
        <w:t xml:space="preserve">, </w:t>
      </w:r>
      <w:r w:rsidRPr="00D610CC">
        <w:rPr>
          <w:rStyle w:val="StyleUnderline"/>
        </w:rPr>
        <w:t xml:space="preserve">for as long as there will be humans. Even if the population remains static, with an average lifetime of the order of 100 years, over a typical </w:t>
      </w:r>
      <w:proofErr w:type="gramStart"/>
      <w:r w:rsidRPr="00D610CC">
        <w:rPr>
          <w:rStyle w:val="StyleUnderline"/>
        </w:rPr>
        <w:t>time period</w:t>
      </w:r>
      <w:proofErr w:type="gramEnd"/>
      <w:r w:rsidRPr="00D610CC">
        <w:rPr>
          <w:rStyle w:val="StyleUnderline"/>
        </w:rPr>
        <w:t xml:space="preserve"> for the biological evolution of a successful species</w:t>
      </w:r>
      <w:r w:rsidRPr="00D610CC">
        <w:rPr>
          <w:sz w:val="8"/>
        </w:rPr>
        <w:t xml:space="preserve"> (roughly ten million years), </w:t>
      </w:r>
      <w:r w:rsidRPr="00D610CC">
        <w:rPr>
          <w:rStyle w:val="StyleUnderline"/>
        </w:rPr>
        <w:t xml:space="preserve">we are talking about some </w:t>
      </w:r>
      <w:r w:rsidRPr="00D610CC">
        <w:rPr>
          <w:rStyle w:val="Emphasis"/>
          <w:highlight w:val="green"/>
        </w:rPr>
        <w:t>500 trillion people</w:t>
      </w:r>
      <w:r w:rsidRPr="00D610CC">
        <w:rPr>
          <w:rStyle w:val="StyleUnderline"/>
        </w:rPr>
        <w:t xml:space="preserve"> yet to come</w:t>
      </w:r>
      <w:r w:rsidRPr="00D610CC">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D610CC">
        <w:rPr>
          <w:sz w:val="8"/>
        </w:rPr>
        <w:t>all of</w:t>
      </w:r>
      <w:proofErr w:type="gramEnd"/>
      <w:r w:rsidRPr="00D610CC">
        <w:rPr>
          <w:sz w:val="8"/>
        </w:rPr>
        <w:t xml:space="preserve"> our ancestors who contributed to the future of their descendants. Extinction is the undoing of the human enterprise. We’re glad the Romans didn’t let humanity go extinct, since it means that </w:t>
      </w:r>
      <w:proofErr w:type="gramStart"/>
      <w:r w:rsidRPr="00D610CC">
        <w:rPr>
          <w:sz w:val="8"/>
        </w:rPr>
        <w:t>all of</w:t>
      </w:r>
      <w:proofErr w:type="gramEnd"/>
      <w:r w:rsidRPr="00D610CC">
        <w:rPr>
          <w:sz w:val="8"/>
        </w:rPr>
        <w:t xml:space="preserve"> modern </w:t>
      </w:r>
      <w:proofErr w:type="spellStart"/>
      <w:r w:rsidRPr="00D610CC">
        <w:rPr>
          <w:sz w:val="8"/>
        </w:rPr>
        <w:t>civilisation</w:t>
      </w:r>
      <w:proofErr w:type="spellEnd"/>
      <w:r w:rsidRPr="00D610CC">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D610CC">
        <w:rPr>
          <w:sz w:val="8"/>
        </w:rPr>
        <w:t>civilisation</w:t>
      </w:r>
      <w:proofErr w:type="spellEnd"/>
      <w:r w:rsidRPr="00D610CC">
        <w:rPr>
          <w:sz w:val="8"/>
        </w:rPr>
        <w:t xml:space="preserve"> could create a world without need or </w:t>
      </w:r>
      <w:proofErr w:type="gramStart"/>
      <w:r w:rsidRPr="00D610CC">
        <w:rPr>
          <w:sz w:val="8"/>
        </w:rPr>
        <w:t>want, and</w:t>
      </w:r>
      <w:proofErr w:type="gramEnd"/>
      <w:r w:rsidRPr="00D610CC">
        <w:rPr>
          <w:sz w:val="8"/>
        </w:rPr>
        <w:t xml:space="preserve"> make </w:t>
      </w:r>
      <w:proofErr w:type="spellStart"/>
      <w:r w:rsidRPr="00D610CC">
        <w:rPr>
          <w:sz w:val="8"/>
        </w:rPr>
        <w:t>mindblowing</w:t>
      </w:r>
      <w:proofErr w:type="spellEnd"/>
      <w:r w:rsidRPr="00D610CC">
        <w:rPr>
          <w:sz w:val="8"/>
        </w:rPr>
        <w:t xml:space="preserve"> intellectual and artistic achievements. We could build a far more just and virtuous society. And there’s no in-</w:t>
      </w:r>
      <w:proofErr w:type="gramStart"/>
      <w:r w:rsidRPr="00D610CC">
        <w:rPr>
          <w:sz w:val="8"/>
        </w:rPr>
        <w:t>principle</w:t>
      </w:r>
      <w:proofErr w:type="gramEnd"/>
      <w:r w:rsidRPr="00D610CC">
        <w:rPr>
          <w:sz w:val="8"/>
        </w:rPr>
        <w:t xml:space="preserve"> reason why </w:t>
      </w:r>
      <w:proofErr w:type="spellStart"/>
      <w:r w:rsidRPr="00D610CC">
        <w:rPr>
          <w:sz w:val="8"/>
        </w:rPr>
        <w:t>civilisation</w:t>
      </w:r>
      <w:proofErr w:type="spellEnd"/>
      <w:r w:rsidRPr="00D610CC">
        <w:rPr>
          <w:sz w:val="8"/>
        </w:rPr>
        <w:t xml:space="preserve"> couldn’t reach other planets, of which there are some 100 billion in our galaxy.27 If we let </w:t>
      </w:r>
      <w:proofErr w:type="spellStart"/>
      <w:r w:rsidRPr="00D610CC">
        <w:rPr>
          <w:sz w:val="8"/>
        </w:rPr>
        <w:t>civilisation</w:t>
      </w:r>
      <w:proofErr w:type="spellEnd"/>
      <w:r w:rsidRPr="00D610CC">
        <w:rPr>
          <w:sz w:val="8"/>
        </w:rPr>
        <w:t xml:space="preserve"> end, then none of this can ever happen. We’re unsure whether this great future will really happen, but that’s </w:t>
      </w:r>
      <w:proofErr w:type="gramStart"/>
      <w:r w:rsidRPr="00D610CC">
        <w:rPr>
          <w:sz w:val="8"/>
        </w:rPr>
        <w:t>all the more</w:t>
      </w:r>
      <w:proofErr w:type="gramEnd"/>
      <w:r w:rsidRPr="00D610CC">
        <w:rPr>
          <w:sz w:val="8"/>
        </w:rPr>
        <w:t xml:space="preserve"> reason to keep </w:t>
      </w:r>
      <w:proofErr w:type="spellStart"/>
      <w:r w:rsidRPr="00D610CC">
        <w:rPr>
          <w:sz w:val="8"/>
        </w:rPr>
        <w:t>civilisation</w:t>
      </w:r>
      <w:proofErr w:type="spellEnd"/>
      <w:r w:rsidRPr="00D610CC">
        <w:rPr>
          <w:sz w:val="8"/>
        </w:rPr>
        <w:t xml:space="preserve"> going so we have a chance to find out. Failing to pass on the torch to the next generation might be the worst thing we could ever do. So, a couple of percent risk that </w:t>
      </w:r>
      <w:proofErr w:type="spellStart"/>
      <w:r w:rsidRPr="00D610CC">
        <w:rPr>
          <w:sz w:val="8"/>
        </w:rPr>
        <w:t>civilisation</w:t>
      </w:r>
      <w:proofErr w:type="spellEnd"/>
      <w:r w:rsidRPr="00D610CC">
        <w:rPr>
          <w:sz w:val="8"/>
        </w:rPr>
        <w:t xml:space="preserve"> ends </w:t>
      </w:r>
      <w:proofErr w:type="gramStart"/>
      <w:r w:rsidRPr="00D610CC">
        <w:rPr>
          <w:sz w:val="8"/>
        </w:rPr>
        <w:t>seems</w:t>
      </w:r>
      <w:proofErr w:type="gramEnd"/>
      <w:r w:rsidRPr="00D610CC">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D610CC">
        <w:rPr>
          <w:sz w:val="8"/>
        </w:rPr>
        <w:t>economics, and</w:t>
      </w:r>
      <w:proofErr w:type="gramEnd"/>
      <w:r w:rsidRPr="00D610CC">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D610CC">
        <w:rPr>
          <w:sz w:val="8"/>
        </w:rPr>
        <w:t>this is why</w:t>
      </w:r>
      <w:proofErr w:type="gramEnd"/>
      <w:r w:rsidRPr="00D610CC">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D610CC">
        <w:rPr>
          <w:sz w:val="8"/>
        </w:rPr>
        <w:t>favour</w:t>
      </w:r>
      <w:proofErr w:type="spellEnd"/>
      <w:r w:rsidRPr="00D610CC">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D610CC">
        <w:rPr>
          <w:sz w:val="8"/>
        </w:rPr>
        <w:t>neglectedness</w:t>
      </w:r>
      <w:proofErr w:type="spellEnd"/>
      <w:r w:rsidRPr="00D610CC">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D610CC">
        <w:rPr>
          <w:sz w:val="8"/>
        </w:rPr>
        <w:t>short-run</w:t>
      </w:r>
      <w:proofErr w:type="gramEnd"/>
      <w:r w:rsidRPr="00D610CC">
        <w:rPr>
          <w:sz w:val="8"/>
        </w:rPr>
        <w:t xml:space="preserve">) and we have decades of evidence on what works. This means working to reduce catastrophic risks looks worse on solvability. However, there is still much we can do, and given the huge scale and </w:t>
      </w:r>
      <w:proofErr w:type="spellStart"/>
      <w:r w:rsidRPr="00D610CC">
        <w:rPr>
          <w:sz w:val="8"/>
        </w:rPr>
        <w:t>neglectedness</w:t>
      </w:r>
      <w:proofErr w:type="spellEnd"/>
      <w:r w:rsidRPr="00D610CC">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D610CC">
        <w:rPr>
          <w:sz w:val="8"/>
        </w:rPr>
        <w:t>But,</w:t>
      </w:r>
      <w:proofErr w:type="gramEnd"/>
      <w:r w:rsidRPr="00D610CC">
        <w:rPr>
          <w:sz w:val="8"/>
        </w:rPr>
        <w:t xml:space="preserve"> lower stockpiles would also reduce the risks of accidents, as well as the chance that a nuclear war, if it occurred, would end </w:t>
      </w:r>
      <w:proofErr w:type="spellStart"/>
      <w:r w:rsidRPr="00D610CC">
        <w:rPr>
          <w:sz w:val="8"/>
        </w:rPr>
        <w:t>civilisation</w:t>
      </w:r>
      <w:proofErr w:type="spellEnd"/>
      <w:r w:rsidRPr="00D610CC">
        <w:rPr>
          <w:sz w:val="8"/>
        </w:rPr>
        <w:t xml:space="preserve">. We go into more depth on what you can do to tackle each risk within our problem profiles: AI safety Pandemic prevention </w:t>
      </w:r>
      <w:proofErr w:type="gramStart"/>
      <w:r w:rsidRPr="00D610CC">
        <w:rPr>
          <w:sz w:val="8"/>
        </w:rPr>
        <w:t>Nuclear</w:t>
      </w:r>
      <w:proofErr w:type="gramEnd"/>
      <w:r w:rsidRPr="00D610CC">
        <w:rPr>
          <w:sz w:val="8"/>
        </w:rPr>
        <w:t xml:space="preserve"> security Run-away climate change We don’t focus on naturally caused risks in this section, because they’re much less likely and we’re already doing a lot to deal with some of them. </w:t>
      </w:r>
      <w:r w:rsidRPr="00D610CC">
        <w:rPr>
          <w:rStyle w:val="Emphasis"/>
          <w:highlight w:val="green"/>
        </w:rPr>
        <w:t>Improved wealth and tech</w:t>
      </w:r>
      <w:r w:rsidRPr="00D610CC">
        <w:rPr>
          <w:sz w:val="8"/>
        </w:rPr>
        <w:t xml:space="preserve">nology </w:t>
      </w:r>
      <w:proofErr w:type="gramStart"/>
      <w:r w:rsidRPr="00D610CC">
        <w:rPr>
          <w:rStyle w:val="StyleUnderline"/>
          <w:highlight w:val="green"/>
        </w:rPr>
        <w:t>makes</w:t>
      </w:r>
      <w:proofErr w:type="gramEnd"/>
      <w:r w:rsidRPr="00D610CC">
        <w:rPr>
          <w:rStyle w:val="StyleUnderline"/>
          <w:highlight w:val="green"/>
        </w:rPr>
        <w:t xml:space="preserve"> us</w:t>
      </w:r>
      <w:r w:rsidRPr="00D610CC">
        <w:rPr>
          <w:sz w:val="8"/>
        </w:rPr>
        <w:t xml:space="preserve"> </w:t>
      </w:r>
      <w:r w:rsidRPr="00D610CC">
        <w:rPr>
          <w:rStyle w:val="StyleUnderline"/>
        </w:rPr>
        <w:t xml:space="preserve">more </w:t>
      </w:r>
      <w:r w:rsidRPr="00D610CC">
        <w:rPr>
          <w:rStyle w:val="Emphasis"/>
          <w:highlight w:val="green"/>
        </w:rPr>
        <w:t>resilient</w:t>
      </w:r>
      <w:r w:rsidRPr="00D610CC">
        <w:rPr>
          <w:rStyle w:val="StyleUnderline"/>
        </w:rPr>
        <w:t xml:space="preserve"> to natural risks</w:t>
      </w:r>
      <w:r w:rsidRPr="00D610CC">
        <w:rPr>
          <w:sz w:val="8"/>
        </w:rPr>
        <w:t xml:space="preserve">, and a huge amount of effort already goes into getting more of these. 2. Broad efforts to reduce risks Rather than try to reduce each risk individually, we can try to make </w:t>
      </w:r>
      <w:proofErr w:type="spellStart"/>
      <w:r w:rsidRPr="00D610CC">
        <w:rPr>
          <w:sz w:val="8"/>
        </w:rPr>
        <w:t>civilisation</w:t>
      </w:r>
      <w:proofErr w:type="spellEnd"/>
      <w:r w:rsidRPr="00D610CC">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D610CC">
        <w:rPr>
          <w:rStyle w:val="StyleUnderline"/>
          <w:highlight w:val="green"/>
        </w:rPr>
        <w:t xml:space="preserve">If we could </w:t>
      </w:r>
      <w:r w:rsidRPr="00D610CC">
        <w:rPr>
          <w:rStyle w:val="Emphasis"/>
          <w:highlight w:val="green"/>
        </w:rPr>
        <w:t>improve</w:t>
      </w:r>
      <w:r w:rsidRPr="00D610CC">
        <w:rPr>
          <w:sz w:val="8"/>
        </w:rPr>
        <w:t xml:space="preserve"> the </w:t>
      </w:r>
      <w:r w:rsidRPr="00D610CC">
        <w:rPr>
          <w:rStyle w:val="Emphasis"/>
          <w:highlight w:val="green"/>
        </w:rPr>
        <w:t>decision-making</w:t>
      </w:r>
      <w:r w:rsidRPr="00D610CC">
        <w:rPr>
          <w:rStyle w:val="StyleUnderline"/>
        </w:rPr>
        <w:t xml:space="preserve"> ability </w:t>
      </w:r>
      <w:r w:rsidRPr="00D610CC">
        <w:rPr>
          <w:rStyle w:val="StyleUnderline"/>
          <w:highlight w:val="green"/>
        </w:rPr>
        <w:t>of</w:t>
      </w:r>
      <w:r w:rsidRPr="00D610CC">
        <w:rPr>
          <w:sz w:val="8"/>
        </w:rPr>
        <w:t xml:space="preserve"> these </w:t>
      </w:r>
      <w:r w:rsidRPr="00D610CC">
        <w:rPr>
          <w:rStyle w:val="StyleUnderline"/>
        </w:rPr>
        <w:t xml:space="preserve">people and </w:t>
      </w:r>
      <w:r w:rsidRPr="00D610CC">
        <w:rPr>
          <w:rStyle w:val="StyleUnderline"/>
          <w:highlight w:val="green"/>
        </w:rPr>
        <w:t>institutions</w:t>
      </w:r>
      <w:r w:rsidRPr="00D610CC">
        <w:rPr>
          <w:sz w:val="8"/>
        </w:rPr>
        <w:t xml:space="preserve">, then </w:t>
      </w:r>
      <w:r w:rsidRPr="00D610CC">
        <w:rPr>
          <w:rStyle w:val="StyleUnderline"/>
          <w:highlight w:val="green"/>
        </w:rPr>
        <w:t>it would</w:t>
      </w:r>
      <w:r w:rsidRPr="00D610CC">
        <w:rPr>
          <w:rStyle w:val="StyleUnderline"/>
        </w:rPr>
        <w:t xml:space="preserve"> help to make society in general more </w:t>
      </w:r>
      <w:proofErr w:type="gramStart"/>
      <w:r w:rsidRPr="00D610CC">
        <w:rPr>
          <w:rStyle w:val="StyleUnderline"/>
        </w:rPr>
        <w:t>resilient, and</w:t>
      </w:r>
      <w:proofErr w:type="gramEnd"/>
      <w:r w:rsidRPr="00D610CC">
        <w:rPr>
          <w:rStyle w:val="StyleUnderline"/>
        </w:rPr>
        <w:t xml:space="preserve"> </w:t>
      </w:r>
      <w:r w:rsidRPr="00D610CC">
        <w:rPr>
          <w:rStyle w:val="Emphasis"/>
          <w:highlight w:val="green"/>
        </w:rPr>
        <w:t>solve many other problems</w:t>
      </w:r>
      <w:r w:rsidRPr="00D610CC">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D610CC">
        <w:rPr>
          <w:sz w:val="8"/>
        </w:rPr>
        <w:t>civilisation</w:t>
      </w:r>
      <w:proofErr w:type="spellEnd"/>
      <w:r w:rsidRPr="00D610CC">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D610CC">
        <w:rPr>
          <w:sz w:val="8"/>
        </w:rPr>
        <w:t>winter</w:t>
      </w:r>
      <w:proofErr w:type="gramEnd"/>
      <w:r w:rsidRPr="00D610CC">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D610CC">
        <w:rPr>
          <w:sz w:val="8"/>
        </w:rPr>
        <w:t>civilisation</w:t>
      </w:r>
      <w:proofErr w:type="spellEnd"/>
      <w:r w:rsidRPr="00D610CC">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D610CC">
        <w:rPr>
          <w:sz w:val="8"/>
        </w:rPr>
        <w:t>more resilient and wise</w:t>
      </w:r>
      <w:proofErr w:type="gramEnd"/>
      <w:r w:rsidRPr="00D610CC">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D610CC">
        <w:rPr>
          <w:sz w:val="8"/>
        </w:rPr>
        <w:t>But,</w:t>
      </w:r>
      <w:proofErr w:type="gramEnd"/>
      <w:r w:rsidRPr="00D610CC">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04A6D3A5" w14:textId="77777777" w:rsidR="00415973" w:rsidRDefault="00415973" w:rsidP="00415973">
      <w:pPr>
        <w:rPr>
          <w:sz w:val="8"/>
        </w:rPr>
      </w:pPr>
    </w:p>
    <w:p w14:paraId="0F120AAE" w14:textId="77777777" w:rsidR="00415973" w:rsidRPr="004462FD" w:rsidRDefault="00415973" w:rsidP="00415973"/>
    <w:p w14:paraId="42306F5B" w14:textId="77777777" w:rsidR="00415973" w:rsidRDefault="00415973" w:rsidP="00415973">
      <w:pPr>
        <w:pStyle w:val="Heading3"/>
      </w:pPr>
      <w:r>
        <w:lastRenderedPageBreak/>
        <w:t>Solvency</w:t>
      </w:r>
    </w:p>
    <w:p w14:paraId="6CEB7F54" w14:textId="7A1085E6" w:rsidR="00415973" w:rsidRDefault="00415973" w:rsidP="00415973">
      <w:pPr>
        <w:pStyle w:val="Heading4"/>
      </w:pPr>
      <w:r w:rsidRPr="000E5D4E">
        <w:t xml:space="preserve">Opposing private appropriation of outer space doesn’t mean the end of capitalism writ large. Claiming solvency for all capitalism requires them to explain </w:t>
      </w:r>
    </w:p>
    <w:p w14:paraId="66EDD4E5" w14:textId="77777777" w:rsidR="00415973" w:rsidRPr="00415973" w:rsidRDefault="00415973" w:rsidP="00415973"/>
    <w:p w14:paraId="5FE3764D" w14:textId="58E753B7" w:rsidR="00415973" w:rsidRPr="00415973" w:rsidRDefault="00415973" w:rsidP="00415973">
      <w:pPr>
        <w:pStyle w:val="Heading4"/>
      </w:pPr>
      <w:r w:rsidRPr="000E5D4E">
        <w:t xml:space="preserve">We are currently living under capitalism, whether it is good or bad. If appropriation of outer space doesn’t happen, they </w:t>
      </w:r>
      <w:proofErr w:type="gramStart"/>
      <w:r w:rsidRPr="000E5D4E">
        <w:t>have to</w:t>
      </w:r>
      <w:proofErr w:type="gramEnd"/>
      <w:r w:rsidRPr="000E5D4E">
        <w:t xml:space="preserve"> explain how that somehow will lead to a change to the mode of production sufficient to avoid the impacts of terrestrial capitalism</w:t>
      </w:r>
      <w:r>
        <w:t xml:space="preserve">. They don’t advocate for socialism or socialist policies so hold the line </w:t>
      </w:r>
    </w:p>
    <w:p w14:paraId="343E427D" w14:textId="77777777" w:rsidR="00415973" w:rsidRDefault="00415973" w:rsidP="00415973">
      <w:pPr>
        <w:pStyle w:val="Heading3"/>
      </w:pPr>
      <w:r>
        <w:lastRenderedPageBreak/>
        <w:t xml:space="preserve">Capitalism </w:t>
      </w:r>
    </w:p>
    <w:p w14:paraId="53897912" w14:textId="77777777" w:rsidR="00415973" w:rsidRDefault="00415973" w:rsidP="00415973">
      <w:pPr>
        <w:pStyle w:val="Heading4"/>
      </w:pPr>
      <w:r>
        <w:t xml:space="preserve">Their whole argument is that private companies in space is unjust, but that doesn’t prove appropriation of outer space is unjust. Privatization is inevitable, but private property is a solution to the tragedy of the commons in space. Command F “appropriation” in their doc and it literally shows up only once in any card. Err heavily neg here - companies would be more incentivized to protect and increase the value of their property if there were property rights. Thus, even if private entities are unjust, appropriation is just because it remedies the issue of the commons. </w:t>
      </w:r>
    </w:p>
    <w:p w14:paraId="5BF68233" w14:textId="77777777" w:rsidR="00415973" w:rsidRPr="00C212CF" w:rsidRDefault="00415973" w:rsidP="00415973"/>
    <w:p w14:paraId="1AEDD67D" w14:textId="77777777" w:rsidR="00415973" w:rsidRDefault="00415973" w:rsidP="00415973">
      <w:pPr>
        <w:pStyle w:val="Heading4"/>
        <w:numPr>
          <w:ilvl w:val="0"/>
          <w:numId w:val="13"/>
        </w:numPr>
      </w:pPr>
      <w:r>
        <w:t>Capitalism will expand elsewhere if not in space</w:t>
      </w:r>
    </w:p>
    <w:p w14:paraId="314A4BD5" w14:textId="77777777" w:rsidR="00415973" w:rsidRPr="00E24DDF" w:rsidRDefault="00415973" w:rsidP="00415973">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0A4BFCBB" w14:textId="77777777" w:rsidR="00415973" w:rsidRPr="00D207F8" w:rsidRDefault="00415973" w:rsidP="00415973">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202B36F3" w14:textId="77777777" w:rsidR="00415973" w:rsidRDefault="00415973" w:rsidP="00415973">
      <w:pPr>
        <w:pStyle w:val="Heading4"/>
        <w:numPr>
          <w:ilvl w:val="0"/>
          <w:numId w:val="13"/>
        </w:numPr>
      </w:pPr>
      <w:r>
        <w:t xml:space="preserve">Governments solve the excesses of capitalism in space. </w:t>
      </w:r>
      <w:proofErr w:type="spellStart"/>
      <w:r>
        <w:t>Fernolz</w:t>
      </w:r>
      <w:proofErr w:type="spellEnd"/>
      <w:r>
        <w:t xml:space="preserve"> 19</w:t>
      </w:r>
    </w:p>
    <w:p w14:paraId="34E7D7C7" w14:textId="77777777" w:rsidR="00415973" w:rsidRDefault="00415973" w:rsidP="00415973">
      <w:r>
        <w:t xml:space="preserve">Tim </w:t>
      </w:r>
      <w:proofErr w:type="spellStart"/>
      <w:r>
        <w:t>Fernolz</w:t>
      </w:r>
      <w:proofErr w:type="spellEnd"/>
      <w:r>
        <w:t xml:space="preserve">, 2019, </w:t>
      </w:r>
      <w:r w:rsidRPr="00BB1F80">
        <w:t>How to build a space economy that avoids the mistakes of terrestrial capitalism</w:t>
      </w:r>
      <w:r>
        <w:t xml:space="preserve">, </w:t>
      </w:r>
      <w:r w:rsidRPr="00BB1F80">
        <w:t>https://qz.com/work/1767415/can-nasa-build-a-space-economy-that-leaves-capitalisms-problems-behind/</w:t>
      </w:r>
    </w:p>
    <w:p w14:paraId="3D4DBC6B" w14:textId="77777777" w:rsidR="00415973" w:rsidRDefault="00415973" w:rsidP="00415973">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881CE6">
        <w:rPr>
          <w:b/>
          <w:bCs/>
          <w:u w:val="single"/>
        </w:rPr>
        <w:t>NASA in the United States, remain the largest spenders in space and control the conditions for private organizations acting in orbit.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62196768" w14:textId="11DCA1D2" w:rsidR="00E42E4C" w:rsidRDefault="00881CE6" w:rsidP="00881CE6">
      <w:pPr>
        <w:pStyle w:val="Heading3"/>
      </w:pPr>
      <w:r>
        <w:lastRenderedPageBreak/>
        <w:t>SIC</w:t>
      </w:r>
    </w:p>
    <w:p w14:paraId="58389E46" w14:textId="1D075609" w:rsidR="00881CE6" w:rsidRDefault="00881CE6" w:rsidP="00881CE6">
      <w:pPr>
        <w:pStyle w:val="Heading4"/>
      </w:pPr>
      <w:r>
        <w:t xml:space="preserve">Technology has </w:t>
      </w:r>
      <w:r w:rsidR="00E8471E">
        <w:t>improved</w:t>
      </w:r>
      <w:r>
        <w:t xml:space="preserve"> over time. There is no reason to believe that it won’t continue to do that. Our evidence isn’t portraying a perfect utopia, but it is creating a better world by preventing extinction and poverty. </w:t>
      </w:r>
    </w:p>
    <w:p w14:paraId="3D7C4BDF" w14:textId="1B21576E" w:rsidR="009C5602" w:rsidRDefault="009C5602" w:rsidP="009C5602"/>
    <w:p w14:paraId="6923C736" w14:textId="147D4D48" w:rsidR="009C5602" w:rsidRPr="009C5602" w:rsidRDefault="009C5602" w:rsidP="009C5602">
      <w:pPr>
        <w:pStyle w:val="Heading4"/>
      </w:pPr>
      <w:r>
        <w:t xml:space="preserve">In order for this to be true, they have to prove that all of our evidence is </w:t>
      </w:r>
      <w:proofErr w:type="gramStart"/>
      <w:r>
        <w:t>effected</w:t>
      </w:r>
      <w:proofErr w:type="gramEnd"/>
      <w:r>
        <w:t xml:space="preserve"> by this. Just generally saying that private companies have an impact isn’t enough</w:t>
      </w:r>
    </w:p>
    <w:p w14:paraId="72EB632B" w14:textId="4B486860" w:rsidR="00881CE6" w:rsidRDefault="00881CE6" w:rsidP="00881CE6"/>
    <w:p w14:paraId="33D8F92D" w14:textId="5613F94D" w:rsidR="00881CE6" w:rsidRDefault="00881CE6" w:rsidP="00881CE6">
      <w:pPr>
        <w:pStyle w:val="Heading4"/>
      </w:pPr>
      <w:r>
        <w:t>We solve distraction because UNOOSA would be ensuring that the things private companies are doing in space is genuinely beneficial to all, else they cannot be there, and cannot distract.</w:t>
      </w:r>
    </w:p>
    <w:p w14:paraId="574FEA1E" w14:textId="2FD5775D" w:rsidR="00881CE6" w:rsidRDefault="00881CE6" w:rsidP="00881CE6"/>
    <w:p w14:paraId="2B50E4EE" w14:textId="59C41EE6" w:rsidR="00881CE6" w:rsidRPr="00881CE6" w:rsidRDefault="00881CE6" w:rsidP="00881CE6">
      <w:pPr>
        <w:pStyle w:val="Heading4"/>
      </w:pPr>
      <w:r>
        <w:t>We outweigh – No one cares about capitalism if we all die.</w:t>
      </w:r>
    </w:p>
    <w:sectPr w:rsidR="00881CE6" w:rsidRPr="00881C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4387F"/>
    <w:multiLevelType w:val="hybridMultilevel"/>
    <w:tmpl w:val="AEB87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E720B4"/>
    <w:multiLevelType w:val="hybridMultilevel"/>
    <w:tmpl w:val="88BE6002"/>
    <w:lvl w:ilvl="0" w:tplc="BCBC23C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63354C"/>
    <w:multiLevelType w:val="hybridMultilevel"/>
    <w:tmpl w:val="9F560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59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12F"/>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973"/>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C4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CE6"/>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602"/>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1D2"/>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71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319D70"/>
  <w14:defaultImageDpi w14:val="300"/>
  <w15:docId w15:val="{91119ABC-C7EE-8045-AA60-C0925AD4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59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159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59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Tags v 2"/>
    <w:basedOn w:val="Normal"/>
    <w:next w:val="Normal"/>
    <w:link w:val="Heading3Char"/>
    <w:uiPriority w:val="9"/>
    <w:unhideWhenUsed/>
    <w:qFormat/>
    <w:rsid w:val="004159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4159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59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5973"/>
  </w:style>
  <w:style w:type="character" w:customStyle="1" w:styleId="Heading1Char">
    <w:name w:val="Heading 1 Char"/>
    <w:aliases w:val="Pocket Char"/>
    <w:basedOn w:val="DefaultParagraphFont"/>
    <w:link w:val="Heading1"/>
    <w:uiPriority w:val="9"/>
    <w:rsid w:val="004159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597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41597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41597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1597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1597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4159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15973"/>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
    <w:basedOn w:val="DefaultParagraphFont"/>
    <w:link w:val="NoSpacing"/>
    <w:uiPriority w:val="99"/>
    <w:unhideWhenUsed/>
    <w:rsid w:val="00415973"/>
    <w:rPr>
      <w:color w:val="auto"/>
      <w:u w:val="none"/>
    </w:rPr>
  </w:style>
  <w:style w:type="paragraph" w:styleId="DocumentMap">
    <w:name w:val="Document Map"/>
    <w:basedOn w:val="Normal"/>
    <w:link w:val="DocumentMapChar"/>
    <w:uiPriority w:val="99"/>
    <w:semiHidden/>
    <w:unhideWhenUsed/>
    <w:rsid w:val="004159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5973"/>
    <w:rPr>
      <w:rFonts w:ascii="Lucida Grande" w:hAnsi="Lucida Grande" w:cs="Lucida Grande"/>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
    <w:basedOn w:val="Heading1"/>
    <w:link w:val="Hyperlink"/>
    <w:autoRedefine/>
    <w:uiPriority w:val="99"/>
    <w:qFormat/>
    <w:rsid w:val="0041597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415973"/>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80000hours.org/articles/extinction-ri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en.wikipedia.org/wiki/Space-based_solar_powe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16</Pages>
  <Words>12855</Words>
  <Characters>73275</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2022-02-06T22:10:00Z</dcterms:created>
  <dcterms:modified xsi:type="dcterms:W3CDTF">2022-02-06T23:25:00Z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