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201D1" w14:textId="67AD1482" w:rsidR="00652D0B" w:rsidRDefault="00652D0B" w:rsidP="00652D0B">
      <w:pPr>
        <w:pStyle w:val="Heading4"/>
        <w:rPr>
          <w:rFonts w:eastAsia="Calibri" w:cs="Calibri"/>
        </w:rPr>
      </w:pPr>
      <w:r>
        <w:rPr>
          <w:rFonts w:eastAsia="Calibri" w:cs="Calibri"/>
        </w:rPr>
        <w:t>Standard</w:t>
      </w:r>
    </w:p>
    <w:p w14:paraId="318DA66E" w14:textId="3AF4D4BC" w:rsidR="00652D0B" w:rsidRPr="00FD4BB7" w:rsidRDefault="00652D0B" w:rsidP="00652D0B">
      <w:pPr>
        <w:pStyle w:val="Heading4"/>
        <w:rPr>
          <w:rFonts w:cs="Calibri"/>
        </w:rPr>
      </w:pPr>
      <w:r w:rsidRPr="00FD4BB7">
        <w:rPr>
          <w:rFonts w:eastAsia="Calibri" w:cs="Calibri"/>
        </w:rPr>
        <w:t>The standard is consistency with utilitarianism</w:t>
      </w:r>
    </w:p>
    <w:p w14:paraId="223697F7" w14:textId="77777777" w:rsidR="00652D0B" w:rsidRPr="00FD4BB7" w:rsidRDefault="00652D0B" w:rsidP="00652D0B">
      <w:pPr>
        <w:pStyle w:val="Heading4"/>
        <w:rPr>
          <w:rFonts w:cs="Calibri"/>
        </w:rPr>
      </w:pPr>
      <w:r w:rsidRPr="00FD4BB7">
        <w:rPr>
          <w:rFonts w:eastAsia="Calibri" w:cs="Calibri"/>
        </w:rPr>
        <w:t>1] No intent-foresight distinction – If we foresee a consequence, then it becomes part of our deliberation which makes it intrinsic to our action since we intend it to happen.</w:t>
      </w:r>
    </w:p>
    <w:p w14:paraId="23709594" w14:textId="77777777" w:rsidR="00652D0B" w:rsidRPr="00FD4BB7" w:rsidRDefault="00652D0B" w:rsidP="00652D0B">
      <w:pPr>
        <w:spacing w:line="240" w:lineRule="exact"/>
      </w:pPr>
      <w:r w:rsidRPr="00FD4BB7">
        <w:rPr>
          <w:rFonts w:eastAsia="Calibri"/>
        </w:rPr>
        <w:t xml:space="preserve"> </w:t>
      </w:r>
    </w:p>
    <w:p w14:paraId="3127271B" w14:textId="77777777" w:rsidR="00652D0B" w:rsidRPr="00FD4BB7" w:rsidRDefault="00652D0B" w:rsidP="00652D0B">
      <w:pPr>
        <w:pStyle w:val="Heading4"/>
        <w:rPr>
          <w:rFonts w:cs="Calibri"/>
        </w:rPr>
      </w:pPr>
      <w:r w:rsidRPr="00FD4BB7">
        <w:rPr>
          <w:rFonts w:eastAsia="Calibri" w:cs="Calibri"/>
        </w:rPr>
        <w:t xml:space="preserve">2] Actor specificity – Util is the only moral system available to policymakers. </w:t>
      </w:r>
      <w:proofErr w:type="spellStart"/>
      <w:r w:rsidRPr="00FD4BB7">
        <w:rPr>
          <w:rFonts w:eastAsia="Calibri" w:cs="Calibri"/>
        </w:rPr>
        <w:t>Goodin</w:t>
      </w:r>
      <w:proofErr w:type="spellEnd"/>
      <w:r w:rsidRPr="00FD4BB7">
        <w:rPr>
          <w:rFonts w:eastAsia="Calibri" w:cs="Calibri"/>
        </w:rPr>
        <w:t xml:space="preserve"> 95</w:t>
      </w:r>
    </w:p>
    <w:p w14:paraId="46141691" w14:textId="77777777" w:rsidR="00652D0B" w:rsidRPr="00FD4BB7" w:rsidRDefault="00652D0B" w:rsidP="00652D0B">
      <w:pPr>
        <w:spacing w:line="240" w:lineRule="exact"/>
      </w:pPr>
      <w:r w:rsidRPr="00FD4BB7">
        <w:rPr>
          <w:rFonts w:eastAsia="Calibri"/>
          <w:sz w:val="16"/>
          <w:szCs w:val="16"/>
        </w:rPr>
        <w:t xml:space="preserve">Robert E. </w:t>
      </w:r>
      <w:proofErr w:type="spellStart"/>
      <w:r w:rsidRPr="00FD4BB7">
        <w:rPr>
          <w:rFonts w:eastAsia="Calibri"/>
          <w:u w:val="single"/>
        </w:rPr>
        <w:t>Goodin</w:t>
      </w:r>
      <w:proofErr w:type="spellEnd"/>
      <w:r w:rsidRPr="00FD4BB7">
        <w:rPr>
          <w:rFonts w:eastAsia="Calibri"/>
          <w:u w:val="single"/>
        </w:rPr>
        <w:t xml:space="preserve">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0BB297C3" w14:textId="77777777" w:rsidR="00652D0B" w:rsidRPr="00FD4BB7" w:rsidRDefault="00652D0B" w:rsidP="00652D0B">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w:t>
      </w:r>
      <w:proofErr w:type="gramStart"/>
      <w:r w:rsidRPr="00FD4BB7">
        <w:rPr>
          <w:rFonts w:eastAsia="Calibri"/>
          <w:u w:val="single"/>
        </w:rPr>
        <w:t>in the nature of things</w:t>
      </w:r>
      <w:proofErr w:type="gramEnd"/>
      <w:r w:rsidRPr="00FD4BB7">
        <w:rPr>
          <w:rFonts w:eastAsia="Calibri"/>
          <w:u w:val="single"/>
        </w:rPr>
        <w:t xml:space="preserve">,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w:t>
      </w:r>
      <w:proofErr w:type="gramStart"/>
      <w:r w:rsidRPr="00FD4BB7">
        <w:rPr>
          <w:rFonts w:eastAsia="Calibri"/>
          <w:sz w:val="16"/>
          <w:szCs w:val="16"/>
        </w:rPr>
        <w:t>as a result of</w:t>
      </w:r>
      <w:proofErr w:type="gramEnd"/>
      <w:r w:rsidRPr="00FD4BB7">
        <w:rPr>
          <w:rFonts w:eastAsia="Calibri"/>
          <w:sz w:val="16"/>
          <w:szCs w:val="16"/>
        </w:rPr>
        <w:t xml:space="preserve"> their various possible choices. But that is all. </w:t>
      </w:r>
      <w:r w:rsidRPr="00FD4BB7">
        <w:rPr>
          <w:rFonts w:eastAsia="Calibri"/>
          <w:highlight w:val="green"/>
          <w:u w:val="single"/>
        </w:rPr>
        <w:t>That is enough to allow</w:t>
      </w:r>
      <w:r w:rsidRPr="00FD4BB7">
        <w:rPr>
          <w:rFonts w:eastAsia="Calibri"/>
          <w:u w:val="single"/>
        </w:rPr>
        <w:t xml:space="preserve"> public </w:t>
      </w:r>
      <w:proofErr w:type="gramStart"/>
      <w:r w:rsidRPr="00FD4BB7">
        <w:rPr>
          <w:rFonts w:eastAsia="Calibri"/>
          <w:highlight w:val="green"/>
          <w:u w:val="single"/>
        </w:rPr>
        <w:t>policy-makers</w:t>
      </w:r>
      <w:proofErr w:type="gramEnd"/>
      <w:r w:rsidRPr="00FD4BB7">
        <w:rPr>
          <w:rFonts w:eastAsia="Calibri"/>
          <w:highlight w:val="green"/>
          <w:u w:val="single"/>
        </w:rPr>
        <w:t xml:space="preserve">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w:t>
      </w:r>
      <w:proofErr w:type="gramStart"/>
      <w:r w:rsidRPr="00FD4BB7">
        <w:rPr>
          <w:rFonts w:eastAsia="Calibri"/>
          <w:sz w:val="16"/>
          <w:szCs w:val="16"/>
        </w:rPr>
        <w:t>particular occasion</w:t>
      </w:r>
      <w:proofErr w:type="gramEnd"/>
      <w:r w:rsidRPr="00FD4BB7">
        <w:rPr>
          <w:rFonts w:eastAsia="Calibri"/>
          <w:sz w:val="16"/>
          <w:szCs w:val="16"/>
        </w:rPr>
        <w:t xml:space="preserve">. Their knowledge of </w:t>
      </w:r>
      <w:proofErr w:type="spellStart"/>
      <w:r w:rsidRPr="00FD4BB7">
        <w:rPr>
          <w:rFonts w:eastAsia="Calibri"/>
          <w:sz w:val="16"/>
          <w:szCs w:val="16"/>
        </w:rPr>
        <w:t>gener</w:t>
      </w:r>
      <w:proofErr w:type="spellEnd"/>
      <w:r w:rsidRPr="00FD4BB7">
        <w:rPr>
          <w:rFonts w:eastAsia="Calibri"/>
          <w:sz w:val="16"/>
          <w:szCs w:val="16"/>
        </w:rPr>
        <w:t xml:space="preserve">- </w:t>
      </w:r>
      <w:proofErr w:type="spellStart"/>
      <w:r w:rsidRPr="00FD4BB7">
        <w:rPr>
          <w:rFonts w:eastAsia="Calibri"/>
          <w:sz w:val="16"/>
          <w:szCs w:val="16"/>
        </w:rPr>
        <w:t>alities</w:t>
      </w:r>
      <w:proofErr w:type="spellEnd"/>
      <w:r w:rsidRPr="00FD4BB7">
        <w:rPr>
          <w:rFonts w:eastAsia="Calibri"/>
          <w:sz w:val="16"/>
          <w:szCs w:val="16"/>
        </w:rPr>
        <w:t xml:space="preserve">, aggregates and averages </w:t>
      </w:r>
      <w:proofErr w:type="gramStart"/>
      <w:r w:rsidRPr="00FD4BB7">
        <w:rPr>
          <w:rFonts w:eastAsia="Calibri"/>
          <w:sz w:val="16"/>
          <w:szCs w:val="16"/>
        </w:rPr>
        <w:t>is</w:t>
      </w:r>
      <w:proofErr w:type="gramEnd"/>
      <w:r w:rsidRPr="00FD4BB7">
        <w:rPr>
          <w:rFonts w:eastAsia="Calibri"/>
          <w:sz w:val="16"/>
          <w:szCs w:val="16"/>
        </w:rPr>
        <w:t xml:space="preserve"> just not sufficiently fine-grained for that.</w:t>
      </w:r>
    </w:p>
    <w:p w14:paraId="5D74DA92" w14:textId="77777777" w:rsidR="00652D0B" w:rsidRPr="00FD4BB7" w:rsidRDefault="00652D0B" w:rsidP="00652D0B">
      <w:pPr>
        <w:spacing w:line="240" w:lineRule="exact"/>
      </w:pPr>
      <w:r w:rsidRPr="00FD4BB7">
        <w:rPr>
          <w:rFonts w:eastAsia="Calibri"/>
          <w:sz w:val="16"/>
          <w:szCs w:val="16"/>
        </w:rPr>
        <w:t xml:space="preserve"> </w:t>
      </w:r>
    </w:p>
    <w:p w14:paraId="66F1FEDC" w14:textId="77777777" w:rsidR="00652D0B" w:rsidRPr="00FD4BB7" w:rsidRDefault="00652D0B" w:rsidP="00652D0B">
      <w:pPr>
        <w:pStyle w:val="Heading4"/>
        <w:rPr>
          <w:rFonts w:cs="Calibri"/>
        </w:rPr>
      </w:pPr>
      <w:r w:rsidRPr="00FD4BB7">
        <w:rPr>
          <w:rFonts w:eastAsia="Calibri" w:cs="Calibri"/>
        </w:rPr>
        <w:t>3] Pleasure and pain are intrinsically valuable.</w:t>
      </w:r>
    </w:p>
    <w:p w14:paraId="6CCB265F" w14:textId="77777777" w:rsidR="00652D0B" w:rsidRPr="00FD4BB7" w:rsidRDefault="00652D0B" w:rsidP="00652D0B">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488BEC4B" w14:textId="77777777" w:rsidR="00652D0B" w:rsidRPr="00FD4BB7" w:rsidRDefault="00652D0B" w:rsidP="00652D0B">
      <w:pPr>
        <w:spacing w:line="253" w:lineRule="exact"/>
      </w:pPr>
      <w:r w:rsidRPr="00FD4BB7">
        <w:rPr>
          <w:rFonts w:eastAsia="Calibri"/>
        </w:rPr>
        <w:t xml:space="preserve">Let us start by observing, empirically, that a widely shared judgment about intrinsic value and disvalue is that pleasure is intrinsically </w:t>
      </w:r>
      <w:proofErr w:type="gramStart"/>
      <w:r w:rsidRPr="00FD4BB7">
        <w:rPr>
          <w:rFonts w:eastAsia="Calibri"/>
        </w:rPr>
        <w:t>valuable</w:t>
      </w:r>
      <w:proofErr w:type="gramEnd"/>
      <w:r w:rsidRPr="00FD4BB7">
        <w:rPr>
          <w:rFonts w:eastAsia="Calibri"/>
        </w:rPr>
        <w:t xml:space="preserve"> and pain is intrinsically </w:t>
      </w:r>
      <w:proofErr w:type="spellStart"/>
      <w:r w:rsidRPr="00FD4BB7">
        <w:rPr>
          <w:rFonts w:eastAsia="Calibri"/>
        </w:rPr>
        <w:t>disvaluable</w:t>
      </w:r>
      <w:proofErr w:type="spellEnd"/>
      <w:r w:rsidRPr="00FD4BB7">
        <w:rPr>
          <w:rFonts w:eastAsia="Calibri"/>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4BB7">
        <w:rPr>
          <w:rFonts w:eastAsia="Calibri"/>
        </w:rPr>
        <w:t>I</w:t>
      </w:r>
      <w:proofErr w:type="gramEnd"/>
      <w:r w:rsidRPr="00FD4BB7">
        <w:rPr>
          <w:rFonts w:eastAsia="Calibri"/>
        </w:rPr>
        <w:t xml:space="preserve">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61B55D5C" w14:textId="32CD3337" w:rsidR="00747792" w:rsidRDefault="00747792" w:rsidP="00747792">
      <w:pPr>
        <w:pStyle w:val="Heading3"/>
      </w:pPr>
      <w:r>
        <w:t>Post-Work</w:t>
      </w:r>
      <w:r>
        <w:t xml:space="preserve"> K</w:t>
      </w:r>
    </w:p>
    <w:p w14:paraId="05CB770E" w14:textId="77777777" w:rsidR="00747792" w:rsidRPr="004F3F7A" w:rsidRDefault="00747792" w:rsidP="00747792">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69A30563" w14:textId="77777777" w:rsidR="00747792" w:rsidRPr="0024759A" w:rsidRDefault="00747792" w:rsidP="0074779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E1294BC" w14:textId="77777777" w:rsidR="00747792" w:rsidRPr="00F23A1A" w:rsidRDefault="00747792" w:rsidP="00747792">
      <w:pPr>
        <w:rPr>
          <w:sz w:val="16"/>
        </w:rPr>
      </w:pPr>
      <w:r w:rsidRPr="00F23A1A">
        <w:rPr>
          <w:sz w:val="16"/>
        </w:rPr>
        <w:t>The societal dependence on work</w:t>
      </w:r>
    </w:p>
    <w:p w14:paraId="19E0CE1C" w14:textId="77777777" w:rsidR="00747792" w:rsidRPr="009A6DC9" w:rsidRDefault="00747792" w:rsidP="00747792">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604FCB88" w14:textId="77777777" w:rsidR="00747792" w:rsidRPr="009A6DC9" w:rsidRDefault="00747792" w:rsidP="00747792">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7040058F" w14:textId="77777777" w:rsidR="00747792" w:rsidRPr="00F23A1A" w:rsidRDefault="00747792" w:rsidP="00747792">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63222107" w14:textId="77777777" w:rsidR="00747792" w:rsidRPr="00F23A1A" w:rsidRDefault="00747792" w:rsidP="00747792">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2F5A00E8" w14:textId="77777777" w:rsidR="00747792" w:rsidRPr="00F23A1A" w:rsidRDefault="00747792" w:rsidP="00747792">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2AE18552" w14:textId="77777777" w:rsidR="00747792" w:rsidRPr="00DD394F" w:rsidRDefault="00747792" w:rsidP="00747792">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28C467BE" w14:textId="77777777" w:rsidR="00747792" w:rsidRDefault="00747792" w:rsidP="00747792">
      <w:pPr>
        <w:pStyle w:val="Heading4"/>
      </w:pPr>
      <w:r>
        <w:t>Work necessitates material throughput and waste that destroys the environment, even when the jobs are ‘green’</w:t>
      </w:r>
    </w:p>
    <w:p w14:paraId="11CCAC68" w14:textId="77777777" w:rsidR="00747792" w:rsidRPr="0000117A" w:rsidRDefault="00747792" w:rsidP="0074779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3FED716" w14:textId="77777777" w:rsidR="00747792" w:rsidRPr="006E7E43" w:rsidRDefault="00747792" w:rsidP="00747792">
      <w:pPr>
        <w:rPr>
          <w:sz w:val="16"/>
        </w:rPr>
      </w:pPr>
      <w:r w:rsidRPr="006E7E43">
        <w:rPr>
          <w:sz w:val="16"/>
        </w:rPr>
        <w:t>An ecological critique of work</w:t>
      </w:r>
    </w:p>
    <w:p w14:paraId="128E67DF" w14:textId="77777777" w:rsidR="00747792" w:rsidRPr="006E7E43" w:rsidRDefault="00747792" w:rsidP="00747792">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7C3399AB" w14:textId="77777777" w:rsidR="00747792" w:rsidRPr="006E7E43" w:rsidRDefault="00747792" w:rsidP="00747792">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629B3625" w14:textId="77777777" w:rsidR="00747792" w:rsidRPr="006E7E43" w:rsidRDefault="00747792" w:rsidP="00747792">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7779218C" w14:textId="77777777" w:rsidR="00747792" w:rsidRPr="006E7E43" w:rsidRDefault="00747792" w:rsidP="00747792">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7D08FE94" w14:textId="77777777" w:rsidR="00747792" w:rsidRDefault="00747792" w:rsidP="00747792">
      <w:pPr>
        <w:pStyle w:val="Heading4"/>
      </w:pPr>
      <w:r>
        <w:t>Unions are intrinsically invested in labor being good – they don’t strike to get rid of work; they strike to get people back to work. Lundström 14:</w:t>
      </w:r>
    </w:p>
    <w:p w14:paraId="5D1B6462" w14:textId="77777777" w:rsidR="00747792" w:rsidRPr="00050F02" w:rsidRDefault="00747792" w:rsidP="00747792">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EE6DDBD" w14:textId="77777777" w:rsidR="00747792" w:rsidRPr="004F3F7A" w:rsidRDefault="00747792" w:rsidP="00747792">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79D58934" w14:textId="77777777" w:rsidR="00747792" w:rsidRDefault="00747792" w:rsidP="00747792">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0FFD7F50" w14:textId="77777777" w:rsidR="00747792" w:rsidRPr="00E73C56" w:rsidRDefault="00747792" w:rsidP="00747792">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0B09D770" w14:textId="77777777" w:rsidR="00747792" w:rsidRPr="00CD77D8" w:rsidRDefault="00747792" w:rsidP="0074779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39AA015" w14:textId="77777777" w:rsidR="00747792" w:rsidRPr="009A6DC9" w:rsidRDefault="00747792" w:rsidP="00747792">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2DFC088B" w14:textId="77777777" w:rsidR="00747792" w:rsidRPr="00A72FF2" w:rsidRDefault="00747792" w:rsidP="00747792">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38E077D7" w14:textId="77777777" w:rsidR="00747792" w:rsidRPr="00A72FF2" w:rsidRDefault="00747792" w:rsidP="00747792">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1662478D" w14:textId="77777777" w:rsidR="00747792" w:rsidRPr="00A72FF2" w:rsidRDefault="00747792" w:rsidP="00747792">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35FBAE6" w14:textId="77777777" w:rsidR="00747792" w:rsidRPr="00A72FF2" w:rsidRDefault="00747792" w:rsidP="00747792">
      <w:pPr>
        <w:rPr>
          <w:sz w:val="14"/>
        </w:rPr>
      </w:pPr>
      <w:r w:rsidRPr="00A72FF2">
        <w:rPr>
          <w:sz w:val="14"/>
        </w:rPr>
        <w:t xml:space="preserve">The ecological case for </w:t>
      </w:r>
      <w:proofErr w:type="spellStart"/>
      <w:r w:rsidRPr="00A72FF2">
        <w:rPr>
          <w:sz w:val="14"/>
        </w:rPr>
        <w:t>postwork</w:t>
      </w:r>
      <w:proofErr w:type="spellEnd"/>
    </w:p>
    <w:p w14:paraId="1A91D8C2" w14:textId="77777777" w:rsidR="00747792" w:rsidRPr="00A72FF2" w:rsidRDefault="00747792" w:rsidP="00747792">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68353DBA" w14:textId="77777777" w:rsidR="00747792" w:rsidRPr="00A72FF2" w:rsidRDefault="00747792" w:rsidP="00747792">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D8DEBB3" w14:textId="77777777" w:rsidR="00747792" w:rsidRPr="008018E5" w:rsidRDefault="00747792" w:rsidP="00747792">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289817C8" w14:textId="77777777" w:rsidR="00747792" w:rsidRPr="00A72FF2" w:rsidRDefault="00747792" w:rsidP="00747792">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6DD520C1" w14:textId="77777777" w:rsidR="00747792" w:rsidRPr="00A72FF2" w:rsidRDefault="00747792" w:rsidP="00747792">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245688CC" w14:textId="77777777" w:rsidR="00747792" w:rsidRPr="00A72FF2" w:rsidRDefault="00747792" w:rsidP="00747792">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6CAB72E" w14:textId="77777777" w:rsidR="00747792" w:rsidRPr="004F0127" w:rsidRDefault="00747792" w:rsidP="00747792">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49E2149C" w14:textId="77777777" w:rsidR="00747792" w:rsidRPr="00A72FF2" w:rsidRDefault="00747792" w:rsidP="00747792">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013D87A8" w14:textId="77777777" w:rsidR="00747792" w:rsidRPr="00A72FF2" w:rsidRDefault="00747792" w:rsidP="00747792">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3089E97C" w14:textId="77777777" w:rsidR="00747792" w:rsidRPr="00A72FF2" w:rsidRDefault="00747792" w:rsidP="00747792">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35CF0F64" w14:textId="77777777" w:rsidR="00747792" w:rsidRPr="00A72FF2" w:rsidRDefault="00747792" w:rsidP="00747792">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638E5065" w14:textId="77777777" w:rsidR="00747792" w:rsidRPr="00A72FF2" w:rsidRDefault="00747792" w:rsidP="00747792">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65AF2BC6" w14:textId="77777777" w:rsidR="00747792" w:rsidRPr="008018E5" w:rsidRDefault="00747792" w:rsidP="00747792">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0C2F3927" w14:textId="77777777" w:rsidR="00747792" w:rsidRDefault="00747792" w:rsidP="00747792">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670CAD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7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D0B"/>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79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1A11A"/>
  <w14:defaultImageDpi w14:val="300"/>
  <w15:docId w15:val="{51B5BBDD-8D08-254F-9559-856BB1B5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77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77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77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7477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477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77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792"/>
  </w:style>
  <w:style w:type="character" w:customStyle="1" w:styleId="Heading1Char">
    <w:name w:val="Heading 1 Char"/>
    <w:aliases w:val="Pocket Char"/>
    <w:basedOn w:val="DefaultParagraphFont"/>
    <w:link w:val="Heading1"/>
    <w:uiPriority w:val="9"/>
    <w:rsid w:val="007477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7792"/>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74779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477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47792"/>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74779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477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779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747792"/>
    <w:rPr>
      <w:color w:val="auto"/>
      <w:u w:val="none"/>
    </w:rPr>
  </w:style>
  <w:style w:type="paragraph" w:styleId="DocumentMap">
    <w:name w:val="Document Map"/>
    <w:basedOn w:val="Normal"/>
    <w:link w:val="DocumentMapChar"/>
    <w:uiPriority w:val="99"/>
    <w:semiHidden/>
    <w:unhideWhenUsed/>
    <w:rsid w:val="007477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7792"/>
    <w:rPr>
      <w:rFonts w:ascii="Lucida Grande" w:hAnsi="Lucida Grande" w:cs="Lucida Grande"/>
    </w:rPr>
  </w:style>
  <w:style w:type="paragraph" w:customStyle="1" w:styleId="Emphasis1">
    <w:name w:val="Emphasis1"/>
    <w:basedOn w:val="Normal"/>
    <w:link w:val="Emphasis"/>
    <w:autoRedefine/>
    <w:uiPriority w:val="20"/>
    <w:qFormat/>
    <w:rsid w:val="0074779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5693</Words>
  <Characters>32456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2021-12-04T02:01:00Z</dcterms:created>
  <dcterms:modified xsi:type="dcterms:W3CDTF">2021-12-04T02:39:00Z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