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BC3A1" w14:textId="6337099E" w:rsidR="00E55086" w:rsidRPr="00E16557" w:rsidRDefault="00E55086" w:rsidP="00E55086">
      <w:pPr>
        <w:pStyle w:val="Heading4"/>
      </w:pPr>
      <w:r>
        <w:t xml:space="preserve">Plan text: The member nations of the World Trade Organization ought to reduce intellectual property </w:t>
      </w:r>
      <w:r w:rsidR="00BF56AA">
        <w:t>protections</w:t>
      </w:r>
      <w:r>
        <w:t xml:space="preserve"> for medicines, this is best exemplified with Covid Vaccines</w:t>
      </w:r>
    </w:p>
    <w:p w14:paraId="2B4E042E" w14:textId="77777777" w:rsidR="00C92231" w:rsidRDefault="00C92231" w:rsidP="00C92231">
      <w:pPr>
        <w:pStyle w:val="Heading2"/>
      </w:pPr>
      <w:r>
        <w:lastRenderedPageBreak/>
        <w:t>I. Vaccine Apartheid</w:t>
      </w:r>
    </w:p>
    <w:p w14:paraId="6B031E64" w14:textId="77777777" w:rsidR="00C92231" w:rsidRPr="00BB588A" w:rsidRDefault="00C92231" w:rsidP="00C92231">
      <w:pPr>
        <w:pStyle w:val="Heading4"/>
        <w:rPr>
          <w:rFonts w:cs="Calibri"/>
          <w:color w:val="FF0000"/>
        </w:rPr>
      </w:pPr>
      <w:r w:rsidRPr="00BB588A">
        <w:rPr>
          <w:rFonts w:cs="Calibri"/>
        </w:rPr>
        <w:t xml:space="preserve">A TRIPS waiver for covid vaccines will not pass in the </w:t>
      </w:r>
      <w:proofErr w:type="spellStart"/>
      <w:r w:rsidRPr="00BB588A">
        <w:rPr>
          <w:rFonts w:cs="Calibri"/>
        </w:rPr>
        <w:t>squo</w:t>
      </w:r>
      <w:proofErr w:type="spellEnd"/>
      <w:r w:rsidRPr="00BB588A">
        <w:rPr>
          <w:rFonts w:cs="Calibri"/>
        </w:rPr>
        <w:t xml:space="preserve">. </w:t>
      </w:r>
      <w:proofErr w:type="spellStart"/>
      <w:r w:rsidRPr="00BB588A">
        <w:rPr>
          <w:rFonts w:cs="Calibri"/>
        </w:rPr>
        <w:t>Baschuk</w:t>
      </w:r>
      <w:proofErr w:type="spellEnd"/>
      <w:r w:rsidRPr="00BB588A">
        <w:rPr>
          <w:rFonts w:cs="Calibri"/>
        </w:rPr>
        <w:t xml:space="preserve"> 7/26 </w:t>
      </w:r>
    </w:p>
    <w:p w14:paraId="71B1DFAE" w14:textId="77777777" w:rsidR="00C92231" w:rsidRPr="00BB588A" w:rsidRDefault="00C92231" w:rsidP="00C92231">
      <w:r w:rsidRPr="00BB588A">
        <w:t xml:space="preserve">Bryce </w:t>
      </w:r>
      <w:proofErr w:type="spellStart"/>
      <w:r w:rsidRPr="00BB588A">
        <w:t>Baschuk</w:t>
      </w:r>
      <w:proofErr w:type="spellEnd"/>
      <w:r w:rsidRPr="00BB588A">
        <w:t xml:space="preserve"> [Reporter, Bloomberg Economics], 21 - ("WTO Holiday From Vaccine Equity Talks Draws Calls for Action," Bloomberg, 7-26-2021, accessed 8-18-2021, https://www.bloomberg.com/news/articles/2021-07-26/wto-s-holiday-from-vaccine-equity-talks-draws-calls-for-action)//ML</w:t>
      </w:r>
    </w:p>
    <w:p w14:paraId="4FDF1211" w14:textId="77777777" w:rsidR="00C92231" w:rsidRPr="003C7242" w:rsidRDefault="00C92231" w:rsidP="00C92231">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w:t>
      </w:r>
      <w:proofErr w:type="spellStart"/>
      <w:r w:rsidRPr="00BB588A">
        <w:rPr>
          <w:sz w:val="12"/>
        </w:rPr>
        <w:t>Okonjo</w:t>
      </w:r>
      <w:proofErr w:type="spellEnd"/>
      <w:r w:rsidRPr="00BB588A">
        <w:rPr>
          <w:sz w:val="12"/>
        </w:rPr>
        <w:t xml:space="preserve">-Iweala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w:t>
      </w:r>
      <w:proofErr w:type="gramStart"/>
      <w:r w:rsidRPr="00BB588A">
        <w:rPr>
          <w:sz w:val="12"/>
        </w:rPr>
        <w:t>planning.¶</w:t>
      </w:r>
      <w:proofErr w:type="gramEnd"/>
      <w:r w:rsidRPr="00BB588A">
        <w:rPr>
          <w:sz w:val="12"/>
        </w:rPr>
        <w:t xml:space="preserve"> “August doesn’t matter in Geneva; it doesn’t matter if people are dying around the world,” said </w:t>
      </w:r>
      <w:proofErr w:type="spellStart"/>
      <w:r w:rsidRPr="00BB588A">
        <w:rPr>
          <w:sz w:val="12"/>
        </w:rPr>
        <w:t>Shailly</w:t>
      </w:r>
      <w:proofErr w:type="spellEnd"/>
      <w:r w:rsidRPr="00BB588A">
        <w:rPr>
          <w:sz w:val="12"/>
        </w:rPr>
        <w:t xml:space="preserve"> Gupta, a spokesperson at Médecins Sans </w:t>
      </w:r>
      <w:proofErr w:type="spellStart"/>
      <w:r w:rsidRPr="00BB588A">
        <w:rPr>
          <w:sz w:val="12"/>
        </w:rPr>
        <w:t>Frontières</w:t>
      </w:r>
      <w:proofErr w:type="spellEnd"/>
      <w:r w:rsidRPr="00BB588A">
        <w:rPr>
          <w:sz w:val="12"/>
        </w:rPr>
        <w:t xml:space="preserve">.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xml:space="preserve">, according to a draft status report produced by </w:t>
      </w:r>
      <w:proofErr w:type="spellStart"/>
      <w:r w:rsidRPr="00BB588A">
        <w:rPr>
          <w:sz w:val="12"/>
        </w:rPr>
        <w:t>Dagfinn</w:t>
      </w:r>
      <w:proofErr w:type="spellEnd"/>
      <w:r w:rsidRPr="00BB588A">
        <w:rPr>
          <w:sz w:val="12"/>
        </w:rPr>
        <w:t xml:space="preserve"> </w:t>
      </w:r>
      <w:proofErr w:type="spellStart"/>
      <w:r w:rsidRPr="00BB588A">
        <w:rPr>
          <w:sz w:val="12"/>
        </w:rPr>
        <w:t>Sørli</w:t>
      </w:r>
      <w:proofErr w:type="spellEnd"/>
      <w:r w:rsidRPr="00BB588A">
        <w:rPr>
          <w:sz w:val="12"/>
        </w:rPr>
        <w:t>,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w:t>
      </w:r>
      <w:proofErr w:type="gramStart"/>
      <w:r w:rsidRPr="00BB588A">
        <w:rPr>
          <w:sz w:val="12"/>
        </w:rPr>
        <w:t>died</w:t>
      </w:r>
      <w:proofErr w:type="gramEnd"/>
      <w:r w:rsidRPr="00BB588A">
        <w:rPr>
          <w:sz w:val="12"/>
        </w:rPr>
        <w:t xml:space="preserve">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They’re saying: ‘This or that won’t work; the waiver won’t work.’ There is no intention of engaging</w:t>
      </w:r>
      <w:proofErr w:type="gramStart"/>
      <w:r w:rsidRPr="00BB588A">
        <w:rPr>
          <w:sz w:val="12"/>
        </w:rPr>
        <w:t>.”¶</w:t>
      </w:r>
      <w:proofErr w:type="gramEnd"/>
      <w:r w:rsidRPr="00BB588A">
        <w:rPr>
          <w:sz w:val="12"/>
        </w:rPr>
        <w:t xml:space="preserve">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proofErr w:type="spellStart"/>
        <w:r w:rsidRPr="00BB588A">
          <w:rPr>
            <w:rStyle w:val="Hyperlink"/>
            <w:rFonts w:eastAsiaTheme="majorEastAsia"/>
            <w:sz w:val="12"/>
          </w:rPr>
          <w:t>Moderna</w:t>
        </w:r>
        <w:proofErr w:type="spellEnd"/>
        <w:r w:rsidRPr="00BB588A">
          <w:rPr>
            <w:rStyle w:val="Hyperlink"/>
            <w:rFonts w:eastAsiaTheme="majorEastAsia"/>
            <w:sz w:val="12"/>
          </w:rPr>
          <w:t xml:space="preserve">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w:t>
      </w:r>
      <w:proofErr w:type="spellStart"/>
      <w:r w:rsidRPr="00BB588A">
        <w:rPr>
          <w:sz w:val="12"/>
        </w:rPr>
        <w:t>Thiru</w:t>
      </w:r>
      <w:proofErr w:type="spellEnd"/>
      <w:r w:rsidRPr="00BB588A">
        <w:rPr>
          <w:sz w:val="12"/>
        </w:rPr>
        <w:t xml:space="preserve"> </w:t>
      </w:r>
      <w:proofErr w:type="spellStart"/>
      <w:r w:rsidRPr="00BB588A">
        <w:rPr>
          <w:sz w:val="12"/>
        </w:rPr>
        <w:t>Balasubramaniam</w:t>
      </w:r>
      <w:proofErr w:type="spellEnd"/>
      <w:r w:rsidRPr="00BB588A">
        <w:rPr>
          <w:sz w:val="12"/>
        </w:rPr>
        <w:t xml:space="preserve">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3BC4F9C2" w14:textId="77777777" w:rsidR="00C92231" w:rsidRPr="00161F0C" w:rsidRDefault="00C92231" w:rsidP="00C92231">
      <w:pPr>
        <w:pStyle w:val="Heading4"/>
      </w:pPr>
      <w:r>
        <w:t>The only way to solve the pandemic is global vaccination, but current production is woefully short.</w:t>
      </w:r>
    </w:p>
    <w:p w14:paraId="0EAE4A51" w14:textId="77777777" w:rsidR="00C92231" w:rsidRPr="00E16557" w:rsidRDefault="00C92231" w:rsidP="00C92231">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t>
      </w:r>
      <w:r w:rsidRPr="00E16557">
        <w:lastRenderedPageBreak/>
        <w:t xml:space="preserve">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4F65B9CD" w14:textId="77777777" w:rsidR="00C92231" w:rsidRPr="002C3011" w:rsidRDefault="00C92231" w:rsidP="00C92231">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0C95C60B" w14:textId="77777777" w:rsidR="00C92231" w:rsidRPr="00161F0C" w:rsidRDefault="00C92231" w:rsidP="00C92231">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68DB3BEE" w14:textId="77777777" w:rsidR="00C92231" w:rsidRPr="00161F0C" w:rsidRDefault="00C92231" w:rsidP="00C92231">
      <w:pPr>
        <w:rPr>
          <w:rFonts w:eastAsia="Cambria"/>
        </w:rPr>
      </w:pPr>
      <w:r w:rsidRPr="00161F0C">
        <w:rPr>
          <w:rFonts w:eastAsia="Cambria"/>
        </w:rPr>
        <w:t xml:space="preserve">Sophie Harman [professor of Politics and International Relations, Queen Mary University of London], </w:t>
      </w:r>
      <w:proofErr w:type="spellStart"/>
      <w:r w:rsidRPr="00161F0C">
        <w:rPr>
          <w:rFonts w:eastAsia="Cambria"/>
        </w:rPr>
        <w:t>Parsa</w:t>
      </w:r>
      <w:proofErr w:type="spellEnd"/>
      <w:r w:rsidRPr="00161F0C">
        <w:rPr>
          <w:rFonts w:eastAsia="Cambria"/>
        </w:rPr>
        <w:t> </w:t>
      </w:r>
      <w:proofErr w:type="spellStart"/>
      <w:r w:rsidRPr="00161F0C">
        <w:rPr>
          <w:rFonts w:eastAsia="Cambria"/>
        </w:rPr>
        <w:t>Erfani</w:t>
      </w:r>
      <w:proofErr w:type="spellEnd"/>
      <w:r w:rsidRPr="00161F0C">
        <w:rPr>
          <w:rFonts w:eastAsia="Cambria"/>
        </w:rPr>
        <w:t xml:space="preserve"> [Fogarty Global Health Fellow at the University of Global Health Equity and a medical student at Harvard Medical School], Tinashe </w:t>
      </w:r>
      <w:proofErr w:type="spellStart"/>
      <w:r w:rsidRPr="00161F0C">
        <w:rPr>
          <w:rFonts w:eastAsia="Cambria"/>
        </w:rPr>
        <w:t>Goronga</w:t>
      </w:r>
      <w:proofErr w:type="spellEnd"/>
      <w:r w:rsidRPr="00161F0C">
        <w:rPr>
          <w:rFonts w:eastAsia="Cambria"/>
        </w:rPr>
        <w:t xml:space="preserve"> [Community </w:t>
      </w:r>
      <w:proofErr w:type="spellStart"/>
      <w:r w:rsidRPr="00161F0C">
        <w:rPr>
          <w:rFonts w:eastAsia="Cambria"/>
        </w:rPr>
        <w:t>Organiser</w:t>
      </w:r>
      <w:proofErr w:type="spellEnd"/>
      <w:r w:rsidRPr="00161F0C">
        <w:rPr>
          <w:rFonts w:eastAsia="Cambria"/>
        </w:rPr>
        <w:t xml:space="preserve"> Equal Health Global Campaign Against Racism at </w:t>
      </w:r>
      <w:proofErr w:type="spellStart"/>
      <w:r w:rsidRPr="00161F0C">
        <w:rPr>
          <w:rFonts w:eastAsia="Cambria"/>
        </w:rPr>
        <w:t>EqualHealth</w:t>
      </w:r>
      <w:proofErr w:type="spellEnd"/>
      <w:r w:rsidRPr="00161F0C">
        <w:rPr>
          <w:rFonts w:eastAsia="Cambria"/>
        </w:rPr>
        <w:t xml:space="preserve">],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3D97128C" w14:textId="7B5A5BC1" w:rsidR="00C92231" w:rsidRDefault="00C92231" w:rsidP="00C92231">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9"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0"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1"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2"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3"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5"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w:t>
      </w:r>
      <w:proofErr w:type="gramStart"/>
      <w:r w:rsidRPr="22DF304D">
        <w:rPr>
          <w:rFonts w:eastAsia="Cambria"/>
          <w:sz w:val="12"/>
          <w:szCs w:val="12"/>
        </w:rPr>
        <w:t>justice.¶</w:t>
      </w:r>
      <w:proofErr w:type="gramEnd"/>
      <w:r w:rsidRPr="22DF304D">
        <w:rPr>
          <w:rFonts w:eastAsia="Cambria"/>
          <w:sz w:val="12"/>
          <w:szCs w:val="12"/>
        </w:rPr>
        <w:t xml:space="preserv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r w:rsidRPr="22DF304D">
          <w:rPr>
            <w:rFonts w:eastAsia="MS Gothic"/>
            <w:sz w:val="12"/>
            <w:szCs w:val="12"/>
          </w:rPr>
          <w:t>11 12</w:t>
        </w:r>
      </w:hyperlink>
      <w:r w:rsidRPr="22DF304D">
        <w:rPr>
          <w:rFonts w:eastAsia="Cambria"/>
          <w:sz w:val="12"/>
          <w:szCs w:val="12"/>
        </w:rPr>
        <w:t xml:space="preserve">¶ The second is multilateral charity, best exemplified by COVAX. In 2020, COVAX emerged as an international collaboration by the World Health </w:t>
      </w:r>
      <w:proofErr w:type="spellStart"/>
      <w:r w:rsidRPr="22DF304D">
        <w:rPr>
          <w:rFonts w:eastAsia="Cambria"/>
          <w:sz w:val="12"/>
          <w:szCs w:val="12"/>
        </w:rPr>
        <w:t>Organisation</w:t>
      </w:r>
      <w:proofErr w:type="spellEnd"/>
      <w:r w:rsidRPr="22DF304D">
        <w:rPr>
          <w:rFonts w:eastAsia="Cambria"/>
          <w:sz w:val="12"/>
          <w:szCs w:val="12"/>
        </w:rPr>
        <w:t xml:space="preserve"> (WHO), United Nations Children’s Fund, Gavi and the Coalition for Epidemic Preparedness Innovations to ensure equitable global access to COVID-19 vaccines.</w:t>
      </w:r>
      <w:hyperlink r:id="rId29"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w:t>
      </w:r>
      <w:proofErr w:type="spellStart"/>
      <w:proofErr w:type="gramStart"/>
      <w:r w:rsidRPr="22DF304D">
        <w:rPr>
          <w:rFonts w:eastAsia="Cambria"/>
          <w:sz w:val="12"/>
          <w:szCs w:val="12"/>
        </w:rPr>
        <w:t>trialled</w:t>
      </w:r>
      <w:proofErr w:type="spellEnd"/>
      <w:r w:rsidRPr="22DF304D">
        <w:rPr>
          <w:rFonts w:eastAsia="Cambria"/>
          <w:sz w:val="12"/>
          <w:szCs w:val="12"/>
        </w:rPr>
        <w:t>.¶</w:t>
      </w:r>
      <w:proofErr w:type="gramEnd"/>
      <w:r w:rsidRPr="22DF304D">
        <w:rPr>
          <w:rFonts w:eastAsia="Cambria"/>
          <w:sz w:val="12"/>
          <w:szCs w:val="12"/>
        </w:rPr>
        <w:t xml:space="preserve">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 xml:space="preserve">aid: it papers over and distracts our attention away from the underlying structural violence. And in so </w:t>
      </w:r>
      <w:r w:rsidRPr="22DF304D">
        <w:rPr>
          <w:rFonts w:eastAsia="Cambria"/>
          <w:u w:val="single"/>
        </w:rPr>
        <w:lastRenderedPageBreak/>
        <w:t>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2"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xml:space="preserve">. In May 2020, the WHO created the COVID-19 Technology Access Pool for companies to share IP and transfer technologies in a coordinated manner. But to date, not a single company has </w:t>
      </w:r>
      <w:proofErr w:type="spellStart"/>
      <w:r w:rsidRPr="22DF304D">
        <w:rPr>
          <w:rFonts w:eastAsia="Cambria"/>
          <w:sz w:val="12"/>
          <w:szCs w:val="12"/>
        </w:rPr>
        <w:t>utilised</w:t>
      </w:r>
      <w:proofErr w:type="spellEnd"/>
      <w:r w:rsidRPr="22DF304D">
        <w:rPr>
          <w:rFonts w:eastAsia="Cambria"/>
          <w:sz w:val="12"/>
          <w:szCs w:val="12"/>
        </w:rPr>
        <w:t xml:space="preserve"> the transfer process—likely because such forms of global IP sharing would quell profits, even if royalties are included.</w:t>
      </w:r>
      <w:hyperlink r:id="rId33"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w:t>
      </w:r>
      <w:proofErr w:type="gramStart"/>
      <w:r w:rsidRPr="22DF304D">
        <w:rPr>
          <w:rFonts w:eastAsia="Cambria"/>
          <w:sz w:val="12"/>
          <w:szCs w:val="12"/>
        </w:rPr>
        <w:t>demand.¶</w:t>
      </w:r>
      <w:proofErr w:type="gramEnd"/>
      <w:r w:rsidRPr="22DF304D">
        <w:rPr>
          <w:rFonts w:eastAsia="Cambria"/>
          <w:sz w:val="12"/>
          <w:szCs w:val="12"/>
        </w:rPr>
        <w:t xml:space="preserve"> Following the blockages at the WHO around IP, attention shifted towards the World Trade </w:t>
      </w:r>
      <w:proofErr w:type="spellStart"/>
      <w:r w:rsidRPr="22DF304D">
        <w:rPr>
          <w:rFonts w:eastAsia="Cambria"/>
          <w:sz w:val="12"/>
          <w:szCs w:val="12"/>
        </w:rPr>
        <w:t>Organisation</w:t>
      </w:r>
      <w:proofErr w:type="spellEnd"/>
      <w:r w:rsidRPr="22DF304D">
        <w:rPr>
          <w:rFonts w:eastAsia="Cambria"/>
          <w:sz w:val="12"/>
          <w:szCs w:val="12"/>
        </w:rPr>
        <w:t xml:space="preserve"> (WTO). In October 2020, India and South Africa proposed a temporary waiver of IP rights to COVID-19 technologies for the duration of the pandemic, so that all manufacturers with sufficient capacity and shared know-how could start production.</w:t>
      </w:r>
      <w:hyperlink r:id="rId34"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6"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7"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8"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9"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proofErr w:type="spellStart"/>
      <w:r w:rsidRPr="22DF304D">
        <w:rPr>
          <w:rFonts w:eastAsia="Cambria"/>
          <w:u w:val="single"/>
        </w:rPr>
        <w:t>Organisations</w:t>
      </w:r>
      <w:proofErr w:type="spellEnd"/>
      <w:r w:rsidRPr="22DF304D">
        <w:rPr>
          <w:rFonts w:eastAsia="Cambria"/>
          <w:u w:val="single"/>
        </w:rPr>
        <w:t xml:space="preserve"> such as the WHO and African Union are currently </w:t>
      </w:r>
      <w:proofErr w:type="spellStart"/>
      <w:r w:rsidRPr="22DF304D">
        <w:rPr>
          <w:rFonts w:eastAsia="Cambria"/>
          <w:u w:val="single"/>
        </w:rPr>
        <w:t>mobilising</w:t>
      </w:r>
      <w:proofErr w:type="spellEnd"/>
      <w:r w:rsidRPr="22DF304D">
        <w:rPr>
          <w:rFonts w:eastAsia="Cambria"/>
          <w:u w:val="single"/>
        </w:rPr>
        <w:t xml:space="preserve"> support and resources to accelerate production in low-income and middle-income countries.</w:t>
      </w:r>
      <w:hyperlink r:id="rId41"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and time-consuming diplomacy and filibustering over what is or is it not within current trade rules (WTO</w:t>
      </w:r>
      <w:proofErr w:type="gramStart"/>
      <w:r w:rsidRPr="22DF304D">
        <w:rPr>
          <w:rFonts w:eastAsia="Cambria"/>
          <w:sz w:val="12"/>
          <w:szCs w:val="12"/>
        </w:rPr>
        <w:t>).¶</w:t>
      </w:r>
      <w:proofErr w:type="gramEnd"/>
      <w:r w:rsidRPr="22DF304D">
        <w:rPr>
          <w:rFonts w:eastAsia="Cambria"/>
          <w:sz w:val="12"/>
          <w:szCs w:val="12"/>
        </w:rPr>
        <w:t xml:space="preserve">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w:t>
      </w:r>
      <w:proofErr w:type="gramStart"/>
      <w:r w:rsidRPr="22DF304D">
        <w:rPr>
          <w:rFonts w:eastAsia="Cambria"/>
          <w:u w:val="single"/>
        </w:rPr>
        <w:t>down</w:t>
      </w:r>
      <w:r w:rsidRPr="22DF304D">
        <w:rPr>
          <w:rFonts w:eastAsia="Cambria"/>
          <w:sz w:val="12"/>
          <w:szCs w:val="12"/>
        </w:rPr>
        <w:t>.¶</w:t>
      </w:r>
      <w:proofErr w:type="gramEnd"/>
      <w:r w:rsidRPr="22DF304D">
        <w:rPr>
          <w:rFonts w:eastAsia="Cambria"/>
          <w:sz w:val="12"/>
          <w:szCs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w:t>
      </w:r>
      <w:proofErr w:type="spellStart"/>
      <w:r w:rsidRPr="22DF304D">
        <w:rPr>
          <w:rFonts w:eastAsia="Cambria"/>
          <w:sz w:val="12"/>
          <w:szCs w:val="12"/>
        </w:rPr>
        <w:t>programmes</w:t>
      </w:r>
      <w:proofErr w:type="spellEnd"/>
      <w:r w:rsidRPr="22DF304D">
        <w:rPr>
          <w:rFonts w:eastAsia="Cambria"/>
          <w:sz w:val="12"/>
          <w:szCs w:val="12"/>
        </w:rPr>
        <w:t xml:space="preserve"> with diminishing strategic returns. Aid-recipient countries are similarly exasperated by funding gaps that lead to delays and materiel shortfalls, the NGO-industrial complex and attendant consultants that </w:t>
      </w:r>
      <w:proofErr w:type="spellStart"/>
      <w:r w:rsidRPr="22DF304D">
        <w:rPr>
          <w:rFonts w:eastAsia="Cambria"/>
          <w:sz w:val="12"/>
          <w:szCs w:val="12"/>
        </w:rPr>
        <w:t>rationalise</w:t>
      </w:r>
      <w:proofErr w:type="spellEnd"/>
      <w:r w:rsidRPr="22DF304D">
        <w:rPr>
          <w:rFonts w:eastAsia="Cambria"/>
          <w:sz w:val="12"/>
          <w:szCs w:val="12"/>
        </w:rPr>
        <w:t xml:space="preserve"> them, and fundamentally, by the notion that their populations only seem to matter when another state can </w:t>
      </w:r>
      <w:proofErr w:type="spellStart"/>
      <w:r w:rsidRPr="22DF304D">
        <w:rPr>
          <w:rFonts w:eastAsia="Cambria"/>
          <w:sz w:val="12"/>
          <w:szCs w:val="12"/>
        </w:rPr>
        <w:t>capitalise</w:t>
      </w:r>
      <w:proofErr w:type="spellEnd"/>
      <w:r w:rsidRPr="22DF304D">
        <w:rPr>
          <w:rFonts w:eastAsia="Cambria"/>
          <w:sz w:val="12"/>
          <w:szCs w:val="12"/>
        </w:rPr>
        <w:t xml:space="preserve"> on </w:t>
      </w:r>
      <w:proofErr w:type="gramStart"/>
      <w:r w:rsidRPr="22DF304D">
        <w:rPr>
          <w:rFonts w:eastAsia="Cambria"/>
          <w:sz w:val="12"/>
          <w:szCs w:val="12"/>
        </w:rPr>
        <w:t>them.¶</w:t>
      </w:r>
      <w:proofErr w:type="gramEnd"/>
      <w:r w:rsidRPr="22DF304D">
        <w:rPr>
          <w:rFonts w:eastAsia="Cambria"/>
          <w:sz w:val="12"/>
          <w:szCs w:val="12"/>
        </w:rPr>
        <w:t xml:space="preserve"> Conclusion¶ Vaccine apartheid is only one symptom of broader global health inequalities that have their roots in colonialism and persist today because of neocolonial forms of power. As </w:t>
      </w:r>
      <w:proofErr w:type="spellStart"/>
      <w:r w:rsidRPr="22DF304D">
        <w:rPr>
          <w:rFonts w:eastAsia="Cambria"/>
          <w:sz w:val="12"/>
          <w:szCs w:val="12"/>
        </w:rPr>
        <w:t>Grosfoguel</w:t>
      </w:r>
      <w:proofErr w:type="spellEnd"/>
      <w:r w:rsidRPr="22DF304D">
        <w:rPr>
          <w:rFonts w:eastAsia="Cambria"/>
          <w:sz w:val="12"/>
          <w:szCs w:val="12"/>
        </w:rPr>
        <w:t xml:space="preserve"> writes, ‘The heterogeneous and multiple global structures put in place over a period of 450 years did not evaporate with the juridical–political </w:t>
      </w:r>
      <w:proofErr w:type="spellStart"/>
      <w:r w:rsidRPr="22DF304D">
        <w:rPr>
          <w:rFonts w:eastAsia="Cambria"/>
          <w:sz w:val="12"/>
          <w:szCs w:val="12"/>
        </w:rPr>
        <w:t>decolonisation</w:t>
      </w:r>
      <w:proofErr w:type="spellEnd"/>
      <w:r w:rsidRPr="22DF304D">
        <w:rPr>
          <w:rFonts w:eastAsia="Cambria"/>
          <w:sz w:val="12"/>
          <w:szCs w:val="12"/>
        </w:rPr>
        <w:t xml:space="preserve"> of the periphery over the past 50 years. We continue to live under the same ‘colonial power matrix.’ With juridical–political </w:t>
      </w:r>
      <w:proofErr w:type="spellStart"/>
      <w:r w:rsidRPr="22DF304D">
        <w:rPr>
          <w:rFonts w:eastAsia="Cambria"/>
          <w:sz w:val="12"/>
          <w:szCs w:val="12"/>
        </w:rPr>
        <w:t>decolonisation</w:t>
      </w:r>
      <w:proofErr w:type="spellEnd"/>
      <w:r w:rsidRPr="22DF304D">
        <w:rPr>
          <w:rFonts w:eastAsia="Cambria"/>
          <w:sz w:val="12"/>
          <w:szCs w:val="12"/>
        </w:rPr>
        <w:t xml:space="preserve"> we moved from a period of ‘global colonialism’ to the current period of ‘global coloniality.’</w:t>
      </w:r>
      <w:hyperlink r:id="rId43"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proofErr w:type="spellStart"/>
      <w:r w:rsidRPr="22DF304D">
        <w:rPr>
          <w:rFonts w:eastAsia="Cambria"/>
          <w:highlight w:val="yellow"/>
          <w:u w:val="single"/>
        </w:rPr>
        <w:t>democratising</w:t>
      </w:r>
      <w:proofErr w:type="spellEnd"/>
      <w:r w:rsidRPr="22DF304D">
        <w:rPr>
          <w:rFonts w:eastAsia="Cambria"/>
          <w:highlight w:val="yellow"/>
          <w:u w:val="single"/>
        </w:rPr>
        <w:t xml:space="preserve">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overturn colonial legacies that continue to devastate the health of low- and middle-income countries.</w:t>
      </w:r>
      <w:hyperlink r:id="rId44"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274B1ADD" w14:textId="77777777" w:rsidR="00E55086" w:rsidRPr="007108BA" w:rsidRDefault="00E55086" w:rsidP="00E55086">
      <w:pPr>
        <w:keepNext/>
        <w:keepLines/>
        <w:spacing w:before="40" w:after="0"/>
        <w:outlineLvl w:val="3"/>
        <w:rPr>
          <w:rFonts w:eastAsiaTheme="majorEastAsia" w:cstheme="majorBidi"/>
          <w:b/>
          <w:iCs/>
          <w:sz w:val="26"/>
        </w:rPr>
      </w:pPr>
      <w:r w:rsidRPr="007108BA">
        <w:rPr>
          <w:rFonts w:eastAsiaTheme="majorEastAsia" w:cstheme="majorBidi"/>
          <w:b/>
          <w:iCs/>
          <w:sz w:val="26"/>
        </w:rPr>
        <w:lastRenderedPageBreak/>
        <w:t>Manufacturing capacity is widespread around the world.</w:t>
      </w:r>
    </w:p>
    <w:p w14:paraId="07525479" w14:textId="77777777" w:rsidR="00E55086" w:rsidRPr="007108BA" w:rsidRDefault="00E55086" w:rsidP="00E55086">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7C7F64AB" w14:textId="77777777" w:rsidR="00E55086" w:rsidRDefault="00E55086" w:rsidP="00E55086">
      <w:pPr>
        <w:ind w:left="720"/>
        <w:rPr>
          <w:rFonts w:eastAsia="Times New Roman" w:cs="Times New Roman"/>
          <w:sz w:val="24"/>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w:t>
      </w:r>
      <w:proofErr w:type="spellStart"/>
      <w:r w:rsidRPr="00F828E6">
        <w:rPr>
          <w:sz w:val="12"/>
        </w:rPr>
        <w:t>Biovac</w:t>
      </w:r>
      <w:proofErr w:type="spellEnd"/>
      <w:r w:rsidRPr="00F828E6">
        <w:rPr>
          <w:sz w:val="12"/>
        </w:rPr>
        <w:t xml:space="preserve">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w:t>
      </w:r>
      <w:proofErr w:type="spellStart"/>
      <w:r w:rsidRPr="00F828E6">
        <w:rPr>
          <w:sz w:val="12"/>
        </w:rPr>
        <w:t>Moderna</w:t>
      </w:r>
      <w:proofErr w:type="spellEnd"/>
      <w:r w:rsidRPr="00F828E6">
        <w:rPr>
          <w:sz w:val="12"/>
        </w:rPr>
        <w:t xml:space="preserve">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proofErr w:type="gramStart"/>
      <w:r w:rsidRPr="007C0DCB">
        <w:rPr>
          <w:rStyle w:val="Emphasis"/>
          <w:highlight w:val="yellow"/>
        </w:rPr>
        <w:t>production.</w:t>
      </w:r>
      <w:r w:rsidRPr="00F828E6">
        <w:rPr>
          <w:sz w:val="12"/>
        </w:rPr>
        <w:t>¶</w:t>
      </w:r>
      <w:proofErr w:type="gramEnd"/>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547F00B6" w14:textId="77777777" w:rsidR="00E55086" w:rsidRPr="00161F0C" w:rsidRDefault="00E55086" w:rsidP="00C92231">
      <w:pPr>
        <w:ind w:left="720"/>
        <w:rPr>
          <w:rFonts w:eastAsia="Cambria"/>
          <w:u w:val="single"/>
        </w:rPr>
      </w:pPr>
    </w:p>
    <w:p w14:paraId="3893BC6F" w14:textId="77777777" w:rsidR="00C92231" w:rsidRPr="007108BA" w:rsidRDefault="00C92231" w:rsidP="00C92231">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16B0BB47" w14:textId="77777777" w:rsidR="00C92231" w:rsidRPr="007108BA" w:rsidRDefault="00C92231" w:rsidP="00C92231">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150D5B2D" w14:textId="77777777" w:rsidR="00C92231" w:rsidRPr="00DC78EB" w:rsidRDefault="00C92231" w:rsidP="00C92231">
      <w:pPr>
        <w:ind w:left="720"/>
        <w:rPr>
          <w:sz w:val="12"/>
        </w:rPr>
      </w:pPr>
      <w:r w:rsidRPr="00DC78EB">
        <w:rPr>
          <w:sz w:val="12"/>
        </w:rPr>
        <w:lastRenderedPageBreak/>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3C6F92A8" w14:textId="77777777" w:rsidR="00C92231" w:rsidRDefault="00C92231" w:rsidP="00C92231">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1F5A118C" w14:textId="77777777" w:rsidR="00C92231" w:rsidRPr="00076CD9" w:rsidRDefault="00C92231" w:rsidP="00C92231">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5D5FEB85" w14:textId="77777777" w:rsidR="00C92231" w:rsidRPr="00076CD9" w:rsidRDefault="00C92231" w:rsidP="00C92231">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w:t>
      </w:r>
      <w:proofErr w:type="gramStart"/>
      <w:r w:rsidRPr="00076CD9">
        <w:t>)  AT</w:t>
      </w:r>
      <w:proofErr w:type="gramEnd"/>
    </w:p>
    <w:p w14:paraId="43DB27FB" w14:textId="77777777" w:rsidR="00C92231" w:rsidRPr="00076CD9" w:rsidRDefault="00C92231" w:rsidP="00C92231">
      <w:pPr>
        <w:ind w:left="720"/>
        <w:rPr>
          <w:sz w:val="12"/>
          <w:szCs w:val="12"/>
        </w:rPr>
      </w:pPr>
      <w:r w:rsidRPr="22DF304D">
        <w:rPr>
          <w:sz w:val="12"/>
          <w:szCs w:val="12"/>
        </w:rPr>
        <w:t xml:space="preserve">In 2004, some 970 million people, around 15 percent of the world’s population, were living below the extreme poverty line of $1 a day (more strictly defi </w:t>
      </w:r>
      <w:proofErr w:type="spellStart"/>
      <w:r w:rsidRPr="22DF304D">
        <w:rPr>
          <w:sz w:val="12"/>
          <w:szCs w:val="12"/>
        </w:rPr>
        <w:t>ned</w:t>
      </w:r>
      <w:proofErr w:type="spellEnd"/>
      <w:r w:rsidRPr="22DF304D">
        <w:rPr>
          <w:sz w:val="12"/>
          <w:szCs w:val="12"/>
        </w:rPr>
        <w:t xml:space="preserve">, $392.88 annually) in 1993 Purchasing Power Parity (PPP) terms (Chen and </w:t>
      </w:r>
      <w:proofErr w:type="spellStart"/>
      <w:r w:rsidRPr="22DF304D">
        <w:rPr>
          <w:sz w:val="12"/>
          <w:szCs w:val="12"/>
        </w:rPr>
        <w:t>Ravallion</w:t>
      </w:r>
      <w:proofErr w:type="spellEnd"/>
      <w:r w:rsidRPr="22DF304D">
        <w:rPr>
          <w:sz w:val="12"/>
          <w:szCs w:val="12"/>
        </w:rPr>
        <w:t xml:space="preserve"> 2007, 16579).3 Furthermore, those living below this very low poverty line fell on average around 28 percent below it. Th </w:t>
      </w:r>
      <w:proofErr w:type="spellStart"/>
      <w:r w:rsidRPr="22DF304D">
        <w:rPr>
          <w:sz w:val="12"/>
          <w:szCs w:val="12"/>
        </w:rPr>
        <w:t>eir</w:t>
      </w:r>
      <w:proofErr w:type="spellEnd"/>
      <w:r w:rsidRPr="22DF304D">
        <w:rPr>
          <w:sz w:val="12"/>
          <w:szCs w:val="12"/>
        </w:rPr>
        <w:t xml:space="preserve"> average annual purchasing power therefore corresponded to approximately $420 in the US in 2008 dollars.4¶ Th ese </w:t>
      </w:r>
      <w:proofErr w:type="gramStart"/>
      <w:r w:rsidRPr="22DF304D">
        <w:rPr>
          <w:sz w:val="12"/>
          <w:szCs w:val="12"/>
        </w:rPr>
        <w:t>are</w:t>
      </w:r>
      <w:proofErr w:type="gramEnd"/>
      <w:r w:rsidRPr="22DF304D">
        <w:rPr>
          <w:sz w:val="12"/>
          <w:szCs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22DF304D">
        <w:rPr>
          <w:sz w:val="12"/>
          <w:szCs w:val="12"/>
        </w:rPr>
        <w:t>ned</w:t>
      </w:r>
      <w:proofErr w:type="spellEnd"/>
      <w:r w:rsidRPr="22DF304D">
        <w:rPr>
          <w:sz w:val="12"/>
          <w:szCs w:val="12"/>
        </w:rPr>
        <w:t xml:space="preserve">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22DF304D">
        <w:rPr>
          <w:sz w:val="2"/>
          <w:szCs w:val="2"/>
        </w:rPr>
        <w:t xml:space="preserve"> </w:t>
      </w:r>
      <w:r w:rsidRPr="22DF304D">
        <w:rPr>
          <w:sz w:val="12"/>
          <w:szCs w:val="12"/>
        </w:rPr>
        <w:t>It is estimated that around 13 percent of all human beings (</w:t>
      </w:r>
      <w:r w:rsidRPr="22DF304D">
        <w:rPr>
          <w:rStyle w:val="Emphasis"/>
          <w:highlight w:val="yellow"/>
        </w:rPr>
        <w:t>830 million</w:t>
      </w:r>
      <w:r w:rsidRPr="22DF304D">
        <w:rPr>
          <w:sz w:val="12"/>
          <w:szCs w:val="12"/>
        </w:rPr>
        <w:t>) are</w:t>
      </w:r>
      <w:r w:rsidRPr="22DF304D">
        <w:rPr>
          <w:rStyle w:val="Emphasis"/>
          <w:sz w:val="12"/>
          <w:szCs w:val="12"/>
          <w:highlight w:val="yellow"/>
        </w:rPr>
        <w:t xml:space="preserve"> </w:t>
      </w:r>
      <w:r w:rsidRPr="22DF304D">
        <w:rPr>
          <w:rStyle w:val="Emphasis"/>
          <w:highlight w:val="yellow"/>
        </w:rPr>
        <w:t>chronically undernourished</w:t>
      </w:r>
      <w:r w:rsidRPr="22DF304D">
        <w:rPr>
          <w:sz w:val="12"/>
          <w:szCs w:val="12"/>
        </w:rPr>
        <w:t>, 17 percent (</w:t>
      </w:r>
      <w:r w:rsidRPr="22DF304D">
        <w:rPr>
          <w:rStyle w:val="Emphasis"/>
          <w:highlight w:val="yellow"/>
        </w:rPr>
        <w:t>1.1 billion</w:t>
      </w:r>
      <w:r w:rsidRPr="22DF304D">
        <w:rPr>
          <w:sz w:val="12"/>
          <w:szCs w:val="12"/>
        </w:rPr>
        <w:t xml:space="preserve">) </w:t>
      </w:r>
      <w:r w:rsidRPr="22DF304D">
        <w:rPr>
          <w:rStyle w:val="Emphasis"/>
          <w:highlight w:val="yellow"/>
        </w:rPr>
        <w:t xml:space="preserve">lack </w:t>
      </w:r>
      <w:r w:rsidRPr="22DF304D">
        <w:rPr>
          <w:sz w:val="12"/>
          <w:szCs w:val="12"/>
        </w:rPr>
        <w:t>access to</w:t>
      </w:r>
      <w:r w:rsidRPr="22DF304D">
        <w:rPr>
          <w:rStyle w:val="Emphasis"/>
          <w:sz w:val="12"/>
          <w:szCs w:val="12"/>
          <w:highlight w:val="yellow"/>
        </w:rPr>
        <w:t xml:space="preserve"> </w:t>
      </w:r>
      <w:r w:rsidRPr="22DF304D">
        <w:rPr>
          <w:rStyle w:val="Emphasis"/>
          <w:highlight w:val="yellow"/>
        </w:rPr>
        <w:t>safe water</w:t>
      </w:r>
      <w:r w:rsidRPr="22DF304D">
        <w:rPr>
          <w:sz w:val="12"/>
          <w:szCs w:val="12"/>
        </w:rPr>
        <w:t>, and 41 percent (</w:t>
      </w:r>
      <w:r w:rsidRPr="22DF304D">
        <w:rPr>
          <w:rStyle w:val="Emphasis"/>
          <w:highlight w:val="yellow"/>
        </w:rPr>
        <w:t>2.6 billion</w:t>
      </w:r>
      <w:r w:rsidRPr="22DF304D">
        <w:rPr>
          <w:sz w:val="12"/>
          <w:szCs w:val="12"/>
        </w:rPr>
        <w:t xml:space="preserve">) </w:t>
      </w:r>
      <w:r w:rsidRPr="22DF304D">
        <w:rPr>
          <w:rStyle w:val="Emphasis"/>
          <w:highlight w:val="yellow"/>
        </w:rPr>
        <w:t>lack</w:t>
      </w:r>
      <w:r w:rsidRPr="22DF304D">
        <w:rPr>
          <w:sz w:val="12"/>
          <w:szCs w:val="12"/>
        </w:rPr>
        <w:t xml:space="preserve"> access to</w:t>
      </w:r>
      <w:r w:rsidRPr="22DF304D">
        <w:rPr>
          <w:rStyle w:val="Emphasis"/>
          <w:sz w:val="12"/>
          <w:szCs w:val="12"/>
          <w:highlight w:val="yellow"/>
        </w:rPr>
        <w:t xml:space="preserve"> </w:t>
      </w:r>
      <w:r w:rsidRPr="22DF304D">
        <w:rPr>
          <w:rStyle w:val="Emphasis"/>
          <w:highlight w:val="yellow"/>
        </w:rPr>
        <w:t>basic sanitation</w:t>
      </w:r>
      <w:r w:rsidRPr="22DF304D">
        <w:rPr>
          <w:sz w:val="12"/>
          <w:szCs w:val="12"/>
        </w:rPr>
        <w:t xml:space="preserve"> (UNDP 2006, 174, 33). About 31 percent (</w:t>
      </w:r>
      <w:r w:rsidRPr="22DF304D">
        <w:rPr>
          <w:rStyle w:val="Emphasis"/>
          <w:highlight w:val="yellow"/>
        </w:rPr>
        <w:t>2 billion</w:t>
      </w:r>
      <w:r w:rsidRPr="22DF304D">
        <w:rPr>
          <w:sz w:val="12"/>
          <w:szCs w:val="12"/>
        </w:rPr>
        <w:t xml:space="preserve">) </w:t>
      </w:r>
      <w:r w:rsidRPr="22DF304D">
        <w:rPr>
          <w:rStyle w:val="Emphasis"/>
          <w:highlight w:val="yellow"/>
        </w:rPr>
        <w:t>lack access to crucial drugs and</w:t>
      </w:r>
      <w:r w:rsidRPr="22DF304D">
        <w:rPr>
          <w:sz w:val="12"/>
          <w:szCs w:val="12"/>
        </w:rPr>
        <w:t xml:space="preserve"> 25 percent (</w:t>
      </w:r>
      <w:r w:rsidRPr="22DF304D">
        <w:rPr>
          <w:rStyle w:val="Emphasis"/>
          <w:highlight w:val="yellow"/>
        </w:rPr>
        <w:t>1.6 billion</w:t>
      </w:r>
      <w:r w:rsidRPr="22DF304D">
        <w:rPr>
          <w:sz w:val="12"/>
          <w:szCs w:val="12"/>
        </w:rPr>
        <w:t xml:space="preserve">) </w:t>
      </w:r>
      <w:r w:rsidRPr="22DF304D">
        <w:rPr>
          <w:rStyle w:val="Emphasis"/>
          <w:highlight w:val="yellow"/>
        </w:rPr>
        <w:t>lack electricity</w:t>
      </w:r>
      <w:r w:rsidRPr="22DF304D">
        <w:rPr>
          <w:sz w:val="12"/>
          <w:szCs w:val="12"/>
        </w:rPr>
        <w:t xml:space="preserve"> (Fogarty n.d., IEA 2002). Some </w:t>
      </w:r>
      <w:r w:rsidRPr="22DF304D">
        <w:rPr>
          <w:rStyle w:val="Emphasis"/>
          <w:highlight w:val="yellow"/>
        </w:rPr>
        <w:t>780 million adults are illiterate</w:t>
      </w:r>
      <w:r w:rsidRPr="22DF304D">
        <w:rPr>
          <w:sz w:val="12"/>
          <w:szCs w:val="12"/>
        </w:rPr>
        <w:t xml:space="preserve"> (UNESCO 2006), and 14 percent of children aged between fi </w:t>
      </w:r>
      <w:proofErr w:type="spellStart"/>
      <w:r w:rsidRPr="22DF304D">
        <w:rPr>
          <w:sz w:val="12"/>
          <w:szCs w:val="12"/>
        </w:rPr>
        <w:t>ve</w:t>
      </w:r>
      <w:proofErr w:type="spellEnd"/>
      <w:r w:rsidRPr="22DF304D">
        <w:rPr>
          <w:sz w:val="12"/>
          <w:szCs w:val="12"/>
        </w:rPr>
        <w:t xml:space="preserve"> and 17 (</w:t>
      </w:r>
      <w:r w:rsidRPr="22DF304D">
        <w:rPr>
          <w:rStyle w:val="Emphasis"/>
          <w:highlight w:val="yellow"/>
        </w:rPr>
        <w:t>218 million</w:t>
      </w:r>
      <w:r w:rsidRPr="22DF304D">
        <w:rPr>
          <w:sz w:val="12"/>
          <w:szCs w:val="12"/>
        </w:rPr>
        <w:t xml:space="preserve">) </w:t>
      </w:r>
      <w:r w:rsidRPr="22DF304D">
        <w:rPr>
          <w:rStyle w:val="Emphasis"/>
          <w:highlight w:val="yellow"/>
        </w:rPr>
        <w:t xml:space="preserve">are child laborers, more than half in hazardous work </w:t>
      </w:r>
      <w:r w:rsidRPr="22DF304D">
        <w:rPr>
          <w:sz w:val="12"/>
          <w:szCs w:val="12"/>
        </w:rPr>
        <w:t>(ILO 2006, 6</w:t>
      </w:r>
      <w:proofErr w:type="gramStart"/>
      <w:r w:rsidRPr="22DF304D">
        <w:rPr>
          <w:sz w:val="12"/>
          <w:szCs w:val="12"/>
        </w:rPr>
        <w:t>)</w:t>
      </w:r>
      <w:r w:rsidRPr="22DF304D">
        <w:rPr>
          <w:rStyle w:val="Emphasis"/>
          <w:highlight w:val="yellow"/>
        </w:rPr>
        <w:t>.</w:t>
      </w:r>
      <w:r w:rsidRPr="22DF304D">
        <w:rPr>
          <w:sz w:val="12"/>
          <w:szCs w:val="12"/>
        </w:rPr>
        <w:t>¶</w:t>
      </w:r>
      <w:proofErr w:type="gramEnd"/>
      <w:r w:rsidRPr="22DF304D">
        <w:rPr>
          <w:sz w:val="12"/>
          <w:szCs w:val="12"/>
        </w:rPr>
        <w:t xml:space="preserve"> Worldwide, </w:t>
      </w:r>
      <w:r w:rsidRPr="22DF304D">
        <w:rPr>
          <w:rStyle w:val="Emphasis"/>
          <w:highlight w:val="yellow"/>
        </w:rPr>
        <w:t>diseases related to poverty</w:t>
      </w:r>
      <w:r w:rsidRPr="22DF304D">
        <w:rPr>
          <w:sz w:val="12"/>
          <w:szCs w:val="12"/>
        </w:rPr>
        <w:t xml:space="preserve">, including communicable, maternal, perinatal, and </w:t>
      </w:r>
      <w:proofErr w:type="spellStart"/>
      <w:r w:rsidRPr="22DF304D">
        <w:rPr>
          <w:sz w:val="12"/>
          <w:szCs w:val="12"/>
        </w:rPr>
        <w:t>nutritionrelated</w:t>
      </w:r>
      <w:proofErr w:type="spellEnd"/>
      <w:r w:rsidRPr="22DF304D">
        <w:rPr>
          <w:sz w:val="12"/>
          <w:szCs w:val="12"/>
        </w:rPr>
        <w:t xml:space="preserve"> diseases, </w:t>
      </w:r>
      <w:r w:rsidRPr="22DF304D">
        <w:rPr>
          <w:rStyle w:val="Emphasis"/>
          <w:highlight w:val="yellow"/>
        </w:rPr>
        <w:t xml:space="preserve">comprise over 50 percent of </w:t>
      </w:r>
      <w:r w:rsidRPr="22DF304D">
        <w:rPr>
          <w:sz w:val="12"/>
          <w:szCs w:val="12"/>
        </w:rPr>
        <w:t>the burden of</w:t>
      </w:r>
      <w:r w:rsidRPr="22DF304D">
        <w:rPr>
          <w:rStyle w:val="Emphasis"/>
          <w:sz w:val="12"/>
          <w:szCs w:val="12"/>
          <w:highlight w:val="yellow"/>
        </w:rPr>
        <w:t xml:space="preserve"> </w:t>
      </w:r>
      <w:r w:rsidRPr="22DF304D">
        <w:rPr>
          <w:rStyle w:val="Emphasis"/>
          <w:highlight w:val="yellow"/>
        </w:rPr>
        <w:t xml:space="preserve">disease in low-income countries, </w:t>
      </w:r>
      <w:r w:rsidRPr="22DF304D">
        <w:rPr>
          <w:sz w:val="12"/>
          <w:szCs w:val="12"/>
        </w:rPr>
        <w:t>nearly</w:t>
      </w:r>
      <w:r w:rsidRPr="22DF304D">
        <w:rPr>
          <w:rStyle w:val="Emphasis"/>
          <w:sz w:val="12"/>
          <w:szCs w:val="12"/>
          <w:highlight w:val="yellow"/>
        </w:rPr>
        <w:t xml:space="preserve"> </w:t>
      </w:r>
      <w:r w:rsidRPr="22DF304D">
        <w:rPr>
          <w:rStyle w:val="Emphasis"/>
          <w:highlight w:val="yellow"/>
        </w:rPr>
        <w:t xml:space="preserve">ten times their </w:t>
      </w:r>
      <w:r w:rsidRPr="22DF304D">
        <w:rPr>
          <w:sz w:val="12"/>
          <w:szCs w:val="12"/>
        </w:rPr>
        <w:t>relative</w:t>
      </w:r>
      <w:r w:rsidRPr="22DF304D">
        <w:rPr>
          <w:rStyle w:val="Emphasis"/>
          <w:sz w:val="12"/>
          <w:szCs w:val="12"/>
          <w:highlight w:val="yellow"/>
        </w:rPr>
        <w:t xml:space="preserve"> </w:t>
      </w:r>
      <w:r w:rsidRPr="22DF304D">
        <w:rPr>
          <w:rStyle w:val="Emphasis"/>
          <w:highlight w:val="yellow"/>
        </w:rPr>
        <w:t>burden in developed countries</w:t>
      </w:r>
      <w:r w:rsidRPr="22DF304D">
        <w:rPr>
          <w:sz w:val="12"/>
          <w:szCs w:val="12"/>
        </w:rPr>
        <w:t xml:space="preserve"> (WHO 2006b, 3). If the developed world had its proportional share of poverty-related deaths (</w:t>
      </w:r>
      <w:proofErr w:type="spellStart"/>
      <w:r w:rsidRPr="22DF304D">
        <w:rPr>
          <w:sz w:val="12"/>
          <w:szCs w:val="12"/>
        </w:rPr>
        <w:t>onethird</w:t>
      </w:r>
      <w:proofErr w:type="spellEnd"/>
      <w:r w:rsidRPr="22DF304D">
        <w:rPr>
          <w:sz w:val="12"/>
          <w:szCs w:val="12"/>
        </w:rPr>
        <w:t xml:space="preserve"> of all deaths), severe poverty would kill some 16,000 Americans and 26,000 citizens of the European Union each </w:t>
      </w:r>
      <w:proofErr w:type="gramStart"/>
      <w:r w:rsidRPr="22DF304D">
        <w:rPr>
          <w:sz w:val="12"/>
          <w:szCs w:val="12"/>
        </w:rPr>
        <w:t>week.¶</w:t>
      </w:r>
      <w:proofErr w:type="gramEnd"/>
      <w:r w:rsidRPr="22DF304D">
        <w:rPr>
          <w:sz w:val="12"/>
          <w:szCs w:val="12"/>
        </w:rPr>
        <w:t xml:space="preserve"> </w:t>
      </w:r>
      <w:r w:rsidRPr="22DF304D">
        <w:rPr>
          <w:rStyle w:val="Emphasis"/>
          <w:highlight w:val="yellow"/>
        </w:rPr>
        <w:t>The cycle of mutually reinforcing poverty and disease besetting low income countries</w:t>
      </w:r>
      <w:r w:rsidRPr="22DF304D">
        <w:rPr>
          <w:sz w:val="12"/>
          <w:szCs w:val="12"/>
        </w:rPr>
        <w:t xml:space="preserve">, and particularly the poorer communities in these countries, could be broken by </w:t>
      </w:r>
      <w:proofErr w:type="spellStart"/>
      <w:r w:rsidRPr="22DF304D">
        <w:rPr>
          <w:sz w:val="12"/>
          <w:szCs w:val="12"/>
        </w:rPr>
        <w:t>signifi</w:t>
      </w:r>
      <w:proofErr w:type="spellEnd"/>
      <w:r w:rsidRPr="22DF304D">
        <w:rPr>
          <w:sz w:val="12"/>
          <w:szCs w:val="12"/>
        </w:rPr>
        <w:t xml:space="preserve"> </w:t>
      </w:r>
      <w:proofErr w:type="spellStart"/>
      <w:r w:rsidRPr="22DF304D">
        <w:rPr>
          <w:sz w:val="12"/>
          <w:szCs w:val="12"/>
        </w:rPr>
        <w:t>cantly</w:t>
      </w:r>
      <w:proofErr w:type="spellEnd"/>
      <w:r w:rsidRPr="22DF304D">
        <w:rPr>
          <w:sz w:val="12"/>
          <w:szCs w:val="12"/>
        </w:rPr>
        <w:t xml:space="preserve"> reducing severe poverty. But it is also possible to make substantial progress against the global burden of disease more directly by improving health care in developing </w:t>
      </w:r>
      <w:proofErr w:type="gramStart"/>
      <w:r w:rsidRPr="22DF304D">
        <w:rPr>
          <w:sz w:val="12"/>
          <w:szCs w:val="12"/>
        </w:rPr>
        <w:t>countries.¶</w:t>
      </w:r>
      <w:proofErr w:type="gramEnd"/>
      <w:r w:rsidRPr="22DF304D">
        <w:rPr>
          <w:sz w:val="12"/>
          <w:szCs w:val="12"/>
        </w:rPr>
        <w:t xml:space="preserve"> </w:t>
      </w:r>
      <w:r w:rsidRPr="22DF304D">
        <w:rPr>
          <w:rStyle w:val="Emphasis"/>
          <w:highlight w:val="yellow"/>
        </w:rPr>
        <w:t xml:space="preserve">Poverty does not merely render </w:t>
      </w:r>
      <w:r w:rsidRPr="22DF304D">
        <w:rPr>
          <w:sz w:val="12"/>
          <w:szCs w:val="12"/>
        </w:rPr>
        <w:t>poor</w:t>
      </w:r>
      <w:r w:rsidRPr="22DF304D">
        <w:rPr>
          <w:rStyle w:val="Emphasis"/>
          <w:sz w:val="12"/>
          <w:szCs w:val="12"/>
          <w:highlight w:val="yellow"/>
        </w:rPr>
        <w:t xml:space="preserve"> </w:t>
      </w:r>
      <w:r w:rsidRPr="22DF304D">
        <w:rPr>
          <w:rStyle w:val="Emphasis"/>
          <w:highlight w:val="yellow"/>
        </w:rPr>
        <w:t>people more vulnerable to disease, but also makes it less likely that they can obtain medical treatment</w:t>
      </w:r>
      <w:r w:rsidRPr="22DF304D">
        <w:rPr>
          <w:sz w:val="12"/>
          <w:szCs w:val="12"/>
        </w:rPr>
        <w:t xml:space="preserve"> for the diseases they contract. This is </w:t>
      </w:r>
      <w:r w:rsidRPr="22DF304D">
        <w:rPr>
          <w:rStyle w:val="Emphasis"/>
          <w:highlight w:val="yellow"/>
        </w:rPr>
        <w:t>because</w:t>
      </w:r>
      <w:r w:rsidRPr="22DF304D">
        <w:rPr>
          <w:sz w:val="12"/>
          <w:szCs w:val="12"/>
        </w:rPr>
        <w:t xml:space="preserve"> in poor countries medical care is rarely available for free, and </w:t>
      </w:r>
      <w:r w:rsidRPr="22DF304D">
        <w:rPr>
          <w:rStyle w:val="Emphasis"/>
          <w:highlight w:val="yellow"/>
        </w:rPr>
        <w:t>poor people are</w:t>
      </w:r>
      <w:r w:rsidRPr="22DF304D">
        <w:rPr>
          <w:sz w:val="12"/>
          <w:szCs w:val="12"/>
        </w:rPr>
        <w:t xml:space="preserve"> typically </w:t>
      </w:r>
      <w:r w:rsidRPr="22DF304D">
        <w:rPr>
          <w:rStyle w:val="Emphasis"/>
          <w:highlight w:val="yellow"/>
        </w:rPr>
        <w:t>unable to buy</w:t>
      </w:r>
      <w:r w:rsidRPr="22DF304D">
        <w:rPr>
          <w:sz w:val="12"/>
          <w:szCs w:val="12"/>
        </w:rPr>
        <w:t xml:space="preserve"> either </w:t>
      </w:r>
      <w:r w:rsidRPr="22DF304D">
        <w:rPr>
          <w:rStyle w:val="Emphasis"/>
          <w:highlight w:val="yellow"/>
        </w:rPr>
        <w:t>the care needed by</w:t>
      </w:r>
      <w:r w:rsidRPr="22DF304D">
        <w:rPr>
          <w:sz w:val="12"/>
          <w:szCs w:val="12"/>
        </w:rPr>
        <w:t xml:space="preserve"> themselves or </w:t>
      </w:r>
      <w:r w:rsidRPr="22DF304D">
        <w:rPr>
          <w:rStyle w:val="Emphasis"/>
          <w:highlight w:val="yellow"/>
        </w:rPr>
        <w:t>their families</w:t>
      </w:r>
      <w:r w:rsidRPr="22DF304D">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511B3A11" w14:textId="77777777" w:rsidR="00C2162D" w:rsidRDefault="00C2162D" w:rsidP="00C2162D">
      <w:pPr>
        <w:pStyle w:val="Heading2"/>
      </w:pPr>
      <w:r>
        <w:lastRenderedPageBreak/>
        <w:t>Advantage 2: Global Health inequality</w:t>
      </w:r>
    </w:p>
    <w:p w14:paraId="1C8F7279" w14:textId="71CEE5D4" w:rsidR="00C2162D" w:rsidRDefault="00C2162D" w:rsidP="00C2162D">
      <w:pPr>
        <w:pStyle w:val="Heading4"/>
      </w:pPr>
      <w:r>
        <w:t>The WTO’s Agreement on TRIPS causes massive global health inequality—only eliminating TRIPS solves.</w:t>
      </w:r>
    </w:p>
    <w:p w14:paraId="46274CB2" w14:textId="77777777" w:rsidR="00C2162D" w:rsidRDefault="00C2162D" w:rsidP="00C2162D">
      <w:r>
        <w:t xml:space="preserve">K. M. </w:t>
      </w:r>
      <w:proofErr w:type="spellStart"/>
      <w:r w:rsidRPr="00DB0A49">
        <w:rPr>
          <w:rStyle w:val="Style13ptBold"/>
        </w:rPr>
        <w:t>Gopakumar</w:t>
      </w:r>
      <w:proofErr w:type="spellEnd"/>
      <w:r w:rsidRPr="00DB0A49">
        <w:rPr>
          <w:rStyle w:val="Style13ptBold"/>
        </w:rPr>
        <w:t xml:space="preserve"> 15</w:t>
      </w:r>
      <w:r>
        <w:t xml:space="preserve">, legal advisor and senior researcher with the Third World Network, “Twenty years of TRIPS agreement and access to medicine: a development perspective,” Indian Journal of International Law 55, 367–404 2015, </w:t>
      </w:r>
      <w:hyperlink r:id="rId45" w:history="1">
        <w:r w:rsidRPr="00A07B71">
          <w:rPr>
            <w:rStyle w:val="Hyperlink"/>
          </w:rPr>
          <w:t>https://link.springer.com/article/10.1007%2Fs40901-016-0022-7</w:t>
        </w:r>
      </w:hyperlink>
    </w:p>
    <w:p w14:paraId="6CB6201A" w14:textId="77777777" w:rsidR="00C2162D" w:rsidRDefault="00C2162D" w:rsidP="00C2162D">
      <w:pPr>
        <w:rPr>
          <w:sz w:val="16"/>
        </w:rPr>
      </w:pPr>
      <w:r w:rsidRPr="00ED2371">
        <w:rPr>
          <w:rStyle w:val="StyleUnderline"/>
        </w:rPr>
        <w:t xml:space="preserve">The two </w:t>
      </w:r>
      <w:r w:rsidRPr="00F22002">
        <w:rPr>
          <w:rStyle w:val="StyleUnderline"/>
          <w:highlight w:val="green"/>
        </w:rPr>
        <w:t>decades of TRIPS show</w:t>
      </w:r>
      <w:r w:rsidRPr="00ED2371">
        <w:rPr>
          <w:rStyle w:val="StyleUnderline"/>
        </w:rPr>
        <w:t xml:space="preserve"> clearly that the compulsory product </w:t>
      </w:r>
      <w:r w:rsidRPr="00F22002">
        <w:rPr>
          <w:rStyle w:val="StyleUnderline"/>
          <w:highlight w:val="green"/>
        </w:rPr>
        <w:t>patent regime</w:t>
      </w:r>
      <w:r w:rsidRPr="00ED2371">
        <w:rPr>
          <w:rStyle w:val="StyleUnderline"/>
        </w:rPr>
        <w:t xml:space="preserve"> succeeded in </w:t>
      </w:r>
      <w:r w:rsidRPr="00F22002">
        <w:rPr>
          <w:rStyle w:val="Emphasis"/>
          <w:highlight w:val="green"/>
        </w:rPr>
        <w:t>increasing the monopoly of pharmaceutical TNCS</w:t>
      </w:r>
      <w:r w:rsidRPr="00ED2371">
        <w:rPr>
          <w:rStyle w:val="StyleUnderline"/>
        </w:rPr>
        <w:t xml:space="preserve"> in new medicine market</w:t>
      </w:r>
      <w:r w:rsidRPr="00CD1A21">
        <w:rPr>
          <w:sz w:val="16"/>
        </w:rPr>
        <w:t xml:space="preserve">. The product patent regime has put curbs on the availability of generic versions of new medicines. The failure of patent system resulted in the call for fresh look at the role of patent and public policy. Two economists argue that ‘‘…public policy should aim to decrease patent monopolies gradually but surely, and ultimate goal should be the abolition of patents.’’107 Another academic notes: ‘‘Even pharmaceutical and biotech companies usually do not need more than about a decade of monopoly power to encourage their very large investments in new drugs.’’108 </w:t>
      </w:r>
      <w:r w:rsidRPr="002523B1">
        <w:rPr>
          <w:rStyle w:val="StyleUnderline"/>
        </w:rPr>
        <w:t xml:space="preserve">There is an </w:t>
      </w:r>
      <w:r w:rsidRPr="00F22002">
        <w:rPr>
          <w:rStyle w:val="StyleUnderline"/>
          <w:highlight w:val="green"/>
        </w:rPr>
        <w:t>urgent need to interrogate</w:t>
      </w:r>
      <w:r w:rsidRPr="002523B1">
        <w:rPr>
          <w:rStyle w:val="StyleUnderline"/>
        </w:rPr>
        <w:t xml:space="preserve"> the </w:t>
      </w:r>
      <w:r w:rsidRPr="00F22002">
        <w:rPr>
          <w:rStyle w:val="StyleUnderline"/>
          <w:highlight w:val="green"/>
        </w:rPr>
        <w:t>international IP regime</w:t>
      </w:r>
      <w:r w:rsidRPr="002523B1">
        <w:rPr>
          <w:rStyle w:val="StyleUnderline"/>
        </w:rPr>
        <w:t xml:space="preserve"> in general and patent protection for pharmaceuticals in particular, </w:t>
      </w:r>
      <w:r w:rsidRPr="00F22002">
        <w:rPr>
          <w:rStyle w:val="Emphasis"/>
          <w:highlight w:val="green"/>
        </w:rPr>
        <w:t>which does not reflect</w:t>
      </w:r>
      <w:r w:rsidRPr="002523B1">
        <w:rPr>
          <w:rStyle w:val="StyleUnderline"/>
        </w:rPr>
        <w:t xml:space="preserve"> the </w:t>
      </w:r>
      <w:r w:rsidRPr="00F22002">
        <w:rPr>
          <w:rStyle w:val="StyleUnderline"/>
          <w:highlight w:val="green"/>
        </w:rPr>
        <w:t>health</w:t>
      </w:r>
      <w:r w:rsidRPr="002523B1">
        <w:rPr>
          <w:rStyle w:val="StyleUnderline"/>
        </w:rPr>
        <w:t xml:space="preserve"> and development </w:t>
      </w:r>
      <w:r w:rsidRPr="00F22002">
        <w:rPr>
          <w:rStyle w:val="StyleUnderline"/>
          <w:highlight w:val="green"/>
        </w:rPr>
        <w:t>needs of people</w:t>
      </w:r>
      <w:r w:rsidRPr="002523B1">
        <w:rPr>
          <w:rStyle w:val="StyleUnderline"/>
        </w:rPr>
        <w:t xml:space="preserve">, especially those living </w:t>
      </w:r>
      <w:r w:rsidRPr="00F22002">
        <w:rPr>
          <w:rStyle w:val="Emphasis"/>
          <w:highlight w:val="green"/>
        </w:rPr>
        <w:t>in developing countries</w:t>
      </w:r>
      <w:r w:rsidRPr="00CD1A21">
        <w:rPr>
          <w:sz w:val="16"/>
        </w:rPr>
        <w:t xml:space="preserve">. The Declaration on Patent Protection: Regulatory Sovereignty under TRIPS released in 2014, an initiative of the Max Plank Institute for Innovation and Competition </w:t>
      </w:r>
      <w:proofErr w:type="gramStart"/>
      <w:r w:rsidRPr="00CD1A21">
        <w:rPr>
          <w:sz w:val="16"/>
        </w:rPr>
        <w:t>on the occasion of</w:t>
      </w:r>
      <w:proofErr w:type="gramEnd"/>
      <w:r w:rsidRPr="00CD1A21">
        <w:rPr>
          <w:sz w:val="16"/>
        </w:rPr>
        <w:t xml:space="preserve"> the 20th anniversary of the TRIPS notes four major developments that require accommodating the law to changed circumstances. First, the ‘historically unprecedented numbers of patents filings and grants’ create problems such as backlogs at patent offices, patent thickets, market entry barriers and increased litigation that ultimately generate impediments to research and </w:t>
      </w:r>
      <w:proofErr w:type="spellStart"/>
      <w:r w:rsidRPr="00CD1A21">
        <w:rPr>
          <w:sz w:val="16"/>
        </w:rPr>
        <w:t>commercialisation</w:t>
      </w:r>
      <w:proofErr w:type="spellEnd"/>
      <w:r w:rsidRPr="00CD1A21">
        <w:rPr>
          <w:sz w:val="16"/>
        </w:rPr>
        <w:t xml:space="preserve">. </w:t>
      </w:r>
      <w:r w:rsidRPr="002523B1">
        <w:rPr>
          <w:rStyle w:val="StyleUnderline"/>
        </w:rPr>
        <w:t xml:space="preserve">The result is rising costs of monitoring </w:t>
      </w:r>
      <w:r w:rsidRPr="00F22002">
        <w:rPr>
          <w:rStyle w:val="StyleUnderline"/>
          <w:highlight w:val="green"/>
        </w:rPr>
        <w:t>patents</w:t>
      </w:r>
      <w:r w:rsidRPr="002523B1">
        <w:rPr>
          <w:rStyle w:val="StyleUnderline"/>
        </w:rPr>
        <w:t xml:space="preserve"> and legal uncertainty, </w:t>
      </w:r>
      <w:r w:rsidRPr="00F22002">
        <w:rPr>
          <w:rStyle w:val="StyleUnderline"/>
          <w:highlight w:val="green"/>
        </w:rPr>
        <w:t>limiting</w:t>
      </w:r>
      <w:r w:rsidRPr="002523B1">
        <w:rPr>
          <w:rStyle w:val="StyleUnderline"/>
        </w:rPr>
        <w:t xml:space="preserve"> the </w:t>
      </w:r>
      <w:r w:rsidRPr="00F22002">
        <w:rPr>
          <w:rStyle w:val="StyleUnderline"/>
          <w:highlight w:val="green"/>
        </w:rPr>
        <w:t>economic freedom</w:t>
      </w:r>
      <w:r w:rsidRPr="002523B1">
        <w:rPr>
          <w:rStyle w:val="StyleUnderline"/>
        </w:rPr>
        <w:t xml:space="preserve"> of market participants, which in turn </w:t>
      </w:r>
      <w:r w:rsidRPr="00F22002">
        <w:rPr>
          <w:rStyle w:val="Emphasis"/>
          <w:highlight w:val="green"/>
        </w:rPr>
        <w:t>affects consumer welfare and distorts competition</w:t>
      </w:r>
      <w:r w:rsidRPr="002523B1">
        <w:rPr>
          <w:rStyle w:val="StyleUnderline"/>
        </w:rPr>
        <w:t xml:space="preserve">. Thus ‘the overall </w:t>
      </w:r>
      <w:r w:rsidRPr="00F22002">
        <w:rPr>
          <w:rStyle w:val="Emphasis"/>
          <w:highlight w:val="green"/>
        </w:rPr>
        <w:t>social benefits of innovation are reduced</w:t>
      </w:r>
      <w:r w:rsidRPr="002523B1">
        <w:rPr>
          <w:rStyle w:val="StyleUnderline"/>
        </w:rPr>
        <w:t xml:space="preserve"> while </w:t>
      </w:r>
      <w:r w:rsidRPr="00F22002">
        <w:rPr>
          <w:rStyle w:val="StyleUnderline"/>
          <w:highlight w:val="green"/>
        </w:rPr>
        <w:t>an imbalance emerges</w:t>
      </w:r>
      <w:r w:rsidRPr="002523B1">
        <w:rPr>
          <w:rStyle w:val="StyleUnderline"/>
        </w:rPr>
        <w:t xml:space="preserve"> between those able to cope with the resulting insecurities and related costs, such as multinational enterprises with their own patent departments, and those who cannot, such as small and medium sized enterprises or individual inventors</w:t>
      </w:r>
      <w:r w:rsidRPr="00CD1A21">
        <w:rPr>
          <w:sz w:val="16"/>
        </w:rPr>
        <w:t>.’109 Second, the new technologies like biotechnology, business methods and computer science as well as standard setting, strategic patenting and non-</w:t>
      </w:r>
      <w:proofErr w:type="spellStart"/>
      <w:r w:rsidRPr="00CD1A21">
        <w:rPr>
          <w:sz w:val="16"/>
        </w:rPr>
        <w:t>practising</w:t>
      </w:r>
      <w:proofErr w:type="spellEnd"/>
      <w:r w:rsidRPr="00CD1A21">
        <w:rPr>
          <w:sz w:val="16"/>
        </w:rPr>
        <w:t xml:space="preserve"> entities all affect the functioning of the patent system as a regulatory institution. Third, the role of patents in corporate management has undergone a change from a defensive means to protect research and development outcomes to become strategic assets to influence the conditions of competition. </w:t>
      </w:r>
      <w:r w:rsidRPr="002523B1">
        <w:rPr>
          <w:rStyle w:val="StyleUnderline"/>
        </w:rPr>
        <w:t xml:space="preserve">Fourth, the </w:t>
      </w:r>
      <w:proofErr w:type="spellStart"/>
      <w:r w:rsidRPr="00F22002">
        <w:rPr>
          <w:rStyle w:val="StyleUnderline"/>
          <w:highlight w:val="green"/>
        </w:rPr>
        <w:t>industrialised</w:t>
      </w:r>
      <w:proofErr w:type="spellEnd"/>
      <w:r w:rsidRPr="00F22002">
        <w:rPr>
          <w:rStyle w:val="StyleUnderline"/>
          <w:highlight w:val="green"/>
        </w:rPr>
        <w:t xml:space="preserve"> countries</w:t>
      </w:r>
      <w:r w:rsidRPr="002523B1">
        <w:rPr>
          <w:rStyle w:val="StyleUnderline"/>
        </w:rPr>
        <w:t xml:space="preserve"> have </w:t>
      </w:r>
      <w:r w:rsidRPr="00F22002">
        <w:rPr>
          <w:rStyle w:val="Emphasis"/>
          <w:highlight w:val="green"/>
        </w:rPr>
        <w:t>tilted the balance</w:t>
      </w:r>
      <w:r w:rsidRPr="002523B1">
        <w:rPr>
          <w:rStyle w:val="StyleUnderline"/>
        </w:rPr>
        <w:t xml:space="preserve"> in the patent regime towards right holders by reducing the burden for the patent applicants such as expanded scope of patentability, lower eligibility standards and reduced fees, as well as extending the rights of patent owners such as longer term of patent, harsher sanctions, strengthened ways for private and public enforcement</w:t>
      </w:r>
      <w:r w:rsidRPr="00CD1A21">
        <w:rPr>
          <w:sz w:val="16"/>
        </w:rPr>
        <w:t xml:space="preserve">. Therefore, the Declaration states: ‘the patent system faces increasing friction with ancillary public policy goals, such as protecting the environment, preserving biodiversity or ensuring affordable access to medicines.’110 Against this background there is an urgent need to review the TRIPS patent regime, especially the compulsory product patent protection. The Agreement itself contains provisions to review its implementation. Article 71.1 of the TRIPS Agreement provides mandatory review of the implementation of this Agreement after the expiration of the transitional period referred to in paragraph 2 of Article 65. Hence this review was to initiate in 2010. According to Art.71.1: The Council shall, having regard to the experience gained in its implementation, review it two years after that date, and at identical intervals thereafter. The Council may also undertake reviews in the light of any relevant new developments, which might warrant modification or amendment of this Agreement. There is a fear that the review may result in an opposite result if developed countries use the opportunity of review to push for TRIPS plus amendments using the second sentence of Article 71.1. However, Para 19 of the Doha Ministerial Declaration clearly defines the mandate of the review. It states, ‘‘The Council may also undertake reviews in the light of any relevant new developments, which might warrant modification or amendment of this Agreement.’’111 However, so </w:t>
      </w:r>
      <w:proofErr w:type="gramStart"/>
      <w:r w:rsidRPr="00CD1A21">
        <w:rPr>
          <w:sz w:val="16"/>
        </w:rPr>
        <w:t>far</w:t>
      </w:r>
      <w:proofErr w:type="gramEnd"/>
      <w:r w:rsidRPr="00CD1A21">
        <w:rPr>
          <w:sz w:val="16"/>
        </w:rPr>
        <w:t xml:space="preserve"> no WTO Member State submitted any proposal in this regard. It is important for developing countries to propose amendment of the compulsory product patent protection in the light of experiences under 20 years of TRIPS Patent Regime. </w:t>
      </w:r>
      <w:r w:rsidRPr="00CD1A21">
        <w:rPr>
          <w:rStyle w:val="StyleUnderline"/>
        </w:rPr>
        <w:t>Echoing the same sentiment, the UNDP-appointed Global Commission on HIV and the Law observed the ‘</w:t>
      </w:r>
      <w:r w:rsidRPr="00F22002">
        <w:rPr>
          <w:rStyle w:val="StyleUnderline"/>
          <w:highlight w:val="green"/>
        </w:rPr>
        <w:t>TRIPS</w:t>
      </w:r>
      <w:r w:rsidRPr="00CD1A21">
        <w:rPr>
          <w:rStyle w:val="StyleUnderline"/>
        </w:rPr>
        <w:t xml:space="preserve"> has </w:t>
      </w:r>
      <w:r w:rsidRPr="00F22002">
        <w:rPr>
          <w:rStyle w:val="Emphasis"/>
          <w:highlight w:val="green"/>
        </w:rPr>
        <w:t>failed to encourage and reward</w:t>
      </w:r>
      <w:r w:rsidRPr="00CD1A21">
        <w:rPr>
          <w:rStyle w:val="StyleUnderline"/>
        </w:rPr>
        <w:t xml:space="preserve"> the kind of </w:t>
      </w:r>
      <w:r w:rsidRPr="00F22002">
        <w:rPr>
          <w:rStyle w:val="Emphasis"/>
          <w:highlight w:val="green"/>
        </w:rPr>
        <w:t>innovation</w:t>
      </w:r>
      <w:r w:rsidRPr="00CD1A21">
        <w:rPr>
          <w:rStyle w:val="StyleUnderline"/>
        </w:rPr>
        <w:t xml:space="preserve"> that makes more effective pharmaceutical products available to the poor, including for neglected diseases</w:t>
      </w:r>
      <w:r w:rsidRPr="00CD1A21">
        <w:rPr>
          <w:sz w:val="16"/>
        </w:rPr>
        <w:t xml:space="preserve">. Countries must, therefore, develop, agree and invest in new systems that genuinely serve this purpose, </w:t>
      </w:r>
      <w:proofErr w:type="spellStart"/>
      <w:r w:rsidRPr="00CD1A21">
        <w:rPr>
          <w:sz w:val="16"/>
        </w:rPr>
        <w:t>prioritising</w:t>
      </w:r>
      <w:proofErr w:type="spellEnd"/>
      <w:r w:rsidRPr="00CD1A21">
        <w:rPr>
          <w:sz w:val="16"/>
        </w:rPr>
        <w:t xml:space="preserve"> the most promising approaches including a new pharmaceutical R&amp;D treaty and the promotion of </w:t>
      </w:r>
      <w:proofErr w:type="gramStart"/>
      <w:r w:rsidRPr="00CD1A21">
        <w:rPr>
          <w:sz w:val="16"/>
        </w:rPr>
        <w:t>open source</w:t>
      </w:r>
      <w:proofErr w:type="gramEnd"/>
      <w:r w:rsidRPr="00CD1A21">
        <w:rPr>
          <w:sz w:val="16"/>
        </w:rPr>
        <w:t xml:space="preserve"> discovery.’112 Further, the Commission recommended that: The UN Secretary-General must convene a neutral, high-level body to </w:t>
      </w:r>
      <w:r w:rsidRPr="00CD1A21">
        <w:rPr>
          <w:sz w:val="16"/>
        </w:rPr>
        <w:lastRenderedPageBreak/>
        <w:t xml:space="preserve">review and assess proposals and recommend a new intellectual property regime for pharmaceutical products. Such a regime should be consistent with international human rights law and public health requirements, while safeguarding the justifiable rights of inventors. Such a body should include representation from the High Commissioner on Human Rights, WHO, WTO, UNDP, UNAIDS and WIPO, as well as the Special Rapporteur on the Right to Health, key technical agencies and experts, and private sector and civil society representatives, including people living with HIV. This re-evaluation, based on human rights, should </w:t>
      </w:r>
      <w:proofErr w:type="gramStart"/>
      <w:r w:rsidRPr="00CD1A21">
        <w:rPr>
          <w:sz w:val="16"/>
        </w:rPr>
        <w:t>take into account</w:t>
      </w:r>
      <w:proofErr w:type="gramEnd"/>
      <w:r w:rsidRPr="00CD1A21">
        <w:rPr>
          <w:sz w:val="16"/>
        </w:rPr>
        <w:t xml:space="preserve"> and build on efforts underway at WHO, such as its Global Strategy and Plan of Action on Public Health, Innovation, and Intellectual Property and the work of its Consultative Expert Working Group. </w:t>
      </w:r>
      <w:r w:rsidRPr="00CD1A21">
        <w:rPr>
          <w:rStyle w:val="StyleUnderline"/>
        </w:rPr>
        <w:t xml:space="preserve">Pending this review, the </w:t>
      </w:r>
      <w:r w:rsidRPr="00F22002">
        <w:rPr>
          <w:rStyle w:val="StyleUnderline"/>
          <w:highlight w:val="green"/>
        </w:rPr>
        <w:t>WTO</w:t>
      </w:r>
      <w:r w:rsidRPr="00CD1A21">
        <w:rPr>
          <w:rStyle w:val="StyleUnderline"/>
        </w:rPr>
        <w:t xml:space="preserve"> Members </w:t>
      </w:r>
      <w:r w:rsidRPr="00F22002">
        <w:rPr>
          <w:rStyle w:val="Emphasis"/>
          <w:highlight w:val="green"/>
        </w:rPr>
        <w:t>must suspend TRIPS</w:t>
      </w:r>
      <w:r w:rsidRPr="00F22002">
        <w:rPr>
          <w:rStyle w:val="StyleUnderline"/>
          <w:highlight w:val="green"/>
        </w:rPr>
        <w:t xml:space="preserve"> as it relates </w:t>
      </w:r>
      <w:r w:rsidRPr="007B58EA">
        <w:rPr>
          <w:rStyle w:val="StyleUnderline"/>
          <w:highlight w:val="green"/>
        </w:rPr>
        <w:t xml:space="preserve">to essential </w:t>
      </w:r>
      <w:r w:rsidRPr="007B58EA">
        <w:rPr>
          <w:rStyle w:val="Emphasis"/>
          <w:highlight w:val="green"/>
        </w:rPr>
        <w:t>phar</w:t>
      </w:r>
      <w:r w:rsidRPr="00F22002">
        <w:rPr>
          <w:rStyle w:val="Emphasis"/>
          <w:highlight w:val="green"/>
        </w:rPr>
        <w:t xml:space="preserve">maceutical </w:t>
      </w:r>
      <w:r w:rsidRPr="00DD4146">
        <w:rPr>
          <w:rStyle w:val="Emphasis"/>
          <w:highlight w:val="green"/>
        </w:rPr>
        <w:t>products</w:t>
      </w:r>
      <w:r w:rsidRPr="00DD4146">
        <w:rPr>
          <w:rStyle w:val="StyleUnderline"/>
          <w:highlight w:val="green"/>
        </w:rPr>
        <w:t xml:space="preserve"> for low- and middle-income countries</w:t>
      </w:r>
      <w:r w:rsidRPr="00CD1A21">
        <w:rPr>
          <w:sz w:val="16"/>
        </w:rPr>
        <w:t xml:space="preserve">.113 As part of the implementation of the recommendation UN </w:t>
      </w:r>
      <w:proofErr w:type="spellStart"/>
      <w:r w:rsidRPr="00CD1A21">
        <w:rPr>
          <w:sz w:val="16"/>
        </w:rPr>
        <w:t>SecretaryGeneral</w:t>
      </w:r>
      <w:proofErr w:type="spellEnd"/>
      <w:r w:rsidRPr="00CD1A21">
        <w:rPr>
          <w:sz w:val="16"/>
        </w:rPr>
        <w:t xml:space="preserve"> has established a 16-member High Level Panel on Access to Medicines. This Panel is to review and assess various proposals and make recommendation to ‘‘remedy the policy incoherence between international human rights law and trade rules in the context of access and health technologies.’’114 It is expected to look at a new IP regime, which can ensure both access and innovation as recommended by the Global Commission on HIV/AIDS. </w:t>
      </w:r>
      <w:r w:rsidRPr="00CD1A21">
        <w:rPr>
          <w:rStyle w:val="StyleUnderline"/>
        </w:rPr>
        <w:t xml:space="preserve">The </w:t>
      </w:r>
      <w:r w:rsidRPr="00F22002">
        <w:rPr>
          <w:rStyle w:val="StyleUnderline"/>
          <w:highlight w:val="green"/>
        </w:rPr>
        <w:t>incoherence between trade law and human rights</w:t>
      </w:r>
      <w:r w:rsidRPr="00CD1A21">
        <w:rPr>
          <w:rStyle w:val="StyleUnderline"/>
        </w:rPr>
        <w:t xml:space="preserve"> law </w:t>
      </w:r>
      <w:r w:rsidRPr="00F22002">
        <w:rPr>
          <w:rStyle w:val="Emphasis"/>
          <w:highlight w:val="green"/>
        </w:rPr>
        <w:t>cannot be addressed</w:t>
      </w:r>
      <w:r w:rsidRPr="00CD1A21">
        <w:rPr>
          <w:rStyle w:val="StyleUnderline"/>
        </w:rPr>
        <w:t xml:space="preserve"> </w:t>
      </w:r>
      <w:r w:rsidRPr="00F22002">
        <w:rPr>
          <w:rStyle w:val="StyleUnderline"/>
          <w:highlight w:val="green"/>
        </w:rPr>
        <w:t>by</w:t>
      </w:r>
      <w:r w:rsidRPr="00CD1A21">
        <w:rPr>
          <w:rStyle w:val="StyleUnderline"/>
        </w:rPr>
        <w:t xml:space="preserve"> using flexibilities in the </w:t>
      </w:r>
      <w:r w:rsidRPr="00F22002">
        <w:rPr>
          <w:rStyle w:val="Emphasis"/>
          <w:highlight w:val="green"/>
        </w:rPr>
        <w:t>TRIPS</w:t>
      </w:r>
      <w:r w:rsidRPr="00CD1A21">
        <w:rPr>
          <w:rStyle w:val="StyleUnderline"/>
        </w:rPr>
        <w:t xml:space="preserve"> Agreement</w:t>
      </w:r>
      <w:r w:rsidRPr="00CD1A21">
        <w:rPr>
          <w:sz w:val="16"/>
        </w:rPr>
        <w:t xml:space="preserve">. </w:t>
      </w:r>
      <w:proofErr w:type="gramStart"/>
      <w:r w:rsidRPr="00CD1A21">
        <w:rPr>
          <w:sz w:val="16"/>
        </w:rPr>
        <w:t>As long as</w:t>
      </w:r>
      <w:proofErr w:type="gramEnd"/>
      <w:r w:rsidRPr="00CD1A21">
        <w:rPr>
          <w:sz w:val="16"/>
        </w:rPr>
        <w:t xml:space="preserve"> an international obligation to provide product patent protection for pharmaceutical inventions exists, the above-mentioned incoherence is also to exist. </w:t>
      </w:r>
      <w:r w:rsidRPr="00CD1A21">
        <w:rPr>
          <w:rStyle w:val="StyleUnderline"/>
        </w:rPr>
        <w:t xml:space="preserve">Therefore, it is </w:t>
      </w:r>
      <w:r w:rsidRPr="00F22002">
        <w:rPr>
          <w:rStyle w:val="StyleUnderline"/>
          <w:highlight w:val="green"/>
        </w:rPr>
        <w:t>important to restructure</w:t>
      </w:r>
      <w:r w:rsidRPr="00CD1A21">
        <w:rPr>
          <w:rStyle w:val="StyleUnderline"/>
        </w:rPr>
        <w:t xml:space="preserve"> the </w:t>
      </w:r>
      <w:r w:rsidRPr="00F22002">
        <w:rPr>
          <w:rStyle w:val="Emphasis"/>
          <w:highlight w:val="green"/>
        </w:rPr>
        <w:t>TRIPS</w:t>
      </w:r>
      <w:r w:rsidRPr="00CD1A21">
        <w:rPr>
          <w:rStyle w:val="StyleUnderline"/>
        </w:rPr>
        <w:t xml:space="preserve"> and TRIPS plus IP regime, </w:t>
      </w:r>
      <w:r w:rsidRPr="00F22002">
        <w:rPr>
          <w:rStyle w:val="StyleUnderline"/>
          <w:highlight w:val="green"/>
        </w:rPr>
        <w:t>which</w:t>
      </w:r>
      <w:r w:rsidRPr="00CD1A21">
        <w:rPr>
          <w:rStyle w:val="StyleUnderline"/>
        </w:rPr>
        <w:t xml:space="preserve"> not only </w:t>
      </w:r>
      <w:r w:rsidRPr="00F22002">
        <w:rPr>
          <w:rStyle w:val="StyleUnderline"/>
          <w:highlight w:val="green"/>
        </w:rPr>
        <w:t>prevent</w:t>
      </w:r>
      <w:r w:rsidRPr="00CD1A21">
        <w:rPr>
          <w:rStyle w:val="StyleUnderline"/>
        </w:rPr>
        <w:t xml:space="preserve"> the </w:t>
      </w:r>
      <w:r w:rsidRPr="00F22002">
        <w:rPr>
          <w:rStyle w:val="Emphasis"/>
          <w:highlight w:val="green"/>
        </w:rPr>
        <w:t>access to affordable medicine</w:t>
      </w:r>
      <w:r w:rsidRPr="00CD1A21">
        <w:rPr>
          <w:rStyle w:val="StyleUnderline"/>
        </w:rPr>
        <w:t xml:space="preserve">, but also </w:t>
      </w:r>
      <w:r w:rsidRPr="00F22002">
        <w:rPr>
          <w:rStyle w:val="StyleUnderline"/>
          <w:highlight w:val="green"/>
        </w:rPr>
        <w:t>failed to deliver</w:t>
      </w:r>
      <w:r w:rsidRPr="00CD1A21">
        <w:rPr>
          <w:rStyle w:val="StyleUnderline"/>
        </w:rPr>
        <w:t xml:space="preserve"> access to </w:t>
      </w:r>
      <w:r w:rsidRPr="00F22002">
        <w:rPr>
          <w:rStyle w:val="Emphasis"/>
          <w:highlight w:val="green"/>
        </w:rPr>
        <w:t>R&amp;D needs of developing countries</w:t>
      </w:r>
      <w:r w:rsidRPr="00CD1A21">
        <w:rPr>
          <w:sz w:val="16"/>
        </w:rPr>
        <w:t>. There is a need to provide enough policy space for countries to design their patent laws, especially to fulfill their human right obligations on right to health and right to science. Scrapping of the compulsory product patent protection under the TRIPS Agreement is critical to serve this purpose</w:t>
      </w:r>
      <w:r>
        <w:rPr>
          <w:sz w:val="16"/>
        </w:rPr>
        <w:t>.</w:t>
      </w:r>
    </w:p>
    <w:p w14:paraId="21FA84AD" w14:textId="77777777" w:rsidR="00C2162D" w:rsidRDefault="00C2162D" w:rsidP="00C2162D"/>
    <w:p w14:paraId="22C0A4CF" w14:textId="77777777" w:rsidR="00C2162D" w:rsidRPr="008E2B96" w:rsidRDefault="00C2162D" w:rsidP="00C2162D">
      <w:pPr>
        <w:pStyle w:val="Heading4"/>
        <w:rPr>
          <w:color w:val="FF0000"/>
        </w:rPr>
      </w:pPr>
      <w:r w:rsidRPr="00A92D73">
        <w:t>Pharmaceutical monopolies created by TRIPS massively inflate the price of medications</w:t>
      </w:r>
      <w:r>
        <w:t xml:space="preserve"> and prevent the creation of treatments for diseases that kill millions</w:t>
      </w:r>
      <w:r w:rsidRPr="00A92D73">
        <w:t xml:space="preserve">. </w:t>
      </w:r>
      <w:proofErr w:type="spellStart"/>
      <w:r w:rsidRPr="00A92D73">
        <w:rPr>
          <w:rFonts w:cs="Calibri"/>
        </w:rPr>
        <w:t>Kapczynski</w:t>
      </w:r>
      <w:proofErr w:type="spellEnd"/>
      <w:r w:rsidRPr="00A92D73">
        <w:rPr>
          <w:rFonts w:cs="Calibri"/>
        </w:rPr>
        <w:t xml:space="preserve"> </w:t>
      </w:r>
      <w:r>
        <w:rPr>
          <w:rFonts w:cs="Calibri"/>
        </w:rPr>
        <w:t>19</w:t>
      </w:r>
    </w:p>
    <w:p w14:paraId="537F695F" w14:textId="77777777" w:rsidR="00C2162D" w:rsidRPr="00A92D73" w:rsidRDefault="00C2162D" w:rsidP="00C2162D">
      <w:pPr>
        <w:rPr>
          <w:szCs w:val="22"/>
        </w:rPr>
      </w:pPr>
      <w:r w:rsidRPr="00A92D73">
        <w:rPr>
          <w:szCs w:val="22"/>
        </w:rPr>
        <w:t xml:space="preserve">Amy </w:t>
      </w:r>
      <w:proofErr w:type="spellStart"/>
      <w:r w:rsidRPr="00A92D73">
        <w:rPr>
          <w:szCs w:val="22"/>
        </w:rPr>
        <w:t>Kapczynski</w:t>
      </w:r>
      <w:proofErr w:type="spellEnd"/>
      <w:r w:rsidRPr="00A92D73">
        <w:rPr>
          <w:szCs w:val="22"/>
        </w:rPr>
        <w:t xml:space="preserve"> [professor of law at Yale Law School, faculty co-director of the Global Health Justice Partnership, and co-founder of the Law and Political Economy Blog], 19 - ("The Right to Medicines in an Age of Neoliberalism," Humanity Journal, 4-26-2019, http://humanityjournal.org/issue10-1/the-right-to-medicines-in-an-age-of-neoliberalism/)//ML</w:t>
      </w:r>
    </w:p>
    <w:p w14:paraId="59FA48FD" w14:textId="77777777" w:rsidR="00C2162D" w:rsidRDefault="00C2162D" w:rsidP="00C2162D">
      <w:pPr>
        <w:rPr>
          <w:sz w:val="12"/>
          <w:szCs w:val="22"/>
        </w:rPr>
      </w:pPr>
      <w:r w:rsidRPr="004E4DB5">
        <w:rPr>
          <w:rStyle w:val="StyleUnderline"/>
          <w:highlight w:val="yellow"/>
        </w:rPr>
        <w:t>Why are</w:t>
      </w:r>
      <w:r w:rsidRPr="00D242FE">
        <w:rPr>
          <w:rStyle w:val="StyleUnderline"/>
        </w:rPr>
        <w:t xml:space="preserve"> these </w:t>
      </w:r>
      <w:r w:rsidRPr="004E4DB5">
        <w:rPr>
          <w:rStyle w:val="StyleUnderline"/>
          <w:highlight w:val="yellow"/>
        </w:rPr>
        <w:t>newer medicines so astronomically costly</w:t>
      </w:r>
      <w:r w:rsidRPr="00D242FE">
        <w:rPr>
          <w:rStyle w:val="StyleUnderline"/>
        </w:rPr>
        <w:t xml:space="preserve">? Not because they are costly to make, but </w:t>
      </w:r>
      <w:r w:rsidRPr="004E4DB5">
        <w:rPr>
          <w:rStyle w:val="StyleUnderline"/>
          <w:highlight w:val="yellow"/>
        </w:rPr>
        <w:t>because producers enjoy monopoly rights</w:t>
      </w:r>
      <w:r w:rsidRPr="00D242FE">
        <w:rPr>
          <w:rStyle w:val="StyleUnderline"/>
        </w:rPr>
        <w:t xml:space="preserve">. For example, </w:t>
      </w:r>
      <w:r w:rsidRPr="004E4DB5">
        <w:rPr>
          <w:rStyle w:val="StyleUnderline"/>
          <w:highlight w:val="yellow"/>
        </w:rPr>
        <w:t>a new breakthrough treatment for hepatitis C can be made for</w:t>
      </w:r>
      <w:r w:rsidRPr="00D242FE">
        <w:rPr>
          <w:rStyle w:val="StyleUnderline"/>
        </w:rPr>
        <w:t xml:space="preserve"> as little </w:t>
      </w:r>
      <w:r w:rsidRPr="00E65479">
        <w:rPr>
          <w:rStyle w:val="StyleUnderline"/>
        </w:rPr>
        <w:t>as</w:t>
      </w:r>
      <w:r w:rsidRPr="004E4DB5">
        <w:rPr>
          <w:rStyle w:val="StyleUnderline"/>
          <w:highlight w:val="yellow"/>
        </w:rPr>
        <w:t xml:space="preserve"> $170, but the company</w:t>
      </w:r>
      <w:r w:rsidRPr="00D242FE">
        <w:rPr>
          <w:rStyle w:val="StyleUnderline"/>
        </w:rPr>
        <w:t xml:space="preserve"> </w:t>
      </w:r>
      <w:r w:rsidRPr="004E4DB5">
        <w:rPr>
          <w:rStyle w:val="StyleUnderline"/>
          <w:highlight w:val="yellow"/>
        </w:rPr>
        <w:t>holding the key patents priced it at $84,000</w:t>
      </w:r>
      <w:r w:rsidRPr="00D242FE">
        <w:rPr>
          <w:rStyle w:val="StyleUnderline"/>
        </w:rPr>
        <w:t xml:space="preserve"> in the United State</w:t>
      </w:r>
      <w:r w:rsidRPr="00E90C7B">
        <w:rPr>
          <w:sz w:val="12"/>
          <w:szCs w:val="22"/>
        </w:rPr>
        <w:t xml:space="preserve">s.85 This is, in fact, one of the core insights that fueled the access to medicines campaign: </w:t>
      </w:r>
      <w:r w:rsidRPr="004E4DB5">
        <w:rPr>
          <w:rStyle w:val="StyleUnderline"/>
          <w:highlight w:val="yellow"/>
        </w:rPr>
        <w:t>HIV medicines that were being sold</w:t>
      </w:r>
      <w:r w:rsidRPr="00D242FE">
        <w:rPr>
          <w:rStyle w:val="StyleUnderline"/>
        </w:rPr>
        <w:t xml:space="preserve"> for $10,000 to </w:t>
      </w:r>
      <w:r w:rsidRPr="004E4DB5">
        <w:rPr>
          <w:rStyle w:val="StyleUnderline"/>
          <w:highlight w:val="yellow"/>
        </w:rPr>
        <w:t>$15,000 a year</w:t>
      </w:r>
      <w:r w:rsidRPr="00E90C7B">
        <w:rPr>
          <w:sz w:val="12"/>
          <w:szCs w:val="22"/>
        </w:rPr>
        <w:t xml:space="preserve"> (and that must be taken for life) </w:t>
      </w:r>
      <w:r w:rsidRPr="004E4DB5">
        <w:rPr>
          <w:rStyle w:val="StyleUnderline"/>
          <w:highlight w:val="yellow"/>
        </w:rPr>
        <w:t>could be sold for as little as $100</w:t>
      </w:r>
      <w:r w:rsidRPr="00D242FE">
        <w:rPr>
          <w:rStyle w:val="StyleUnderline"/>
        </w:rPr>
        <w:t xml:space="preserve"> </w:t>
      </w:r>
      <w:r w:rsidRPr="00E90C7B">
        <w:rPr>
          <w:sz w:val="12"/>
          <w:szCs w:val="22"/>
        </w:rPr>
        <w:t xml:space="preserve">in the absence of monopoly.86 The treatment of millions of people with HIV in the global South has been, in fact, predicated on the use of cheaper, high-quality generic medicines, often imported from India or made locally.¶ Another example from Brazil is illustrative. One of the earliest drugs subject to extensive judicialization in Brazil is the anti-HIV drug </w:t>
      </w:r>
      <w:proofErr w:type="spellStart"/>
      <w:r w:rsidRPr="00E90C7B">
        <w:rPr>
          <w:sz w:val="12"/>
          <w:szCs w:val="22"/>
        </w:rPr>
        <w:t>Kaletra</w:t>
      </w:r>
      <w:proofErr w:type="spellEnd"/>
      <w:r w:rsidRPr="00E90C7B">
        <w:rPr>
          <w:sz w:val="12"/>
          <w:szCs w:val="22"/>
        </w:rPr>
        <w:t xml:space="preserve">, made by the United States-based multinational firm Abbott.87 </w:t>
      </w:r>
      <w:proofErr w:type="spellStart"/>
      <w:r w:rsidRPr="00E90C7B">
        <w:rPr>
          <w:sz w:val="12"/>
          <w:szCs w:val="22"/>
        </w:rPr>
        <w:t>Kaletra</w:t>
      </w:r>
      <w:proofErr w:type="spellEnd"/>
      <w:r w:rsidRPr="00E90C7B">
        <w:rPr>
          <w:sz w:val="12"/>
          <w:szCs w:val="22"/>
        </w:rPr>
        <w:t xml:space="preserve"> is essential to basic HIV therapy, but the price was, and continues to be, a major issue for the Brazilian AIDS program. When it was added to the national program, </w:t>
      </w:r>
      <w:proofErr w:type="spellStart"/>
      <w:r w:rsidRPr="00E90C7B">
        <w:rPr>
          <w:sz w:val="12"/>
          <w:szCs w:val="22"/>
        </w:rPr>
        <w:t>Kaletra</w:t>
      </w:r>
      <w:proofErr w:type="spellEnd"/>
      <w:r w:rsidRPr="00E90C7B">
        <w:rPr>
          <w:sz w:val="12"/>
          <w:szCs w:val="22"/>
        </w:rPr>
        <w:t xml:space="preserve"> quickly came to absorb one third of its total medicines expenditures.88 Generics, though, could have been purchased for substantially less.89 After nearly a decade of sharp negotiations with Abbott, Brazil still paid almost twice the price for </w:t>
      </w:r>
      <w:proofErr w:type="spellStart"/>
      <w:r w:rsidRPr="00E90C7B">
        <w:rPr>
          <w:sz w:val="12"/>
          <w:szCs w:val="22"/>
        </w:rPr>
        <w:t>Kaletra</w:t>
      </w:r>
      <w:proofErr w:type="spellEnd"/>
      <w:r w:rsidRPr="00E90C7B">
        <w:rPr>
          <w:sz w:val="12"/>
          <w:szCs w:val="22"/>
        </w:rPr>
        <w:t xml:space="preserve"> that it would have paid if it purchased generic versions of the drug.90 Because of the scale of the universal AIDS treatment program, the government could have saved nearly $4 billion over just a few years had it purchased generic medicines.91 But it did not.¶ THE POLITICAL ECONOMY OF EXISTING INTERNATIONAL LAW¶ Why? The answer lies in the contemporary political economy of pharmaceuticals, as it has been shaped by international trade law and by the trade agendas of multinational companies and their affiliated governments, and particularly the United States. </w:t>
      </w:r>
      <w:r w:rsidRPr="008E2B96">
        <w:rPr>
          <w:rStyle w:val="StyleUnderline"/>
        </w:rPr>
        <w:t>When negotiations began to create the new World Trade Organizatio</w:t>
      </w:r>
      <w:r w:rsidRPr="00E90C7B">
        <w:rPr>
          <w:sz w:val="12"/>
          <w:szCs w:val="22"/>
        </w:rPr>
        <w:t xml:space="preserve">n in the 1980s, a set of multinational companies based in the United States—represented by the </w:t>
      </w:r>
      <w:r w:rsidRPr="008E2B96">
        <w:rPr>
          <w:rStyle w:val="StyleUnderline"/>
        </w:rPr>
        <w:t>CEOs of several powerful pharmaceutical, entertainment, and software companies—joined together to lobby the United States, Europe, and Japan to write intellectual property law into the WTO.</w:t>
      </w:r>
      <w:r w:rsidRPr="00E90C7B">
        <w:rPr>
          <w:sz w:val="12"/>
          <w:szCs w:val="22"/>
        </w:rPr>
        <w:t xml:space="preserve">92 The proposal was simple and unprecedented: to link obligations on intellectual property to the global trading regime, and in the process, force developing countries to adopt strong IP laws if they wanted entry to the new regime. Because the WTO would have a new and powerful adjudicatory mechanism, developing countries would now also face trade sanctions if they violated their IP commitments. The companies succeeded in their campaign by appealing both to the self-interest of wealthy countries (because intellectual property is one of their main exports and a source of comparative advantage) and to a broader neoliberal account about the need for strong property rights to support the production of global public goods. Strong patent rights, the companies argued, are essential to the development of new medicines. </w:t>
      </w:r>
      <w:r w:rsidRPr="008E2B96">
        <w:rPr>
          <w:rStyle w:val="StyleUnderline"/>
        </w:rPr>
        <w:t>At the time, more than fifty countries in the global South did not permit patents on medicine</w:t>
      </w:r>
      <w:r w:rsidRPr="00E90C7B">
        <w:rPr>
          <w:sz w:val="12"/>
          <w:szCs w:val="22"/>
        </w:rPr>
        <w:t xml:space="preserve">s—as was typical for many northern countries, too, earlier on in their development.¶ The WTO’s Trade-Related Aspects of Intellectual Property Agreement </w:t>
      </w:r>
      <w:r w:rsidRPr="008E2B96">
        <w:rPr>
          <w:rStyle w:val="StyleUnderline"/>
        </w:rPr>
        <w:t>(</w:t>
      </w:r>
      <w:r w:rsidRPr="004E4DB5">
        <w:rPr>
          <w:rStyle w:val="StyleUnderline"/>
          <w:highlight w:val="yellow"/>
        </w:rPr>
        <w:t>TRIPS) required all countries to introduce IP protections like those in the global North,</w:t>
      </w:r>
      <w:r w:rsidRPr="008E2B96">
        <w:rPr>
          <w:rStyle w:val="StyleUnderline"/>
        </w:rPr>
        <w:t xml:space="preserve"> including product patents on medicines</w:t>
      </w:r>
      <w:r w:rsidRPr="00E90C7B">
        <w:rPr>
          <w:sz w:val="12"/>
          <w:szCs w:val="22"/>
        </w:rPr>
        <w:t xml:space="preserve">.93 From the perspective of many economists, this condition was a scandal.94 </w:t>
      </w:r>
      <w:r w:rsidRPr="008E2B96">
        <w:rPr>
          <w:rStyle w:val="StyleUnderline"/>
        </w:rPr>
        <w:t xml:space="preserve">Rather than following the “win-win” theory of </w:t>
      </w:r>
      <w:r w:rsidRPr="008E2B96">
        <w:rPr>
          <w:rStyle w:val="StyleUnderline"/>
        </w:rPr>
        <w:lastRenderedPageBreak/>
        <w:t xml:space="preserve">comparative advantage, </w:t>
      </w:r>
      <w:r w:rsidRPr="004E4DB5">
        <w:rPr>
          <w:rStyle w:val="StyleUnderline"/>
          <w:highlight w:val="yellow"/>
        </w:rPr>
        <w:t xml:space="preserve">the logic here seemed to be </w:t>
      </w:r>
      <w:r w:rsidRPr="00727ECA">
        <w:rPr>
          <w:rStyle w:val="StyleUnderline"/>
        </w:rPr>
        <w:t xml:space="preserve">either </w:t>
      </w:r>
      <w:r w:rsidRPr="004E4DB5">
        <w:rPr>
          <w:rStyle w:val="StyleUnderline"/>
          <w:highlight w:val="yellow"/>
        </w:rPr>
        <w:t>a simple rent transfer from South to North,</w:t>
      </w:r>
      <w:r w:rsidRPr="008E2B96">
        <w:rPr>
          <w:rStyle w:val="StyleUnderline"/>
        </w:rPr>
        <w:t xml:space="preserve"> or some kind of commitment to global public goods production. Both were predicted to strain the legitimacy of the global trading order.95¶</w:t>
      </w:r>
      <w:r>
        <w:rPr>
          <w:rStyle w:val="StyleUnderline"/>
        </w:rPr>
        <w:t xml:space="preserve"> </w:t>
      </w:r>
      <w:r w:rsidRPr="00E90C7B">
        <w:rPr>
          <w:sz w:val="12"/>
          <w:szCs w:val="22"/>
        </w:rPr>
        <w:t xml:space="preserve">These predictions were prescient. Just a few years after the TRIPS Agreement came into effect, the issue of access to HIV/AIDS medicines roared onto the global stage. </w:t>
      </w:r>
      <w:r w:rsidRPr="004E4DB5">
        <w:rPr>
          <w:rStyle w:val="StyleUnderline"/>
          <w:highlight w:val="yellow"/>
        </w:rPr>
        <w:t>In 1996, new combination antiretroviral regimens were introduced in the global North, and dramatically decreased AIDS deaths there</w:t>
      </w:r>
      <w:r w:rsidRPr="008E2B96">
        <w:rPr>
          <w:rStyle w:val="StyleUnderline"/>
        </w:rPr>
        <w:t xml:space="preserve">. But </w:t>
      </w:r>
      <w:r w:rsidRPr="004E4DB5">
        <w:rPr>
          <w:rStyle w:val="StyleUnderline"/>
          <w:highlight w:val="yellow"/>
        </w:rPr>
        <w:t>these same medicines were priced out of reach of</w:t>
      </w:r>
      <w:r w:rsidRPr="008E2B96">
        <w:rPr>
          <w:rStyle w:val="StyleUnderline"/>
        </w:rPr>
        <w:t xml:space="preserve"> almost everyone in </w:t>
      </w:r>
      <w:r w:rsidRPr="004E4DB5">
        <w:rPr>
          <w:rStyle w:val="StyleUnderline"/>
          <w:highlight w:val="yellow"/>
        </w:rPr>
        <w:t>the rest of the world, where more than 80 per cent of people living with HIV/AIDS lived</w:t>
      </w:r>
      <w:r w:rsidRPr="00E90C7B">
        <w:rPr>
          <w:sz w:val="12"/>
          <w:szCs w:val="22"/>
        </w:rPr>
        <w:t xml:space="preserve">. Activists mobilized around the issue and urged Indian firms to develop generic versions of anti-HIV drugs at a fraction of the cost of the patented drugs. </w:t>
      </w:r>
      <w:r w:rsidRPr="008E2B96">
        <w:rPr>
          <w:rStyle w:val="StyleUnderline"/>
        </w:rPr>
        <w:t>Only after the patented price (around $25,000 a year) was brought down to the generic price—around $300 then, closer to $100 today—were the AIDS treatment programs that have since saved millions of lives created.96¶</w:t>
      </w:r>
      <w:r>
        <w:rPr>
          <w:rStyle w:val="StyleUnderline"/>
        </w:rPr>
        <w:t xml:space="preserve"> </w:t>
      </w:r>
      <w:r w:rsidRPr="00E90C7B">
        <w:rPr>
          <w:sz w:val="12"/>
          <w:szCs w:val="22"/>
        </w:rPr>
        <w:t xml:space="preserve">It was in this crucible that health activists came to understand the implications of the TRIPS Agreement for the first time. </w:t>
      </w:r>
      <w:r w:rsidRPr="00B10CAD">
        <w:rPr>
          <w:rStyle w:val="StyleUnderline"/>
          <w:highlight w:val="yellow"/>
        </w:rPr>
        <w:t>TRIPS</w:t>
      </w:r>
      <w:r w:rsidRPr="008E2B96">
        <w:rPr>
          <w:rStyle w:val="StyleUnderline"/>
        </w:rPr>
        <w:t xml:space="preserve"> requires drug patents, </w:t>
      </w:r>
      <w:proofErr w:type="gramStart"/>
      <w:r w:rsidRPr="008E2B96">
        <w:rPr>
          <w:rStyle w:val="StyleUnderline"/>
        </w:rPr>
        <w:t>and also</w:t>
      </w:r>
      <w:proofErr w:type="gramEnd"/>
      <w:r w:rsidRPr="008E2B96">
        <w:rPr>
          <w:rStyle w:val="StyleUnderline"/>
        </w:rPr>
        <w:t xml:space="preserve"> </w:t>
      </w:r>
      <w:r w:rsidRPr="00B10CAD">
        <w:rPr>
          <w:rStyle w:val="StyleUnderline"/>
          <w:highlight w:val="yellow"/>
        </w:rPr>
        <w:t>allows countries to override</w:t>
      </w:r>
      <w:r w:rsidRPr="008E2B96">
        <w:rPr>
          <w:rStyle w:val="StyleUnderline"/>
        </w:rPr>
        <w:t xml:space="preserve"> those </w:t>
      </w:r>
      <w:r w:rsidRPr="00B10CAD">
        <w:rPr>
          <w:rStyle w:val="StyleUnderline"/>
          <w:highlight w:val="yellow"/>
        </w:rPr>
        <w:t>patents to make use of generic drugs. But the agreement is vague</w:t>
      </w:r>
      <w:r w:rsidRPr="008E2B96">
        <w:rPr>
          <w:rStyle w:val="StyleUnderline"/>
        </w:rPr>
        <w:t xml:space="preserve"> about the permissible conditions for overriding patents</w:t>
      </w:r>
      <w:r w:rsidRPr="00E90C7B">
        <w:rPr>
          <w:sz w:val="12"/>
          <w:szCs w:val="22"/>
        </w:rPr>
        <w:t xml:space="preserve">. For example, it requires “adequate” compensation and “reasonable” prior negotiation in the absence of emergency.97 Countries have been uncertain about how the terms and exceptions in TRIPS could be </w:t>
      </w:r>
      <w:proofErr w:type="gramStart"/>
      <w:r w:rsidRPr="00E90C7B">
        <w:rPr>
          <w:sz w:val="12"/>
          <w:szCs w:val="22"/>
        </w:rPr>
        <w:t>interpreted, and</w:t>
      </w:r>
      <w:proofErr w:type="gramEnd"/>
      <w:r w:rsidRPr="00E90C7B">
        <w:rPr>
          <w:sz w:val="12"/>
          <w:szCs w:val="22"/>
        </w:rPr>
        <w:t xml:space="preserve"> were pressured by the United States in particular to avoid any such measures. After intensive technical support and mobilizing by activists, several developing countries have issued compulsory licenses on AIDS medicines, but sometimes at a cost.98 </w:t>
      </w:r>
      <w:r w:rsidRPr="00B10CAD">
        <w:rPr>
          <w:rStyle w:val="StyleUnderline"/>
          <w:highlight w:val="yellow"/>
        </w:rPr>
        <w:t>When Thailand</w:t>
      </w:r>
      <w:r w:rsidRPr="008E2B96">
        <w:rPr>
          <w:rStyle w:val="StyleUnderline"/>
        </w:rPr>
        <w:t xml:space="preserve"> recently </w:t>
      </w:r>
      <w:r w:rsidRPr="00B10CAD">
        <w:rPr>
          <w:rStyle w:val="StyleUnderline"/>
          <w:highlight w:val="yellow"/>
        </w:rPr>
        <w:t xml:space="preserve">issued </w:t>
      </w:r>
      <w:r w:rsidRPr="006C6713">
        <w:rPr>
          <w:rStyle w:val="StyleUnderline"/>
          <w:highlight w:val="yellow"/>
        </w:rPr>
        <w:t xml:space="preserve">a spate of </w:t>
      </w:r>
      <w:r w:rsidRPr="00E87C9F">
        <w:rPr>
          <w:rStyle w:val="StyleUnderline"/>
        </w:rPr>
        <w:t>high</w:t>
      </w:r>
      <w:r w:rsidRPr="008E2B96">
        <w:rPr>
          <w:rStyle w:val="StyleUnderline"/>
        </w:rPr>
        <w:t>-</w:t>
      </w:r>
      <w:r w:rsidRPr="006C6713">
        <w:rPr>
          <w:rStyle w:val="StyleUnderline"/>
        </w:rPr>
        <w:t xml:space="preserve">profile </w:t>
      </w:r>
      <w:r w:rsidRPr="00B10CAD">
        <w:rPr>
          <w:rStyle w:val="StyleUnderline"/>
          <w:highlight w:val="yellow"/>
        </w:rPr>
        <w:t>compulsory licenses</w:t>
      </w:r>
      <w:r w:rsidRPr="00E90C7B">
        <w:rPr>
          <w:sz w:val="12"/>
          <w:szCs w:val="22"/>
        </w:rPr>
        <w:t xml:space="preserve">, for example, </w:t>
      </w:r>
      <w:r w:rsidRPr="00B10CAD">
        <w:rPr>
          <w:rStyle w:val="StyleUnderline"/>
          <w:highlight w:val="yellow"/>
        </w:rPr>
        <w:t>the U.S. government</w:t>
      </w:r>
      <w:r w:rsidRPr="008E2B96">
        <w:rPr>
          <w:rStyle w:val="StyleUnderline"/>
        </w:rPr>
        <w:t xml:space="preserve"> </w:t>
      </w:r>
      <w:r w:rsidRPr="00B10CAD">
        <w:rPr>
          <w:rStyle w:val="StyleUnderline"/>
          <w:highlight w:val="yellow"/>
        </w:rPr>
        <w:t>and companies retaliated</w:t>
      </w:r>
      <w:r w:rsidRPr="008E2B96">
        <w:rPr>
          <w:rStyle w:val="StyleUnderline"/>
        </w:rPr>
        <w:t xml:space="preserve"> sharply—the United States </w:t>
      </w:r>
      <w:r w:rsidRPr="00B10CAD">
        <w:rPr>
          <w:rStyle w:val="StyleUnderline"/>
          <w:highlight w:val="yellow"/>
        </w:rPr>
        <w:t>by withdrawing</w:t>
      </w:r>
      <w:r w:rsidRPr="008E2B96">
        <w:rPr>
          <w:rStyle w:val="StyleUnderline"/>
        </w:rPr>
        <w:t xml:space="preserve"> certain </w:t>
      </w:r>
      <w:r w:rsidRPr="00B10CAD">
        <w:rPr>
          <w:rStyle w:val="StyleUnderline"/>
          <w:highlight w:val="yellow"/>
        </w:rPr>
        <w:t xml:space="preserve">trade preferences, and </w:t>
      </w:r>
      <w:r w:rsidRPr="001D44BF">
        <w:rPr>
          <w:rStyle w:val="StyleUnderline"/>
        </w:rPr>
        <w:t xml:space="preserve">companies by withdrawing </w:t>
      </w:r>
      <w:r w:rsidRPr="00B10CAD">
        <w:rPr>
          <w:rStyle w:val="StyleUnderline"/>
          <w:highlight w:val="yellow"/>
        </w:rPr>
        <w:t>medicines from Thailand</w:t>
      </w:r>
      <w:r w:rsidRPr="008E2B96">
        <w:rPr>
          <w:rStyle w:val="StyleUnderline"/>
        </w:rPr>
        <w:t xml:space="preserve"> in protest.¶</w:t>
      </w:r>
      <w:r>
        <w:rPr>
          <w:rStyle w:val="StyleUnderline"/>
        </w:rPr>
        <w:t xml:space="preserve"> </w:t>
      </w:r>
      <w:r w:rsidRPr="008E2B96">
        <w:rPr>
          <w:rStyle w:val="StyleUnderline"/>
        </w:rPr>
        <w:t xml:space="preserve">The existing political economy of medicines, as this describes, is dominated by powerful pharmaceutical interests that have had a great deal of success in reshaping law and policy around the world. They have done this through a kind of squeeze play: by securing the passage of international agreements that mandate restrictive IP law in most of the </w:t>
      </w:r>
      <w:proofErr w:type="gramStart"/>
      <w:r w:rsidRPr="008E2B96">
        <w:rPr>
          <w:rStyle w:val="StyleUnderline"/>
        </w:rPr>
        <w:t>world, and</w:t>
      </w:r>
      <w:proofErr w:type="gramEnd"/>
      <w:r w:rsidRPr="008E2B96">
        <w:rPr>
          <w:rStyle w:val="StyleUnderline"/>
        </w:rPr>
        <w:t xml:space="preserve"> leveraging trade pressure from the United States and European Union to punish countries that seek to use flexibilities allowed by these same agreements.99¶</w:t>
      </w:r>
      <w:r>
        <w:rPr>
          <w:rStyle w:val="StyleUnderline"/>
        </w:rPr>
        <w:t xml:space="preserve"> </w:t>
      </w:r>
      <w:r w:rsidRPr="00E90C7B">
        <w:rPr>
          <w:sz w:val="12"/>
          <w:szCs w:val="22"/>
        </w:rPr>
        <w:t xml:space="preserve">The result might be tolerable if TRIPS had the global public goods results that were claimed for it. But theory and facts suggest otherwise.100 </w:t>
      </w:r>
      <w:r w:rsidRPr="0039344B">
        <w:rPr>
          <w:rStyle w:val="StyleUnderline"/>
          <w:highlight w:val="yellow"/>
        </w:rPr>
        <w:t xml:space="preserve">The theory </w:t>
      </w:r>
      <w:r w:rsidRPr="0039344B">
        <w:rPr>
          <w:rStyle w:val="StyleUnderline"/>
        </w:rPr>
        <w:t>of patent-based R&amp;D is, in</w:t>
      </w:r>
      <w:r w:rsidRPr="008E2B96">
        <w:rPr>
          <w:rStyle w:val="StyleUnderline"/>
        </w:rPr>
        <w:t xml:space="preserve"> essence</w:t>
      </w:r>
      <w:r w:rsidRPr="0039344B">
        <w:rPr>
          <w:rStyle w:val="StyleUnderline"/>
          <w:highlight w:val="yellow"/>
        </w:rPr>
        <w:t xml:space="preserve">, that we pay high prices for </w:t>
      </w:r>
      <w:proofErr w:type="gramStart"/>
      <w:r w:rsidRPr="0039344B">
        <w:rPr>
          <w:rStyle w:val="StyleUnderline"/>
          <w:highlight w:val="yellow"/>
        </w:rPr>
        <w:t>drugs</w:t>
      </w:r>
      <w:proofErr w:type="gramEnd"/>
      <w:r w:rsidRPr="0039344B">
        <w:rPr>
          <w:rStyle w:val="StyleUnderline"/>
          <w:highlight w:val="yellow"/>
        </w:rPr>
        <w:t xml:space="preserve"> and we get R&amp;D in return.</w:t>
      </w:r>
      <w:r w:rsidRPr="008E2B96">
        <w:rPr>
          <w:rStyle w:val="StyleUnderline"/>
        </w:rPr>
        <w:t xml:space="preserve"> This system </w:t>
      </w:r>
      <w:r w:rsidRPr="0039344B">
        <w:rPr>
          <w:rStyle w:val="StyleUnderline"/>
          <w:highlight w:val="yellow"/>
        </w:rPr>
        <w:t>has only ever worked for wealthy countries</w:t>
      </w:r>
      <w:r w:rsidRPr="00E90C7B">
        <w:rPr>
          <w:sz w:val="12"/>
          <w:szCs w:val="22"/>
        </w:rPr>
        <w:t xml:space="preserve"> (insofar as it has—there are problems here too) </w:t>
      </w:r>
      <w:r w:rsidRPr="0039344B">
        <w:rPr>
          <w:rStyle w:val="StyleUnderline"/>
          <w:highlight w:val="yellow"/>
        </w:rPr>
        <w:t>because a vast proportion of the world’s market resides in these countries and because R&amp;D is expensive and the industry concentrated, leaving little room for small players who might focus on</w:t>
      </w:r>
      <w:r w:rsidRPr="00CB7B45">
        <w:rPr>
          <w:rStyle w:val="StyleUnderline"/>
        </w:rPr>
        <w:t xml:space="preserve"> low-profit opportunities such as the </w:t>
      </w:r>
      <w:r w:rsidRPr="0039344B">
        <w:rPr>
          <w:rStyle w:val="StyleUnderline"/>
          <w:highlight w:val="yellow"/>
        </w:rPr>
        <w:t>diseases of the poo</w:t>
      </w:r>
      <w:r w:rsidRPr="00CB7B45">
        <w:rPr>
          <w:rStyle w:val="StyleUnderline"/>
        </w:rPr>
        <w:t>r. Sub-Saharan Africa and India each comprises about 1 per cent of the world’s pharmaceutical market.101</w:t>
      </w:r>
      <w:r>
        <w:rPr>
          <w:rStyle w:val="StyleUnderline"/>
        </w:rPr>
        <w:t xml:space="preserve"> </w:t>
      </w:r>
      <w:r w:rsidRPr="00CB7B45">
        <w:rPr>
          <w:rStyle w:val="StyleUnderline"/>
        </w:rPr>
        <w:t>All of Latin America makes up less than 5 per cent of the world’s market.102</w:t>
      </w:r>
      <w:r>
        <w:rPr>
          <w:rStyle w:val="StyleUnderline"/>
        </w:rPr>
        <w:t xml:space="preserve"> </w:t>
      </w:r>
      <w:r w:rsidRPr="00CB7B45">
        <w:rPr>
          <w:rStyle w:val="StyleUnderline"/>
        </w:rPr>
        <w:t>And about 45 per cent of the world market is located in the United States alone, which has few mechanisms to constrain drug prices</w:t>
      </w:r>
      <w:r w:rsidRPr="00E90C7B">
        <w:rPr>
          <w:sz w:val="12"/>
          <w:szCs w:val="22"/>
        </w:rPr>
        <w:t>.103¶ It is not then a surprise to hear comments like the one recently made by the CEO of Bayer, when addressing the implications of a decision in India to override a patent on a Bayer cancer drug: “Is this going to have a big effect on our business model? No, because we did not develop this product for the Indian market</w:t>
      </w:r>
      <w:proofErr w:type="gramStart"/>
      <w:r w:rsidRPr="00E90C7B">
        <w:rPr>
          <w:sz w:val="12"/>
          <w:szCs w:val="22"/>
        </w:rPr>
        <w:t>. . . .</w:t>
      </w:r>
      <w:proofErr w:type="gramEnd"/>
      <w:r w:rsidRPr="00E90C7B">
        <w:rPr>
          <w:sz w:val="12"/>
          <w:szCs w:val="22"/>
        </w:rPr>
        <w:t xml:space="preserve"> We developed this product for Western patients who can afford this product, quite honestly.”104 The Onion captured the logic of the prevailing system even better, in a recent headline that reads: “Experts: Ebola Vaccine At Least 50 White People Away.”105 As James </w:t>
      </w:r>
      <w:proofErr w:type="spellStart"/>
      <w:r w:rsidRPr="00E90C7B">
        <w:rPr>
          <w:sz w:val="12"/>
          <w:szCs w:val="22"/>
        </w:rPr>
        <w:t>Surowiecki</w:t>
      </w:r>
      <w:proofErr w:type="spellEnd"/>
      <w:r w:rsidRPr="00E90C7B">
        <w:rPr>
          <w:sz w:val="12"/>
          <w:szCs w:val="22"/>
        </w:rPr>
        <w:t xml:space="preserve"> recently put it, we should not be surprised that drug companies invested nothing in Ebola for decades:¶ </w:t>
      </w:r>
      <w:r w:rsidRPr="0039344B">
        <w:rPr>
          <w:rStyle w:val="StyleUnderline"/>
          <w:highlight w:val="yellow"/>
        </w:rPr>
        <w:t>Diseases that mostly affect poor people in poor countries aren’t a research priority, because it’s unlikely that those markets will ever provide a decent return.</w:t>
      </w:r>
      <w:r w:rsidRPr="009A552E">
        <w:rPr>
          <w:rStyle w:val="StyleUnderline"/>
        </w:rPr>
        <w:t xml:space="preserve"> </w:t>
      </w:r>
      <w:proofErr w:type="gramStart"/>
      <w:r w:rsidRPr="009A552E">
        <w:rPr>
          <w:rStyle w:val="StyleUnderline"/>
        </w:rPr>
        <w:t>So</w:t>
      </w:r>
      <w:proofErr w:type="gramEnd"/>
      <w:r w:rsidRPr="009A552E">
        <w:rPr>
          <w:rStyle w:val="StyleUnderline"/>
        </w:rPr>
        <w:t xml:space="preserve"> diseases like </w:t>
      </w:r>
      <w:r w:rsidRPr="0039344B">
        <w:rPr>
          <w:rStyle w:val="StyleUnderline"/>
          <w:highlight w:val="yellow"/>
        </w:rPr>
        <w:t>malaria and tuberculosis, which together kill two million people a year, have received less attention from pharmaceutical companies than high cholesterol.</w:t>
      </w:r>
      <w:r w:rsidRPr="00E90C7B">
        <w:rPr>
          <w:sz w:val="12"/>
          <w:szCs w:val="22"/>
        </w:rPr>
        <w:t xml:space="preserve"> Then, there’s what the World Health Organization calls </w:t>
      </w:r>
      <w:r w:rsidRPr="009A552E">
        <w:rPr>
          <w:rStyle w:val="StyleUnderline"/>
        </w:rPr>
        <w:t xml:space="preserve">“neglected tropical diseases,” such as </w:t>
      </w:r>
      <w:r w:rsidRPr="0039344B">
        <w:rPr>
          <w:rStyle w:val="StyleUnderline"/>
          <w:highlight w:val="yellow"/>
        </w:rPr>
        <w:t>Chagas disease and dengue; they affect more than a billion people and kill as many as half a million a year</w:t>
      </w:r>
      <w:r w:rsidRPr="00E90C7B">
        <w:rPr>
          <w:sz w:val="12"/>
          <w:szCs w:val="22"/>
        </w:rPr>
        <w:t xml:space="preserve">. One study found that </w:t>
      </w:r>
      <w:r w:rsidRPr="008C5CB7">
        <w:rPr>
          <w:rStyle w:val="StyleUnderline"/>
          <w:highlight w:val="yellow"/>
        </w:rPr>
        <w:t>of the more than fifteen hundred drugs that came to market</w:t>
      </w:r>
      <w:r w:rsidRPr="00CF5DD1">
        <w:rPr>
          <w:rStyle w:val="StyleUnderline"/>
        </w:rPr>
        <w:t xml:space="preserve"> between 1975 and 2004 </w:t>
      </w:r>
      <w:r w:rsidRPr="008C5CB7">
        <w:rPr>
          <w:rStyle w:val="StyleUnderline"/>
          <w:highlight w:val="yellow"/>
        </w:rPr>
        <w:t>just ten were targeted at these maladies</w:t>
      </w:r>
      <w:r w:rsidRPr="00E90C7B">
        <w:rPr>
          <w:sz w:val="12"/>
          <w:szCs w:val="22"/>
        </w:rPr>
        <w:t xml:space="preserve">. And when a disease’s victims are both poor and not very numerous that’s a double whammy. On both scores, a drug for Ebola looks like a bad investment: so far, the disease has appeared only in poor countries and has affected a relatively small number of people.106¶ </w:t>
      </w:r>
      <w:r w:rsidRPr="00524AE8">
        <w:rPr>
          <w:rStyle w:val="StyleUnderline"/>
        </w:rPr>
        <w:t>Effective Ebola vaccines and treatments will be the result not of our dynamic private sector, but of substantial investment by government, and by the National Institutes of Health in particular.107</w:t>
      </w:r>
      <w:r>
        <w:rPr>
          <w:rStyle w:val="StyleUnderline"/>
        </w:rPr>
        <w:t xml:space="preserve"> </w:t>
      </w:r>
      <w:r w:rsidRPr="0039344B">
        <w:rPr>
          <w:rStyle w:val="StyleUnderline"/>
          <w:highlight w:val="yellow"/>
        </w:rPr>
        <w:t>Government,</w:t>
      </w:r>
      <w:r w:rsidRPr="00524AE8">
        <w:rPr>
          <w:rStyle w:val="StyleUnderline"/>
        </w:rPr>
        <w:t xml:space="preserve"> it turns out, </w:t>
      </w:r>
      <w:r w:rsidRPr="0039344B">
        <w:rPr>
          <w:rStyle w:val="StyleUnderline"/>
          <w:highlight w:val="yellow"/>
        </w:rPr>
        <w:t>is a major funder of</w:t>
      </w:r>
      <w:r w:rsidRPr="00524AE8">
        <w:rPr>
          <w:rStyle w:val="StyleUnderline"/>
        </w:rPr>
        <w:t xml:space="preserve"> not only basic research, but also </w:t>
      </w:r>
      <w:r w:rsidRPr="0039344B">
        <w:rPr>
          <w:rStyle w:val="StyleUnderline"/>
          <w:highlight w:val="yellow"/>
        </w:rPr>
        <w:t>drugs for neglected diseases, because markets predictably fail to serve the millions who suffer from these diseases</w:t>
      </w:r>
      <w:r w:rsidRPr="00524AE8">
        <w:rPr>
          <w:rStyle w:val="StyleUnderline"/>
        </w:rPr>
        <w:t>.</w:t>
      </w:r>
      <w:r w:rsidRPr="00E90C7B">
        <w:rPr>
          <w:sz w:val="12"/>
          <w:szCs w:val="22"/>
        </w:rPr>
        <w:t xml:space="preserve">108¶ The </w:t>
      </w:r>
      <w:r w:rsidRPr="00E90C7B">
        <w:rPr>
          <w:rStyle w:val="StyleUnderline"/>
        </w:rPr>
        <w:t xml:space="preserve">conventional theory that supports the exclusive rights approach to information production is based upon the idea that markets will do better than governments in guiding decisions </w:t>
      </w:r>
      <w:r w:rsidRPr="00E90C7B">
        <w:rPr>
          <w:rStyle w:val="StyleUnderline"/>
        </w:rPr>
        <w:lastRenderedPageBreak/>
        <w:t>about what to produce, and how much to spend.109</w:t>
      </w:r>
      <w:r>
        <w:rPr>
          <w:rStyle w:val="StyleUnderline"/>
        </w:rPr>
        <w:t xml:space="preserve"> </w:t>
      </w:r>
      <w:r w:rsidRPr="00E90C7B">
        <w:rPr>
          <w:rStyle w:val="StyleUnderline"/>
        </w:rPr>
        <w:t>But markets only can do this well if prices are able to adequately track the relevant form of social value</w:t>
      </w:r>
      <w:r w:rsidRPr="00E90C7B">
        <w:rPr>
          <w:sz w:val="12"/>
          <w:szCs w:val="22"/>
        </w:rPr>
        <w:t xml:space="preserve">. There are deep debates about exactly how to characterize that value when it comes to global health.110 But what is clear is that a </w:t>
      </w:r>
      <w:r w:rsidRPr="00E90C7B">
        <w:rPr>
          <w:rStyle w:val="StyleUnderline"/>
        </w:rPr>
        <w:t>market-led system for medicines</w:t>
      </w:r>
      <w:r w:rsidRPr="00E90C7B">
        <w:rPr>
          <w:sz w:val="12"/>
          <w:szCs w:val="22"/>
        </w:rPr>
        <w:t xml:space="preserve"> will not—and </w:t>
      </w:r>
      <w:r w:rsidRPr="00E90C7B">
        <w:rPr>
          <w:rStyle w:val="StyleUnderline"/>
        </w:rPr>
        <w:t>cannot</w:t>
      </w:r>
      <w:r w:rsidRPr="00E90C7B">
        <w:rPr>
          <w:sz w:val="12"/>
          <w:szCs w:val="22"/>
        </w:rPr>
        <w:t>, given existing levels of inequality—</w:t>
      </w:r>
      <w:r w:rsidRPr="00E90C7B">
        <w:rPr>
          <w:rStyle w:val="StyleUnderline"/>
        </w:rPr>
        <w:t>produce medicines in a way that</w:t>
      </w:r>
      <w:r w:rsidRPr="00E90C7B">
        <w:rPr>
          <w:sz w:val="12"/>
          <w:szCs w:val="22"/>
        </w:rPr>
        <w:t xml:space="preserve"> corresponds to global public health needs, or that </w:t>
      </w:r>
      <w:r w:rsidRPr="00E90C7B">
        <w:rPr>
          <w:rStyle w:val="StyleUnderline"/>
        </w:rPr>
        <w:t>redresses the extreme inequality that characterizes health outcomes</w:t>
      </w:r>
      <w:r w:rsidRPr="00E90C7B">
        <w:rPr>
          <w:sz w:val="12"/>
          <w:szCs w:val="22"/>
        </w:rPr>
        <w:t xml:space="preserve"> in our world.111¶ Free markets and strong IP in the domain of global health thus have predictably inequitable results. They link innovation and access to high prices that the poor cannot pay—and that governments are often unwilling to pay for on their behalf. The problems that this model produces for the global poor, moreover, are intensified by domestic inequality, which has intensified in the wake of neoliberalism. One of the reasons that pharmaceutical companies price drugs at very high levels even in relatively poor countries is that high prices in these countries can be profit-maximizing. Charging high prices to a small percentage of wealthy patients will produce greater returns than charging low prices to </w:t>
      </w:r>
      <w:proofErr w:type="gramStart"/>
      <w:r w:rsidRPr="00E90C7B">
        <w:rPr>
          <w:sz w:val="12"/>
          <w:szCs w:val="22"/>
        </w:rPr>
        <w:t>a large number of</w:t>
      </w:r>
      <w:proofErr w:type="gramEnd"/>
      <w:r w:rsidRPr="00E90C7B">
        <w:rPr>
          <w:sz w:val="12"/>
          <w:szCs w:val="22"/>
        </w:rPr>
        <w:t xml:space="preserve"> the poor, if inequality within a country is high.112 The more unequal a society is, the more likely this is to be the case.113</w:t>
      </w:r>
    </w:p>
    <w:p w14:paraId="499999C8" w14:textId="77777777" w:rsidR="00C92231" w:rsidRPr="00DC78EB" w:rsidRDefault="00C92231" w:rsidP="00C92231">
      <w:pPr>
        <w:rPr>
          <w:sz w:val="12"/>
        </w:rPr>
      </w:pPr>
    </w:p>
    <w:p w14:paraId="69830A30"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9223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66C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FD9"/>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6AA"/>
    <w:rsid w:val="00C07769"/>
    <w:rsid w:val="00C07D05"/>
    <w:rsid w:val="00C10856"/>
    <w:rsid w:val="00C203FA"/>
    <w:rsid w:val="00C2162D"/>
    <w:rsid w:val="00C244F5"/>
    <w:rsid w:val="00C3164F"/>
    <w:rsid w:val="00C31B5E"/>
    <w:rsid w:val="00C34D3E"/>
    <w:rsid w:val="00C35B37"/>
    <w:rsid w:val="00C3747A"/>
    <w:rsid w:val="00C37F29"/>
    <w:rsid w:val="00C56DCC"/>
    <w:rsid w:val="00C57075"/>
    <w:rsid w:val="00C72AFE"/>
    <w:rsid w:val="00C81619"/>
    <w:rsid w:val="00C92231"/>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5086"/>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542B49"/>
  <w14:defaultImageDpi w14:val="300"/>
  <w15:docId w15:val="{CAA63377-2852-BC44-8AC4-3D80EFA84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9223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922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922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922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a"/>
    <w:basedOn w:val="Normal"/>
    <w:next w:val="Normal"/>
    <w:link w:val="Heading4Char"/>
    <w:uiPriority w:val="9"/>
    <w:unhideWhenUsed/>
    <w:qFormat/>
    <w:rsid w:val="00C9223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922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2231"/>
  </w:style>
  <w:style w:type="character" w:customStyle="1" w:styleId="Heading1Char">
    <w:name w:val="Heading 1 Char"/>
    <w:aliases w:val="Pocket Char"/>
    <w:basedOn w:val="DefaultParagraphFont"/>
    <w:link w:val="Heading1"/>
    <w:uiPriority w:val="9"/>
    <w:rsid w:val="00C9223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9223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9223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C9223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92231"/>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C92231"/>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s"/>
    <w:basedOn w:val="DefaultParagraphFont"/>
    <w:link w:val="textbold"/>
    <w:uiPriority w:val="20"/>
    <w:qFormat/>
    <w:rsid w:val="00C9223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9223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C92231"/>
    <w:rPr>
      <w:color w:val="auto"/>
      <w:u w:val="none"/>
    </w:rPr>
  </w:style>
  <w:style w:type="paragraph" w:styleId="DocumentMap">
    <w:name w:val="Document Map"/>
    <w:basedOn w:val="Normal"/>
    <w:link w:val="DocumentMapChar"/>
    <w:uiPriority w:val="99"/>
    <w:semiHidden/>
    <w:unhideWhenUsed/>
    <w:rsid w:val="00C9223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92231"/>
    <w:rPr>
      <w:rFonts w:ascii="Lucida Grande" w:hAnsi="Lucida Grande" w:cs="Lucida Grande"/>
    </w:rPr>
  </w:style>
  <w:style w:type="paragraph" w:customStyle="1" w:styleId="textbold">
    <w:name w:val="text bold"/>
    <w:basedOn w:val="Normal"/>
    <w:link w:val="Emphasis"/>
    <w:uiPriority w:val="20"/>
    <w:qFormat/>
    <w:rsid w:val="00C92231"/>
    <w:pPr>
      <w:ind w:left="720"/>
      <w:jc w:val="both"/>
    </w:pPr>
    <w:rPr>
      <w:b/>
      <w:iCs/>
      <w:u w:val="single"/>
    </w:rPr>
  </w:style>
  <w:style w:type="paragraph" w:customStyle="1" w:styleId="Emphasis1">
    <w:name w:val="Emphasis1"/>
    <w:basedOn w:val="Normal"/>
    <w:uiPriority w:val="20"/>
    <w:qFormat/>
    <w:rsid w:val="00C2162D"/>
    <w:pPr>
      <w:pBdr>
        <w:top w:val="single" w:sz="12" w:space="1" w:color="auto"/>
        <w:left w:val="single" w:sz="12" w:space="4" w:color="auto"/>
        <w:bottom w:val="single" w:sz="12" w:space="1" w:color="auto"/>
        <w:right w:val="single" w:sz="12"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link.springer.com/article/10.1007%2Fs40901-016-0022-7"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fontTable" Target="fontTable.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enagrouf/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10</Pages>
  <Words>7845</Words>
  <Characters>44717</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52458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Grouf, Siena</cp:lastModifiedBy>
  <cp:revision>2</cp:revision>
  <dcterms:created xsi:type="dcterms:W3CDTF">2021-09-22T02:07:00Z</dcterms:created>
  <dcterms:modified xsi:type="dcterms:W3CDTF">2021-09-22T03:36:00Z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