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413B0" w14:textId="77777777" w:rsidR="00B35529" w:rsidRPr="003714CF" w:rsidRDefault="00B35529" w:rsidP="00B35529">
      <w:pPr>
        <w:pStyle w:val="Heading1"/>
        <w:rPr>
          <w:rFonts w:cs="Calibri"/>
        </w:rPr>
      </w:pPr>
      <w:r w:rsidRPr="003714CF">
        <w:rPr>
          <w:rFonts w:cs="Calibri"/>
        </w:rPr>
        <w:t>AC</w:t>
      </w:r>
    </w:p>
    <w:p w14:paraId="7753FD68" w14:textId="77777777" w:rsidR="00B35529" w:rsidRPr="00541074" w:rsidRDefault="00B35529" w:rsidP="00B35529">
      <w:pPr>
        <w:rPr>
          <w:b/>
          <w:bCs/>
          <w:sz w:val="26"/>
        </w:rPr>
      </w:pPr>
      <w:r w:rsidRPr="00541074">
        <w:rPr>
          <w:rStyle w:val="Style13ptBold"/>
        </w:rPr>
        <w:t>Ambiguities in the OST that allow private appropriation have kicked off a race to develop space, setting the stage for a debris crisis and the domination of space by unaccountable billionaires</w:t>
      </w:r>
      <w:r>
        <w:rPr>
          <w:rStyle w:val="Style13ptBold"/>
        </w:rPr>
        <w:t xml:space="preserve">. Current laws fail due to </w:t>
      </w:r>
      <w:r w:rsidRPr="002108FA">
        <w:rPr>
          <w:rStyle w:val="Style13ptBold"/>
        </w:rPr>
        <w:t xml:space="preserve">lax </w:t>
      </w:r>
      <w:r>
        <w:rPr>
          <w:rStyle w:val="Style13ptBold"/>
        </w:rPr>
        <w:t xml:space="preserve">rules and </w:t>
      </w:r>
      <w:r w:rsidRPr="000131C0">
        <w:rPr>
          <w:rStyle w:val="Style13ptBold"/>
        </w:rPr>
        <w:t>forum</w:t>
      </w:r>
      <w:r w:rsidRPr="002108FA">
        <w:rPr>
          <w:rStyle w:val="Style13ptBold"/>
        </w:rPr>
        <w:t xml:space="preserve"> shopping</w:t>
      </w:r>
      <w:r>
        <w:rPr>
          <w:rStyle w:val="Style13ptBold"/>
        </w:rPr>
        <w:t>.</w:t>
      </w:r>
    </w:p>
    <w:p w14:paraId="6C2D8101" w14:textId="77777777" w:rsidR="00B35529" w:rsidRPr="00CA1BD9" w:rsidRDefault="00B35529" w:rsidP="00B35529">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9" w:history="1">
        <w:r w:rsidRPr="00C544E8">
          <w:rPr>
            <w:rStyle w:val="Hyperlink"/>
          </w:rPr>
          <w:t>https://www.pressreader.com/australia/readers-digest-asia-pacific/20210501/281487869174485</w:t>
        </w:r>
      </w:hyperlink>
      <w:r w:rsidRPr="00C544E8">
        <w:t>] CT</w:t>
      </w:r>
    </w:p>
    <w:p w14:paraId="28BB0345" w14:textId="77777777" w:rsidR="00B35529" w:rsidRPr="008B349A" w:rsidRDefault="00B35529" w:rsidP="00B35529">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more 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not the ‘common heritage of mankind’, not ‘ res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“democratising”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subsidised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r w:rsidRPr="00CA1BD9">
        <w:rPr>
          <w:rStyle w:val="Emphasis"/>
        </w:rPr>
        <w:t>democratised</w:t>
      </w:r>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They’ve merely been privatised</w:t>
      </w:r>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297923F1" w14:textId="77777777" w:rsidR="00B35529" w:rsidRDefault="00B35529" w:rsidP="00B35529"/>
    <w:p w14:paraId="27649F08" w14:textId="77777777" w:rsidR="00B35529" w:rsidRPr="003714CF" w:rsidRDefault="00B35529" w:rsidP="00B35529">
      <w:pPr>
        <w:pStyle w:val="Heading3"/>
        <w:rPr>
          <w:rFonts w:cs="Calibri"/>
        </w:rPr>
      </w:pPr>
      <w:r w:rsidRPr="003714CF">
        <w:rPr>
          <w:rFonts w:cs="Calibri"/>
        </w:rPr>
        <w:t>Advantage 1: Space Debris</w:t>
      </w:r>
    </w:p>
    <w:p w14:paraId="5A35BE83" w14:textId="77777777" w:rsidR="00B35529" w:rsidRPr="003714CF" w:rsidRDefault="00B35529" w:rsidP="00B35529">
      <w:pPr>
        <w:pStyle w:val="Heading4"/>
        <w:rPr>
          <w:rFonts w:cs="Calibri"/>
        </w:rPr>
      </w:pPr>
      <w:r w:rsidRPr="003714CF">
        <w:rPr>
          <w:rFonts w:cs="Calibri"/>
        </w:rPr>
        <w:t xml:space="preserve">Increasing space debris levels inevitably set off a chain of collisions. </w:t>
      </w:r>
    </w:p>
    <w:p w14:paraId="5ADA81CD" w14:textId="77777777" w:rsidR="00B35529" w:rsidRPr="003714CF" w:rsidRDefault="00B35529" w:rsidP="00B35529">
      <w:pPr>
        <w:rPr>
          <w:szCs w:val="22"/>
        </w:rPr>
      </w:pPr>
      <w:r w:rsidRPr="003714CF">
        <w:rPr>
          <w:szCs w:val="22"/>
        </w:rPr>
        <w:t xml:space="preserve">Chelsea </w:t>
      </w:r>
      <w:r w:rsidRPr="003714CF">
        <w:rPr>
          <w:rStyle w:val="Style13ptBold"/>
        </w:rPr>
        <w:t>Muñoz-Patchen,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0BB289FD" w14:textId="77777777" w:rsidR="00B35529" w:rsidRPr="003714CF" w:rsidRDefault="00B35529" w:rsidP="00B35529">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5B6473B1" w14:textId="77777777" w:rsidR="00B35529" w:rsidRPr="003714CF" w:rsidRDefault="00B35529" w:rsidP="00B35529">
      <w:pPr>
        <w:pStyle w:val="Heading4"/>
        <w:rPr>
          <w:rFonts w:cs="Calibri"/>
        </w:rPr>
      </w:pPr>
      <w:r w:rsidRPr="003714CF">
        <w:rPr>
          <w:rFonts w:cs="Calibri"/>
        </w:rPr>
        <w:t>Collisions make orbit unusable, causing nuclear war, mass starvation, and economic destruction. Jonson 13</w:t>
      </w:r>
    </w:p>
    <w:p w14:paraId="37B743C3" w14:textId="77777777" w:rsidR="00B35529" w:rsidRPr="003714CF" w:rsidRDefault="00B35529" w:rsidP="00B35529">
      <w:pPr>
        <w:rPr>
          <w:szCs w:val="22"/>
        </w:rPr>
      </w:pPr>
      <w:r w:rsidRPr="003714CF">
        <w:rPr>
          <w:szCs w:val="22"/>
        </w:rPr>
        <w:t>Les Johnson 13,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w:t>
      </w:r>
    </w:p>
    <w:p w14:paraId="0CAF705A" w14:textId="77777777" w:rsidR="00B35529" w:rsidRPr="003714CF" w:rsidRDefault="00B35529" w:rsidP="00B35529">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crossed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loses all of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located at all times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r w:rsidRPr="003714CF">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4175DE5F" w14:textId="77777777" w:rsidR="00B35529" w:rsidRPr="003714CF" w:rsidRDefault="00B35529" w:rsidP="00B35529">
      <w:pPr>
        <w:rPr>
          <w:sz w:val="12"/>
        </w:rPr>
      </w:pPr>
    </w:p>
    <w:p w14:paraId="61E0CCC2" w14:textId="77777777" w:rsidR="00B35529" w:rsidRDefault="00B35529" w:rsidP="00B35529">
      <w:pPr>
        <w:pStyle w:val="Heading3"/>
        <w:rPr>
          <w:rFonts w:cs="Calibri"/>
        </w:rPr>
      </w:pPr>
      <w:r w:rsidRPr="003714CF">
        <w:rPr>
          <w:rFonts w:cs="Calibri"/>
        </w:rPr>
        <w:t>Advantage 2: Corporate Colonialism</w:t>
      </w:r>
    </w:p>
    <w:p w14:paraId="081C1E0C" w14:textId="77777777" w:rsidR="00B35529" w:rsidRPr="002401A3" w:rsidRDefault="00B35529" w:rsidP="00B35529">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39B97798" w14:textId="77777777" w:rsidR="00B35529" w:rsidRPr="002401A3" w:rsidRDefault="00B35529" w:rsidP="00B35529">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1B2DD5C4" w14:textId="77777777" w:rsidR="00B35529" w:rsidRPr="004F3D18" w:rsidRDefault="00B35529" w:rsidP="00B35529">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5"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social, political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n this one. Empire never recreated Eden, but it did fuel centuries of growth based on expropriation, enslavement and environmental transformation in defiance of all limits. We are struggling with these consequences today.</w:t>
      </w:r>
    </w:p>
    <w:p w14:paraId="486E87FC" w14:textId="77777777" w:rsidR="00B35529" w:rsidRPr="003714CF" w:rsidRDefault="00B35529" w:rsidP="00B35529">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5363A8D6" w14:textId="77777777" w:rsidR="00B35529" w:rsidRPr="003714CF" w:rsidRDefault="00B35529" w:rsidP="00B35529">
      <w:r w:rsidRPr="003714CF">
        <w:t xml:space="preserve">Spencer, Keith A. [senior editor at Salon]“Against Mars-a-Lago: Why SpaceX's Mars Colonization Plan Should Terrify You.” Salon, Salon.com, Oct. 8 2017, https://www.salon.com/2017/10/08/against-mars-a-lago-why-spacexs-mars-colonization-plan-should-terrify-you/. </w:t>
      </w:r>
    </w:p>
    <w:p w14:paraId="3150EEDD" w14:textId="77777777" w:rsidR="00B35529" w:rsidRPr="003714CF" w:rsidRDefault="00B35529" w:rsidP="00B35529">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be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r w:rsidRPr="00867C6E">
        <w:rPr>
          <w:rStyle w:val="StyleUnderline"/>
          <w:highlight w:val="yellow"/>
        </w:rPr>
        <w:t>private</w:t>
      </w:r>
      <w:r w:rsidRPr="003714CF">
        <w:rPr>
          <w:rStyle w:val="StyleUnderline"/>
        </w:rPr>
        <w:t>ly</w:t>
      </w:r>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08E854F4" w14:textId="77777777" w:rsidR="00B35529" w:rsidRPr="003714CF" w:rsidRDefault="00B35529" w:rsidP="00B35529">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540FBEC0" w14:textId="77777777" w:rsidR="00B35529" w:rsidRPr="003714CF" w:rsidRDefault="00B35529" w:rsidP="00B35529">
      <w:pPr>
        <w:rPr>
          <w:rFonts w:eastAsia="Cambria"/>
        </w:rPr>
      </w:pPr>
      <w:r w:rsidRPr="003714CF">
        <w:rPr>
          <w:rFonts w:eastAsia="Cambria"/>
          <w:b/>
          <w:bCs/>
          <w:sz w:val="26"/>
        </w:rPr>
        <w:t>Werlhof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7B15A8BC" w14:textId="77777777" w:rsidR="00B35529" w:rsidRPr="003714CF" w:rsidRDefault="00B35529" w:rsidP="00B35529">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and everyone:</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As a consequence,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big corporations win</w:t>
      </w:r>
      <w:r w:rsidRPr="003714CF">
        <w:rPr>
          <w:rFonts w:eastAsia="Cambria"/>
          <w:sz w:val="12"/>
        </w:rPr>
        <w:t xml:space="preserve">. In turn, they </w:t>
      </w:r>
      <w:r w:rsidRPr="003714CF">
        <w:rPr>
          <w:rFonts w:eastAsia="Cambria"/>
          <w:u w:val="single"/>
        </w:rPr>
        <w:t>create new market oligopolies and 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workers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3714CF">
        <w:rPr>
          <w:rFonts w:eastAsia="Cambria"/>
          <w:sz w:val="12"/>
        </w:rPr>
        <w:t xml:space="preserve"> because their performances are below average in comparison to speculation – rather: spookulation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As a consequence,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e.g.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xml:space="preserve">. In this sense, they are a continuation of the history of so-called original accumulation which has expanded globally, in accordance with to the motto: “Growth through expropriation!”[21]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t>the</w:t>
      </w:r>
      <w:r w:rsidRPr="003714CF">
        <w:rPr>
          <w:rFonts w:eastAsia="Cambria"/>
          <w:sz w:val="12"/>
        </w:rPr>
        <w:t xml:space="preserve"> colonization of the North. This new “</w:t>
      </w:r>
      <w:r w:rsidRPr="003714CF">
        <w:rPr>
          <w:rFonts w:eastAsia="Cambria"/>
          <w:u w:val="single"/>
        </w:rPr>
        <w:t>colonization of the world</w:t>
      </w:r>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traditional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consequence</w:t>
      </w:r>
      <w:r w:rsidRPr="003714CF">
        <w:rPr>
          <w:rFonts w:eastAsia="Cambria"/>
          <w:sz w:val="12"/>
        </w:rPr>
        <w:t xml:space="preserve">.If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i.e.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communities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xml:space="preserve">. To paraphrase Richard Sennett: “Everything to the Corporations!”[54]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do whatever 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take possession of the assets that still remain,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08F71E19" w14:textId="77777777" w:rsidR="00B35529" w:rsidRPr="002401A3" w:rsidRDefault="00B35529" w:rsidP="00B35529">
      <w:pPr>
        <w:pStyle w:val="Heading3"/>
        <w:rPr>
          <w:rFonts w:cs="Calibri"/>
        </w:rPr>
      </w:pPr>
      <w:r w:rsidRPr="002401A3">
        <w:rPr>
          <w:rFonts w:cs="Calibri"/>
        </w:rPr>
        <w:t>Plan</w:t>
      </w:r>
      <w:r>
        <w:rPr>
          <w:rFonts w:cs="Calibri"/>
        </w:rPr>
        <w:t>/Solvency</w:t>
      </w:r>
    </w:p>
    <w:p w14:paraId="0B4A6AD8" w14:textId="77777777" w:rsidR="00B35529" w:rsidRPr="00E14A91" w:rsidRDefault="00B35529" w:rsidP="00B35529">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global commons,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40F19811" w14:textId="77777777" w:rsidR="00B35529" w:rsidRPr="001A6991" w:rsidRDefault="00B35529" w:rsidP="00B35529">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global commons</w:t>
      </w:r>
      <w:r>
        <w:rPr>
          <w:rStyle w:val="Style13ptBold"/>
        </w:rPr>
        <w:t xml:space="preserve"> subject to regulatory delimiting and global liability.</w:t>
      </w:r>
    </w:p>
    <w:p w14:paraId="0F63957A" w14:textId="77777777" w:rsidR="00B35529" w:rsidRDefault="00B35529" w:rsidP="00B35529">
      <w:pPr>
        <w:pStyle w:val="Heading4"/>
      </w:pPr>
      <w:r>
        <w:t>The aff:</w:t>
      </w:r>
    </w:p>
    <w:p w14:paraId="7A6A1FDD" w14:textId="77777777" w:rsidR="00B35529" w:rsidRPr="003955A7" w:rsidRDefault="00B35529" w:rsidP="00B35529">
      <w:pPr>
        <w:pStyle w:val="Heading4"/>
        <w:numPr>
          <w:ilvl w:val="0"/>
          <w:numId w:val="12"/>
        </w:numPr>
        <w:tabs>
          <w:tab w:val="num" w:pos="360"/>
        </w:tabs>
        <w:ind w:left="0" w:firstLine="0"/>
      </w:pPr>
      <w:r>
        <w:t>solves debris and space colonialism by ensuring the sustainable and equitable use of outer space resources.</w:t>
      </w:r>
    </w:p>
    <w:p w14:paraId="54556A7A" w14:textId="77777777" w:rsidR="00B35529" w:rsidRDefault="00B35529" w:rsidP="00B35529">
      <w:pPr>
        <w:pStyle w:val="ListParagraph"/>
        <w:numPr>
          <w:ilvl w:val="0"/>
          <w:numId w:val="12"/>
        </w:numPr>
        <w:rPr>
          <w:rStyle w:val="Style13ptBold"/>
        </w:rPr>
      </w:pPr>
      <w:r>
        <w:rPr>
          <w:rStyle w:val="Style13ptBold"/>
        </w:rPr>
        <w:t>prevents circumvention by aligning the interests of state parties</w:t>
      </w:r>
    </w:p>
    <w:p w14:paraId="6BE2BAA3" w14:textId="77777777" w:rsidR="00B35529" w:rsidRPr="005D41A1" w:rsidRDefault="00B35529" w:rsidP="00B35529">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741EE3C4" w14:textId="77777777" w:rsidR="00B35529" w:rsidRDefault="00B35529" w:rsidP="00B35529">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6014CD6A" w14:textId="77777777" w:rsidR="00B35529" w:rsidRPr="009C185C" w:rsidRDefault="00B35529" w:rsidP="00B35529">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geospace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867C6E">
        <w:rPr>
          <w:rStyle w:val="Emphasis"/>
          <w:highlight w:val="yellow"/>
        </w:rPr>
        <w:t xml:space="preserve"> a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r>
        <w:rPr>
          <w:rStyle w:val="StyleUnderline"/>
        </w:rPr>
        <w:t xml:space="preserve">¶ </w:t>
      </w:r>
      <w:r w:rsidRPr="000B3A06">
        <w:rPr>
          <w:sz w:val="16"/>
          <w:szCs w:val="16"/>
        </w:rPr>
        <w:t>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geospace will cease </w:t>
      </w:r>
      <w:r w:rsidRPr="001640BB">
        <w:rPr>
          <w:rStyle w:val="StyleUnderline"/>
        </w:rPr>
        <w:t>to exist. Imagining our existence without these advances is a potent method to stress the criticality of unabated pollution in geospace</w:t>
      </w:r>
      <w:r w:rsidRPr="000B3A06">
        <w:rPr>
          <w:sz w:val="16"/>
        </w:rPr>
        <w:t>.</w:t>
      </w:r>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geospace,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free-riding from the capital</w:t>
      </w:r>
      <w:r w:rsidRPr="00FE1C0C">
        <w:rPr>
          <w:rStyle w:val="StyleUnderline"/>
        </w:rPr>
        <w:t xml:space="preserve"> investment of spacefaring nations and 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r w:rsidRPr="004C46FA">
        <w:rPr>
          <w:rStyle w:val="StyleUnderline"/>
        </w:rPr>
        <w:t>geospace</w:t>
      </w:r>
      <w:r w:rsidRPr="004C46FA">
        <w:rPr>
          <w:rStyle w:val="Emphasis"/>
        </w:rPr>
        <w:t xml:space="preserve"> </w:t>
      </w:r>
      <w:r w:rsidRPr="00867C6E">
        <w:rPr>
          <w:rStyle w:val="Emphasis"/>
          <w:highlight w:val="yellow"/>
        </w:rPr>
        <w:t>delimitation and global liability</w:t>
      </w:r>
      <w:r>
        <w:rPr>
          <w:rStyle w:val="Emphasis"/>
        </w:rPr>
        <w:t xml:space="preserve"> ¶ </w:t>
      </w:r>
      <w:r>
        <w:t xml:space="preserve">1. Geospace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r w:rsidRPr="00867C6E">
        <w:rPr>
          <w:rStyle w:val="Emphasis"/>
          <w:highlight w:val="yellow"/>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w:t>
      </w:r>
      <w:r w:rsidRPr="00D43E58">
        <w:rPr>
          <w:sz w:val="16"/>
        </w:rPr>
        <w:t xml:space="preserve">geospace from littering the commons and destroying the utility of reserved slots.163 Holistically, none of the delimitations in the Corpus Juris Spatialis negate the cause of the growing belt of debris in geospace.¶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geospace</w:t>
      </w:r>
      <w:r w:rsidRPr="00D43E58">
        <w:rPr>
          <w:rStyle w:val="StyleUnderline"/>
        </w:rPr>
        <w:t>. When an entity launches a rocket into space, the accompanying payload causes either (1) temporary reduction of the aggregate utility of geospace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within geospace.</w:t>
      </w:r>
      <w:r w:rsidRPr="00B76F47">
        <w:rPr>
          <w:rStyle w:val="StyleUnderline"/>
        </w:rPr>
        <w:t xml:space="preserve"> Therefore, </w:t>
      </w:r>
      <w:r w:rsidRPr="00867C6E">
        <w:rPr>
          <w:rStyle w:val="Emphasis"/>
          <w:highlight w:val="yellow"/>
        </w:rPr>
        <w:t xml:space="preserve">demarcating the upper limit of geospace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r w:rsidRPr="00867C6E">
        <w:rPr>
          <w:rStyle w:val="Emphasis"/>
          <w:highlight w:val="yellow"/>
        </w:rPr>
        <w:t>geospace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coerce more sustainable usage of geospace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r w:rsidRPr="00867C6E">
        <w:rPr>
          <w:rStyle w:val="Emphasis"/>
          <w:highlight w:val="yellow"/>
        </w:rPr>
        <w:t xml:space="preserve">geospace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geospace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geospace.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geospace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geospace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geospace will cease to exist.</w:t>
      </w:r>
      <w:r>
        <w:rPr>
          <w:rStyle w:val="StyleUnderline"/>
        </w:rPr>
        <w:t>¶</w:t>
      </w:r>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geospace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1919350D" w14:textId="77777777" w:rsidR="00B35529" w:rsidRPr="003714CF" w:rsidRDefault="00B35529" w:rsidP="00B35529">
      <w:pPr>
        <w:pStyle w:val="Heading4"/>
        <w:rPr>
          <w:rFonts w:cs="Calibri"/>
        </w:rPr>
      </w:pPr>
      <w:r w:rsidRPr="003714CF">
        <w:rPr>
          <w:rFonts w:cs="Calibri"/>
        </w:rPr>
        <w:t>Treating space as a commons solves orbital debris. States already agree to a limited regime of this type.</w:t>
      </w:r>
    </w:p>
    <w:p w14:paraId="7714E985" w14:textId="77777777" w:rsidR="00B35529" w:rsidRPr="003714CF" w:rsidRDefault="00B35529" w:rsidP="00B35529">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46" w:history="1">
        <w:r w:rsidRPr="003714CF">
          <w:rPr>
            <w:rStyle w:val="Hyperlink"/>
            <w:sz w:val="16"/>
          </w:rPr>
          <w:t>https://carnegieendowment.org/2021/03/09/space-is-great-commons.-it-s-time-to-treat-it-as-such-pub-84018</w:t>
        </w:r>
      </w:hyperlink>
      <w:r w:rsidRPr="003714CF">
        <w:rPr>
          <w:sz w:val="16"/>
        </w:rPr>
        <w:t>&gt; AT</w:t>
      </w:r>
    </w:p>
    <w:p w14:paraId="784F7D30" w14:textId="77777777" w:rsidR="00B35529" w:rsidRPr="003714CF" w:rsidRDefault="00B35529" w:rsidP="00B35529">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orbits as a commons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solution.¶ Competing </w:t>
      </w:r>
      <w:r w:rsidRPr="00867C6E">
        <w:rPr>
          <w:rStyle w:val="StyleUnderline"/>
          <w:highlight w:val="yellow"/>
        </w:rPr>
        <w:t>states need to coalesce behind a commons-based understanding of</w:t>
      </w:r>
      <w:r w:rsidRPr="003714CF">
        <w:rPr>
          <w:sz w:val="12"/>
        </w:rPr>
        <w:t xml:space="preserve"> Earth </w:t>
      </w:r>
      <w:r w:rsidRPr="00867C6E">
        <w:rPr>
          <w:rStyle w:val="StyleUnderline"/>
          <w:highlight w:val="yellow"/>
        </w:rPr>
        <w:t xml:space="preserve">orbits to set the table for a governance system to organize space traffic and address </w:t>
      </w:r>
      <w:r w:rsidRPr="003714CF">
        <w:rPr>
          <w:rStyle w:val="StyleUnderline"/>
        </w:rPr>
        <w:t xml:space="preserve">rampant </w:t>
      </w:r>
      <w:r w:rsidRPr="00867C6E">
        <w:rPr>
          <w:rStyle w:val="StyleUnderline"/>
          <w:highlight w:val="yellow"/>
        </w:rPr>
        <w:t>debris.</w:t>
      </w:r>
      <w:r w:rsidRPr="003714CF">
        <w:rPr>
          <w:sz w:val="12"/>
        </w:rPr>
        <w:t xml:space="preserve"> New leadership in the United States can spur progress on space governance by affirming that Earth orbits are a great commons. So far, President Joe Biden and his administration have focused on major space projects, but </w:t>
      </w:r>
      <w:r w:rsidRPr="00867C6E">
        <w:rPr>
          <w:rStyle w:val="StyleUnderline"/>
          <w:highlight w:val="yellow"/>
        </w:rPr>
        <w:t>a</w:t>
      </w:r>
      <w:r w:rsidRPr="003714CF">
        <w:rPr>
          <w:sz w:val="12"/>
        </w:rPr>
        <w:t xml:space="preserve"> relatively simple </w:t>
      </w:r>
      <w:r w:rsidRPr="00867C6E">
        <w:rPr>
          <w:rStyle w:val="StyleUnderline"/>
          <w:highlight w:val="yellow"/>
        </w:rPr>
        <w:t>policy</w:t>
      </w:r>
      <w:r w:rsidRPr="003714CF">
        <w:rPr>
          <w:sz w:val="12"/>
        </w:rPr>
        <w:t xml:space="preserve"> declaration </w:t>
      </w:r>
      <w:r w:rsidRPr="00867C6E">
        <w:rPr>
          <w:rStyle w:val="StyleUnderline"/>
          <w:highlight w:val="yellow"/>
        </w:rPr>
        <w:t>that frames</w:t>
      </w:r>
      <w:r w:rsidRPr="003714CF">
        <w:rPr>
          <w:rStyle w:val="StyleUnderline"/>
        </w:rPr>
        <w:t xml:space="preserve"> </w:t>
      </w:r>
      <w:r w:rsidRPr="003714CF">
        <w:rPr>
          <w:sz w:val="12"/>
        </w:rPr>
        <w:t xml:space="preserve">Earth </w:t>
      </w:r>
      <w:r w:rsidRPr="00867C6E">
        <w:rPr>
          <w:rStyle w:val="StyleUnderline"/>
          <w:highlight w:val="yellow"/>
        </w:rPr>
        <w:t>orbits as a</w:t>
      </w:r>
      <w:r w:rsidRPr="003714CF">
        <w:rPr>
          <w:sz w:val="12"/>
        </w:rPr>
        <w:t xml:space="preserve"> great </w:t>
      </w:r>
      <w:r w:rsidRPr="00867C6E">
        <w:rPr>
          <w:rStyle w:val="StyleUnderline"/>
          <w:highlight w:val="yellow"/>
        </w:rPr>
        <w:t>commons can support efforts to negotiate space governance models for</w:t>
      </w:r>
      <w:r w:rsidRPr="003714CF">
        <w:rPr>
          <w:sz w:val="12"/>
        </w:rPr>
        <w:t xml:space="preserve"> issues like </w:t>
      </w:r>
      <w:r w:rsidRPr="00867C6E">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commons.¶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867C6E">
        <w:rPr>
          <w:rStyle w:val="StyleUnderline"/>
          <w:highlight w:val="yellow"/>
        </w:rPr>
        <w:t>Without new governance</w:t>
      </w:r>
      <w:r w:rsidRPr="003714CF">
        <w:rPr>
          <w:sz w:val="12"/>
        </w:rPr>
        <w:t xml:space="preserve"> agreements, problems related to </w:t>
      </w:r>
      <w:r w:rsidRPr="00867C6E">
        <w:rPr>
          <w:rStyle w:val="StyleUnderline"/>
          <w:highlight w:val="yellow"/>
        </w:rPr>
        <w:t>debris, heavy orbital traffic, and harmful interference will only intensify.</w:t>
      </w:r>
      <w:r w:rsidRPr="003714CF">
        <w:rPr>
          <w:sz w:val="12"/>
        </w:rPr>
        <w:t xml:space="preserve"> Debris in higher orbits can persist for a century or more. </w:t>
      </w:r>
      <w:r w:rsidRPr="00867C6E">
        <w:rPr>
          <w:rStyle w:val="StyleUnderline"/>
          <w:highlight w:val="yellow"/>
        </w:rPr>
        <w:t>The costs of adapting to</w:t>
      </w:r>
      <w:r w:rsidRPr="003714CF">
        <w:rPr>
          <w:sz w:val="12"/>
        </w:rPr>
        <w:t xml:space="preserve"> increasingly </w:t>
      </w:r>
      <w:r w:rsidRPr="00867C6E">
        <w:rPr>
          <w:rStyle w:val="StyleUnderline"/>
          <w:highlight w:val="yellow"/>
        </w:rPr>
        <w:t xml:space="preserve">polluted orbits would be immense, </w:t>
      </w:r>
      <w:r w:rsidRPr="003714CF">
        <w:rPr>
          <w:rStyle w:val="StyleUnderline"/>
        </w:rPr>
        <w:t>and the opportunity costs would be even higher</w:t>
      </w:r>
      <w:r w:rsidRPr="003714CF">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67C6E">
        <w:rPr>
          <w:rStyle w:val="StyleUnderline"/>
          <w:highlight w:val="yellow"/>
        </w:rPr>
        <w:t>borne by all space actors</w:t>
      </w:r>
      <w:r w:rsidRPr="008D7D08">
        <w:rPr>
          <w:rStyle w:val="StyleUnderline"/>
        </w:rPr>
        <w:t>, including emerging states and commercial entities</w:t>
      </w:r>
      <w:r w:rsidRPr="00867C6E">
        <w:rPr>
          <w:rStyle w:val="StyleUnderline"/>
          <w:highlight w:val="yellow"/>
        </w:rPr>
        <w:t>.</w:t>
      </w:r>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867C6E">
        <w:rPr>
          <w:rStyle w:val="StyleUnderline"/>
          <w:highlight w:val="yellow"/>
        </w:rPr>
        <w:t>existing regulations are limited</w:t>
      </w:r>
      <w:r w:rsidRPr="003714CF">
        <w:rPr>
          <w:sz w:val="12"/>
        </w:rPr>
        <w:t xml:space="preserve"> both </w:t>
      </w:r>
      <w:r w:rsidRPr="00867C6E">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867C6E">
        <w:rPr>
          <w:rStyle w:val="StyleUnderline"/>
          <w:highlight w:val="yellow"/>
        </w:rPr>
        <w:t>decentralized accountability mechanisms limit enforcement.</w:t>
      </w:r>
      <w:r w:rsidRPr="003714CF">
        <w:rPr>
          <w:sz w:val="12"/>
        </w:rPr>
        <w:t xml:space="preserve"> These </w:t>
      </w:r>
      <w:r w:rsidRPr="00867C6E">
        <w:rPr>
          <w:rStyle w:val="StyleUnderline"/>
          <w:highlight w:val="yellow"/>
        </w:rPr>
        <w:t>guidelines</w:t>
      </w:r>
      <w:r w:rsidRPr="003714CF">
        <w:rPr>
          <w:sz w:val="12"/>
        </w:rPr>
        <w:t xml:space="preserve"> also </w:t>
      </w:r>
      <w:r w:rsidRPr="00867C6E">
        <w:rPr>
          <w:rStyle w:val="StyleUnderline"/>
          <w:highlight w:val="yellow"/>
        </w:rPr>
        <w:t xml:space="preserve">do not cover the full range of </w:t>
      </w:r>
      <w:r w:rsidRPr="003714CF">
        <w:rPr>
          <w:sz w:val="12"/>
        </w:rPr>
        <w:t>potentially</w:t>
      </w:r>
      <w:r w:rsidRPr="00867C6E">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867C6E">
        <w:rPr>
          <w:rStyle w:val="StyleUnderline"/>
          <w:highlight w:val="yellow"/>
        </w:rPr>
        <w:t>States have acceded to supranational regulations of the most limited</w:t>
      </w:r>
      <w:r w:rsidRPr="003714CF">
        <w:rPr>
          <w:sz w:val="12"/>
        </w:rPr>
        <w:t xml:space="preserve"> (and thus most valuable) Earth </w:t>
      </w:r>
      <w:r w:rsidRPr="00867C6E">
        <w:rPr>
          <w:rStyle w:val="StyleUnderline"/>
          <w:highlight w:val="yellow"/>
        </w:rPr>
        <w:t>orbits.</w:t>
      </w:r>
      <w:r w:rsidRPr="003714CF">
        <w:rPr>
          <w:sz w:val="12"/>
        </w:rPr>
        <w:t xml:space="preserve"> </w:t>
      </w:r>
      <w:r w:rsidRPr="00867C6E">
        <w:rPr>
          <w:rStyle w:val="StyleUnderline"/>
          <w:highlight w:val="yellow"/>
        </w:rPr>
        <w:t>The</w:t>
      </w:r>
      <w:r w:rsidRPr="003714CF">
        <w:rPr>
          <w:sz w:val="12"/>
        </w:rPr>
        <w:t xml:space="preserve"> International Telecommunication Union (</w:t>
      </w:r>
      <w:r w:rsidRPr="00867C6E">
        <w:rPr>
          <w:rStyle w:val="StyleUnderline"/>
          <w:highlight w:val="yellow"/>
        </w:rPr>
        <w:t>ITU</w:t>
      </w:r>
      <w:r w:rsidRPr="003714CF">
        <w:rPr>
          <w:sz w:val="12"/>
        </w:rPr>
        <w:t xml:space="preserve">) </w:t>
      </w:r>
      <w:r w:rsidRPr="00867C6E">
        <w:rPr>
          <w:rStyle w:val="StyleUnderline"/>
          <w:highlight w:val="yellow"/>
        </w:rPr>
        <w:t>coordinates</w:t>
      </w:r>
      <w:r w:rsidRPr="003714CF">
        <w:rPr>
          <w:sz w:val="12"/>
        </w:rPr>
        <w:t>, but does not authorize</w:t>
      </w:r>
      <w:r w:rsidRPr="00867C6E">
        <w:rPr>
          <w:sz w:val="12"/>
          <w:highlight w:val="yellow"/>
        </w:rPr>
        <w:t xml:space="preserve">, </w:t>
      </w:r>
      <w:r w:rsidRPr="00867C6E">
        <w:rPr>
          <w:sz w:val="26"/>
          <w:szCs w:val="26"/>
          <w:highlight w:val="yellow"/>
        </w:rPr>
        <w:t>s</w:t>
      </w:r>
      <w:r w:rsidRPr="00867C6E">
        <w:rPr>
          <w:rStyle w:val="StyleUnderline"/>
          <w:sz w:val="26"/>
          <w:szCs w:val="26"/>
          <w:highlight w:val="yellow"/>
        </w:rPr>
        <w:t>atellite</w:t>
      </w:r>
      <w:r w:rsidRPr="00867C6E">
        <w:rPr>
          <w:rStyle w:val="StyleUnderline"/>
          <w:highlight w:val="yellow"/>
        </w:rPr>
        <w:t xml:space="preserve"> deployments and operations in geosynchronous orbits and manages radiofrequency spectrum assignments in other regions of space</w:t>
      </w:r>
      <w:r w:rsidRPr="003714CF">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1C828D9B" w14:textId="77777777" w:rsidR="00B35529" w:rsidRPr="004A2A85" w:rsidRDefault="00B35529" w:rsidP="00B35529">
      <w:pPr>
        <w:pStyle w:val="Heading4"/>
        <w:rPr>
          <w:rFonts w:cs="Calibri"/>
        </w:rPr>
      </w:pPr>
      <w:r>
        <w:rPr>
          <w:rFonts w:cs="Calibri"/>
        </w:rPr>
        <w:t xml:space="preserve">A global commons regime would require a form of democratic governance that ensures the equitable use of space resources and overcomes the expansion of neoliberal capitalism into outer space. </w:t>
      </w:r>
    </w:p>
    <w:p w14:paraId="577F2DD4" w14:textId="77777777" w:rsidR="00B35529" w:rsidRDefault="00B35529" w:rsidP="00B35529">
      <w:r w:rsidRPr="007B217B">
        <w:rPr>
          <w:rStyle w:val="Style13ptBold"/>
        </w:rPr>
        <w:t>Dardot 18</w:t>
      </w:r>
      <w:r>
        <w:t xml:space="preserve"> [Pierre Dardot, “What democracy for the global commons?,” The Commons and a New Global Governance, ed. Samuel Cogolati and Jan Wouters (2018). </w:t>
      </w:r>
      <w:hyperlink r:id="rId47"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450DF289" w14:textId="77777777" w:rsidR="00B35529" w:rsidRDefault="00B35529" w:rsidP="00B35529"/>
    <w:p w14:paraId="431E476A" w14:textId="77777777" w:rsidR="00B35529" w:rsidRPr="00916813" w:rsidRDefault="00B35529" w:rsidP="00B35529">
      <w:pPr>
        <w:ind w:left="720"/>
        <w:rPr>
          <w:sz w:val="16"/>
          <w:szCs w:val="16"/>
        </w:rPr>
      </w:pPr>
      <w:r w:rsidRPr="00FB2583">
        <w:rPr>
          <w:sz w:val="16"/>
        </w:rPr>
        <w:t xml:space="preserve">Using ‘commons’ as a noun, thus, implies a methodological break with this reification of common things, as well as with the logic underlying the classification of goods in economic theory. </w:t>
      </w:r>
      <w:r w:rsidRPr="00867C6E">
        <w:rPr>
          <w:rStyle w:val="Emphasis"/>
          <w:highlight w:val="yellow"/>
        </w:rPr>
        <w:t>A ‘commons’ is</w:t>
      </w:r>
      <w:r w:rsidRPr="003775E7">
        <w:rPr>
          <w:rStyle w:val="StyleUnderline"/>
        </w:rPr>
        <w:t xml:space="preserve"> first and foremost an </w:t>
      </w:r>
      <w:r w:rsidRPr="00867C6E">
        <w:rPr>
          <w:rStyle w:val="Emphasis"/>
          <w:highlight w:val="yellow"/>
        </w:rPr>
        <w:t>institutional</w:t>
      </w:r>
      <w:r w:rsidRPr="003775E7">
        <w:rPr>
          <w:rStyle w:val="StyleUnderline"/>
        </w:rPr>
        <w:t xml:space="preserve"> affair and, more specifically, an institutional space </w:t>
      </w:r>
      <w:r w:rsidRPr="00867C6E">
        <w:rPr>
          <w:rStyle w:val="Emphasis"/>
          <w:highlight w:val="yellow"/>
        </w:rPr>
        <w:t xml:space="preserve">defined by collectively developed </w:t>
      </w:r>
      <w:r w:rsidRPr="009F21B4">
        <w:rPr>
          <w:rStyle w:val="StyleUnderline"/>
        </w:rPr>
        <w:t>practical</w:t>
      </w:r>
      <w:r w:rsidRPr="00867C6E">
        <w:rPr>
          <w:rStyle w:val="Emphasis"/>
          <w:highlight w:val="yellow"/>
        </w:rPr>
        <w:t xml:space="preserve"> rules</w:t>
      </w:r>
      <w:r w:rsidRPr="003775E7">
        <w:rPr>
          <w:rStyle w:val="StyleUnderline"/>
        </w:rPr>
        <w:t>.</w:t>
      </w:r>
      <w:r w:rsidRPr="00FB2583">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806286">
        <w:rPr>
          <w:rStyle w:val="StyleUnderline"/>
        </w:rPr>
        <w:t>By contrast</w:t>
      </w:r>
      <w:r w:rsidRPr="007B217B">
        <w:rPr>
          <w:rStyle w:val="StyleUnderline"/>
        </w:rPr>
        <w:t>, any good that is capable of being purchased and sold, is not in itself a commons. This means that a commons is a good only under the condition that it is not a possession or an acquisition. In other words, once it is instituted,</w:t>
      </w:r>
      <w:r w:rsidRPr="00806286">
        <w:rPr>
          <w:rStyle w:val="StyleUnderline"/>
        </w:rPr>
        <w:t xml:space="preserve"> </w:t>
      </w:r>
      <w:r w:rsidRPr="00867C6E">
        <w:rPr>
          <w:rStyle w:val="Emphasis"/>
          <w:highlight w:val="yellow"/>
        </w:rPr>
        <w:t xml:space="preserve">a commons is </w:t>
      </w:r>
      <w:r w:rsidRPr="00B0269A">
        <w:rPr>
          <w:rStyle w:val="Emphasis"/>
        </w:rPr>
        <w:t xml:space="preserve">inalienable and </w:t>
      </w:r>
      <w:r w:rsidRPr="00867C6E">
        <w:rPr>
          <w:rStyle w:val="Emphasis"/>
          <w:highlight w:val="yellow"/>
        </w:rPr>
        <w:t xml:space="preserve">inappropriable. </w:t>
      </w:r>
      <w:r w:rsidRPr="009F21B4">
        <w:rPr>
          <w:rStyle w:val="StyleUnderline"/>
        </w:rPr>
        <w:t xml:space="preserve">It creates a space within </w:t>
      </w:r>
      <w:r w:rsidRPr="00B0269A">
        <w:rPr>
          <w:rStyle w:val="StyleUnderline"/>
        </w:rPr>
        <w:t>which</w:t>
      </w:r>
      <w:r w:rsidRPr="00B0269A">
        <w:rPr>
          <w:rStyle w:val="Emphasis"/>
        </w:rPr>
        <w:t xml:space="preserve"> use prevails over ownership.</w:t>
      </w:r>
      <w:r w:rsidRPr="00B0269A">
        <w:rPr>
          <w:rStyle w:val="StyleUnderline"/>
        </w:rPr>
        <w:t xml:space="preserve"> It is, thus, not a resource in itself – even when it is related to one. In this way we understand</w:t>
      </w:r>
      <w:r w:rsidRPr="007B217B">
        <w:rPr>
          <w:rStyle w:val="StyleUnderline"/>
        </w:rPr>
        <w:t xml:space="preserve"> a commons to be the active link between an object, a place, a natural resource (for example, a waterfall or a forest), or something artificial (for example, a theatre or a square) and the collective activity of those who take charge of it, preserve it, </w:t>
      </w:r>
      <w:r w:rsidRPr="00C10AA1">
        <w:rPr>
          <w:rStyle w:val="StyleUnderline"/>
        </w:rPr>
        <w:t>maintain it and take care of it.</w:t>
      </w:r>
      <w:r w:rsidRPr="00C10AA1">
        <w:rPr>
          <w:sz w:val="16"/>
        </w:rPr>
        <w:t xml:space="preserve"> This activity is not external to the commons, but instead inherent in it.</w:t>
      </w:r>
      <w:r w:rsidRPr="00C10AA1">
        <w:rPr>
          <w:rStyle w:val="StyleUnderline"/>
        </w:rPr>
        <w:t xml:space="preserve"> ¶</w:t>
      </w:r>
      <w:r w:rsidRPr="00C10AA1">
        <w:rPr>
          <w:sz w:val="16"/>
        </w:rPr>
        <w:t xml:space="preserve"> </w:t>
      </w:r>
      <w:r w:rsidRPr="00C10AA1">
        <w:rPr>
          <w:rStyle w:val="StyleUnderline"/>
        </w:rPr>
        <w:t xml:space="preserve">If we take this to be the definition of every common, then a third implication is that </w:t>
      </w:r>
      <w:r w:rsidRPr="00C10AA1">
        <w:rPr>
          <w:rStyle w:val="Emphasis"/>
        </w:rPr>
        <w:t xml:space="preserve">a common, </w:t>
      </w:r>
      <w:r w:rsidRPr="00C10AA1">
        <w:rPr>
          <w:rStyle w:val="StyleUnderline"/>
        </w:rPr>
        <w:t>regardless of its specific designation,</w:t>
      </w:r>
      <w:r w:rsidRPr="00C10AA1">
        <w:rPr>
          <w:rStyle w:val="Emphasis"/>
        </w:rPr>
        <w:t xml:space="preserve"> requires</w:t>
      </w:r>
      <w:r w:rsidRPr="00C10AA1">
        <w:rPr>
          <w:rStyle w:val="StyleUnderline"/>
        </w:rPr>
        <w:t xml:space="preserve"> self-government or </w:t>
      </w:r>
      <w:r w:rsidRPr="00C10AA1">
        <w:rPr>
          <w:rStyle w:val="Emphasis"/>
        </w:rPr>
        <w:t>democratic government. The</w:t>
      </w:r>
      <w:r w:rsidRPr="004D5861">
        <w:rPr>
          <w:rStyle w:val="Emphasis"/>
        </w:rPr>
        <w:t xml:space="preserve"> very act of establishing </w:t>
      </w:r>
      <w:r w:rsidRPr="004D5861">
        <w:rPr>
          <w:rStyle w:val="StyleUnderline"/>
        </w:rPr>
        <w:t xml:space="preserve">a common is in and of itself a </w:t>
      </w:r>
      <w:r w:rsidRPr="004D5861">
        <w:rPr>
          <w:rStyle w:val="Emphasis"/>
        </w:rPr>
        <w:t xml:space="preserve">democratic </w:t>
      </w:r>
      <w:r w:rsidRPr="004D5861">
        <w:rPr>
          <w:rStyle w:val="StyleUnderline"/>
        </w:rPr>
        <w:t>act</w:t>
      </w:r>
      <w:r w:rsidRPr="004D5861">
        <w:rPr>
          <w:rStyle w:val="Emphasis"/>
        </w:rPr>
        <w:t>.</w:t>
      </w:r>
      <w:r w:rsidRPr="004D5861">
        <w:rPr>
          <w:rStyle w:val="StyleUnderline"/>
        </w:rPr>
        <w:t xml:space="preserve"> The act of</w:t>
      </w:r>
      <w:r w:rsidRPr="00806286">
        <w:rPr>
          <w:rStyle w:val="StyleUnderline"/>
        </w:rPr>
        <w:t xml:space="preserve"> </w:t>
      </w:r>
      <w:r w:rsidRPr="00867C6E">
        <w:rPr>
          <w:rStyle w:val="Emphasis"/>
          <w:highlight w:val="yellow"/>
        </w:rPr>
        <w:t>governing a common</w:t>
      </w:r>
      <w:r w:rsidRPr="00867C6E">
        <w:rPr>
          <w:rStyle w:val="StyleUnderline"/>
          <w:highlight w:val="yellow"/>
        </w:rPr>
        <w:t xml:space="preserve"> </w:t>
      </w:r>
      <w:r w:rsidRPr="00867C6E">
        <w:rPr>
          <w:rStyle w:val="Emphasis"/>
          <w:highlight w:val="yellow"/>
        </w:rPr>
        <w:t>is</w:t>
      </w:r>
      <w:r w:rsidRPr="00FB2583">
        <w:rPr>
          <w:rStyle w:val="Emphasis"/>
        </w:rPr>
        <w:t xml:space="preserve"> </w:t>
      </w:r>
      <w:r w:rsidRPr="00806286">
        <w:rPr>
          <w:rStyle w:val="StyleUnderline"/>
        </w:rPr>
        <w:t xml:space="preserve">nothing more than </w:t>
      </w:r>
      <w:r w:rsidRPr="009F21B4">
        <w:rPr>
          <w:rStyle w:val="StyleUnderline"/>
        </w:rPr>
        <w:t>the continuation of the</w:t>
      </w:r>
      <w:r w:rsidRPr="009F21B4">
        <w:rPr>
          <w:rStyle w:val="Emphasis"/>
        </w:rPr>
        <w:t xml:space="preserve"> </w:t>
      </w:r>
      <w:r w:rsidRPr="00867C6E">
        <w:rPr>
          <w:rStyle w:val="Emphasis"/>
          <w:highlight w:val="yellow"/>
        </w:rPr>
        <w:t xml:space="preserve">democratic </w:t>
      </w:r>
      <w:r w:rsidRPr="009F21B4">
        <w:rPr>
          <w:rStyle w:val="StyleUnderline"/>
        </w:rPr>
        <w:t>act;</w:t>
      </w:r>
      <w:r w:rsidRPr="00806286">
        <w:rPr>
          <w:rStyle w:val="StyleUnderline"/>
        </w:rPr>
        <w:t xml:space="preserve"> it is thus a sort of continuation of the institution.</w:t>
      </w:r>
      <w:r w:rsidRPr="00FB2583">
        <w:rPr>
          <w:sz w:val="16"/>
        </w:rPr>
        <w:t xml:space="preserve"> </w:t>
      </w:r>
      <w:r w:rsidRPr="00806286">
        <w:rPr>
          <w:rStyle w:val="StyleUnderline"/>
        </w:rPr>
        <w:t xml:space="preserve">It consists of reviving this institution </w:t>
      </w:r>
      <w:r w:rsidRPr="00867C6E">
        <w:rPr>
          <w:rStyle w:val="Emphasis"/>
          <w:highlight w:val="yellow"/>
        </w:rPr>
        <w:t>by critically assessing its</w:t>
      </w:r>
      <w:r w:rsidRPr="00806286">
        <w:rPr>
          <w:rStyle w:val="StyleUnderline"/>
        </w:rPr>
        <w:t xml:space="preserve"> </w:t>
      </w:r>
      <w:r w:rsidRPr="00C10AA1">
        <w:rPr>
          <w:rStyle w:val="StyleUnderline"/>
          <w:highlight w:val="yellow"/>
        </w:rPr>
        <w:t>collective</w:t>
      </w:r>
      <w:r w:rsidRPr="00806286">
        <w:rPr>
          <w:rStyle w:val="StyleUnderline"/>
        </w:rPr>
        <w:t xml:space="preserve"> </w:t>
      </w:r>
      <w:r w:rsidRPr="00867C6E">
        <w:rPr>
          <w:rStyle w:val="Emphasis"/>
          <w:highlight w:val="yellow"/>
        </w:rPr>
        <w:t>rules</w:t>
      </w:r>
      <w:r w:rsidRPr="00806286">
        <w:rPr>
          <w:rStyle w:val="StyleUnderline"/>
        </w:rPr>
        <w:t xml:space="preserve">, whenever the situation demands it. </w:t>
      </w:r>
      <w:r w:rsidRPr="009F21B4">
        <w:rPr>
          <w:rStyle w:val="StyleUnderline"/>
        </w:rPr>
        <w:t xml:space="preserve">As such, the governance of the common can </w:t>
      </w:r>
      <w:r w:rsidRPr="00C10AA1">
        <w:rPr>
          <w:rStyle w:val="StyleUnderline"/>
        </w:rPr>
        <w:t xml:space="preserve">only proceed from the principle of democracy – the </w:t>
      </w:r>
      <w:r w:rsidRPr="00C10AA1">
        <w:rPr>
          <w:rStyle w:val="Emphasis"/>
        </w:rPr>
        <w:t>non-democratic governance</w:t>
      </w:r>
      <w:r w:rsidRPr="00C10AA1">
        <w:rPr>
          <w:rStyle w:val="StyleUnderline"/>
        </w:rPr>
        <w:t xml:space="preserve"> of a common </w:t>
      </w:r>
      <w:r w:rsidRPr="00C10AA1">
        <w:rPr>
          <w:rStyle w:val="Emphasis"/>
        </w:rPr>
        <w:t>would threaten</w:t>
      </w:r>
      <w:r w:rsidRPr="00C10AA1">
        <w:t>,</w:t>
      </w:r>
      <w:r w:rsidRPr="00C10AA1">
        <w:rPr>
          <w:rStyle w:val="StyleUnderline"/>
        </w:rPr>
        <w:t xml:space="preserve"> in the short-term, </w:t>
      </w:r>
      <w:r w:rsidRPr="00C10AA1">
        <w:rPr>
          <w:rStyle w:val="Emphasis"/>
        </w:rPr>
        <w:t>the very existence of this common.</w:t>
      </w:r>
      <w:r w:rsidRPr="00C10AA1">
        <w:rPr>
          <w:rStyle w:val="StyleUnderline"/>
        </w:rPr>
        <w:t xml:space="preserve"> I call this the principle of the common, this time in the singular form.</w:t>
      </w:r>
      <w:r w:rsidRPr="00C10AA1">
        <w:rPr>
          <w:sz w:val="16"/>
        </w:rPr>
        <w:t xml:space="preserve"> For that</w:t>
      </w:r>
      <w:r w:rsidRPr="00FB2583">
        <w:rPr>
          <w:sz w:val="16"/>
        </w:rPr>
        <w:t xml:space="preserve">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r>
        <w:rPr>
          <w:rStyle w:val="StyleUnderline"/>
        </w:rPr>
        <w:t xml:space="preserve">¶ </w:t>
      </w:r>
      <w:r w:rsidRPr="00FB2583">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r>
        <w:rPr>
          <w:sz w:val="16"/>
          <w:szCs w:val="16"/>
        </w:rPr>
        <w:t xml:space="preserve">¶ </w:t>
      </w:r>
      <w:r w:rsidRPr="00FB2583">
        <w:rPr>
          <w:sz w:val="16"/>
          <w:szCs w:val="16"/>
        </w:rPr>
        <w:t>CURRENT PARADIGMS TO DEAL WITH THE UNLIMITED COSMOCAPITALISM</w:t>
      </w:r>
      <w:r>
        <w:rPr>
          <w:sz w:val="16"/>
          <w:szCs w:val="16"/>
        </w:rPr>
        <w:t xml:space="preserve">¶ </w:t>
      </w:r>
      <w:r w:rsidRPr="00867C6E">
        <w:rPr>
          <w:rStyle w:val="Emphasis"/>
          <w:highlight w:val="yellow"/>
        </w:rPr>
        <w:t>With neoliberal capitalism we have come to know a singular</w:t>
      </w:r>
      <w:r w:rsidRPr="00806286">
        <w:rPr>
          <w:rStyle w:val="StyleUnderline"/>
        </w:rPr>
        <w:t xml:space="preserve"> historical </w:t>
      </w:r>
      <w:r w:rsidRPr="00867C6E">
        <w:rPr>
          <w:rStyle w:val="Emphasis"/>
          <w:highlight w:val="yellow"/>
        </w:rPr>
        <w:t>phenomenon</w:t>
      </w:r>
      <w:r w:rsidRPr="00806286">
        <w:rPr>
          <w:rStyle w:val="StyleUnderline"/>
        </w:rPr>
        <w:t>, which I will refer to as ‘</w:t>
      </w:r>
      <w:r w:rsidRPr="00867C6E">
        <w:rPr>
          <w:rStyle w:val="Emphasis"/>
          <w:highlight w:val="yellow"/>
        </w:rPr>
        <w:t>cosmocapitalism’</w:t>
      </w:r>
      <w:r w:rsidRPr="00806286">
        <w:rPr>
          <w:rStyle w:val="StyleUnderline"/>
        </w:rPr>
        <w:t xml:space="preserve">. How can this be understood? Cosmocapitalism is not merely a geographical or spatial extension of capitalism, since this extension appeared along with the birth of </w:t>
      </w:r>
      <w:r w:rsidRPr="004D5861">
        <w:rPr>
          <w:rStyle w:val="StyleUnderline"/>
        </w:rPr>
        <w:t xml:space="preserve">capitalism. </w:t>
      </w:r>
      <w:r w:rsidRPr="004D5861">
        <w:rPr>
          <w:rStyle w:val="Emphasis"/>
        </w:rPr>
        <w:t>It represents capitalism’s tendency to become universal.</w:t>
      </w:r>
      <w:r w:rsidRPr="004D5861">
        <w:rPr>
          <w:rStyle w:val="StyleUnderline"/>
        </w:rPr>
        <w:t xml:space="preserve"> By this, I m</w:t>
      </w:r>
      <w:r w:rsidRPr="00806286">
        <w:rPr>
          <w:rStyle w:val="StyleUnderline"/>
        </w:rPr>
        <w:t xml:space="preserve">ean that </w:t>
      </w:r>
      <w:r w:rsidRPr="00867C6E">
        <w:rPr>
          <w:rStyle w:val="Emphasis"/>
          <w:highlight w:val="yellow"/>
        </w:rPr>
        <w:t xml:space="preserve">capital </w:t>
      </w:r>
      <w:r w:rsidRPr="009F21B4">
        <w:rPr>
          <w:rStyle w:val="StyleUnderline"/>
        </w:rPr>
        <w:t>tends to</w:t>
      </w:r>
      <w:r w:rsidRPr="00867C6E">
        <w:rPr>
          <w:rStyle w:val="Emphasis"/>
          <w:highlight w:val="yellow"/>
        </w:rPr>
        <w:t xml:space="preserve"> submit all aspects of human existence,</w:t>
      </w:r>
      <w:r w:rsidRPr="00806286">
        <w:rPr>
          <w:rStyle w:val="StyleUnderline"/>
        </w:rPr>
        <w:t xml:space="preserve"> even those most intimate and subjective, along with the natural world, </w:t>
      </w:r>
      <w:r w:rsidRPr="00867C6E">
        <w:rPr>
          <w:rStyle w:val="Emphasis"/>
          <w:highlight w:val="yellow"/>
        </w:rPr>
        <w:t>to the market’s 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r>
        <w:rPr>
          <w:sz w:val="16"/>
        </w:rPr>
        <w:t xml:space="preserve">¶ </w:t>
      </w:r>
      <w:r>
        <w:t xml:space="preserve">3.1 </w:t>
      </w:r>
      <w:r w:rsidRPr="004D5861">
        <w:t xml:space="preserve">Humanity’s Common Heritage Paradigm and the Appropriation of Space¶ </w:t>
      </w:r>
      <w:r w:rsidRPr="004D5861">
        <w:rPr>
          <w:rStyle w:val="Emphasis"/>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867C6E">
        <w:rPr>
          <w:rStyle w:val="Emphasis"/>
          <w:highlight w:val="yellow"/>
        </w:rPr>
        <w:t>Obama passed</w:t>
      </w:r>
      <w:r w:rsidRPr="00806286">
        <w:rPr>
          <w:rStyle w:val="StyleUnderline"/>
        </w:rPr>
        <w:t xml:space="preserve"> law H.R.2262, which provided </w:t>
      </w:r>
      <w:r w:rsidRPr="00867C6E">
        <w:rPr>
          <w:rStyle w:val="Emphasis"/>
          <w:highlight w:val="yellow"/>
        </w:rPr>
        <w:t xml:space="preserve">authorization for private </w:t>
      </w:r>
      <w:r w:rsidRPr="00D259C0">
        <w:rPr>
          <w:rStyle w:val="Emphasis"/>
        </w:rPr>
        <w:t xml:space="preserve">American </w:t>
      </w:r>
      <w:r w:rsidRPr="00867C6E">
        <w:rPr>
          <w:rStyle w:val="Emphasis"/>
          <w:highlight w:val="yellow"/>
        </w:rPr>
        <w:t xml:space="preserve">companies to use </w:t>
      </w:r>
      <w:r w:rsidRPr="00D259C0">
        <w:rPr>
          <w:rStyle w:val="Emphasis"/>
        </w:rPr>
        <w:t xml:space="preserve">natural </w:t>
      </w:r>
      <w:r w:rsidRPr="00867C6E">
        <w:rPr>
          <w:rStyle w:val="Emphasis"/>
          <w:highlight w:val="yellow"/>
        </w:rPr>
        <w:t>resources from outer space</w:t>
      </w:r>
      <w:r w:rsidRPr="00916813">
        <w:rPr>
          <w:sz w:val="16"/>
        </w:rPr>
        <w:t xml:space="preserve"> (US </w:t>
      </w:r>
      <w:r w:rsidRPr="00075CB8">
        <w:rPr>
          <w:sz w:val="16"/>
        </w:rPr>
        <w:t xml:space="preserve">Congress, 2015). </w:t>
      </w:r>
      <w:r w:rsidRPr="00075CB8">
        <w:rPr>
          <w:rStyle w:val="StyleUnderline"/>
        </w:rPr>
        <w:t xml:space="preserve">As we know, </w:t>
      </w:r>
      <w:r w:rsidRPr="00075CB8">
        <w:rPr>
          <w:rStyle w:val="Emphasis"/>
        </w:rPr>
        <w:t>the</w:t>
      </w:r>
      <w:r w:rsidRPr="00075CB8">
        <w:rPr>
          <w:rStyle w:val="StyleUnderline"/>
        </w:rPr>
        <w:t xml:space="preserve"> 1967 </w:t>
      </w:r>
      <w:r w:rsidRPr="00075CB8">
        <w:rPr>
          <w:rStyle w:val="Emphasis"/>
        </w:rPr>
        <w:t>Outer Space Treaty established the</w:t>
      </w:r>
      <w:r w:rsidRPr="00075CB8">
        <w:rPr>
          <w:rStyle w:val="StyleUnderline"/>
        </w:rPr>
        <w:t xml:space="preserve"> legal </w:t>
      </w:r>
      <w:r w:rsidRPr="00075CB8">
        <w:rPr>
          <w:rStyle w:val="Emphasis"/>
        </w:rPr>
        <w:t>status of outer space</w:t>
      </w:r>
      <w:r w:rsidRPr="00075CB8">
        <w:rPr>
          <w:rStyle w:val="StyleUnderline"/>
        </w:rPr>
        <w:t xml:space="preserve"> in the following manner</w:t>
      </w:r>
      <w:r w:rsidRPr="00075CB8">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means’. </w:t>
      </w:r>
      <w:r w:rsidRPr="00075CB8">
        <w:rPr>
          <w:rStyle w:val="StyleUnderline"/>
        </w:rPr>
        <w:t xml:space="preserve">These two conditions, equal access for all and non-ownership, are strictly complementary and both refer to subjects recognized by international law, that is to say, the states: </w:t>
      </w:r>
      <w:r w:rsidRPr="00075CB8">
        <w:rPr>
          <w:rStyle w:val="Emphasis"/>
        </w:rPr>
        <w:t xml:space="preserve">‘national appropriation’ </w:t>
      </w:r>
      <w:r w:rsidRPr="00075CB8">
        <w:rPr>
          <w:rStyle w:val="StyleUnderline"/>
        </w:rPr>
        <w:t>is state ownership and</w:t>
      </w:r>
      <w:r w:rsidRPr="00075CB8">
        <w:rPr>
          <w:rStyle w:val="Emphasis"/>
        </w:rPr>
        <w:t xml:space="preserve"> </w:t>
      </w:r>
      <w:r w:rsidRPr="00075CB8">
        <w:rPr>
          <w:rStyle w:val="StyleUnderline"/>
        </w:rPr>
        <w:t>non-appropriation</w:t>
      </w:r>
      <w:r w:rsidRPr="00075CB8">
        <w:rPr>
          <w:rStyle w:val="Emphasis"/>
        </w:rPr>
        <w:t xml:space="preserve"> refers to </w:t>
      </w:r>
      <w:r w:rsidRPr="00075CB8">
        <w:rPr>
          <w:rStyle w:val="StyleUnderline"/>
        </w:rPr>
        <w:t xml:space="preserve">non-appropriation by states only.¶ It is precisely </w:t>
      </w:r>
      <w:r w:rsidRPr="00075CB8">
        <w:rPr>
          <w:rStyle w:val="Emphasis"/>
        </w:rPr>
        <w:t xml:space="preserve">from this ambiguity </w:t>
      </w:r>
      <w:r w:rsidRPr="00075CB8">
        <w:rPr>
          <w:rStyle w:val="StyleUnderline"/>
        </w:rPr>
        <w:t>that</w:t>
      </w:r>
      <w:r w:rsidRPr="00075CB8">
        <w:rPr>
          <w:rStyle w:val="Emphasis"/>
        </w:rPr>
        <w:t xml:space="preserve"> the law</w:t>
      </w:r>
      <w:r w:rsidRPr="00075CB8">
        <w:rPr>
          <w:rStyle w:val="StyleUnderline"/>
        </w:rPr>
        <w:t xml:space="preserve"> </w:t>
      </w:r>
      <w:r w:rsidRPr="00075CB8">
        <w:rPr>
          <w:sz w:val="16"/>
        </w:rPr>
        <w:t>(US Congress, 2015)</w:t>
      </w:r>
      <w:r w:rsidRPr="00075CB8">
        <w:rPr>
          <w:rStyle w:val="Emphasis"/>
        </w:rPr>
        <w:t xml:space="preserve"> was</w:t>
      </w:r>
      <w:r w:rsidRPr="00075CB8">
        <w:rPr>
          <w:rStyle w:val="StyleUnderline"/>
        </w:rPr>
        <w:t xml:space="preserve"> cleverly </w:t>
      </w:r>
      <w:r w:rsidRPr="00075CB8">
        <w:rPr>
          <w:rStyle w:val="Emphasis"/>
        </w:rPr>
        <w:t>enacted</w:t>
      </w:r>
      <w:r w:rsidRPr="00075CB8">
        <w:rPr>
          <w:rStyle w:val="StyleUnderline"/>
        </w:rPr>
        <w:t xml:space="preserve"> on 25 November 2015</w:t>
      </w:r>
      <w:r w:rsidRPr="00075CB8">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75CB8">
        <w:rPr>
          <w:rStyle w:val="StyleUnderline"/>
        </w:rPr>
        <w:t>This amounts to giving American companies a property right over space resources in due form</w:t>
      </w:r>
      <w:r w:rsidRPr="00075CB8">
        <w:rPr>
          <w:sz w:val="16"/>
        </w:rPr>
        <w:t xml:space="preserve"> (Calimaq, 2015). Yet, the law passed by Congress seems to pretend the contrary, as it provides a so-called ‘Disclaimer of Extraterritorial</w:t>
      </w:r>
      <w:r w:rsidRPr="00916813">
        <w:rPr>
          <w:sz w:val="16"/>
        </w:rPr>
        <w:t xml:space="preserve"> Sovereignty’ in Section 3 of the Act (US Congress, 2015)</w:t>
      </w:r>
      <w:r>
        <w:rPr>
          <w:sz w:val="16"/>
        </w:rPr>
        <w:t xml:space="preserve">¶ </w:t>
      </w: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r>
        <w:rPr>
          <w:sz w:val="16"/>
          <w:szCs w:val="16"/>
        </w:rPr>
        <w:t xml:space="preserve">¶ </w:t>
      </w: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w:t>
      </w:r>
      <w:r w:rsidRPr="00E60491">
        <w:rPr>
          <w:rStyle w:val="StyleUnderline"/>
        </w:rPr>
        <w:t>about this law is that</w:t>
      </w:r>
      <w:r w:rsidRPr="00E60491">
        <w:rPr>
          <w:rStyle w:val="Emphasis"/>
        </w:rPr>
        <w:t xml:space="preserve"> it confirms the</w:t>
      </w:r>
      <w:r w:rsidRPr="00E60491">
        <w:rPr>
          <w:rStyle w:val="StyleUnderline"/>
        </w:rPr>
        <w:t xml:space="preserve"> international </w:t>
      </w:r>
      <w:r w:rsidRPr="00E60491">
        <w:rPr>
          <w:rStyle w:val="Emphasis"/>
        </w:rPr>
        <w:t xml:space="preserve">commitment of the US not to assert sovereignty </w:t>
      </w:r>
      <w:r w:rsidRPr="00E60491">
        <w:rPr>
          <w:rStyle w:val="StyleUnderline"/>
        </w:rPr>
        <w:t xml:space="preserve">over any space resource, </w:t>
      </w:r>
      <w:r w:rsidRPr="00E60491">
        <w:rPr>
          <w:rStyle w:val="Emphasis"/>
        </w:rPr>
        <w:t>while</w:t>
      </w:r>
      <w:r w:rsidRPr="00E60491">
        <w:rPr>
          <w:rStyle w:val="StyleUnderline"/>
        </w:rPr>
        <w:t xml:space="preserve"> simultaneously </w:t>
      </w:r>
      <w:r w:rsidRPr="00E60491">
        <w:rPr>
          <w:rStyle w:val="Emphasis"/>
        </w:rPr>
        <w:t xml:space="preserve">conferring private companies the right to appropriate </w:t>
      </w:r>
      <w:r w:rsidRPr="00E60491">
        <w:rPr>
          <w:rStyle w:val="StyleUnderline"/>
        </w:rPr>
        <w:t>resources therein without any restriction.¶ Under the Outer Space Treaty, the legal status of the ‘common things’ (res communes), under which certain resources are known to be common by nature (as in Roman law), is not formally addressed</w:t>
      </w:r>
      <w:r w:rsidRPr="00E60491">
        <w:rPr>
          <w:sz w:val="16"/>
        </w:rPr>
        <w:t xml:space="preserve">. </w:t>
      </w:r>
      <w:r w:rsidRPr="00E60491">
        <w:rPr>
          <w:rStyle w:val="StyleUnderline"/>
        </w:rPr>
        <w:t>Under Article I of the Outer Space Treaty, the outer space</w:t>
      </w:r>
      <w:r w:rsidRPr="00C77A93">
        <w:rPr>
          <w:rStyle w:val="StyleUnderline"/>
        </w:rPr>
        <w:t xml:space="preserv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therefore, presented with a way of extrapolating the res communes category inherited from Roman law, insofar as non-appropriation </w:t>
      </w:r>
      <w:r w:rsidRPr="00E60491">
        <w:rPr>
          <w:rStyle w:val="StyleUnderline"/>
        </w:rPr>
        <w:t xml:space="preserve">and common use are present, but subordinate to the goodwill of the states. Thus, </w:t>
      </w:r>
      <w:r w:rsidRPr="00E60491">
        <w:rPr>
          <w:rStyle w:val="Emphasis"/>
        </w:rPr>
        <w:t xml:space="preserve">we are faced with a </w:t>
      </w:r>
      <w:r w:rsidRPr="00E60491">
        <w:rPr>
          <w:rStyle w:val="StyleUnderline"/>
        </w:rPr>
        <w:t>cheap</w:t>
      </w:r>
      <w:r w:rsidRPr="00E60491">
        <w:t xml:space="preserve"> if not</w:t>
      </w:r>
      <w:r w:rsidRPr="00E60491">
        <w:rPr>
          <w:rStyle w:val="Emphasis"/>
        </w:rPr>
        <w:t xml:space="preserve"> unfinished </w:t>
      </w:r>
      <w:r w:rsidRPr="00E60491">
        <w:rPr>
          <w:rStyle w:val="StyleUnderline"/>
        </w:rPr>
        <w:t>version of a</w:t>
      </w:r>
      <w:r w:rsidRPr="00E60491">
        <w:rPr>
          <w:rStyle w:val="Emphasis"/>
        </w:rPr>
        <w:t xml:space="preserve"> ‘common’, which </w:t>
      </w:r>
      <w:r w:rsidRPr="00E60491">
        <w:rPr>
          <w:rStyle w:val="StyleUnderline"/>
        </w:rPr>
        <w:t xml:space="preserve">is entrusted to states, and </w:t>
      </w:r>
      <w:r w:rsidRPr="00E60491">
        <w:rPr>
          <w:rStyle w:val="Emphasis"/>
        </w:rPr>
        <w:t xml:space="preserve">limits state sovereignty without </w:t>
      </w:r>
      <w:r w:rsidRPr="00E60491">
        <w:rPr>
          <w:rStyle w:val="StyleUnderline"/>
        </w:rPr>
        <w:t>even</w:t>
      </w:r>
      <w:r w:rsidRPr="00E60491">
        <w:rPr>
          <w:rStyle w:val="Emphasis"/>
        </w:rPr>
        <w:t xml:space="preserve"> calling it into question.¶ </w:t>
      </w:r>
      <w:r w:rsidRPr="00E60491">
        <w:rPr>
          <w:sz w:val="16"/>
        </w:rPr>
        <w:t>With the Competitiveness Act (US Congress, 2015), we are faced with an act of state sovereignty that manages to circumvent</w:t>
      </w:r>
      <w:r w:rsidRPr="00916813">
        <w:rPr>
          <w:sz w:val="16"/>
        </w:rPr>
        <w:t xml:space="preserve">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867C6E">
        <w:rPr>
          <w:rStyle w:val="Emphasis"/>
          <w:highlight w:val="yellow"/>
        </w:rPr>
        <w:t>The imperium</w:t>
      </w:r>
      <w:r w:rsidRPr="00AC4D68">
        <w:rPr>
          <w:rStyle w:val="StyleUnderline"/>
        </w:rPr>
        <w:t xml:space="preserve"> (state sovereignty) </w:t>
      </w:r>
      <w:r w:rsidRPr="00867C6E">
        <w:rPr>
          <w:rStyle w:val="Emphasis"/>
          <w:highlight w:val="yellow"/>
        </w:rPr>
        <w:t xml:space="preserve">gives full licence </w:t>
      </w:r>
      <w:r w:rsidRPr="00600826">
        <w:rPr>
          <w:rStyle w:val="StyleUnderline"/>
        </w:rPr>
        <w:t>for all candidates to the dominium,</w:t>
      </w:r>
      <w:r w:rsidRPr="00867C6E">
        <w:rPr>
          <w:rStyle w:val="Emphasis"/>
          <w:highlight w:val="yellow"/>
        </w:rPr>
        <w:t xml:space="preserve"> to privately</w:t>
      </w:r>
      <w:r w:rsidRPr="00AC4D68">
        <w:rPr>
          <w:rStyle w:val="StyleUnderline"/>
        </w:rPr>
        <w:t xml:space="preserve"> control and </w:t>
      </w:r>
      <w:r w:rsidRPr="00867C6E">
        <w:rPr>
          <w:rStyle w:val="Emphasis"/>
          <w:highlight w:val="yellow"/>
        </w:rPr>
        <w:t xml:space="preserve">appropriate any resources </w:t>
      </w:r>
      <w:r w:rsidRPr="00600826">
        <w:rPr>
          <w:rStyle w:val="StyleUnderline"/>
        </w:rPr>
        <w:t>they are able to seize:</w:t>
      </w:r>
      <w:r w:rsidRPr="00AC4D68">
        <w:rPr>
          <w:rStyle w:val="StyleUnderline"/>
        </w:rPr>
        <w:t xml:space="preserve"> statutory law enforces beforehand the power that technology provides. 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as such, leaves leeway for private appropriation.</w:t>
      </w:r>
      <w:r>
        <w:rPr>
          <w:rStyle w:val="StyleUnderline"/>
        </w:rPr>
        <w:t>¶</w:t>
      </w:r>
      <w:r>
        <w:rPr>
          <w:sz w:val="16"/>
        </w:rPr>
        <w:t xml:space="preserve"> </w:t>
      </w:r>
      <w:r w:rsidRPr="00916813">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(Feydel and Bonneuil,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in a way that is clear to political decision makers. In essence, we must remedy the ‘[i]nvisible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(Feydel and Bonneuil, 2015: pp. 164–166). Now processes and flows take precedence over individual entities and elements. Although we can measure the intrinsic value of the latter, we can only appreciate the value of process and flow in terms of ‘services’. It is, thus, not biodiversity in and of itself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resources’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variables’?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favour of the idea that value is assigned by an external party, which expresses in its own way the notion of ‘ecosystem services’.</w:t>
      </w:r>
      <w:r>
        <w:rPr>
          <w:sz w:val="16"/>
          <w:szCs w:val="16"/>
        </w:rPr>
        <w:t xml:space="preserve">¶ 4. COSMODEMOCRACY ¶ </w:t>
      </w:r>
      <w:r w:rsidRPr="00867C6E">
        <w:rPr>
          <w:rStyle w:val="Emphasis"/>
          <w:highlight w:val="yellow"/>
        </w:rPr>
        <w:t>Given</w:t>
      </w:r>
      <w:r w:rsidRPr="00592BA1">
        <w:rPr>
          <w:rStyle w:val="StyleUnderline"/>
        </w:rPr>
        <w:t xml:space="preserve"> the logic underlying </w:t>
      </w:r>
      <w:r w:rsidRPr="00867C6E">
        <w:rPr>
          <w:rStyle w:val="Emphasis"/>
          <w:highlight w:val="yellow"/>
        </w:rPr>
        <w:t xml:space="preserve">cosmocapitalism, we must find </w:t>
      </w:r>
      <w:r w:rsidRPr="00600826">
        <w:rPr>
          <w:rStyle w:val="StyleUnderline"/>
        </w:rPr>
        <w:t>out</w:t>
      </w:r>
      <w:r w:rsidRPr="00867C6E">
        <w:rPr>
          <w:rStyle w:val="Emphasis"/>
          <w:highlight w:val="yellow"/>
        </w:rPr>
        <w:t xml:space="preserve"> a new </w:t>
      </w:r>
      <w:r w:rsidRPr="00600826">
        <w:rPr>
          <w:rStyle w:val="StyleUnderline"/>
        </w:rPr>
        <w:t>type of</w:t>
      </w:r>
      <w:r w:rsidRPr="00867C6E">
        <w:rPr>
          <w:rStyle w:val="Emphasis"/>
          <w:highlight w:val="yellow"/>
        </w:rPr>
        <w:t xml:space="preserve"> global democracy</w:t>
      </w:r>
      <w:r w:rsidRPr="00592BA1">
        <w:rPr>
          <w:rStyle w:val="StyleUnderline"/>
        </w:rPr>
        <w:t xml:space="preserve"> </w:t>
      </w:r>
      <w:r w:rsidRPr="00867C6E">
        <w:rPr>
          <w:rStyle w:val="Emphasis"/>
          <w:highlight w:val="yellow"/>
        </w:rPr>
        <w:t xml:space="preserve">if we wish to have </w:t>
      </w:r>
      <w:r w:rsidRPr="00600826">
        <w:rPr>
          <w:rStyle w:val="StyleUnderline"/>
        </w:rPr>
        <w:t>any</w:t>
      </w:r>
      <w:r w:rsidRPr="00867C6E">
        <w:rPr>
          <w:rStyle w:val="Emphasis"/>
          <w:highlight w:val="yellow"/>
        </w:rPr>
        <w:t xml:space="preserve"> chance of </w:t>
      </w:r>
      <w:r w:rsidRPr="00600826">
        <w:rPr>
          <w:rStyle w:val="StyleUnderline"/>
        </w:rPr>
        <w:t>halting and</w:t>
      </w:r>
      <w:r w:rsidRPr="00867C6E">
        <w:rPr>
          <w:rStyle w:val="Emphasis"/>
          <w:highlight w:val="yellow"/>
        </w:rPr>
        <w:t xml:space="preserve"> reversing it.</w:t>
      </w:r>
      <w:r>
        <w:rPr>
          <w:sz w:val="16"/>
          <w:szCs w:val="16"/>
        </w:rPr>
        <w:t xml:space="preserve"> Such a democracy will be referred to below as cosmodemocracy. It is indeed linked to cosmopolitanism; that is, to the idea of global politics and global citizenship.¶ 4.1 Different Types of Cosmopolitanism 4.1.1 Cosmopolitanism as a project¶ 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citizens of the world,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guarantee the right of ‘hospitality’ to all individuals – which is a right of access merely to promote trade. In this way, cosmopolitanism restricts the cosmos to the commercial sphere without establishing a genuine political citizenship.¶ 4.1.2 Factual cosmopolitanization¶ What was once only an idea or ideal has become part of how we now live. 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quite obvious.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analyse it, one must abandon the ‘national perspective’ and ‘methodological nationalism’, ¶ 4.1.3 Normative and institutional cosmopolitanism¶ 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obstacle to real human interests. We are moving towards a world order that will no longer be limited by the coexistence of sovereign nation states, what Renner calls the ‘institutional Oecumene’.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taken into account,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interests’.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 4.2 Cosmopolitics¶ 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But,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 4.2.1 The dual federation of the commons¶ </w:t>
      </w: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867C6E">
        <w:rPr>
          <w:rStyle w:val="Emphasis"/>
          <w:highlight w:val="yellow"/>
        </w:rPr>
        <w:t xml:space="preserve"> the public in opposition to the private</w:t>
      </w:r>
      <w:r w:rsidRPr="00592BA1">
        <w:rPr>
          <w:rStyle w:val="StyleUnderline"/>
        </w:rPr>
        <w:t>.</w:t>
      </w:r>
      <w:r>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 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w:t>
      </w:r>
      <w:r w:rsidRPr="00ED7F83">
        <w:rPr>
          <w:sz w:val="16"/>
          <w:szCs w:val="16"/>
        </w:rPr>
        <w:t xml:space="preserve">commons. </w:t>
      </w:r>
      <w:r w:rsidRPr="00ED7F83">
        <w:rPr>
          <w:rStyle w:val="Emphasis"/>
        </w:rPr>
        <w:t>We are supporters of a polyarchic system</w:t>
      </w:r>
      <w:r w:rsidRPr="00ED7F83">
        <w:rPr>
          <w:rStyle w:val="StyleUnderline"/>
        </w:rPr>
        <w:t>, which should not be understood as ‘government of the many’ but instead as ‘</w:t>
      </w:r>
      <w:r w:rsidRPr="00ED7F83">
        <w:rPr>
          <w:rStyle w:val="Emphasis"/>
        </w:rPr>
        <w:t>many governments’ democratically coordinated</w:t>
      </w:r>
      <w:r w:rsidRPr="00ED7F83">
        <w:rPr>
          <w:rStyle w:val="StyleUnderline"/>
        </w:rPr>
        <w:t xml:space="preserve"> across the world, </w:t>
      </w:r>
      <w:r w:rsidRPr="00ED7F83">
        <w:rPr>
          <w:rStyle w:val="Emphasis"/>
        </w:rPr>
        <w:t>which</w:t>
      </w:r>
      <w:r w:rsidRPr="00ED7F83">
        <w:rPr>
          <w:rStyle w:val="StyleUnderline"/>
        </w:rPr>
        <w:t xml:space="preserve"> naturally </w:t>
      </w:r>
      <w:r w:rsidRPr="00ED7F83">
        <w:rPr>
          <w:rStyle w:val="Emphasis"/>
        </w:rPr>
        <w:t xml:space="preserve">implies a systematic intersection </w:t>
      </w:r>
      <w:r w:rsidRPr="00ED7F83">
        <w:rPr>
          <w:rStyle w:val="StyleUnderline"/>
        </w:rPr>
        <w:t>of different types of government, state and non-state, politics, and socio-economics</w:t>
      </w:r>
      <w:r w:rsidRPr="00ED7F83">
        <w:rPr>
          <w:sz w:val="16"/>
          <w:szCs w:val="16"/>
        </w:rPr>
        <w:t>.¶ 4.2.2 Global citizenship¶ These ‘demo-cosmopolitan’ systems will not come from above and they will not emerge from interstate</w:t>
      </w:r>
      <w:r>
        <w:rPr>
          <w:sz w:val="16"/>
          <w:szCs w:val="16"/>
        </w:rPr>
        <w:t xml:space="preserve"> decisions or contractual agreements between private actors. Historically, the exercise of constructive activist citizenship has been an important precursor to the creation of new political institutions. </w:t>
      </w:r>
      <w:r w:rsidRPr="006308B3">
        <w:rPr>
          <w:rStyle w:val="StyleUnderline"/>
        </w:rPr>
        <w:t>Today, we observe the elements of an 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inappropriable and instituted as a common.¶ 5. Conclusion¶ </w:t>
      </w:r>
      <w:r w:rsidRPr="00592BA1">
        <w:t>To conclude, instituting the world as a common cannot be understood as an extension of the nation-state or city-state models at the global level.</w:t>
      </w:r>
      <w:r w:rsidRPr="00592BA1">
        <w:rPr>
          <w:rStyle w:val="StyleUnderline"/>
        </w:rPr>
        <w:t xml:space="preserve"> </w:t>
      </w:r>
      <w:r w:rsidRPr="00867C6E">
        <w:rPr>
          <w:rStyle w:val="Emphasis"/>
          <w:highlight w:val="yellow"/>
        </w:rPr>
        <w:t xml:space="preserve">The democracy of the global commons </w:t>
      </w:r>
      <w:r w:rsidRPr="00600826">
        <w:rPr>
          <w:rStyle w:val="StyleUnderline"/>
        </w:rPr>
        <w:t>is irreducible to a mere change of scale. Instead, it</w:t>
      </w:r>
      <w:r w:rsidRPr="00867C6E">
        <w:rPr>
          <w:rStyle w:val="Emphasis"/>
          <w:highlight w:val="yellow"/>
        </w:rPr>
        <w:t xml:space="preserve"> requires a </w:t>
      </w:r>
      <w:r w:rsidRPr="00600826">
        <w:rPr>
          <w:rStyle w:val="StyleUnderline"/>
        </w:rPr>
        <w:t>genuine</w:t>
      </w:r>
      <w:r w:rsidRPr="00867C6E">
        <w:rPr>
          <w:rStyle w:val="Emphasis"/>
          <w:highlight w:val="yellow"/>
        </w:rPr>
        <w:t xml:space="preserve"> collective political invention</w:t>
      </w:r>
      <w:r w:rsidRPr="00592BA1">
        <w:rPr>
          <w:rStyle w:val="StyleUnderline"/>
        </w:rPr>
        <w:t xml:space="preserve">, which is </w:t>
      </w:r>
      <w:r w:rsidRPr="00867C6E">
        <w:rPr>
          <w:rStyle w:val="Emphasis"/>
          <w:highlight w:val="yellow"/>
        </w:rPr>
        <w:t>based on the multiplication of self-government at all levels</w:t>
      </w:r>
      <w:r w:rsidRPr="00592BA1">
        <w:rPr>
          <w:rStyle w:val="StyleUnderline"/>
        </w:rPr>
        <w:t xml:space="preserve">. </w:t>
      </w:r>
      <w:r w:rsidRPr="00600826">
        <w:rPr>
          <w:rStyle w:val="StyleUnderline"/>
        </w:rPr>
        <w:t xml:space="preserve">What is at stake </w:t>
      </w:r>
      <w:r w:rsidRPr="00B67E72">
        <w:rPr>
          <w:rStyle w:val="StyleUnderline"/>
        </w:rPr>
        <w:t>here is</w:t>
      </w:r>
      <w:r w:rsidRPr="00B67E72">
        <w:rPr>
          <w:rStyle w:val="Emphasis"/>
        </w:rPr>
        <w:t xml:space="preserve"> the confrontation between two diametrically opposed logics</w:t>
      </w:r>
      <w:r w:rsidRPr="00B67E72">
        <w:rPr>
          <w:rStyle w:val="StyleUnderline"/>
        </w:rPr>
        <w:t xml:space="preserve">: whereas the logic of </w:t>
      </w:r>
      <w:r w:rsidRPr="00B67E72">
        <w:rPr>
          <w:rStyle w:val="Emphasis"/>
        </w:rPr>
        <w:t xml:space="preserve">the commons is </w:t>
      </w:r>
      <w:r w:rsidRPr="00B67E72">
        <w:rPr>
          <w:rStyle w:val="StyleUnderline"/>
        </w:rPr>
        <w:t>fundamentally</w:t>
      </w:r>
      <w:r w:rsidRPr="00B67E72">
        <w:rPr>
          <w:rStyle w:val="Emphasis"/>
        </w:rPr>
        <w:t xml:space="preserve"> plural, polymorphic, non-centred</w:t>
      </w:r>
      <w:r w:rsidRPr="00B67E72">
        <w:rPr>
          <w:rStyle w:val="StyleUnderline"/>
        </w:rPr>
        <w:t xml:space="preserve"> in nature, </w:t>
      </w:r>
      <w:r w:rsidRPr="00B67E72">
        <w:rPr>
          <w:rStyle w:val="Emphasis"/>
        </w:rPr>
        <w:t xml:space="preserve">the </w:t>
      </w:r>
      <w:r w:rsidRPr="00B67E72">
        <w:rPr>
          <w:rStyle w:val="StyleUnderline"/>
        </w:rPr>
        <w:t>logic of</w:t>
      </w:r>
      <w:r w:rsidRPr="00B67E72">
        <w:rPr>
          <w:rStyle w:val="Emphasis"/>
        </w:rPr>
        <w:t xml:space="preserve"> state </w:t>
      </w:r>
      <w:r w:rsidRPr="00B67E72">
        <w:rPr>
          <w:rStyle w:val="StyleUnderline"/>
        </w:rPr>
        <w:t xml:space="preserve">sovereignty as it was constructed in the West is </w:t>
      </w:r>
      <w:r w:rsidRPr="00B67E72">
        <w:rPr>
          <w:rStyle w:val="Emphasis"/>
        </w:rPr>
        <w:t xml:space="preserve">intrinsically linked to an </w:t>
      </w:r>
      <w:r w:rsidRPr="00B67E72">
        <w:rPr>
          <w:rStyle w:val="StyleUnderline"/>
        </w:rPr>
        <w:t>indivisible and</w:t>
      </w:r>
      <w:r w:rsidRPr="00B67E72">
        <w:rPr>
          <w:rStyle w:val="Emphasis"/>
        </w:rPr>
        <w:t xml:space="preserve"> absolute centre of power.</w:t>
      </w:r>
      <w:r w:rsidRPr="00B67E72">
        <w:rPr>
          <w:sz w:val="16"/>
          <w:szCs w:val="16"/>
        </w:rPr>
        <w:t xml:space="preserve"> The solution is not for several sovereignties to overlap on the same territory, as this would be incompatible with the very notion of sovereignty, b</w:t>
      </w:r>
      <w:r>
        <w:rPr>
          <w:sz w:val="16"/>
          <w:szCs w:val="16"/>
        </w:rPr>
        <w:t xml:space="preserve">ut for several types of self-governments to limit each other’s power reciprocally. </w:t>
      </w:r>
    </w:p>
    <w:p w14:paraId="7BA67895" w14:textId="77777777" w:rsidR="00B35529" w:rsidRDefault="00B35529" w:rsidP="00B35529">
      <w:pPr>
        <w:rPr>
          <w:rStyle w:val="Style13ptBold"/>
        </w:rPr>
      </w:pPr>
    </w:p>
    <w:p w14:paraId="3C6CEC7B" w14:textId="77777777" w:rsidR="00B35529" w:rsidRPr="00C67EF1" w:rsidRDefault="00B35529" w:rsidP="00B35529">
      <w:pPr>
        <w:rPr>
          <w:rStyle w:val="Style13ptBold"/>
        </w:rPr>
      </w:pPr>
      <w:r>
        <w:rPr>
          <w:rStyle w:val="Style13ptBold"/>
        </w:rPr>
        <w:t xml:space="preserve">Development of space resources is still possible with a commons model. Property rights are not necessary. Existing models governing commons encourage responsible development, numerous examples prove. </w:t>
      </w:r>
    </w:p>
    <w:p w14:paraId="39B90A5E" w14:textId="77777777" w:rsidR="00B35529" w:rsidRPr="009B1840" w:rsidRDefault="00B35529" w:rsidP="00B35529">
      <w:r w:rsidRPr="002934A9">
        <w:rPr>
          <w:rStyle w:val="Style13ptBold"/>
        </w:rPr>
        <w:t>Sterling &amp; Orrman-Rossiter 18</w:t>
      </w:r>
      <w:r>
        <w:t xml:space="preserve"> [Sterling Saletta, Morgan; Orrman-Rossiter, Kevin (2018). Can space mining benefit all of humanity?: The resource fund and citizen's dividend model of Alaska, the ‘last frontier’. Space Policy, (), S0265964616300704–. doi:10.1016/j.spacepol.2018.02.002] CT</w:t>
      </w:r>
    </w:p>
    <w:p w14:paraId="0ACF9045" w14:textId="77777777" w:rsidR="00B35529" w:rsidRPr="00895F70" w:rsidRDefault="00B35529" w:rsidP="00B35529">
      <w:pPr>
        <w:ind w:left="720"/>
        <w:rPr>
          <w:rStyle w:val="StyleUnderline"/>
        </w:rPr>
      </w:pPr>
      <w:r w:rsidRPr="00D47573">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r>
        <w:rPr>
          <w:sz w:val="16"/>
          <w:szCs w:val="16"/>
        </w:rPr>
        <w:t xml:space="preserve">¶ </w:t>
      </w: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Of particular concern is the matter of exploitation licences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non-nationalentities is allowed.</w:t>
      </w:r>
      <w:r>
        <w:rPr>
          <w:rStyle w:val="StyleUnderline"/>
        </w:rPr>
        <w:t xml:space="preserve">¶ </w:t>
      </w: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r>
        <w:rPr>
          <w:sz w:val="16"/>
        </w:rPr>
        <w:t xml:space="preserve">¶ </w:t>
      </w:r>
      <w:r w:rsidRPr="00867C6E">
        <w:rPr>
          <w:rStyle w:val="Emphasis"/>
          <w:highlight w:val="yellow"/>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867C6E">
        <w:rPr>
          <w:rStyle w:val="Emphasis"/>
          <w:highlight w:val="yellow"/>
        </w:rPr>
        <w:t>claim that the absence of property rights is a</w:t>
      </w:r>
      <w:r w:rsidRPr="00895F70">
        <w:rPr>
          <w:rStyle w:val="StyleUnderline"/>
        </w:rPr>
        <w:t xml:space="preserve"> </w:t>
      </w:r>
      <w:r w:rsidRPr="00867C6E">
        <w:rPr>
          <w:rStyle w:val="Emphasis"/>
          <w:highlight w:val="yellow"/>
        </w:rPr>
        <w:t>barrier to</w:t>
      </w:r>
      <w:r w:rsidRPr="00895F70">
        <w:rPr>
          <w:rStyle w:val="StyleUnderline"/>
        </w:rPr>
        <w:t xml:space="preserve"> such </w:t>
      </w:r>
      <w:r w:rsidRPr="00867C6E">
        <w:rPr>
          <w:rStyle w:val="Emphasis"/>
          <w:highlight w:val="yellow"/>
        </w:rPr>
        <w:t>ventures</w:t>
      </w:r>
      <w:r w:rsidRPr="00895F70">
        <w:rPr>
          <w:rStyle w:val="StyleUnderline"/>
        </w:rPr>
        <w:t xml:space="preserve">, and </w:t>
      </w:r>
      <w:r w:rsidRPr="00867C6E">
        <w:rPr>
          <w:rStyle w:val="Emphasis"/>
          <w:highlight w:val="yellow"/>
        </w:rPr>
        <w:t>in particular to</w:t>
      </w:r>
      <w:r w:rsidRPr="00895F70">
        <w:rPr>
          <w:rStyle w:val="StyleUnderline"/>
        </w:rPr>
        <w:t xml:space="preserve"> the </w:t>
      </w:r>
      <w:r w:rsidRPr="00867C6E">
        <w:rPr>
          <w:rStyle w:val="Emphasis"/>
          <w:highlight w:val="yellow"/>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895F70">
        <w:rPr>
          <w:rStyle w:val="StyleUnderline"/>
        </w:rPr>
        <w:t>How such eventual exploitation occurs, and under what precise national and international regulatory and licensing regimes, is thus still a matter for the future to decide.</w:t>
      </w:r>
      <w:r>
        <w:rPr>
          <w:rStyle w:val="StyleUnderline"/>
        </w:rPr>
        <w:t xml:space="preserve">¶ </w:t>
      </w: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867C6E">
        <w:rPr>
          <w:rStyle w:val="Emphasis"/>
          <w:highlight w:val="yellow"/>
        </w:rPr>
        <w:t xml:space="preserve">additions to the OST based on terrestrial models </w:t>
      </w:r>
      <w:r w:rsidRPr="00CB1A1D">
        <w:rPr>
          <w:rStyle w:val="StyleUnderline"/>
        </w:rPr>
        <w:t>will</w:t>
      </w:r>
      <w:r w:rsidRPr="00867C6E">
        <w:rPr>
          <w:rStyle w:val="Emphasis"/>
          <w:highlight w:val="yellow"/>
        </w:rPr>
        <w:t xml:space="preserve"> provide sufficient guarantee of the right to</w:t>
      </w:r>
      <w:r w:rsidRPr="00895F70">
        <w:rPr>
          <w:rStyle w:val="StyleUnderline"/>
        </w:rPr>
        <w:t xml:space="preserve"> make </w:t>
      </w:r>
      <w:r w:rsidRPr="00867C6E">
        <w:rPr>
          <w:rStyle w:val="Emphasis"/>
          <w:highlight w:val="yellow"/>
        </w:rPr>
        <w:t>profits</w:t>
      </w:r>
      <w:r w:rsidRPr="00895F70">
        <w:rPr>
          <w:rStyle w:val="StyleUnderline"/>
        </w:rPr>
        <w:t xml:space="preserve"> from the exploitation of outer space resources.</w:t>
      </w:r>
      <w:r w:rsidRPr="00D47573">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867C6E">
        <w:rPr>
          <w:rStyle w:val="Emphasis"/>
          <w:highlight w:val="yellow"/>
        </w:rPr>
        <w:t>arguments suggesting</w:t>
      </w:r>
      <w:r w:rsidRPr="00895F70">
        <w:rPr>
          <w:rStyle w:val="StyleUnderline"/>
        </w:rPr>
        <w:t xml:space="preserve"> fee-simple or similar </w:t>
      </w:r>
      <w:r w:rsidRPr="00867C6E">
        <w:rPr>
          <w:rStyle w:val="Emphasis"/>
          <w:highlight w:val="yellow"/>
        </w:rPr>
        <w:t>ownership is necessary</w:t>
      </w:r>
      <w:r w:rsidRPr="00895F70">
        <w:rPr>
          <w:rStyle w:val="StyleUnderline"/>
        </w:rPr>
        <w:t xml:space="preserve"> for profitable private outer space resource exploitation simply </w:t>
      </w:r>
      <w:r w:rsidRPr="00867C6E">
        <w:rPr>
          <w:rStyle w:val="Emphasis"/>
          <w:highlight w:val="yellow"/>
        </w:rPr>
        <w:t xml:space="preserve">do not stand in the </w:t>
      </w:r>
      <w:r w:rsidRPr="00D80D0F">
        <w:rPr>
          <w:rStyle w:val="Emphasis"/>
          <w:highlight w:val="yellow"/>
        </w:rPr>
        <w:t xml:space="preserve">face </w:t>
      </w:r>
      <w:r w:rsidRPr="00D80D0F">
        <w:rPr>
          <w:rStyle w:val="StyleUnderline"/>
          <w:highlight w:val="yellow"/>
        </w:rPr>
        <w:t>of</w:t>
      </w:r>
      <w:r w:rsidRPr="00D80D0F">
        <w:rPr>
          <w:rStyle w:val="Emphasis"/>
          <w:highlight w:val="yellow"/>
        </w:rPr>
        <w:t xml:space="preserve"> </w:t>
      </w:r>
      <w:r w:rsidRPr="00D80D0F">
        <w:rPr>
          <w:rStyle w:val="StyleUnderline"/>
        </w:rPr>
        <w:t>contrary evidence from numerous terrestrial examples.</w:t>
      </w:r>
      <w:r w:rsidRPr="00D80D0F">
        <w:rPr>
          <w:rStyle w:val="Emphasis"/>
        </w:rPr>
        <w:t xml:space="preserve"> These include </w:t>
      </w:r>
      <w:r w:rsidRPr="00867C6E">
        <w:rPr>
          <w:rStyle w:val="Emphasis"/>
          <w:highlight w:val="yellow"/>
        </w:rPr>
        <w:t>offshore oil drilling, mining, timber and grazing operations</w:t>
      </w:r>
      <w:r w:rsidRPr="00895F70">
        <w:rPr>
          <w:rStyle w:val="StyleUnderline"/>
        </w:rPr>
        <w:t xml:space="preserve"> in the United States and internationally </w:t>
      </w:r>
      <w:r w:rsidRPr="00867C6E">
        <w:rPr>
          <w:rStyle w:val="Emphasis"/>
          <w:highlight w:val="yellow"/>
        </w:rPr>
        <w:t>which are regularly and profitably undertaken without ownership</w:t>
      </w:r>
      <w:r w:rsidRPr="00D47573">
        <w:rPr>
          <w:sz w:val="16"/>
        </w:rPr>
        <w:t xml:space="preserve"> [43]. Thus P. M. Sterns and L. I. Tennen argue that the current international regime does provide an adequate framework for commercial development in space, that fee-simple ownership is unnecessary and:</w:t>
      </w:r>
      <w:r>
        <w:rPr>
          <w:sz w:val="16"/>
        </w:rPr>
        <w:t xml:space="preserve">¶ </w:t>
      </w:r>
      <w:r w:rsidRPr="00D47573">
        <w:rPr>
          <w:sz w:val="16"/>
        </w:rPr>
        <w:t>“</w:t>
      </w:r>
      <w:r w:rsidRPr="00867C6E">
        <w:rPr>
          <w:rStyle w:val="Emphasis"/>
          <w:highlight w:val="yellow"/>
        </w:rPr>
        <w:t>those who advocate the</w:t>
      </w:r>
      <w:r w:rsidRPr="00895F70">
        <w:rPr>
          <w:rStyle w:val="StyleUnderline"/>
        </w:rPr>
        <w:t xml:space="preserve"> renunciation and </w:t>
      </w:r>
      <w:r w:rsidRPr="00867C6E">
        <w:rPr>
          <w:rStyle w:val="Emphasis"/>
          <w:highlight w:val="yellow"/>
        </w:rPr>
        <w:t>abandonment of the nonappropriation principle are</w:t>
      </w:r>
      <w:r w:rsidRPr="00895F70">
        <w:rPr>
          <w:rStyle w:val="StyleUnderline"/>
        </w:rPr>
        <w:t xml:space="preserve"> either </w:t>
      </w:r>
      <w:r w:rsidRPr="00867C6E">
        <w:rPr>
          <w:rStyle w:val="Emphasis"/>
          <w:highlight w:val="yellow"/>
        </w:rPr>
        <w:t>seeking to increase their own bottom 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r>
        <w:rPr>
          <w:sz w:val="16"/>
        </w:rPr>
        <w:t xml:space="preserve">¶ </w:t>
      </w: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5627CD">
        <w:rPr>
          <w:rStyle w:val="StyleUnderline"/>
        </w:rPr>
        <w:t xml:space="preserve">. </w:t>
      </w:r>
      <w:r w:rsidRPr="005627CD">
        <w:rPr>
          <w:rStyle w:val="Emphasis"/>
        </w:rPr>
        <w:t xml:space="preserve">Nor would </w:t>
      </w:r>
      <w:r w:rsidRPr="00867C6E">
        <w:rPr>
          <w:rStyle w:val="Emphasis"/>
          <w:highlight w:val="yellow"/>
        </w:rPr>
        <w:t>a system based on</w:t>
      </w:r>
      <w:r w:rsidRPr="00895F70">
        <w:rPr>
          <w:rStyle w:val="StyleUnderline"/>
        </w:rPr>
        <w:t xml:space="preserve"> fee simple </w:t>
      </w:r>
      <w:r w:rsidRPr="00867C6E">
        <w:rPr>
          <w:rStyle w:val="Emphasis"/>
          <w:highlight w:val="yellow"/>
        </w:rPr>
        <w:t xml:space="preserve">ownership </w:t>
      </w:r>
      <w:r w:rsidRPr="005627CD">
        <w:rPr>
          <w:rStyle w:val="Emphasis"/>
        </w:rPr>
        <w:t xml:space="preserve">be likely to </w:t>
      </w:r>
      <w:r w:rsidRPr="005627CD">
        <w:rPr>
          <w:rStyle w:val="StyleUnderline"/>
        </w:rPr>
        <w:t>tangibly</w:t>
      </w:r>
      <w:r w:rsidRPr="005627CD">
        <w:rPr>
          <w:rStyle w:val="Emphasis"/>
        </w:rPr>
        <w:t xml:space="preserve"> benefit more than a small proportion </w:t>
      </w:r>
      <w:r w:rsidRPr="005627CD">
        <w:rPr>
          <w:rStyle w:val="StyleUnderline"/>
        </w:rPr>
        <w:t>of the world's</w:t>
      </w:r>
      <w:r w:rsidRPr="005627CD">
        <w:rPr>
          <w:rStyle w:val="Emphasis"/>
        </w:rPr>
        <w:t xml:space="preserve"> population.</w:t>
      </w:r>
      <w:r w:rsidRPr="005627CD">
        <w:rPr>
          <w:rStyle w:val="StyleUnderline"/>
        </w:rPr>
        <w:t xml:space="preserve"> Instead, </w:t>
      </w:r>
      <w:r w:rsidRPr="005627CD">
        <w:rPr>
          <w:rStyle w:val="Emphasis"/>
        </w:rPr>
        <w:t xml:space="preserve">the </w:t>
      </w:r>
      <w:r w:rsidRPr="005627CD">
        <w:rPr>
          <w:rStyle w:val="StyleUnderline"/>
        </w:rPr>
        <w:t>eventual</w:t>
      </w:r>
      <w:r w:rsidRPr="005627CD">
        <w:rPr>
          <w:rStyle w:val="Emphasis"/>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867C6E">
        <w:rPr>
          <w:rStyle w:val="Emphasis"/>
          <w:highlight w:val="yellow"/>
        </w:rPr>
        <w:t xml:space="preserve">would be concentrated </w:t>
      </w:r>
      <w:r w:rsidRPr="00CB1A1D">
        <w:rPr>
          <w:rStyle w:val="StyleUnderline"/>
        </w:rPr>
        <w:t xml:space="preserve">in the hands of a few, </w:t>
      </w:r>
      <w:r w:rsidRPr="00867C6E">
        <w:rPr>
          <w:rStyle w:val="Emphasis"/>
          <w:highlight w:val="yellow"/>
        </w:rPr>
        <w:t>exacerbating</w:t>
      </w:r>
      <w:r w:rsidRPr="00895F70">
        <w:rPr>
          <w:rStyle w:val="StyleUnderline"/>
        </w:rPr>
        <w:t xml:space="preserve"> rather than alleviating </w:t>
      </w:r>
      <w:r w:rsidRPr="00867C6E">
        <w:rPr>
          <w:rStyle w:val="Emphasis"/>
          <w:highlight w:val="yellow"/>
        </w:rPr>
        <w:t xml:space="preserve">existing problems </w:t>
      </w:r>
      <w:r w:rsidRPr="00CB1A1D">
        <w:rPr>
          <w:rStyle w:val="StyleUnderline"/>
        </w:rPr>
        <w:t>for humanity and global sustainable development.</w:t>
      </w:r>
      <w:r>
        <w:rPr>
          <w:rStyle w:val="StyleUnderline"/>
        </w:rPr>
        <w:t xml:space="preserve">¶ </w:t>
      </w: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r>
        <w:rPr>
          <w:sz w:val="16"/>
        </w:rPr>
        <w:t xml:space="preserve">¶ </w:t>
      </w:r>
      <w:r w:rsidRPr="00895F70">
        <w:rPr>
          <w:rStyle w:val="StyleUnderline"/>
        </w:rPr>
        <w:t>Ultimately</w:t>
      </w:r>
      <w:r w:rsidRPr="00875717">
        <w:rPr>
          <w:rStyle w:val="StyleUnderline"/>
        </w:rPr>
        <w:t xml:space="preserve">, </w:t>
      </w:r>
      <w:r w:rsidRPr="00875717">
        <w:rPr>
          <w:rStyle w:val="Emphasis"/>
        </w:rPr>
        <w:t>some form of international governance of outer space as a global commons</w:t>
      </w:r>
      <w:r w:rsidRPr="00875717">
        <w:rPr>
          <w:sz w:val="16"/>
        </w:rPr>
        <w:t xml:space="preserve"> [45] </w:t>
      </w:r>
      <w:r w:rsidRPr="00875717">
        <w:rPr>
          <w:rStyle w:val="Emphasis"/>
        </w:rPr>
        <w:t>building on the OST</w:t>
      </w:r>
      <w:r w:rsidRPr="00875717">
        <w:rPr>
          <w:rStyle w:val="StyleUnderline"/>
        </w:rPr>
        <w:t xml:space="preserve"> and the current corpus juris spatialis </w:t>
      </w:r>
      <w:r w:rsidRPr="00875717">
        <w:rPr>
          <w:rStyle w:val="Emphasis"/>
        </w:rPr>
        <w:t>seems</w:t>
      </w:r>
      <w:r w:rsidRPr="00875717">
        <w:rPr>
          <w:rStyle w:val="StyleUnderline"/>
        </w:rPr>
        <w:t xml:space="preserve"> both more likely and </w:t>
      </w:r>
      <w:r w:rsidRPr="00875717">
        <w:rPr>
          <w:rStyle w:val="Emphasis"/>
        </w:rPr>
        <w:t>more desirable</w:t>
      </w:r>
      <w:r w:rsidRPr="00875717">
        <w:rPr>
          <w:rStyle w:val="StyleUnderline"/>
        </w:rPr>
        <w:t xml:space="preserve"> than an abrogation of the OST and its replacement with an entirely new treaty regime. Thus, an international regime built upon this existing regime will need to be constructed which takes</w:t>
      </w:r>
      <w:r w:rsidRPr="00875717">
        <w:rPr>
          <w:rStyle w:val="Emphasis"/>
        </w:rPr>
        <w:t xml:space="preserve"> a balanced approach</w:t>
      </w:r>
      <w:r w:rsidRPr="00875717">
        <w:rPr>
          <w:rStyle w:val="StyleUnderline"/>
        </w:rPr>
        <w:t xml:space="preserve"> to space exploration, development and exploitation and which encourages entrepreneurial development</w:t>
      </w:r>
      <w:r w:rsidRPr="00895F70">
        <w:rPr>
          <w:rStyle w:val="StyleUnderline"/>
        </w:rPr>
        <w:t xml:space="preserve"> but also moves beyond vague utopian platitudes to real and concrete benefits for all of humanity.</w:t>
      </w:r>
    </w:p>
    <w:p w14:paraId="57DE4B8E" w14:textId="77777777" w:rsidR="00B35529" w:rsidRPr="004E07C1" w:rsidRDefault="00B35529" w:rsidP="00B35529">
      <w:pPr>
        <w:tabs>
          <w:tab w:val="left" w:pos="10280"/>
        </w:tabs>
      </w:pPr>
    </w:p>
    <w:p w14:paraId="55E47A8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552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529"/>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C56675"/>
  <w14:defaultImageDpi w14:val="300"/>
  <w15:docId w15:val="{758FFE13-B945-0E4B-AE41-EF2ECD8A3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3552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355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355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B3552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B3552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355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5529"/>
  </w:style>
  <w:style w:type="character" w:customStyle="1" w:styleId="Heading1Char">
    <w:name w:val="Heading 1 Char"/>
    <w:aliases w:val="Pocket Char"/>
    <w:basedOn w:val="DefaultParagraphFont"/>
    <w:link w:val="Heading1"/>
    <w:uiPriority w:val="9"/>
    <w:rsid w:val="00B3552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35529"/>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B3552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B3552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35529"/>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B35529"/>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B3552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3552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B35529"/>
    <w:rPr>
      <w:color w:val="auto"/>
      <w:u w:val="none"/>
    </w:rPr>
  </w:style>
  <w:style w:type="paragraph" w:styleId="DocumentMap">
    <w:name w:val="Document Map"/>
    <w:basedOn w:val="Normal"/>
    <w:link w:val="DocumentMapChar"/>
    <w:uiPriority w:val="99"/>
    <w:semiHidden/>
    <w:unhideWhenUsed/>
    <w:rsid w:val="00B355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35529"/>
    <w:rPr>
      <w:rFonts w:ascii="Lucida Grande" w:hAnsi="Lucida Grande" w:cs="Lucida Grande"/>
    </w:rPr>
  </w:style>
  <w:style w:type="paragraph" w:customStyle="1" w:styleId="Emphasis1">
    <w:name w:val="Emphasis1"/>
    <w:basedOn w:val="Normal"/>
    <w:link w:val="Emphasis"/>
    <w:autoRedefine/>
    <w:uiPriority w:val="20"/>
    <w:qFormat/>
    <w:rsid w:val="00B35529"/>
    <w:pPr>
      <w:pBdr>
        <w:top w:val="single" w:sz="4" w:space="1" w:color="auto"/>
        <w:left w:val="single" w:sz="4" w:space="4" w:color="auto"/>
        <w:bottom w:val="single" w:sz="4" w:space="1" w:color="auto"/>
        <w:right w:val="single" w:sz="4" w:space="4" w:color="auto"/>
      </w:pBdr>
      <w:ind w:left="720"/>
      <w:jc w:val="both"/>
    </w:pPr>
    <w:rPr>
      <w:rFonts w:cstheme="minorBidi"/>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B3552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B35529"/>
    <w:pPr>
      <w:ind w:left="720"/>
      <w:contextualSpacing/>
    </w:pPr>
  </w:style>
  <w:style w:type="character" w:styleId="CommentReference">
    <w:name w:val="annotation reference"/>
    <w:basedOn w:val="DefaultParagraphFont"/>
    <w:uiPriority w:val="99"/>
    <w:semiHidden/>
    <w:unhideWhenUsed/>
    <w:rsid w:val="00B35529"/>
    <w:rPr>
      <w:sz w:val="16"/>
      <w:szCs w:val="16"/>
    </w:rPr>
  </w:style>
  <w:style w:type="paragraph" w:styleId="CommentText">
    <w:name w:val="annotation text"/>
    <w:basedOn w:val="Normal"/>
    <w:link w:val="CommentTextChar"/>
    <w:uiPriority w:val="99"/>
    <w:semiHidden/>
    <w:unhideWhenUsed/>
    <w:rsid w:val="00B35529"/>
    <w:pPr>
      <w:spacing w:line="240" w:lineRule="auto"/>
    </w:pPr>
    <w:rPr>
      <w:sz w:val="20"/>
      <w:szCs w:val="20"/>
    </w:rPr>
  </w:style>
  <w:style w:type="character" w:customStyle="1" w:styleId="CommentTextChar">
    <w:name w:val="Comment Text Char"/>
    <w:basedOn w:val="DefaultParagraphFont"/>
    <w:link w:val="CommentText"/>
    <w:uiPriority w:val="99"/>
    <w:semiHidden/>
    <w:rsid w:val="00B35529"/>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49" Type="http://schemas.openxmlformats.org/officeDocument/2006/relationships/theme" Target="theme/theme1.xm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carnegieendowment.org/2021/03/09/space-is-great-commons.-it-s-time-to-treat-it-as-such-pub-84018"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enagrouf/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20629</Words>
  <Characters>117589</Characters>
  <Application>Microsoft Office Word</Application>
  <DocSecurity>0</DocSecurity>
  <Lines>979</Lines>
  <Paragraphs>275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137943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Grouf, Siena</cp:lastModifiedBy>
  <cp:revision>1</cp:revision>
  <dcterms:created xsi:type="dcterms:W3CDTF">2022-01-23T00:16:00Z</dcterms:created>
  <dcterms:modified xsi:type="dcterms:W3CDTF">2022-01-23T00:17:00Z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