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C5B8" w14:textId="77777777" w:rsidR="00457B34" w:rsidRDefault="00457B34" w:rsidP="00457B34">
      <w:pPr>
        <w:pStyle w:val="Heading2"/>
      </w:pPr>
      <w:r>
        <w:t>I. Vaccine Apartheid</w:t>
      </w:r>
    </w:p>
    <w:p w14:paraId="6EBCF4D7" w14:textId="77777777" w:rsidR="00457B34" w:rsidRPr="00BB588A" w:rsidRDefault="00457B34" w:rsidP="00457B34">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6209C381" w14:textId="77777777" w:rsidR="00457B34" w:rsidRPr="00BB588A" w:rsidRDefault="00457B34" w:rsidP="00457B34">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2B9E1F2E" w14:textId="77777777" w:rsidR="00457B34" w:rsidRPr="003C7242" w:rsidRDefault="00457B34" w:rsidP="00457B34">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C1EF017" w14:textId="77777777" w:rsidR="00457B34" w:rsidRPr="00161F0C" w:rsidRDefault="00457B34" w:rsidP="00457B34">
      <w:pPr>
        <w:pStyle w:val="Heading4"/>
      </w:pPr>
      <w:r>
        <w:t>The only way to solve the pandemic is global vaccination, but current production is woefully short.</w:t>
      </w:r>
    </w:p>
    <w:p w14:paraId="79ED8E06" w14:textId="77777777" w:rsidR="00457B34" w:rsidRPr="00E16557" w:rsidRDefault="00457B34" w:rsidP="00457B34">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96E7D22" w14:textId="77777777" w:rsidR="00457B34" w:rsidRPr="002C3011" w:rsidRDefault="00457B34" w:rsidP="00457B34">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EC34C0F" w14:textId="77777777" w:rsidR="00457B34" w:rsidRPr="00161F0C" w:rsidRDefault="00457B34" w:rsidP="00457B34">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5499298" w14:textId="77777777" w:rsidR="00457B34" w:rsidRPr="00161F0C" w:rsidRDefault="00457B34" w:rsidP="00457B34">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2289C56F" w14:textId="77777777" w:rsidR="00457B34" w:rsidRPr="00161F0C" w:rsidRDefault="00457B34" w:rsidP="00457B34">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28607109" w14:textId="77777777" w:rsidR="00457B34" w:rsidRPr="007108BA" w:rsidRDefault="00457B34" w:rsidP="00457B34">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16DD2C55" w14:textId="77777777" w:rsidR="00457B34" w:rsidRPr="007108BA" w:rsidRDefault="00457B34" w:rsidP="00457B34">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3DFA65FC" w14:textId="77777777" w:rsidR="00457B34" w:rsidRPr="00DC78EB" w:rsidRDefault="00457B34" w:rsidP="00457B34">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A275BB9" w14:textId="77777777" w:rsidR="00457B34" w:rsidRDefault="00457B34" w:rsidP="00457B34">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62F6A69D" w14:textId="77777777" w:rsidR="00457B34" w:rsidRPr="00076CD9" w:rsidRDefault="00457B34" w:rsidP="00457B34">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2B62D025" w14:textId="77777777" w:rsidR="00457B34" w:rsidRPr="00076CD9" w:rsidRDefault="00457B34" w:rsidP="00457B34">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08D7DFA1" w14:textId="77777777" w:rsidR="00457B34" w:rsidRPr="00076CD9" w:rsidRDefault="00457B34" w:rsidP="00457B34">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w:t>
      </w:r>
      <w:r w:rsidRPr="22DF304D">
        <w:rPr>
          <w:sz w:val="12"/>
          <w:szCs w:val="12"/>
        </w:rPr>
        <w:lastRenderedPageBreak/>
        <w:t xml:space="preserve">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5CAAE234" w14:textId="77777777" w:rsidR="00457B34" w:rsidRPr="00DC78EB" w:rsidRDefault="00457B34" w:rsidP="00457B34">
      <w:pPr>
        <w:rPr>
          <w:sz w:val="12"/>
        </w:rPr>
      </w:pPr>
    </w:p>
    <w:p w14:paraId="22B4C001" w14:textId="77777777" w:rsidR="00457B34" w:rsidRDefault="00457B34" w:rsidP="00457B34">
      <w:pPr>
        <w:pStyle w:val="Heading2"/>
      </w:pPr>
      <w:r>
        <w:lastRenderedPageBreak/>
        <w:t>II. Solvency</w:t>
      </w:r>
    </w:p>
    <w:p w14:paraId="4E08AC75" w14:textId="75BA3BD0" w:rsidR="00457B34" w:rsidRDefault="00457B34" w:rsidP="00457B34">
      <w:pPr>
        <w:pStyle w:val="Heading4"/>
      </w:pPr>
      <w:r>
        <w:t>Plan text: The member nations of the World Trade Organization ought to waive intellectual property protections for Covid-19 related medicines.</w:t>
      </w:r>
    </w:p>
    <w:p w14:paraId="04959107" w14:textId="77777777" w:rsidR="00457B34" w:rsidRPr="00457B34" w:rsidRDefault="00457B34" w:rsidP="00457B34"/>
    <w:p w14:paraId="5C2F8FA3" w14:textId="11FDBB57" w:rsidR="00457B34" w:rsidRPr="00E16557" w:rsidRDefault="00457B34" w:rsidP="00457B34">
      <w:pPr>
        <w:pStyle w:val="Heading4"/>
      </w:pPr>
      <w:r w:rsidRPr="00E16557">
        <w:t>A waiver would increase leverage over pharma and provide legal certainty needed to spur critical production.</w:t>
      </w:r>
    </w:p>
    <w:p w14:paraId="27A64D89" w14:textId="77777777" w:rsidR="00457B34" w:rsidRPr="00E16557" w:rsidRDefault="00457B34" w:rsidP="00457B34">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1F95B22" w14:textId="77777777" w:rsidR="00457B34" w:rsidRPr="00D308C4" w:rsidRDefault="00457B34" w:rsidP="00457B34">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3041EFA4" w14:textId="77777777" w:rsidR="00457B34" w:rsidRPr="007108BA" w:rsidRDefault="00457B34" w:rsidP="00457B34">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6C933BC5" w14:textId="77777777" w:rsidR="00457B34" w:rsidRPr="007108BA" w:rsidRDefault="00457B34" w:rsidP="00457B34">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6768E28F" w14:textId="77777777" w:rsidR="00457B34" w:rsidRPr="00F828E6" w:rsidRDefault="00457B34" w:rsidP="00457B34">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w:t>
      </w:r>
      <w:r w:rsidRPr="00F828E6">
        <w:rPr>
          <w:sz w:val="12"/>
        </w:rPr>
        <w:lastRenderedPageBreak/>
        <w:t>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DC87AAA" w14:textId="77777777" w:rsidR="00457B34" w:rsidRDefault="00457B34" w:rsidP="00457B34">
      <w:pPr>
        <w:pStyle w:val="Heading2"/>
      </w:pPr>
      <w:r>
        <w:lastRenderedPageBreak/>
        <w:t>III. Framing</w:t>
      </w:r>
    </w:p>
    <w:p w14:paraId="4F16A91E" w14:textId="77777777" w:rsidR="00457B34" w:rsidRDefault="00457B34" w:rsidP="00457B34">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3362CA2D" w14:textId="77777777" w:rsidR="00457B34" w:rsidRPr="00896404" w:rsidRDefault="00457B34" w:rsidP="00457B34">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6FF2F7DC" w14:textId="77777777" w:rsidR="00457B34" w:rsidRPr="005F464B" w:rsidRDefault="00457B34" w:rsidP="00457B34">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571BB91E" w14:textId="77777777" w:rsidR="00457B34" w:rsidRDefault="00457B34" w:rsidP="00457B34">
      <w:pPr>
        <w:spacing w:after="0" w:line="240" w:lineRule="auto"/>
        <w:ind w:left="720" w:right="720"/>
        <w:rPr>
          <w:rFonts w:eastAsia="Times New Roman" w:cs="Times New Roman"/>
          <w:sz w:val="24"/>
        </w:rPr>
      </w:pPr>
    </w:p>
    <w:p w14:paraId="5D999A06" w14:textId="77777777" w:rsidR="00457B34" w:rsidRPr="003C5A91" w:rsidRDefault="00457B34" w:rsidP="00457B34">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68B6C81F" w14:textId="77777777" w:rsidR="00457B34" w:rsidRPr="003C5A91" w:rsidRDefault="00457B34" w:rsidP="00457B34">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47283556" w14:textId="77777777" w:rsidR="00457B34" w:rsidRPr="003C5A91" w:rsidRDefault="00457B34" w:rsidP="00457B34">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4D4CECB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7B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B3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58A98A"/>
  <w14:defaultImageDpi w14:val="300"/>
  <w15:docId w15:val="{C15020DA-925F-D144-972D-CA7A4D00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7B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57B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7B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7B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457B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7B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7B34"/>
  </w:style>
  <w:style w:type="character" w:customStyle="1" w:styleId="Heading1Char">
    <w:name w:val="Heading 1 Char"/>
    <w:aliases w:val="Pocket Char"/>
    <w:basedOn w:val="DefaultParagraphFont"/>
    <w:link w:val="Heading1"/>
    <w:uiPriority w:val="9"/>
    <w:rsid w:val="00457B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7B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57B3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57B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7B34"/>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457B34"/>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457B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7B3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457B34"/>
    <w:rPr>
      <w:color w:val="auto"/>
      <w:u w:val="none"/>
    </w:rPr>
  </w:style>
  <w:style w:type="paragraph" w:styleId="DocumentMap">
    <w:name w:val="Document Map"/>
    <w:basedOn w:val="Normal"/>
    <w:link w:val="DocumentMapChar"/>
    <w:uiPriority w:val="99"/>
    <w:semiHidden/>
    <w:unhideWhenUsed/>
    <w:rsid w:val="00457B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7B34"/>
    <w:rPr>
      <w:rFonts w:ascii="Lucida Grande" w:hAnsi="Lucida Grande" w:cs="Lucida Grande"/>
    </w:rPr>
  </w:style>
  <w:style w:type="paragraph" w:customStyle="1" w:styleId="textbold">
    <w:name w:val="text bold"/>
    <w:basedOn w:val="Normal"/>
    <w:link w:val="Emphasis"/>
    <w:uiPriority w:val="20"/>
    <w:qFormat/>
    <w:rsid w:val="00457B3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theme" Target="theme/theme1.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10</Pages>
  <Words>7695</Words>
  <Characters>43864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2021-10-02T15:49:00Z</dcterms:created>
  <dcterms:modified xsi:type="dcterms:W3CDTF">2021-10-02T15:52:00Z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