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B977A" w14:textId="77777777" w:rsidR="007D6447" w:rsidRDefault="007D6447" w:rsidP="007D6447">
      <w:pPr>
        <w:pStyle w:val="Heading1"/>
      </w:pPr>
      <w:r>
        <w:t xml:space="preserve">Aff </w:t>
      </w:r>
    </w:p>
    <w:p w14:paraId="50EF057A" w14:textId="77777777" w:rsidR="007D6447" w:rsidRDefault="007D6447" w:rsidP="007D6447">
      <w:pPr>
        <w:pStyle w:val="Heading2"/>
      </w:pPr>
      <w:r>
        <w:t>AC</w:t>
      </w:r>
    </w:p>
    <w:p w14:paraId="7CB1F15C" w14:textId="77777777" w:rsidR="007D6447" w:rsidRPr="0079304C" w:rsidRDefault="007D6447" w:rsidP="007D6447">
      <w:pPr>
        <w:pStyle w:val="Heading4"/>
        <w:rPr>
          <w:rFonts w:cs="Calibri"/>
        </w:rPr>
      </w:pPr>
      <w:r w:rsidRPr="0079304C">
        <w:rPr>
          <w:rFonts w:cs="Calibri"/>
        </w:rPr>
        <w:t>Incarcerated workers do not have a right to strike in the US</w:t>
      </w:r>
      <w:r>
        <w:rPr>
          <w:rFonts w:cs="Calibri"/>
        </w:rPr>
        <w:t>.</w:t>
      </w:r>
    </w:p>
    <w:p w14:paraId="518540AB" w14:textId="77777777" w:rsidR="007D6447" w:rsidRPr="0079304C" w:rsidRDefault="007D6447" w:rsidP="007D6447">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000ECFD8" w14:textId="77777777" w:rsidR="007D6447" w:rsidRDefault="007D6447" w:rsidP="007D6447">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3E7272B5">
        <w:rPr>
          <w:sz w:val="12"/>
          <w:szCs w:val="12"/>
        </w:rPr>
        <w:t>interest.¶</w:t>
      </w:r>
      <w:proofErr w:type="gramEnd"/>
      <w:r w:rsidRPr="3E7272B5">
        <w:rPr>
          <w:sz w:val="12"/>
          <w:szCs w:val="12"/>
        </w:rPr>
        <w:t xml:space="preserve">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w:t>
      </w:r>
      <w:proofErr w:type="gramStart"/>
      <w:r w:rsidRPr="3E7272B5">
        <w:rPr>
          <w:sz w:val="12"/>
          <w:szCs w:val="12"/>
        </w:rPr>
        <w:t>In light of</w:t>
      </w:r>
      <w:proofErr w:type="gramEnd"/>
      <w:r w:rsidRPr="3E7272B5">
        <w:rPr>
          <w:sz w:val="12"/>
          <w:szCs w:val="12"/>
        </w:rPr>
        <w:t xml:space="preserve">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3E7272B5">
        <w:rPr>
          <w:sz w:val="12"/>
          <w:szCs w:val="12"/>
        </w:rPr>
        <w:t>no</w:t>
      </w:r>
      <w:proofErr w:type="gramEnd"/>
      <w:r w:rsidRPr="3E7272B5">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53483E46" w14:textId="77777777" w:rsidR="007D6447" w:rsidRPr="00DF073A" w:rsidRDefault="007D6447" w:rsidP="007D6447">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1589F51A" w14:textId="77777777" w:rsidR="007D6447" w:rsidRPr="00DF073A" w:rsidRDefault="007D6447" w:rsidP="007D6447">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688C963F" w14:textId="77777777" w:rsidR="007D6447" w:rsidRPr="00ED06A4" w:rsidRDefault="007D6447" w:rsidP="007D6447">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DF073A">
        <w:rPr>
          <w:sz w:val="12"/>
        </w:rPr>
        <w:t>However</w:t>
      </w:r>
      <w:proofErr w:type="gramEnd"/>
      <w:r w:rsidRPr="00DF073A">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DF073A">
        <w:rPr>
          <w:sz w:val="12"/>
        </w:rPr>
        <w:t>gender neutral</w:t>
      </w:r>
      <w:proofErr w:type="gramEnd"/>
      <w:r w:rsidRPr="00DF073A">
        <w:rPr>
          <w:sz w:val="12"/>
        </w:rPr>
        <w:t xml:space="preserve">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w:t>
      </w:r>
      <w:proofErr w:type="gramStart"/>
      <w:r w:rsidRPr="00DF073A">
        <w:rPr>
          <w:sz w:val="12"/>
        </w:rPr>
        <w:t>as a result of</w:t>
      </w:r>
      <w:proofErr w:type="gramEnd"/>
      <w:r w:rsidRPr="00DF073A">
        <w:rPr>
          <w:sz w:val="12"/>
        </w:rPr>
        <w:t xml:space="preserve"> policy reforms and reduced prison admissions and lengths of stay. These states include Alaska, New Jersey, New York, Connecticut, Alabama, Rhode Island, Vermont, </w:t>
      </w:r>
      <w:proofErr w:type="gramStart"/>
      <w:r w:rsidRPr="00DF073A">
        <w:rPr>
          <w:sz w:val="12"/>
        </w:rPr>
        <w:t>Hawaii</w:t>
      </w:r>
      <w:proofErr w:type="gramEnd"/>
      <w:r w:rsidRPr="00DF073A">
        <w:rPr>
          <w:sz w:val="12"/>
        </w:rPr>
        <w:t xml:space="preserve"> and California. The report cites </w:t>
      </w:r>
      <w:proofErr w:type="gramStart"/>
      <w:r w:rsidRPr="00DF073A">
        <w:rPr>
          <w:sz w:val="12"/>
        </w:rPr>
        <w:t>a number of</w:t>
      </w:r>
      <w:proofErr w:type="gramEnd"/>
      <w:r w:rsidRPr="00DF073A">
        <w:rPr>
          <w:sz w:val="12"/>
        </w:rPr>
        <w:t xml:space="preserve">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746CEABE" w14:textId="77777777" w:rsidR="007D6447" w:rsidRDefault="007D6447" w:rsidP="007D6447">
      <w:pPr>
        <w:pStyle w:val="Heading4"/>
        <w:rPr>
          <w:rFonts w:cs="Calibri"/>
        </w:rPr>
      </w:pPr>
      <w:r>
        <w:rPr>
          <w:rFonts w:cs="Calibri"/>
        </w:rPr>
        <w:t xml:space="preserve">Prison working conditions are </w:t>
      </w:r>
      <w:proofErr w:type="gramStart"/>
      <w:r>
        <w:rPr>
          <w:rFonts w:cs="Calibri"/>
        </w:rPr>
        <w:t>terrible—prisoners</w:t>
      </w:r>
      <w:proofErr w:type="gramEnd"/>
      <w:r>
        <w:rPr>
          <w:rFonts w:cs="Calibri"/>
        </w:rPr>
        <w:t xml:space="preserve"> work in unsafe conditions and accrue thousands of dollars in debt. Eisen 20</w:t>
      </w:r>
    </w:p>
    <w:p w14:paraId="11765E88" w14:textId="77777777" w:rsidR="007D6447" w:rsidRPr="00DF5337" w:rsidRDefault="007D6447" w:rsidP="007D6447">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05154347" w14:textId="77777777" w:rsidR="007D6447" w:rsidRPr="009B775E" w:rsidRDefault="007D6447" w:rsidP="007D6447">
      <w:pPr>
        <w:ind w:left="720"/>
        <w:rPr>
          <w:sz w:val="12"/>
        </w:rPr>
      </w:pPr>
      <w:r w:rsidRPr="00DF5337">
        <w:rPr>
          <w:sz w:val="12"/>
        </w:rPr>
        <w:t xml:space="preserve">For decades, prisoners in American </w:t>
      </w:r>
      <w:proofErr w:type="gramStart"/>
      <w:r w:rsidRPr="00DF5337">
        <w:rPr>
          <w:sz w:val="12"/>
        </w:rPr>
        <w:t>correctional facilities</w:t>
      </w:r>
      <w:proofErr w:type="gramEnd"/>
      <w:r w:rsidRPr="00DF533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1BC2B34B" w14:textId="77777777" w:rsidR="007D6447" w:rsidRPr="0079304C" w:rsidRDefault="007D6447" w:rsidP="007D6447">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1764F614" w14:textId="77777777" w:rsidR="007D6447" w:rsidRPr="00557219" w:rsidRDefault="007D6447" w:rsidP="007D6447">
      <w:r w:rsidRPr="000F0E69">
        <w:t>Patrice A. Fulcher [Associate Professor at The John Marshall Law School], 15 - ("," Journal of Civil Rights and Economic Development, Winter 2015, accessed 10-28-2021, https://scholarship.law.stjohns.edu/cgi/viewcontent.cgi?article=1759&amp;context=jcred)//ML</w:t>
      </w:r>
    </w:p>
    <w:p w14:paraId="174108BA" w14:textId="77777777" w:rsidR="007D6447" w:rsidRDefault="007D6447" w:rsidP="007D6447">
      <w:pPr>
        <w:ind w:left="720"/>
        <w:rPr>
          <w:sz w:val="12"/>
        </w:rPr>
      </w:pPr>
      <w:r w:rsidRPr="000D3D12">
        <w:rPr>
          <w:b/>
          <w:bCs/>
          <w:sz w:val="12"/>
        </w:rPr>
        <w:t>B.</w:t>
      </w:r>
      <w:r w:rsidRPr="000D3D12">
        <w:rPr>
          <w:sz w:val="12"/>
        </w:rPr>
        <w:t>87 In 2011</w:t>
      </w:r>
      <w:r w:rsidRPr="004D46A2">
        <w:rPr>
          <w:rStyle w:val="StyleUnderline"/>
        </w:rPr>
        <w:t xml:space="preserve">, FPI's net sales were 745 million </w:t>
      </w:r>
      <w:proofErr w:type="gramStart"/>
      <w:r w:rsidRPr="004D46A2">
        <w:rPr>
          <w:rStyle w:val="StyleUnderline"/>
        </w:rPr>
        <w:t>dollars</w:t>
      </w:r>
      <w:proofErr w:type="gramEnd"/>
      <w:r w:rsidRPr="004D46A2">
        <w:rPr>
          <w:rStyle w:val="StyleUnderline"/>
        </w:rPr>
        <w:t xml:space="preserve">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0D3D12">
        <w:rPr>
          <w:sz w:val="12"/>
        </w:rPr>
        <w:t>incarcerated, and</w:t>
      </w:r>
      <w:proofErr w:type="gramEnd"/>
      <w:r w:rsidRPr="000D3D12">
        <w:rPr>
          <w:sz w:val="12"/>
        </w:rPr>
        <w:t xml:space="preserve">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t>
      </w:r>
      <w:proofErr w:type="gramStart"/>
      <w:r w:rsidRPr="000D3D12">
        <w:rPr>
          <w:sz w:val="12"/>
        </w:rPr>
        <w:t>work, but</w:t>
      </w:r>
      <w:proofErr w:type="gramEnd"/>
      <w:r w:rsidRPr="000D3D12">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 xml:space="preserve">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w:t>
      </w:r>
      <w:proofErr w:type="gramStart"/>
      <w:r w:rsidRPr="000D3D12">
        <w:rPr>
          <w:sz w:val="12"/>
        </w:rPr>
        <w:t>all of</w:t>
      </w:r>
      <w:proofErr w:type="gramEnd"/>
      <w:r w:rsidRPr="000D3D12">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0D3D12">
        <w:rPr>
          <w:sz w:val="12"/>
        </w:rPr>
        <w:t>all of</w:t>
      </w:r>
      <w:proofErr w:type="gramEnd"/>
      <w:r w:rsidRPr="000D3D12">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0D3D12">
        <w:rPr>
          <w:sz w:val="12"/>
        </w:rPr>
        <w:t>in order to</w:t>
      </w:r>
      <w:proofErr w:type="gramEnd"/>
      <w:r w:rsidRPr="000D3D12">
        <w:rPr>
          <w:sz w:val="12"/>
        </w:rPr>
        <w:t xml:space="preserve">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0D3D12">
        <w:rPr>
          <w:sz w:val="12"/>
        </w:rPr>
        <w:t>It is clear that CCA</w:t>
      </w:r>
      <w:proofErr w:type="gramEnd"/>
      <w:r w:rsidRPr="000D3D12">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0D3D12">
        <w:rPr>
          <w:sz w:val="12"/>
        </w:rPr>
        <w:t>training, but</w:t>
      </w:r>
      <w:proofErr w:type="gramEnd"/>
      <w:r w:rsidRPr="000D3D12">
        <w:rPr>
          <w:sz w:val="12"/>
        </w:rPr>
        <w:t xml:space="preserve">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 xml:space="preserve">there is nothing to dispute </w:t>
      </w:r>
      <w:proofErr w:type="gramStart"/>
      <w:r w:rsidRPr="008B08AC">
        <w:rPr>
          <w:rStyle w:val="Emphasis"/>
          <w:highlight w:val="yellow"/>
        </w:rPr>
        <w:t>that private prisons</w:t>
      </w:r>
      <w:proofErr w:type="gramEnd"/>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0D3D12">
        <w:rPr>
          <w:sz w:val="12"/>
        </w:rPr>
        <w:t>million dollar</w:t>
      </w:r>
      <w:proofErr w:type="gramEnd"/>
      <w:r w:rsidRPr="000D3D12">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34F88889" w14:textId="77777777" w:rsidR="007D6447" w:rsidRDefault="007D6447" w:rsidP="007D6447">
      <w:pPr>
        <w:pStyle w:val="Heading4"/>
      </w:pPr>
      <w:r>
        <w:t>Low wages for prisoners create cycles of recidivism. Fulcher 15</w:t>
      </w:r>
    </w:p>
    <w:p w14:paraId="3D9AB5C1" w14:textId="77777777" w:rsidR="007D6447" w:rsidRPr="000F0E69" w:rsidRDefault="007D6447" w:rsidP="007D6447">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733B799D" w14:textId="77777777" w:rsidR="007D6447" w:rsidRPr="00BC66A8" w:rsidRDefault="007D6447" w:rsidP="007D6447">
      <w:pPr>
        <w:ind w:left="720"/>
        <w:rPr>
          <w:sz w:val="12"/>
        </w:rPr>
      </w:pPr>
      <w:r w:rsidRPr="007358E4">
        <w:rPr>
          <w:rStyle w:val="StyleUnderline"/>
        </w:rPr>
        <w:t xml:space="preserve">B. Reallocate Greater Wealth </w:t>
      </w:r>
      <w:proofErr w:type="gramStart"/>
      <w:r w:rsidRPr="007358E4">
        <w:rPr>
          <w:rStyle w:val="StyleUnderline"/>
        </w:rPr>
        <w:t>To</w:t>
      </w:r>
      <w:proofErr w:type="gramEnd"/>
      <w:r w:rsidRPr="007358E4">
        <w:rPr>
          <w:rStyle w:val="StyleUnderline"/>
        </w:rPr>
        <w:t xml:space="preserve">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4BB56755" w14:textId="77777777" w:rsidR="007D6447" w:rsidRDefault="007D6447" w:rsidP="007D6447">
      <w:pPr>
        <w:pStyle w:val="Heading2"/>
      </w:pPr>
      <w:r>
        <w:t xml:space="preserve">Plan </w:t>
      </w:r>
    </w:p>
    <w:p w14:paraId="094A05EB" w14:textId="77777777" w:rsidR="007D6447" w:rsidRPr="00822A17" w:rsidRDefault="007D6447" w:rsidP="007D6447">
      <w:pPr>
        <w:pStyle w:val="Heading4"/>
      </w:pPr>
      <w:r>
        <w:t xml:space="preserve">Plan: The United States ought to recognize the unconditional right of incarcerated workers to strike. </w:t>
      </w:r>
    </w:p>
    <w:p w14:paraId="77D1BA45" w14:textId="77777777" w:rsidR="007D6447" w:rsidRPr="0044595D" w:rsidRDefault="007D6447" w:rsidP="007D6447">
      <w:pPr>
        <w:pStyle w:val="Heading2"/>
      </w:pPr>
      <w:r>
        <w:t xml:space="preserve">Solvency </w:t>
      </w:r>
    </w:p>
    <w:p w14:paraId="43E3E838" w14:textId="77777777" w:rsidR="007D6447" w:rsidRPr="0079304C" w:rsidRDefault="007D6447" w:rsidP="007D6447">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19508FA0" w14:textId="77777777" w:rsidR="007D6447" w:rsidRPr="0079304C" w:rsidRDefault="007D6447" w:rsidP="007D6447">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42A2BA73" w14:textId="77777777" w:rsidR="007D6447" w:rsidRPr="000D3D12" w:rsidRDefault="007D6447" w:rsidP="007D6447">
      <w:pPr>
        <w:rPr>
          <w:sz w:val="12"/>
        </w:rPr>
      </w:pPr>
      <w:r w:rsidRPr="00A548DC">
        <w:rPr>
          <w:sz w:val="12"/>
        </w:rPr>
        <w:t xml:space="preserve">But </w:t>
      </w:r>
      <w:proofErr w:type="gramStart"/>
      <w:r w:rsidRPr="00A548DC">
        <w:rPr>
          <w:sz w:val="12"/>
        </w:rPr>
        <w:t>in order to</w:t>
      </w:r>
      <w:proofErr w:type="gramEnd"/>
      <w:r w:rsidRPr="00A548DC">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 xml:space="preserve">prison strikes represent an underappreciated aspect of prison life — </w:t>
      </w:r>
      <w:proofErr w:type="gramStart"/>
      <w:r w:rsidRPr="0001047A">
        <w:rPr>
          <w:rStyle w:val="Emphasis"/>
        </w:rPr>
        <w:t>the means by which</w:t>
      </w:r>
      <w:proofErr w:type="gramEnd"/>
      <w:r w:rsidRPr="0001047A">
        <w:rPr>
          <w:rStyle w:val="Emphasis"/>
        </w:rPr>
        <w:t xml:space="preserve">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77D7B8FF" w14:textId="77777777" w:rsidR="007D6447" w:rsidRPr="00D75425" w:rsidRDefault="007D6447" w:rsidP="007D6447">
      <w:pPr>
        <w:pStyle w:val="Heading4"/>
      </w:pPr>
      <w:r>
        <w:t xml:space="preserve">Incarcerated workers are uniquely vulnerable to </w:t>
      </w:r>
      <w:proofErr w:type="gramStart"/>
      <w:r>
        <w:t>exploitation  the</w:t>
      </w:r>
      <w:proofErr w:type="gramEnd"/>
      <w:r>
        <w:t xml:space="preserve"> right to strike is a key weapon in fighting for better conditions</w:t>
      </w:r>
    </w:p>
    <w:p w14:paraId="29E10C12" w14:textId="77777777" w:rsidR="007D6447" w:rsidRDefault="007D6447" w:rsidP="007D6447">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3998C4B7" w14:textId="77777777" w:rsidR="007D6447" w:rsidRPr="002A7C57" w:rsidRDefault="007D6447" w:rsidP="007D6447">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w:t>
      </w:r>
      <w:proofErr w:type="gramStart"/>
      <w:r w:rsidRPr="033DC131">
        <w:rPr>
          <w:rStyle w:val="Emphasis"/>
        </w:rPr>
        <w:t xml:space="preserve">be </w:t>
      </w:r>
      <w:r w:rsidRPr="033DC131">
        <w:rPr>
          <w:rStyle w:val="Emphasis"/>
          <w:highlight w:val="yellow"/>
        </w:rPr>
        <w:t>has</w:t>
      </w:r>
      <w:proofErr w:type="gramEnd"/>
      <w:r w:rsidRPr="033DC131">
        <w:rPr>
          <w:rStyle w:val="Emphasis"/>
          <w:highlight w:val="yellow"/>
        </w:rPr>
        <w:t xml:space="preserve">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xml:space="preserve">, but for prisoners seeking justice, if not freedom, there is </w:t>
      </w:r>
      <w:proofErr w:type="gramStart"/>
      <w:r w:rsidRPr="007976D0">
        <w:rPr>
          <w:rStyle w:val="StyleUnderline"/>
          <w:b/>
          <w:bCs/>
        </w:rPr>
        <w:t>really no</w:t>
      </w:r>
      <w:proofErr w:type="gramEnd"/>
      <w:r w:rsidRPr="007976D0">
        <w:rPr>
          <w:rStyle w:val="StyleUnderline"/>
          <w:b/>
          <w:bCs/>
        </w:rPr>
        <w:t xml:space="preserve">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33DC131">
        <w:rPr>
          <w:sz w:val="12"/>
          <w:szCs w:val="12"/>
        </w:rPr>
        <w:t>a number of</w:t>
      </w:r>
      <w:proofErr w:type="gramEnd"/>
      <w:r w:rsidRPr="033DC131">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w:t>
      </w:r>
      <w:proofErr w:type="gramStart"/>
      <w:r w:rsidRPr="033DC131">
        <w:rPr>
          <w:sz w:val="12"/>
          <w:szCs w:val="12"/>
        </w:rPr>
        <w:t>metric, and</w:t>
      </w:r>
      <w:proofErr w:type="gramEnd"/>
      <w:r w:rsidRPr="033DC131">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34BF6078" w14:textId="77777777" w:rsidR="007D6447" w:rsidRDefault="007D6447" w:rsidP="007D6447">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2B3BD3">
        <w:rPr>
          <w:rStyle w:val="Style13ptBold"/>
        </w:rPr>
        <w:t>Kozlowska 16</w:t>
      </w:r>
      <w:r>
        <w:rPr>
          <w:lang w:val="en-HK"/>
        </w:rPr>
        <w:t xml:space="preserve"> </w:t>
      </w:r>
      <w:r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2B3BD3">
        <w:rPr>
          <w:rStyle w:val="Style13ptBold"/>
        </w:rPr>
        <w:t>massive forced</w:t>
      </w:r>
      <w:proofErr w:type="gramEnd"/>
      <w:r w:rsidRPr="002B3BD3">
        <w:rPr>
          <w:rStyle w:val="Style13ptBold"/>
        </w:rPr>
        <w:t xml:space="preserve"> labor system”. 9-06-2016. Quartz. https://qz.com/777415/an-unprecedented-prison-strike-hopes-to-change-the-fate-of-the-900000-americans-trapped-in-an-exploitative-labor-system/. Accessed 11-1-2021; MJen]</w:t>
      </w:r>
    </w:p>
    <w:p w14:paraId="2CE4BA14" w14:textId="77777777" w:rsidR="007D6447" w:rsidRPr="00822A17" w:rsidRDefault="007D6447" w:rsidP="007D6447">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5DC36CFA" w14:textId="77777777" w:rsidR="007D6447" w:rsidRDefault="007D6447" w:rsidP="007D6447">
      <w:pPr>
        <w:pStyle w:val="Heading2"/>
      </w:pPr>
      <w:r>
        <w:t xml:space="preserve">Framework </w:t>
      </w:r>
    </w:p>
    <w:p w14:paraId="2D389940" w14:textId="77777777" w:rsidR="007D6447" w:rsidRPr="00E27770" w:rsidRDefault="007D6447" w:rsidP="007D6447">
      <w:pPr>
        <w:pStyle w:val="Heading4"/>
        <w:rPr>
          <w:rFonts w:cs="Calibri"/>
        </w:rPr>
      </w:pPr>
      <w:bookmarkStart w:id="0" w:name="_Hlk54560893"/>
      <w:r>
        <w:rPr>
          <w:rFonts w:cs="Calibri"/>
        </w:rPr>
        <w:t>The impact of structural violence cumulatively outweighs – challenging the structures that facilitate inequality is necessary</w:t>
      </w:r>
    </w:p>
    <w:p w14:paraId="6F5BEB56" w14:textId="77777777" w:rsidR="007D6447" w:rsidRPr="00E27770" w:rsidRDefault="007D6447" w:rsidP="007D6447">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34604033" w14:textId="77777777" w:rsidR="007D6447" w:rsidRPr="00324812" w:rsidRDefault="007D6447" w:rsidP="007D6447">
      <w:pPr>
        <w:rPr>
          <w:u w:val="single"/>
        </w:rPr>
      </w:pPr>
      <w:r w:rsidRPr="4A4EEA91">
        <w:rPr>
          <w:sz w:val="14"/>
          <w:szCs w:val="14"/>
        </w:rPr>
        <w:t xml:space="preserve">There are </w:t>
      </w:r>
      <w:proofErr w:type="gramStart"/>
      <w:r w:rsidRPr="4A4EEA91">
        <w:rPr>
          <w:sz w:val="14"/>
          <w:szCs w:val="14"/>
        </w:rPr>
        <w:t>many different kinds of</w:t>
      </w:r>
      <w:proofErr w:type="gramEnd"/>
      <w:r w:rsidRPr="4A4EEA91">
        <w:rPr>
          <w:sz w:val="14"/>
          <w:szCs w:val="14"/>
        </w:rPr>
        <w:t xml:space="preserve">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 xml:space="preserve">blows against </w:t>
      </w:r>
      <w:proofErr w:type="gramStart"/>
      <w:r w:rsidRPr="4A4EEA91">
        <w:rPr>
          <w:rStyle w:val="StyleUnderline"/>
          <w:highlight w:val="yellow"/>
        </w:rPr>
        <w:t>particular bodies</w:t>
      </w:r>
      <w:proofErr w:type="gramEnd"/>
      <w:r w:rsidRPr="4A4EEA91">
        <w:rPr>
          <w:rStyle w:val="StyleUnderline"/>
        </w:rPr>
        <w:t xml:space="preserve"> in particular neighborhoods</w:t>
      </w:r>
      <w:r w:rsidRPr="4A4EEA91">
        <w:rPr>
          <w:sz w:val="14"/>
          <w:szCs w:val="14"/>
        </w:rPr>
        <w:t xml:space="preserve">. This unequal advantage and violence </w:t>
      </w:r>
      <w:proofErr w:type="gramStart"/>
      <w:r w:rsidRPr="4A4EEA91">
        <w:rPr>
          <w:sz w:val="14"/>
          <w:szCs w:val="14"/>
        </w:rPr>
        <w:t>is</w:t>
      </w:r>
      <w:proofErr w:type="gramEnd"/>
      <w:r w:rsidRPr="4A4EEA91">
        <w:rPr>
          <w:sz w:val="14"/>
          <w:szCs w:val="14"/>
        </w:rPr>
        <w:t xml:space="preserve"> built into the very rules that govern our society. In the absence of this violence, large numbers of Americans would be able to live fuller and longer lives. This kind of violence is called </w:t>
      </w:r>
      <w:r w:rsidRPr="4A4EEA91">
        <w:rPr>
          <w:rStyle w:val="Emphasis"/>
          <w:highlight w:val="yellow"/>
        </w:rPr>
        <w:t xml:space="preserve">structural </w:t>
      </w:r>
      <w:proofErr w:type="gramStart"/>
      <w:r w:rsidRPr="4A4EEA91">
        <w:rPr>
          <w:rStyle w:val="Emphasis"/>
          <w:highlight w:val="yellow"/>
        </w:rPr>
        <w:t>violence</w:t>
      </w:r>
      <w:r w:rsidRPr="4A4EEA91">
        <w:rPr>
          <w:rStyle w:val="StyleUnderline"/>
        </w:rPr>
        <w:t>, because</w:t>
      </w:r>
      <w:proofErr w:type="gramEnd"/>
      <w:r w:rsidRPr="4A4EEA91">
        <w:rPr>
          <w:rStyle w:val="StyleUnderline"/>
        </w:rPr>
        <w:t xml:space="preserv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4A4EEA91">
        <w:rPr>
          <w:sz w:val="14"/>
          <w:szCs w:val="14"/>
        </w:rPr>
        <w:t>individuals</w:t>
      </w:r>
      <w:proofErr w:type="gramEnd"/>
      <w:r w:rsidRPr="4A4EEA91">
        <w:rPr>
          <w:sz w:val="14"/>
          <w:szCs w:val="14"/>
        </w:rPr>
        <w:t xml:space="preserve">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4A4EEA91">
        <w:rPr>
          <w:sz w:val="14"/>
          <w:szCs w:val="14"/>
        </w:rPr>
        <w:t>Chicagoans</w:t>
      </w:r>
      <w:proofErr w:type="gramEnd"/>
      <w:r w:rsidRPr="4A4EEA91">
        <w:rPr>
          <w:sz w:val="14"/>
          <w:szCs w:val="14"/>
        </w:rPr>
        <w:t xml:space="preserve">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6B8BA50A" w14:textId="77777777" w:rsidR="007D6447" w:rsidRDefault="007D6447" w:rsidP="007D6447">
      <w:pPr>
        <w:pStyle w:val="Heading3"/>
      </w:pPr>
      <w:r w:rsidRPr="4A4EEA91">
        <w:rPr>
          <w:rFonts w:eastAsia="Calibri" w:cs="Calibri"/>
          <w:b w:val="0"/>
          <w:bCs w:val="0"/>
          <w:sz w:val="44"/>
          <w:szCs w:val="44"/>
        </w:rPr>
        <w:t xml:space="preserve">Underview 1 </w:t>
      </w:r>
    </w:p>
    <w:p w14:paraId="67475988" w14:textId="77777777" w:rsidR="007D6447" w:rsidRDefault="007D6447" w:rsidP="007D6447">
      <w:pPr>
        <w:pStyle w:val="Heading4"/>
      </w:pPr>
      <w:r w:rsidRPr="4A4EEA91">
        <w:rPr>
          <w:rFonts w:eastAsia="Calibri" w:cs="Calibri"/>
        </w:rPr>
        <w:t xml:space="preserve">Scholarly discourse and engagement with politics is key to effective structural reform - critique is insufficient. </w:t>
      </w:r>
    </w:p>
    <w:p w14:paraId="37429BA3" w14:textId="77777777" w:rsidR="007D6447" w:rsidRDefault="007D6447" w:rsidP="007D6447">
      <w:r w:rsidRPr="4A4EEA91">
        <w:rPr>
          <w:rFonts w:ascii="Times New Roman" w:eastAsia="Times New Roman" w:hAnsi="Times New Roman" w:cs="Times New Roman"/>
          <w:b/>
          <w:bCs/>
          <w:sz w:val="26"/>
          <w:szCs w:val="26"/>
        </w:rPr>
        <w:t>Purdy ’20</w:t>
      </w:r>
      <w:r w:rsidRPr="4A4EEA91">
        <w:rPr>
          <w:rFonts w:eastAsia="Calibri"/>
          <w:b/>
          <w:bCs/>
          <w:sz w:val="24"/>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11597EE7" w14:textId="77777777" w:rsidR="007D6447" w:rsidRDefault="007D6447" w:rsidP="007D6447">
      <w:r w:rsidRPr="4A4EEA91">
        <w:rPr>
          <w:rFonts w:ascii="Cambria" w:eastAsia="Cambria" w:hAnsi="Cambria" w:cs="Cambria"/>
          <w:sz w:val="12"/>
          <w:szCs w:val="12"/>
        </w:rPr>
        <w:t xml:space="preserve"> </w:t>
      </w:r>
    </w:p>
    <w:p w14:paraId="316630B8" w14:textId="77777777" w:rsidR="007D6447" w:rsidRDefault="007D6447" w:rsidP="007D6447">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4A4EEA91">
        <w:rPr>
          <w:rFonts w:eastAsia="Calibri"/>
          <w:szCs w:val="22"/>
          <w:u w:val="single"/>
        </w:rPr>
        <w:t>Thus</w:t>
      </w:r>
      <w:proofErr w:type="gramEnd"/>
      <w:r w:rsidRPr="4A4EEA91">
        <w:rPr>
          <w:rFonts w:eastAsia="Calibri"/>
          <w:szCs w:val="22"/>
          <w:u w:val="single"/>
        </w:rPr>
        <w:t xml:space="preserve">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3867E3A7" w14:textId="77777777" w:rsidR="007D6447" w:rsidRDefault="007D6447" w:rsidP="007D6447">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04954B39" w14:textId="77777777" w:rsidR="007D6447" w:rsidRDefault="007D6447" w:rsidP="007D6447">
      <w:r w:rsidRPr="4A4EEA91">
        <w:rPr>
          <w:rFonts w:ascii="Times New Roman" w:eastAsia="Times New Roman" w:hAnsi="Times New Roman" w:cs="Times New Roman"/>
          <w:b/>
          <w:bCs/>
          <w:sz w:val="26"/>
          <w:szCs w:val="26"/>
        </w:rPr>
        <w:t>Delgado ’87</w:t>
      </w:r>
      <w:r w:rsidRPr="4A4EEA91">
        <w:rPr>
          <w:rFonts w:eastAsia="Calibri"/>
          <w:b/>
          <w:bCs/>
          <w:sz w:val="24"/>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6E737D1B" w14:textId="77777777" w:rsidR="007D6447" w:rsidRDefault="007D6447" w:rsidP="007D6447">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5F9365E0" w14:textId="77777777" w:rsidR="007D6447" w:rsidRDefault="007D6447" w:rsidP="007D6447">
      <w:r w:rsidRPr="4A4EEA91">
        <w:rPr>
          <w:rFonts w:eastAsia="Calibri"/>
          <w:b/>
          <w:bCs/>
          <w:szCs w:val="22"/>
          <w:highlight w:val="yellow"/>
          <w:u w:val="single"/>
        </w:rPr>
        <w:t xml:space="preserve">The </w:t>
      </w:r>
      <w:r w:rsidRPr="4A4EEA91">
        <w:rPr>
          <w:rFonts w:eastAsia="Calibri"/>
          <w:sz w:val="12"/>
          <w:szCs w:val="12"/>
        </w:rPr>
        <w:t>CLS</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critique of piecemeal reform is</w:t>
      </w:r>
      <w:r w:rsidRPr="4A4EEA91">
        <w:rPr>
          <w:rFonts w:ascii="Times New Roman" w:eastAsia="Times New Roman" w:hAnsi="Times New Roman" w:cs="Times New Roman"/>
          <w:szCs w:val="22"/>
        </w:rPr>
        <w:t xml:space="preserve"> </w:t>
      </w:r>
      <w:r w:rsidRPr="4A4EEA91">
        <w:rPr>
          <w:rFonts w:eastAsia="Calibri"/>
          <w:sz w:val="12"/>
          <w:szCs w:val="12"/>
        </w:rPr>
        <w:t>familiar</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w:t>
      </w:r>
      <w:proofErr w:type="gramStart"/>
      <w:r w:rsidRPr="4A4EEA91">
        <w:rPr>
          <w:rFonts w:eastAsia="Calibri"/>
          <w:b/>
          <w:bCs/>
          <w:szCs w:val="22"/>
          <w:highlight w:val="yellow"/>
          <w:u w:val="single"/>
        </w:rPr>
        <w:t>imperialistic</w:t>
      </w:r>
      <w:proofErr w:type="gramEnd"/>
      <w:r w:rsidRPr="4A4EEA91">
        <w:rPr>
          <w:rFonts w:eastAsia="Calibri"/>
          <w:b/>
          <w:bCs/>
          <w:szCs w:val="22"/>
          <w:highlight w:val="yellow"/>
          <w:u w:val="single"/>
        </w:rPr>
        <w:t xml:space="preserve"> and wrong.</w:t>
      </w:r>
      <w:r w:rsidRPr="4A4EEA91">
        <w:rPr>
          <w:rFonts w:ascii="Times New Roman" w:eastAsia="Times New Roman" w:hAnsi="Times New Roman" w:cs="Times New Roman"/>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rFonts w:ascii="Times New Roman" w:eastAsia="Times New Roman" w:hAnsi="Times New Roman" w:cs="Times New Roman"/>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proofErr w:type="gramStart"/>
      <w:r w:rsidRPr="4A4EEA91">
        <w:rPr>
          <w:rFonts w:eastAsia="Calibri"/>
          <w:b/>
          <w:bCs/>
          <w:szCs w:val="22"/>
          <w:u w:val="single"/>
        </w:rPr>
        <w:t>a number of</w:t>
      </w:r>
      <w:proofErr w:type="gramEnd"/>
      <w:r w:rsidRPr="4A4EEA91">
        <w:rPr>
          <w:rFonts w:eastAsia="Calibri"/>
          <w:b/>
          <w:bCs/>
          <w:szCs w:val="22"/>
          <w:u w:val="single"/>
        </w:rPr>
        <w:t xml:space="preserve"> </w:t>
      </w:r>
      <w:r w:rsidRPr="4A4EEA91">
        <w:rPr>
          <w:rFonts w:eastAsia="Calibri"/>
          <w:b/>
          <w:bCs/>
          <w:szCs w:val="22"/>
          <w:highlight w:val="yellow"/>
          <w:u w:val="single"/>
        </w:rPr>
        <w:t>poor families warm.</w:t>
      </w:r>
      <w:r w:rsidRPr="4A4EEA91">
        <w:rPr>
          <w:rFonts w:ascii="Times New Roman" w:eastAsia="Times New Roman" w:hAnsi="Times New Roman" w:cs="Times New Roman"/>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It smacks of paternalism to assert that the possibility of revolution later outweighs the certainty of heat </w:t>
      </w:r>
      <w:proofErr w:type="gramStart"/>
      <w:r w:rsidRPr="4A4EEA91">
        <w:rPr>
          <w:rFonts w:eastAsia="Calibri"/>
          <w:b/>
          <w:bCs/>
          <w:szCs w:val="22"/>
          <w:highlight w:val="yellow"/>
          <w:u w:val="single"/>
        </w:rPr>
        <w:t>now</w:t>
      </w:r>
      <w:r w:rsidRPr="4A4EEA91">
        <w:rPr>
          <w:rFonts w:eastAsia="Calibri"/>
          <w:sz w:val="12"/>
          <w:szCs w:val="12"/>
        </w:rPr>
        <w:t>, unless</w:t>
      </w:r>
      <w:proofErr w:type="gramEnd"/>
      <w:r w:rsidRPr="4A4EEA91">
        <w:rPr>
          <w:rFonts w:eastAsia="Calibri"/>
          <w:sz w:val="12"/>
          <w:szCs w:val="12"/>
        </w:rPr>
        <w:t xml:space="preserve"> there is evidence for that possibility</w:t>
      </w:r>
      <w:r w:rsidRPr="4A4EEA91">
        <w:rPr>
          <w:rFonts w:ascii="Times New Roman" w:eastAsia="Times New Roman" w:hAnsi="Times New Roman" w:cs="Times New Roman"/>
          <w:b/>
          <w:bCs/>
          <w:szCs w:val="22"/>
          <w:highlight w:val="yellow"/>
          <w:u w:val="single"/>
        </w:rPr>
        <w:t>.</w:t>
      </w:r>
      <w:r w:rsidRPr="4A4EEA91">
        <w:rPr>
          <w:rFonts w:ascii="Times New Roman" w:eastAsia="Times New Roman" w:hAnsi="Times New Roman" w:cs="Times New Roman"/>
          <w:szCs w:val="22"/>
        </w:rPr>
        <w:t xml:space="preserve"> </w:t>
      </w:r>
      <w:r w:rsidRPr="4A4EEA91">
        <w:rPr>
          <w:rFonts w:eastAsia="Calibri"/>
          <w:sz w:val="12"/>
          <w:szCs w:val="12"/>
        </w:rPr>
        <w:t xml:space="preserve">The Crits do not offer such evidence.  </w:t>
      </w:r>
    </w:p>
    <w:p w14:paraId="34B81FF6" w14:textId="77777777" w:rsidR="007D6447" w:rsidRDefault="007D6447" w:rsidP="007D6447">
      <w:r w:rsidRPr="4A4EEA91">
        <w:rPr>
          <w:rFonts w:eastAsia="Calibri"/>
          <w:sz w:val="12"/>
          <w:szCs w:val="12"/>
        </w:rPr>
        <w:t>Indeed, some</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rFonts w:ascii="Times New Roman" w:eastAsia="Times New Roman" w:hAnsi="Times New Roman" w:cs="Times New Roman"/>
          <w:b/>
          <w:bCs/>
          <w:szCs w:val="22"/>
          <w:highlight w:val="yellow"/>
          <w:u w:val="single"/>
        </w:rPr>
        <w:t xml:space="preserve">. </w:t>
      </w:r>
      <w:r w:rsidRPr="4A4EEA91">
        <w:rPr>
          <w:rFonts w:eastAsia="Calibri"/>
          <w:sz w:val="12"/>
          <w:szCs w:val="12"/>
        </w:rPr>
        <w:t>Not all</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rFonts w:ascii="Times New Roman" w:eastAsia="Times New Roman" w:hAnsi="Times New Roman" w:cs="Times New Roman"/>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sz w:val="24"/>
        </w:rPr>
        <w:t xml:space="preserve"> </w:t>
      </w:r>
    </w:p>
    <w:p w14:paraId="16AEF530" w14:textId="77777777" w:rsidR="007D6447" w:rsidRDefault="007D6447" w:rsidP="007D6447">
      <w:pPr>
        <w:pStyle w:val="Heading4"/>
      </w:pPr>
      <w:r w:rsidRPr="4A4EEA91">
        <w:rPr>
          <w:rFonts w:eastAsia="Calibri" w:cs="Calibri"/>
        </w:rPr>
        <w:t xml:space="preserve">Adopt a hybridizing strategy - exploiting contradictions in hegemonic discourse maintains critical distance while effectively challenging the state. Kapoor ‘08 </w:t>
      </w:r>
    </w:p>
    <w:p w14:paraId="5100FD97" w14:textId="77777777" w:rsidR="007D6447" w:rsidRDefault="007D6447" w:rsidP="007D6447">
      <w:r w:rsidRPr="4A4EEA91">
        <w:rPr>
          <w:rFonts w:ascii="Times New Roman" w:eastAsia="Times New Roman" w:hAnsi="Times New Roman" w:cs="Times New Roman"/>
          <w:b/>
          <w:bCs/>
          <w:sz w:val="26"/>
          <w:szCs w:val="26"/>
        </w:rPr>
        <w:t>Kapoor, 2008</w:t>
      </w:r>
      <w:r w:rsidRPr="4A4EEA91">
        <w:rPr>
          <w:rFonts w:eastAsia="Calibri"/>
          <w:sz w:val="18"/>
          <w:szCs w:val="18"/>
        </w:rPr>
        <w:t xml:space="preserve"> (Ilan, Associate Professor at the Faculty of Environmental Studies, York University, “The Postcolonial Politics of Development,” p. 138-139) </w:t>
      </w:r>
    </w:p>
    <w:p w14:paraId="2E0D6AD0" w14:textId="77777777" w:rsidR="007D6447" w:rsidRDefault="007D6447" w:rsidP="007D6447">
      <w:r w:rsidRPr="4A4EEA91">
        <w:rPr>
          <w:rFonts w:eastAsia="Calibri"/>
          <w:sz w:val="12"/>
          <w:szCs w:val="12"/>
        </w:rPr>
        <w:t xml:space="preserve">There are perhaps several other social movement campaigns that could be cited as examples of </w:t>
      </w:r>
      <w:r w:rsidRPr="4A4EEA91">
        <w:rPr>
          <w:rFonts w:eastAsia="Calibri"/>
          <w:b/>
          <w:bCs/>
          <w:szCs w:val="22"/>
          <w:highlight w:val="yellow"/>
          <w:u w:val="single"/>
        </w:rPr>
        <w:t>a ‘hybridizing strategy’</w:t>
      </w:r>
      <w:r w:rsidRPr="4A4EEA91">
        <w:rPr>
          <w:rFonts w:eastAsia="Calibri"/>
          <w:sz w:val="12"/>
          <w:szCs w:val="12"/>
        </w:rPr>
        <w:t xml:space="preserve">.5 But what emerges as important from the Chipko and NBA campaigns is the way in which they </w:t>
      </w:r>
      <w:r w:rsidRPr="4A4EEA91">
        <w:rPr>
          <w:rFonts w:eastAsia="Calibri"/>
          <w:b/>
          <w:bCs/>
          <w:szCs w:val="22"/>
          <w:highlight w:val="yellow"/>
          <w:u w:val="single"/>
        </w:rPr>
        <w:t xml:space="preserve">treat </w:t>
      </w:r>
      <w:r w:rsidRPr="4A4EEA91">
        <w:rPr>
          <w:rFonts w:eastAsia="Calibri"/>
          <w:sz w:val="12"/>
          <w:szCs w:val="12"/>
        </w:rPr>
        <w:t>laws and</w:t>
      </w:r>
      <w:r w:rsidRPr="4A4EEA91">
        <w:rPr>
          <w:rFonts w:eastAsia="Calibri"/>
          <w:b/>
          <w:bCs/>
          <w:szCs w:val="22"/>
          <w:highlight w:val="yellow"/>
          <w:u w:val="single"/>
        </w:rPr>
        <w:t xml:space="preserve"> policies</w:t>
      </w:r>
      <w:r w:rsidRPr="4A4EEA91">
        <w:rPr>
          <w:rFonts w:eastAsia="Calibri"/>
          <w:sz w:val="12"/>
          <w:szCs w:val="12"/>
        </w:rPr>
        <w:t xml:space="preserve">, institutional practices, </w:t>
      </w:r>
      <w:r w:rsidRPr="4A4EEA91">
        <w:rPr>
          <w:rFonts w:eastAsia="Calibri"/>
          <w:b/>
          <w:bCs/>
          <w:szCs w:val="22"/>
          <w:highlight w:val="yellow"/>
          <w:u w:val="single"/>
        </w:rPr>
        <w:t xml:space="preserve">and ideological apparatuses as </w:t>
      </w:r>
      <w:r w:rsidRPr="4A4EEA91">
        <w:rPr>
          <w:rFonts w:ascii="Times New Roman" w:eastAsia="Times New Roman" w:hAnsi="Times New Roman" w:cs="Times New Roman"/>
          <w:b/>
          <w:bCs/>
          <w:szCs w:val="22"/>
          <w:highlight w:val="yellow"/>
          <w:u w:val="single"/>
        </w:rPr>
        <w:t>deconstructible</w:t>
      </w:r>
      <w:r w:rsidRPr="4A4EEA91">
        <w:rPr>
          <w:rFonts w:ascii="Cambria" w:eastAsia="Cambria" w:hAnsi="Cambria" w:cs="Cambria"/>
          <w:szCs w:val="22"/>
          <w:u w:val="single"/>
        </w:rPr>
        <w:t>.</w:t>
      </w:r>
      <w:r w:rsidRPr="4A4EEA91">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4A4EEA91">
        <w:rPr>
          <w:rFonts w:eastAsia="Calibri"/>
          <w:sz w:val="12"/>
          <w:szCs w:val="12"/>
        </w:rPr>
        <w:t>bastard</w:t>
      </w:r>
      <w:proofErr w:type="gramEnd"/>
      <w:r w:rsidRPr="4A4EEA91">
        <w:rPr>
          <w:rFonts w:eastAsia="Calibri"/>
          <w:sz w:val="12"/>
          <w:szCs w:val="12"/>
        </w:rPr>
        <w:t>. While speaking truth to power, a</w:t>
      </w:r>
      <w:r w:rsidRPr="4A4EEA91">
        <w:rPr>
          <w:rFonts w:eastAsia="Calibri"/>
          <w:b/>
          <w:bCs/>
          <w:szCs w:val="22"/>
          <w:highlight w:val="yellow"/>
          <w:u w:val="single"/>
        </w:rPr>
        <w:t xml:space="preserve"> hybridizing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sz w:val="12"/>
          <w:szCs w:val="12"/>
        </w:rPr>
        <w:t>also</w:t>
      </w:r>
      <w:r w:rsidRPr="4A4EEA91">
        <w:rPr>
          <w:rFonts w:ascii="Cambria" w:eastAsia="Cambria" w:hAnsi="Cambria" w:cs="Cambria"/>
          <w:szCs w:val="22"/>
          <w:u w:val="single"/>
        </w:rPr>
        <w:t xml:space="preserve"> </w:t>
      </w:r>
      <w:r w:rsidRPr="4A4EEA91">
        <w:rPr>
          <w:rFonts w:eastAsia="Calibri"/>
          <w:b/>
          <w:bCs/>
          <w:szCs w:val="22"/>
          <w:highlight w:val="yellow"/>
          <w:u w:val="single"/>
        </w:rPr>
        <w:t>exploits the instabilities of power</w:t>
      </w:r>
      <w:r w:rsidRPr="4A4EEA91">
        <w:rPr>
          <w:rFonts w:eastAsia="Calibri"/>
          <w:sz w:val="12"/>
          <w:szCs w:val="12"/>
        </w:rPr>
        <w:t xml:space="preserve">. In part, this involves showing up and taking advantage of the equivocations of power — conflicting laws, contradictory policies, unfulfilled promises. A lot </w:t>
      </w:r>
      <w:proofErr w:type="gramStart"/>
      <w:r w:rsidRPr="4A4EEA91">
        <w:rPr>
          <w:rFonts w:eastAsia="Calibri"/>
          <w:sz w:val="12"/>
          <w:szCs w:val="12"/>
        </w:rPr>
        <w:t>has to</w:t>
      </w:r>
      <w:proofErr w:type="gramEnd"/>
      <w:r w:rsidRPr="4A4EEA91">
        <w:rPr>
          <w:rFonts w:eastAsia="Calibri"/>
          <w:sz w:val="12"/>
          <w:szCs w:val="12"/>
        </w:rPr>
        <w:t xml:space="preserve"> do here with </w:t>
      </w:r>
      <w:r w:rsidRPr="4A4EEA91">
        <w:rPr>
          <w:rFonts w:eastAsia="Calibri"/>
          <w:b/>
          <w:bCs/>
          <w:szCs w:val="22"/>
          <w:highlight w:val="yellow"/>
          <w:u w:val="single"/>
        </w:rPr>
        <w:t xml:space="preserve">publicly shaming the hegemon, forcing it to </w:t>
      </w:r>
      <w:r w:rsidRPr="4A4EEA91">
        <w:rPr>
          <w:rFonts w:eastAsia="Calibri"/>
          <w:sz w:val="12"/>
          <w:szCs w:val="12"/>
        </w:rPr>
        <w:t>remedy injustices and</w:t>
      </w:r>
      <w:r w:rsidRPr="4A4EEA91">
        <w:rPr>
          <w:rFonts w:eastAsia="Calibri"/>
          <w:b/>
          <w:bCs/>
          <w:szCs w:val="22"/>
          <w:highlight w:val="yellow"/>
          <w:u w:val="single"/>
        </w:rPr>
        <w:t xml:space="preserve"> live up to stated commitments </w:t>
      </w:r>
      <w:r w:rsidRPr="4A4EEA91">
        <w:rPr>
          <w:rFonts w:eastAsia="Calibri"/>
          <w:sz w:val="12"/>
          <w:szCs w:val="12"/>
        </w:rPr>
        <w:t>in a more accountable and transparent manner. And, in part,</w:t>
      </w:r>
      <w:r w:rsidRPr="4A4EEA91">
        <w:rPr>
          <w:rFonts w:eastAsia="Calibri"/>
          <w:b/>
          <w:bCs/>
          <w:szCs w:val="22"/>
          <w:highlight w:val="yellow"/>
          <w:u w:val="single"/>
        </w:rPr>
        <w:t xml:space="preserve"> this involves </w:t>
      </w:r>
      <w:r w:rsidRPr="4A4EEA91">
        <w:rPr>
          <w:rFonts w:eastAsia="Calibri"/>
          <w:sz w:val="12"/>
          <w:szCs w:val="12"/>
        </w:rPr>
        <w:t>nurturing or</w:t>
      </w:r>
      <w:r w:rsidRPr="4A4EEA91">
        <w:rPr>
          <w:rFonts w:eastAsia="Calibri"/>
          <w:b/>
          <w:bCs/>
          <w:szCs w:val="22"/>
          <w:highlight w:val="yellow"/>
          <w:u w:val="single"/>
        </w:rPr>
        <w:t xml:space="preserve"> manipulating the splits and strains within institutions. Such maneuvering can take the form of cultivating allies</w:t>
      </w:r>
      <w:r w:rsidRPr="4A4EEA91">
        <w:rPr>
          <w:rFonts w:eastAsia="Calibri"/>
          <w:sz w:val="12"/>
          <w:szCs w:val="12"/>
        </w:rPr>
        <w:t>, forging alliances, or throwing doubt on prevailing orthodoxy. Note, lastly, the way in which a</w:t>
      </w:r>
      <w:r w:rsidRPr="4A4EEA91">
        <w:rPr>
          <w:rFonts w:ascii="Cambria" w:eastAsia="Cambria" w:hAnsi="Cambria" w:cs="Cambria"/>
          <w:szCs w:val="22"/>
          <w:u w:val="single"/>
        </w:rPr>
        <w:t xml:space="preserve"> </w:t>
      </w:r>
      <w:r w:rsidRPr="4A4EEA91">
        <w:rPr>
          <w:rFonts w:eastAsia="Calibri"/>
          <w:b/>
          <w:bCs/>
          <w:szCs w:val="22"/>
          <w:highlight w:val="yellow"/>
          <w:u w:val="single"/>
        </w:rPr>
        <w:t>hybridizing</w:t>
      </w:r>
      <w:r w:rsidRPr="4A4EEA91">
        <w:rPr>
          <w:rFonts w:ascii="Cambria" w:eastAsia="Cambria" w:hAnsi="Cambria" w:cs="Cambria"/>
          <w:szCs w:val="22"/>
          <w:u w:val="single"/>
        </w:rPr>
        <w:t xml:space="preserve">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b/>
          <w:bCs/>
          <w:szCs w:val="22"/>
          <w:highlight w:val="yellow"/>
          <w:u w:val="single"/>
        </w:rPr>
        <w:t>works with the dominant discourse</w:t>
      </w:r>
      <w:r w:rsidRPr="4A4EEA91">
        <w:rPr>
          <w:rFonts w:eastAsia="Calibri"/>
          <w:sz w:val="12"/>
          <w:szCs w:val="12"/>
        </w:rPr>
        <w:t xml:space="preserve">. This reflects the </w:t>
      </w:r>
      <w:r w:rsidRPr="4A4EEA91">
        <w:rPr>
          <w:rFonts w:ascii="Times New Roman" w:eastAsia="Times New Roman" w:hAnsi="Times New Roman" w:cs="Times New Roman"/>
          <w:sz w:val="12"/>
          <w:szCs w:val="12"/>
        </w:rPr>
        <w:t>negotiative</w:t>
      </w:r>
      <w:r w:rsidRPr="4A4EEA91">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when you speak their language and appeal to their own ethical horizons, </w:t>
      </w:r>
      <w:r w:rsidRPr="4A4EEA91">
        <w:rPr>
          <w:rFonts w:eastAsia="Calibri"/>
          <w:sz w:val="12"/>
          <w:szCs w:val="12"/>
        </w:rPr>
        <w:t xml:space="preserve">you are building a modicum of common ground. It is for this reason also that </w:t>
      </w:r>
      <w:r w:rsidRPr="4A4EEA91">
        <w:rPr>
          <w:rFonts w:eastAsia="Calibri"/>
          <w:b/>
          <w:bCs/>
          <w:szCs w:val="22"/>
          <w:highlight w:val="yellow"/>
          <w:u w:val="single"/>
        </w:rPr>
        <w:t>the master cannot easily dismiss or crush you.</w:t>
      </w:r>
      <w:r w:rsidRPr="4A4EEA91">
        <w:rPr>
          <w:rFonts w:ascii="Cambria" w:eastAsia="Cambria" w:hAnsi="Cambria" w:cs="Cambria"/>
          <w:szCs w:val="22"/>
          <w:u w:val="single"/>
        </w:rPr>
        <w:t xml:space="preserve"> </w:t>
      </w:r>
      <w:r w:rsidRPr="4A4EEA91">
        <w:rPr>
          <w:rFonts w:eastAsia="Calibri"/>
          <w:sz w:val="12"/>
          <w:szCs w:val="12"/>
        </w:rPr>
        <w:t>Observing his rules and</w:t>
      </w:r>
      <w:r w:rsidRPr="4A4EEA91">
        <w:rPr>
          <w:rFonts w:ascii="Cambria" w:eastAsia="Cambria" w:hAnsi="Cambria" w:cs="Cambria"/>
          <w:szCs w:val="22"/>
          <w:u w:val="single"/>
        </w:rPr>
        <w:t xml:space="preserve"> </w:t>
      </w:r>
      <w:r w:rsidRPr="4A4EEA91">
        <w:rPr>
          <w:rFonts w:eastAsia="Calibri"/>
          <w:b/>
          <w:bCs/>
          <w:szCs w:val="22"/>
          <w:highlight w:val="yellow"/>
          <w:u w:val="single"/>
        </w:rPr>
        <w:t>playing his game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makes it difficult for him not to </w:t>
      </w:r>
      <w:r w:rsidRPr="4A4EEA91">
        <w:rPr>
          <w:rFonts w:eastAsia="Calibri"/>
          <w:sz w:val="12"/>
          <w:szCs w:val="12"/>
        </w:rPr>
        <w:t>take you seriously or</w:t>
      </w:r>
      <w:r w:rsidRPr="4A4EEA91">
        <w:rPr>
          <w:rFonts w:eastAsia="Calibri"/>
          <w:b/>
          <w:bCs/>
          <w:szCs w:val="22"/>
          <w:highlight w:val="yellow"/>
          <w:u w:val="single"/>
        </w:rPr>
        <w:t xml:space="preserve"> grant </w:t>
      </w:r>
      <w:r w:rsidRPr="4A4EEA91">
        <w:rPr>
          <w:rFonts w:eastAsia="Calibri"/>
          <w:sz w:val="12"/>
          <w:szCs w:val="12"/>
        </w:rPr>
        <w:t>you</w:t>
      </w:r>
      <w:r w:rsidRPr="4A4EEA91">
        <w:rPr>
          <w:rFonts w:eastAsia="Calibri"/>
          <w:b/>
          <w:bCs/>
          <w:szCs w:val="22"/>
          <w:highlight w:val="yellow"/>
          <w:u w:val="single"/>
        </w:rPr>
        <w:t xml:space="preserve"> a certain legitimacy</w:t>
      </w:r>
      <w:r w:rsidRPr="4A4EEA91">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4A4EEA91">
        <w:rPr>
          <w:rFonts w:eastAsia="Calibri"/>
          <w:sz w:val="12"/>
          <w:szCs w:val="12"/>
        </w:rPr>
        <w:t>i.e.</w:t>
      </w:r>
      <w:proofErr w:type="gramEnd"/>
      <w:r w:rsidRPr="4A4EEA91">
        <w:rPr>
          <w:rFonts w:eastAsia="Calibri"/>
          <w:sz w:val="12"/>
          <w:szCs w:val="12"/>
        </w:rPr>
        <w:t xml:space="preserve"> Gandhi) — made it difficult for the state to quash them or deflect their claims. </w:t>
      </w:r>
    </w:p>
    <w:p w14:paraId="53C7890D" w14:textId="77777777" w:rsidR="007D6447" w:rsidRDefault="007D6447" w:rsidP="007D6447">
      <w:pPr>
        <w:pStyle w:val="Heading4"/>
      </w:pPr>
      <w:r w:rsidRPr="4A4EEA91">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28E1893F" w14:textId="77777777" w:rsidR="007D6447" w:rsidRDefault="007D6447" w:rsidP="007D6447">
      <w:r w:rsidRPr="4A4EEA91">
        <w:rPr>
          <w:rFonts w:ascii="Times New Roman" w:eastAsia="Times New Roman" w:hAnsi="Times New Roman" w:cs="Times New Roman"/>
          <w:b/>
          <w:bCs/>
          <w:sz w:val="26"/>
          <w:szCs w:val="26"/>
        </w:rPr>
        <w:t>Zannoti ’13</w:t>
      </w:r>
      <w:r w:rsidRPr="4A4EEA91">
        <w:rPr>
          <w:rFonts w:eastAsia="Calibri"/>
          <w:b/>
          <w:bCs/>
          <w:sz w:val="24"/>
        </w:rPr>
        <w:t xml:space="preserve"> - </w:t>
      </w:r>
      <w:r w:rsidRPr="4A4EEA91">
        <w:rPr>
          <w:rFonts w:ascii="Times New Roman" w:eastAsia="Times New Roman" w:hAnsi="Times New Roman" w:cs="Times New Roman"/>
          <w:sz w:val="18"/>
          <w:szCs w:val="18"/>
        </w:rPr>
        <w:t>Zannoti</w:t>
      </w:r>
      <w:r w:rsidRPr="4A4EEA91">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6F5B0156" w14:textId="77777777" w:rsidR="007D6447" w:rsidRDefault="007D6447" w:rsidP="007D6447">
      <w:r w:rsidRPr="4A4EEA91">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4A4EEA91">
        <w:rPr>
          <w:rFonts w:eastAsia="Calibri"/>
          <w:b/>
          <w:bCs/>
          <w:szCs w:val="22"/>
          <w:highlight w:val="yellow"/>
          <w:u w:val="single"/>
        </w:rPr>
        <w:t xml:space="preserve"> Options for resistance to governmental scripts are not limited to ‘‘rejection,’’ ‘‘revolution,’’ or ‘‘dispossession’’ to regain </w:t>
      </w:r>
      <w:r w:rsidRPr="4A4EEA91">
        <w:rPr>
          <w:rFonts w:eastAsia="Calibri"/>
          <w:sz w:val="12"/>
          <w:szCs w:val="12"/>
        </w:rPr>
        <w:t>a pristine ‘‘freedom from all constraints’’ or</w:t>
      </w:r>
      <w:r w:rsidRPr="4A4EEA91">
        <w:rPr>
          <w:rFonts w:eastAsia="Calibri"/>
          <w:b/>
          <w:bCs/>
          <w:szCs w:val="22"/>
          <w:highlight w:val="yellow"/>
          <w:u w:val="single"/>
        </w:rPr>
        <w:t xml:space="preserve"> an immanent ideal social order. It is found </w:t>
      </w:r>
      <w:r w:rsidRPr="4A4EEA91">
        <w:rPr>
          <w:rFonts w:eastAsia="Calibri"/>
          <w:sz w:val="12"/>
          <w:szCs w:val="12"/>
        </w:rPr>
        <w:t>instead</w:t>
      </w:r>
      <w:r w:rsidRPr="4A4EEA91">
        <w:rPr>
          <w:rFonts w:eastAsia="Calibri"/>
          <w:b/>
          <w:bCs/>
          <w:szCs w:val="22"/>
          <w:highlight w:val="yellow"/>
          <w:u w:val="single"/>
        </w:rPr>
        <w:t xml:space="preserve"> in </w:t>
      </w:r>
      <w:r w:rsidRPr="4A4EEA91">
        <w:rPr>
          <w:rFonts w:eastAsia="Calibri"/>
          <w:sz w:val="12"/>
          <w:szCs w:val="12"/>
        </w:rPr>
        <w:t>multifarious and contingent</w:t>
      </w:r>
      <w:r w:rsidRPr="4A4EEA91">
        <w:rPr>
          <w:rFonts w:eastAsia="Calibri"/>
          <w:b/>
          <w:bCs/>
          <w:szCs w:val="22"/>
          <w:highlight w:val="yellow"/>
          <w:u w:val="single"/>
        </w:rPr>
        <w:t xml:space="preserve"> struggles </w:t>
      </w:r>
      <w:r w:rsidRPr="4A4EEA91">
        <w:rPr>
          <w:rFonts w:eastAsia="Calibri"/>
          <w:sz w:val="12"/>
          <w:szCs w:val="12"/>
        </w:rPr>
        <w:t>that are</w:t>
      </w:r>
      <w:r w:rsidRPr="4A4EEA91">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4A4EEA91">
        <w:rPr>
          <w:rFonts w:eastAsia="Calibri"/>
          <w:sz w:val="12"/>
          <w:szCs w:val="12"/>
        </w:rPr>
        <w:t>of the complexities</w:t>
      </w:r>
      <w:r w:rsidRPr="4A4EEA91">
        <w:rPr>
          <w:rFonts w:eastAsia="Calibri"/>
          <w:b/>
          <w:bCs/>
          <w:szCs w:val="22"/>
          <w:highlight w:val="yellow"/>
          <w:u w:val="single"/>
        </w:rPr>
        <w:t xml:space="preserve"> of liberal political rationalities and </w:t>
      </w:r>
      <w:r w:rsidRPr="4A4EEA91">
        <w:rPr>
          <w:rFonts w:eastAsia="Calibri"/>
          <w:sz w:val="12"/>
          <w:szCs w:val="12"/>
        </w:rPr>
        <w:t>of their interactions with non-liberal political players and</w:t>
      </w:r>
      <w:r w:rsidRPr="4A4EEA91">
        <w:rPr>
          <w:rFonts w:eastAsia="Calibri"/>
          <w:b/>
          <w:bCs/>
          <w:szCs w:val="22"/>
          <w:highlight w:val="yellow"/>
          <w:u w:val="single"/>
        </w:rPr>
        <w:t xml:space="preserve"> nurtures a radical skepticism about identifying universally good or bad actors or abstract solutions to political problems. </w:t>
      </w:r>
      <w:r w:rsidRPr="4A4EEA91">
        <w:rPr>
          <w:rFonts w:eastAsia="Calibri"/>
          <w:sz w:val="12"/>
          <w:szCs w:val="12"/>
        </w:rPr>
        <w:t>International power interacts in complex ways with diverse political spaces and within these spaces it is appropriated, hybridized, redescribed, hijacked, and tinkered with.</w:t>
      </w:r>
      <w:r w:rsidRPr="4A4EEA91">
        <w:rPr>
          <w:rFonts w:eastAsia="Calibri"/>
          <w:b/>
          <w:bCs/>
          <w:szCs w:val="22"/>
          <w:highlight w:val="yellow"/>
          <w:u w:val="single"/>
        </w:rPr>
        <w:t xml:space="preserve"> Governmentality as a heuristic focuses on performing complex diagnostics of events. </w:t>
      </w:r>
      <w:r w:rsidRPr="4A4EEA91">
        <w:rPr>
          <w:rFonts w:eastAsia="Calibri"/>
          <w:sz w:val="12"/>
          <w:szCs w:val="12"/>
        </w:rPr>
        <w:t xml:space="preserve">It invites historically situated explorations and careful differentiations rather than overarching </w:t>
      </w:r>
      <w:r w:rsidRPr="4A4EEA91">
        <w:rPr>
          <w:rFonts w:ascii="Times New Roman" w:eastAsia="Times New Roman" w:hAnsi="Times New Roman" w:cs="Times New Roman"/>
          <w:sz w:val="12"/>
          <w:szCs w:val="12"/>
        </w:rPr>
        <w:t>demonizations</w:t>
      </w:r>
      <w:r w:rsidRPr="4A4EEA91">
        <w:rPr>
          <w:rFonts w:eastAsia="Calibri"/>
          <w:sz w:val="12"/>
          <w:szCs w:val="12"/>
        </w:rPr>
        <w:t xml:space="preserve"> of ‘‘power,’’ </w:t>
      </w:r>
      <w:r w:rsidRPr="4A4EEA91">
        <w:rPr>
          <w:rFonts w:ascii="Times New Roman" w:eastAsia="Times New Roman" w:hAnsi="Times New Roman" w:cs="Times New Roman"/>
          <w:sz w:val="12"/>
          <w:szCs w:val="12"/>
        </w:rPr>
        <w:t>romanticizations</w:t>
      </w:r>
      <w:r w:rsidRPr="4A4EEA91">
        <w:rPr>
          <w:rFonts w:eastAsia="Calibri"/>
          <w:sz w:val="12"/>
          <w:szCs w:val="12"/>
        </w:rPr>
        <w:t xml:space="preserve"> of the ‘‘rebel’’ or the ‘‘the local.</w:t>
      </w:r>
      <w:r w:rsidRPr="4A4EEA91">
        <w:rPr>
          <w:rFonts w:ascii="Cambria" w:eastAsia="Cambria" w:hAnsi="Cambria" w:cs="Cambria"/>
          <w:b/>
          <w:bCs/>
          <w:szCs w:val="22"/>
          <w:highlight w:val="yellow"/>
          <w:u w:val="single"/>
        </w:rPr>
        <w:t xml:space="preserve">’’ </w:t>
      </w:r>
      <w:r w:rsidRPr="4A4EEA91">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4A4EEA91">
        <w:rPr>
          <w:rFonts w:eastAsia="Calibri"/>
          <w:b/>
          <w:bCs/>
          <w:szCs w:val="22"/>
          <w:highlight w:val="yellow"/>
          <w:u w:val="single"/>
        </w:rPr>
        <w:t xml:space="preserve"> These alternative formulations </w:t>
      </w:r>
      <w:r w:rsidRPr="4A4EEA91">
        <w:rPr>
          <w:rFonts w:eastAsia="Calibri"/>
          <w:sz w:val="12"/>
          <w:szCs w:val="12"/>
        </w:rPr>
        <w:t>also</w:t>
      </w:r>
      <w:r w:rsidRPr="4A4EEA91">
        <w:rPr>
          <w:rFonts w:eastAsia="Calibri"/>
          <w:b/>
          <w:bCs/>
          <w:szCs w:val="22"/>
          <w:highlight w:val="yellow"/>
          <w:u w:val="single"/>
        </w:rPr>
        <w:t xml:space="preserve"> foster an ethics of political engagement, </w:t>
      </w:r>
      <w:r w:rsidRPr="4A4EEA91">
        <w:rPr>
          <w:rFonts w:eastAsia="Calibri"/>
          <w:sz w:val="12"/>
          <w:szCs w:val="12"/>
        </w:rPr>
        <w:t>to be continuously taken up through plural and uncertain practices,</w:t>
      </w:r>
      <w:r w:rsidRPr="4A4EEA91">
        <w:rPr>
          <w:rFonts w:eastAsia="Calibri"/>
          <w:b/>
          <w:bCs/>
          <w:szCs w:val="22"/>
          <w:highlight w:val="yellow"/>
          <w:u w:val="single"/>
        </w:rPr>
        <w:t xml:space="preserve"> that demand continuous attention to ‘‘what happens’’ instead of fixations on ‘‘what ought to be.’’</w:t>
      </w:r>
      <w:r w:rsidRPr="4A4EEA91">
        <w:rPr>
          <w:rFonts w:eastAsia="Calibri"/>
          <w:sz w:val="12"/>
          <w:szCs w:val="12"/>
        </w:rPr>
        <w:t>83</w:t>
      </w:r>
      <w:r w:rsidRPr="4A4EEA91">
        <w:rPr>
          <w:rFonts w:eastAsia="Calibri"/>
          <w:b/>
          <w:bCs/>
          <w:szCs w:val="22"/>
          <w:highlight w:val="yellow"/>
          <w:u w:val="single"/>
        </w:rPr>
        <w:t xml:space="preserve"> Such ethics of engagement would not await the revolution to come </w:t>
      </w:r>
      <w:r w:rsidRPr="4A4EEA91">
        <w:rPr>
          <w:rFonts w:eastAsia="Calibri"/>
          <w:sz w:val="12"/>
          <w:szCs w:val="12"/>
        </w:rPr>
        <w:t>or hope for a pristine ‘‘freedom’’ to be regained</w:t>
      </w:r>
      <w:r w:rsidRPr="4A4EEA91">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4A4EEA91">
        <w:rPr>
          <w:rFonts w:eastAsia="Calibri"/>
          <w:sz w:val="12"/>
          <w:szCs w:val="12"/>
        </w:rPr>
        <w:t xml:space="preserve">To conclude with a famous phrase by Michel Foucault ‘‘my point is not that everything is bad, but that everything is dangerous, which is not </w:t>
      </w:r>
      <w:proofErr w:type="gramStart"/>
      <w:r w:rsidRPr="4A4EEA91">
        <w:rPr>
          <w:rFonts w:eastAsia="Calibri"/>
          <w:sz w:val="12"/>
          <w:szCs w:val="12"/>
        </w:rPr>
        <w:t>exactly the same</w:t>
      </w:r>
      <w:proofErr w:type="gramEnd"/>
      <w:r w:rsidRPr="4A4EEA91">
        <w:rPr>
          <w:rFonts w:eastAsia="Calibri"/>
          <w:sz w:val="12"/>
          <w:szCs w:val="12"/>
        </w:rPr>
        <w:t xml:space="preserve"> as bad. If everything is dangerous, then we always have something to do. </w:t>
      </w:r>
      <w:proofErr w:type="gramStart"/>
      <w:r w:rsidRPr="4A4EEA91">
        <w:rPr>
          <w:rFonts w:ascii="Times New Roman" w:eastAsia="Times New Roman" w:hAnsi="Times New Roman" w:cs="Times New Roman"/>
          <w:sz w:val="12"/>
          <w:szCs w:val="12"/>
        </w:rPr>
        <w:t>So</w:t>
      </w:r>
      <w:proofErr w:type="gramEnd"/>
      <w:r w:rsidRPr="4A4EEA91">
        <w:rPr>
          <w:rFonts w:eastAsia="Calibri"/>
          <w:sz w:val="12"/>
          <w:szCs w:val="12"/>
        </w:rPr>
        <w:t xml:space="preserve"> my position leads not to apathy but to hyper- and pessimistic activism. </w:t>
      </w:r>
    </w:p>
    <w:p w14:paraId="114F3D13" w14:textId="77777777" w:rsidR="007D6447" w:rsidRDefault="007D6447" w:rsidP="007D6447">
      <w:r w:rsidRPr="4A4EEA91">
        <w:rPr>
          <w:rFonts w:eastAsia="Calibri"/>
          <w:sz w:val="24"/>
        </w:rPr>
        <w:t xml:space="preserve"> </w:t>
      </w:r>
    </w:p>
    <w:p w14:paraId="27E6CD0F" w14:textId="77777777" w:rsidR="007D6447" w:rsidRDefault="007D6447" w:rsidP="007D6447">
      <w:pPr>
        <w:pStyle w:val="Heading3"/>
      </w:pPr>
      <w:r w:rsidRPr="4A4EEA91">
        <w:rPr>
          <w:rFonts w:eastAsia="Calibri" w:cs="Calibri"/>
          <w:sz w:val="44"/>
          <w:szCs w:val="44"/>
        </w:rPr>
        <w:t xml:space="preserve">Underview 2 </w:t>
      </w:r>
    </w:p>
    <w:p w14:paraId="5C55730B" w14:textId="77777777" w:rsidR="007D6447" w:rsidRDefault="007D6447" w:rsidP="007D6447">
      <w:pPr>
        <w:pStyle w:val="Heading4"/>
      </w:pPr>
      <w:r w:rsidRPr="4A4EEA91">
        <w:rPr>
          <w:rFonts w:eastAsia="Calibri" w:cs="Calibri"/>
        </w:rPr>
        <w:t xml:space="preserve">Their disads will surely be ridiculous. </w:t>
      </w:r>
    </w:p>
    <w:p w14:paraId="552B487C" w14:textId="77777777" w:rsidR="007D6447" w:rsidRDefault="007D6447" w:rsidP="007D6447">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78888E91" w14:textId="77777777" w:rsidR="007D6447" w:rsidRDefault="007D6447" w:rsidP="007D6447">
      <w:pPr>
        <w:pStyle w:val="Heading4"/>
      </w:pPr>
      <w:r w:rsidRPr="4A4EEA91">
        <w:rPr>
          <w:rFonts w:eastAsia="Calibri" w:cs="Calibri"/>
        </w:rPr>
        <w:t xml:space="preserve">(B) Compound Probability - Multiplied probabilities of long link chains have negligible net probabilities. This is the slippery slope fallacy. </w:t>
      </w:r>
    </w:p>
    <w:p w14:paraId="29D2427E" w14:textId="77777777" w:rsidR="007D6447" w:rsidRDefault="007D6447" w:rsidP="007D6447">
      <w:pPr>
        <w:pStyle w:val="Heading4"/>
      </w:pPr>
      <w:r w:rsidRPr="4A4EEA91">
        <w:rPr>
          <w:rFonts w:eastAsia="Calibri" w:cs="Calibri"/>
        </w:rPr>
        <w:t xml:space="preserve">(C) Causal Direction - They will say the fractional probability of a huge impact still has a </w:t>
      </w:r>
      <w:proofErr w:type="gramStart"/>
      <w:r w:rsidRPr="4A4EEA91">
        <w:rPr>
          <w:rFonts w:eastAsia="Calibri" w:cs="Calibri"/>
        </w:rPr>
        <w:t>large expected</w:t>
      </w:r>
      <w:proofErr w:type="gramEnd"/>
      <w:r w:rsidRPr="4A4EEA91">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024DB252" w14:textId="77777777" w:rsidR="007D6447" w:rsidRDefault="007D6447" w:rsidP="007D6447">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4A4EEA91">
        <w:rPr>
          <w:rFonts w:eastAsia="Calibri" w:cs="Calibri"/>
        </w:rPr>
        <w:t>e.g.</w:t>
      </w:r>
      <w:proofErr w:type="gramEnd"/>
      <w:r w:rsidRPr="4A4EEA91">
        <w:rPr>
          <w:rFonts w:eastAsia="Calibri" w:cs="Calibri"/>
        </w:rPr>
        <w:t xml:space="preserve"> leaders backing down during the Cuban Missile Crisis. </w:t>
      </w:r>
    </w:p>
    <w:p w14:paraId="79BE9F65" w14:textId="77777777" w:rsidR="007D6447" w:rsidRDefault="007D6447" w:rsidP="007D6447">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72628C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64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447"/>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977ACE"/>
  <w14:defaultImageDpi w14:val="300"/>
  <w15:docId w15:val="{638309F2-3EB3-7642-BCBA-512287AAC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64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64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64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D64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D64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64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6447"/>
  </w:style>
  <w:style w:type="character" w:customStyle="1" w:styleId="Heading1Char">
    <w:name w:val="Heading 1 Char"/>
    <w:aliases w:val="Pocket Char"/>
    <w:basedOn w:val="DefaultParagraphFont"/>
    <w:link w:val="Heading1"/>
    <w:uiPriority w:val="9"/>
    <w:rsid w:val="007D64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644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D644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D64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6447"/>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7D644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7D64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644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D6447"/>
    <w:rPr>
      <w:color w:val="auto"/>
      <w:u w:val="none"/>
    </w:rPr>
  </w:style>
  <w:style w:type="paragraph" w:styleId="DocumentMap">
    <w:name w:val="Document Map"/>
    <w:basedOn w:val="Normal"/>
    <w:link w:val="DocumentMapChar"/>
    <w:uiPriority w:val="99"/>
    <w:semiHidden/>
    <w:unhideWhenUsed/>
    <w:rsid w:val="007D64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6447"/>
    <w:rPr>
      <w:rFonts w:ascii="Lucida Grande" w:hAnsi="Lucida Grande" w:cs="Lucida Grande"/>
    </w:rPr>
  </w:style>
  <w:style w:type="paragraph" w:customStyle="1" w:styleId="textbold">
    <w:name w:val="text bold"/>
    <w:basedOn w:val="Normal"/>
    <w:link w:val="Emphasis"/>
    <w:uiPriority w:val="20"/>
    <w:qFormat/>
    <w:rsid w:val="007D644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D64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13697</Words>
  <Characters>78075</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2021-11-06T16:56:00Z</dcterms:created>
  <dcterms:modified xsi:type="dcterms:W3CDTF">2021-11-06T16:59:00Z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