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8A0C1" w14:textId="77777777" w:rsidR="00AD2445" w:rsidRDefault="00AD2445" w:rsidP="00AD2445">
      <w:pPr>
        <w:pStyle w:val="Heading3"/>
      </w:pPr>
      <w:r>
        <w:t>Future Pandemics – Short NC Shell</w:t>
      </w:r>
    </w:p>
    <w:p w14:paraId="264BF3E4" w14:textId="77777777" w:rsidR="00AD2445" w:rsidRPr="00405D88" w:rsidRDefault="00AD2445" w:rsidP="00AD2445">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4AD83B42" w14:textId="77777777" w:rsidR="00AD2445" w:rsidRPr="00405D88" w:rsidRDefault="00AD2445" w:rsidP="00AD2445">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64662D1D" w14:textId="77777777" w:rsidR="00AD2445" w:rsidRPr="00405D88" w:rsidRDefault="00AD2445" w:rsidP="00AD2445">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EDD9F15" w14:textId="77777777" w:rsidR="00AD2445" w:rsidRPr="009026E1" w:rsidRDefault="00AD2445" w:rsidP="00AD2445">
      <w:pPr>
        <w:pStyle w:val="Heading4"/>
      </w:pPr>
      <w:r>
        <w:t>This sets a precedent that spills over to all future diseases – Hopkins 21:</w:t>
      </w:r>
    </w:p>
    <w:p w14:paraId="572CB188" w14:textId="77777777" w:rsidR="00AD2445" w:rsidRPr="00405D88" w:rsidRDefault="00AD2445" w:rsidP="00AD2445">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68A3A47E" w14:textId="77777777" w:rsidR="00AD2445" w:rsidRPr="00856058" w:rsidRDefault="00AD2445" w:rsidP="00AD2445">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68EA59CD" w14:textId="77777777" w:rsidR="00AD2445" w:rsidRDefault="00AD2445" w:rsidP="00AD2445">
      <w:pPr>
        <w:pStyle w:val="Heading4"/>
      </w:pPr>
      <w:r>
        <w:t>The DA outweighs on time-frame and magnitude: Need to sustain effective research</w:t>
      </w:r>
      <w:r>
        <w:rPr>
          <w:u w:val="single"/>
        </w:rPr>
        <w:t xml:space="preserve"> now</w:t>
      </w:r>
      <w:r>
        <w:t xml:space="preserve"> to avoid future pandemics</w:t>
      </w:r>
    </w:p>
    <w:p w14:paraId="0183FA1F" w14:textId="77777777" w:rsidR="00AD2445" w:rsidRPr="00AC1140" w:rsidRDefault="00AD2445" w:rsidP="00AD2445">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3F1F3946" w14:textId="77777777" w:rsidR="00AD2445" w:rsidRPr="00BA7256" w:rsidRDefault="00AD2445" w:rsidP="00AD2445">
      <w:pPr>
        <w:ind w:left="720"/>
        <w:rPr>
          <w:u w:val="single"/>
        </w:rPr>
      </w:pPr>
      <w:hyperlink r:id="rId14"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States alone is </w:t>
      </w:r>
      <w:hyperlink r:id="rId15" w:tgtFrame="_blank" w:history="1">
        <w:r w:rsidRPr="00482720">
          <w:rPr>
            <w:rStyle w:val="Hyperlink"/>
            <w:sz w:val="16"/>
          </w:rPr>
          <w:t>more than 614,000 lives</w:t>
        </w:r>
      </w:hyperlink>
      <w:r w:rsidRPr="00482720">
        <w:rPr>
          <w:sz w:val="16"/>
        </w:rPr>
        <w:t xml:space="preserve"> and has been estimated to exceed </w:t>
      </w:r>
      <w:hyperlink r:id="rId16"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17"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482720">
        <w:rPr>
          <w:sz w:val="16"/>
        </w:rPr>
        <w:t xml:space="preserve">. We have a great deal of work still ahead. The development of </w:t>
      </w:r>
      <w:hyperlink r:id="rId18"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partners, because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19"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BE50D3F" w14:textId="77777777" w:rsidR="00AD2445" w:rsidRPr="00391D8C" w:rsidRDefault="00AD2445" w:rsidP="00AD2445">
      <w:pPr>
        <w:pStyle w:val="Heading3"/>
        <w:rPr>
          <w:rFonts w:asciiTheme="majorHAnsi" w:hAnsiTheme="majorHAnsi" w:cstheme="majorHAnsi"/>
          <w:lang w:eastAsia="zh-CN"/>
        </w:rPr>
      </w:pPr>
      <w:r w:rsidRPr="00391D8C">
        <w:rPr>
          <w:rFonts w:asciiTheme="majorHAnsi" w:hAnsiTheme="majorHAnsi" w:cstheme="majorHAnsi"/>
          <w:lang w:eastAsia="zh-CN"/>
        </w:rPr>
        <w:t>Advantage CP</w:t>
      </w:r>
    </w:p>
    <w:p w14:paraId="0D39EE86" w14:textId="77777777" w:rsidR="00AD2445" w:rsidRPr="00391D8C" w:rsidRDefault="00AD2445" w:rsidP="00AD2445">
      <w:pPr>
        <w:pStyle w:val="Heading4"/>
        <w:rPr>
          <w:rFonts w:asciiTheme="majorHAnsi" w:hAnsiTheme="majorHAnsi" w:cstheme="majorHAnsi"/>
          <w:lang w:eastAsia="zh-CN"/>
        </w:rPr>
      </w:pPr>
      <w:r w:rsidRPr="00391D8C">
        <w:rPr>
          <w:rFonts w:asciiTheme="majorHAnsi" w:hAnsiTheme="majorHAnsi" w:cstheme="majorHAnsi"/>
          <w:lang w:eastAsia="zh-CN"/>
        </w:rPr>
        <w:t xml:space="preserve">Counterplan text: States should </w:t>
      </w:r>
      <w:r>
        <w:rPr>
          <w:rFonts w:asciiTheme="majorHAnsi" w:hAnsiTheme="majorHAnsi" w:cstheme="majorHAnsi"/>
          <w:lang w:eastAsia="zh-CN"/>
        </w:rPr>
        <w:t>increase Covax support, prioritise trade facilitation, commit to aid for trade, and invest in preparedness.</w:t>
      </w:r>
    </w:p>
    <w:p w14:paraId="02804CD8" w14:textId="77777777" w:rsidR="00AD2445" w:rsidRPr="00391D8C" w:rsidRDefault="00AD2445" w:rsidP="00AD2445">
      <w:pPr>
        <w:rPr>
          <w:rStyle w:val="Style13ptBold"/>
          <w:rFonts w:asciiTheme="majorHAnsi" w:hAnsiTheme="majorHAnsi" w:cstheme="majorHAnsi"/>
          <w:lang w:eastAsia="zh-CN"/>
        </w:rPr>
      </w:pPr>
      <w:r w:rsidRPr="00391D8C">
        <w:rPr>
          <w:rStyle w:val="Style13ptBold"/>
          <w:rFonts w:asciiTheme="majorHAnsi" w:hAnsiTheme="majorHAnsi" w:cstheme="majorHAnsi"/>
          <w:lang w:eastAsia="zh-CN"/>
        </w:rPr>
        <w:t xml:space="preserve">Gonzalez 21 </w:t>
      </w:r>
      <w:r w:rsidRPr="00391D8C">
        <w:rPr>
          <w:rStyle w:val="Style13ptBold"/>
          <w:rFonts w:asciiTheme="majorHAnsi" w:hAnsiTheme="majorHAnsi" w:cstheme="majorHAnsi"/>
          <w:b w:val="0"/>
          <w:bCs/>
          <w:lang w:eastAsia="zh-CN"/>
        </w:rPr>
        <w:t>[Violeta Gonzalez Behar is head of partnerships, communications, and resource mobilization at the Enhanced Integrated Framework, a sustainable trade multilateral partnership at the World Trade Organization. In this capacity, she leads a global team in helping EIF build strategic partnerships, communicate results, and secure financing for operations in 51 developing economies. “Opinion: 4 ways to promote vaccine equity through trade”. 8-1-2021. Devex. https://www.devex.com/news/opinion-4-ways-to-promote-vaccine-equity-through-trade-100457. Accessed 8-12-2021; MJen]</w:t>
      </w:r>
    </w:p>
    <w:p w14:paraId="0F10BCDC" w14:textId="77777777" w:rsidR="00AD2445" w:rsidRPr="00391D8C" w:rsidRDefault="00AD2445" w:rsidP="00AD2445">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Fonts w:asciiTheme="majorHAnsi" w:hAnsiTheme="majorHAnsi" w:cstheme="majorHAnsi"/>
          <w:color w:val="333333"/>
          <w:sz w:val="16"/>
          <w:szCs w:val="27"/>
          <w:shd w:val="clear" w:color="auto" w:fill="FFFFFF"/>
        </w:rPr>
        <w:t xml:space="preserve">Vaccine inequity is one of the most striking — but solvable — challenges of the </w:t>
      </w:r>
      <w:hyperlink r:id="rId20" w:history="1">
        <w:r w:rsidRPr="00391D8C">
          <w:rPr>
            <w:rStyle w:val="Hyperlink"/>
            <w:rFonts w:asciiTheme="majorHAnsi" w:eastAsiaTheme="majorEastAsia" w:hAnsiTheme="majorHAnsi" w:cstheme="majorHAnsi"/>
            <w:color w:val="336699"/>
            <w:sz w:val="16"/>
            <w:szCs w:val="27"/>
            <w:shd w:val="clear" w:color="auto" w:fill="FFFFFF"/>
          </w:rPr>
          <w:t>COVID-19</w:t>
        </w:r>
      </w:hyperlink>
      <w:r w:rsidRPr="00391D8C">
        <w:rPr>
          <w:rFonts w:asciiTheme="majorHAnsi" w:hAnsiTheme="majorHAnsi" w:cstheme="majorHAnsi"/>
          <w:color w:val="333333"/>
          <w:sz w:val="16"/>
          <w:szCs w:val="27"/>
          <w:shd w:val="clear" w:color="auto" w:fill="FFFFFF"/>
        </w:rPr>
        <w:t xml:space="preserve"> pandemic. It also provides a wake-up call for what can happen when so-called least-developed countries, or LDCs, are not able to participate fully in global trading systems. </w:t>
      </w:r>
      <w:r w:rsidRPr="00391D8C">
        <w:rPr>
          <w:rStyle w:val="StyleUnderline"/>
          <w:rFonts w:asciiTheme="majorHAnsi" w:hAnsiTheme="majorHAnsi" w:cstheme="majorHAnsi"/>
        </w:rPr>
        <w:t xml:space="preserve">By supporting programs such as COVAX, advancing trade facilitation efforts, and directing more aid toward trade initiatives such as </w:t>
      </w:r>
      <w:hyperlink r:id="rId21" w:tgtFrame="_blank" w:history="1">
        <w:r w:rsidRPr="00391D8C">
          <w:rPr>
            <w:rStyle w:val="StyleUnderline"/>
            <w:rFonts w:asciiTheme="majorHAnsi" w:eastAsiaTheme="majorEastAsia" w:hAnsiTheme="majorHAnsi" w:cstheme="majorHAnsi"/>
          </w:rPr>
          <w:t>Aid for Trade</w:t>
        </w:r>
      </w:hyperlink>
      <w:r w:rsidRPr="00391D8C">
        <w:rPr>
          <w:rStyle w:val="StyleUnderline"/>
          <w:rFonts w:asciiTheme="majorHAnsi" w:hAnsiTheme="majorHAnsi" w:cstheme="majorHAnsi"/>
        </w:rPr>
        <w:t xml:space="preserve">, the global community can help right this imbalance. </w:t>
      </w:r>
      <w:r w:rsidRPr="00391D8C">
        <w:rPr>
          <w:rFonts w:asciiTheme="majorHAnsi" w:hAnsiTheme="majorHAnsi" w:cstheme="majorHAnsi"/>
          <w:color w:val="333333"/>
          <w:sz w:val="16"/>
          <w:szCs w:val="27"/>
        </w:rPr>
        <w:t xml:space="preserve">As of Monday, </w:t>
      </w:r>
      <w:r w:rsidRPr="00391D8C">
        <w:rPr>
          <w:rStyle w:val="StyleUnderline"/>
          <w:rFonts w:asciiTheme="majorHAnsi" w:hAnsiTheme="majorHAnsi" w:cstheme="majorHAnsi"/>
        </w:rPr>
        <w:t xml:space="preserve">only </w:t>
      </w:r>
      <w:hyperlink r:id="rId22" w:tgtFrame="_blank" w:history="1">
        <w:r w:rsidRPr="00391D8C">
          <w:rPr>
            <w:rStyle w:val="StyleUnderline"/>
            <w:rFonts w:asciiTheme="majorHAnsi" w:eastAsiaTheme="majorEastAsia" w:hAnsiTheme="majorHAnsi" w:cstheme="majorHAnsi"/>
          </w:rPr>
          <w:t>1.1 %</w:t>
        </w:r>
      </w:hyperlink>
      <w:hyperlink r:id="rId23" w:tgtFrame="_blank" w:history="1">
        <w:r w:rsidRPr="00391D8C">
          <w:rPr>
            <w:rStyle w:val="StyleUnderline"/>
            <w:rFonts w:asciiTheme="majorHAnsi" w:eastAsiaTheme="majorEastAsia" w:hAnsiTheme="majorHAnsi" w:cstheme="majorHAnsi"/>
          </w:rPr>
          <w:t xml:space="preserve"> of people in low-income countries</w:t>
        </w:r>
      </w:hyperlink>
      <w:r w:rsidRPr="00391D8C">
        <w:rPr>
          <w:rStyle w:val="StyleUnderline"/>
          <w:rFonts w:asciiTheme="majorHAnsi" w:hAnsiTheme="majorHAnsi" w:cstheme="majorHAnsi"/>
        </w:rPr>
        <w:t xml:space="preserve"> had received at least one COVID-19 vaccine dose. This is making it harder to battle a third wave of infections, as the highly transmissible </w:t>
      </w:r>
      <w:hyperlink r:id="rId24" w:tgtFrame="_blank" w:history="1">
        <w:r w:rsidRPr="00391D8C">
          <w:rPr>
            <w:rStyle w:val="StyleUnderline"/>
            <w:rFonts w:asciiTheme="majorHAnsi" w:eastAsiaTheme="majorEastAsia" w:hAnsiTheme="majorHAnsi" w:cstheme="majorHAnsi"/>
          </w:rPr>
          <w:t>delta variant</w:t>
        </w:r>
      </w:hyperlink>
      <w:r w:rsidRPr="00391D8C">
        <w:rPr>
          <w:rStyle w:val="StyleUnderline"/>
          <w:rFonts w:asciiTheme="majorHAnsi" w:hAnsiTheme="majorHAnsi" w:cstheme="majorHAnsi"/>
        </w:rPr>
        <w:t xml:space="preserve"> spreads across many nations. </w:t>
      </w:r>
      <w:r w:rsidRPr="00391D8C">
        <w:rPr>
          <w:rFonts w:asciiTheme="majorHAnsi" w:hAnsiTheme="majorHAnsi" w:cstheme="majorHAnsi"/>
          <w:color w:val="333333"/>
          <w:sz w:val="16"/>
          <w:szCs w:val="27"/>
        </w:rPr>
        <w:t xml:space="preserve">In the </w:t>
      </w:r>
      <w:hyperlink r:id="rId25" w:history="1">
        <w:r w:rsidRPr="00391D8C">
          <w:rPr>
            <w:rStyle w:val="Hyperlink"/>
            <w:rFonts w:asciiTheme="majorHAnsi" w:eastAsiaTheme="majorEastAsia" w:hAnsiTheme="majorHAnsi" w:cstheme="majorHAnsi"/>
            <w:color w:val="336699"/>
            <w:sz w:val="16"/>
            <w:szCs w:val="27"/>
          </w:rPr>
          <w:t>World Health Organization</w:t>
        </w:r>
      </w:hyperlink>
      <w:r w:rsidRPr="00391D8C">
        <w:rPr>
          <w:rFonts w:asciiTheme="majorHAnsi" w:hAnsiTheme="majorHAnsi" w:cstheme="majorHAnsi"/>
          <w:color w:val="333333"/>
          <w:sz w:val="16"/>
          <w:szCs w:val="27"/>
        </w:rPr>
        <w:t xml:space="preserve">’s Africa region — where a </w:t>
      </w:r>
      <w:hyperlink r:id="rId26" w:tgtFrame="_blank" w:history="1">
        <w:r w:rsidRPr="00391D8C">
          <w:rPr>
            <w:rStyle w:val="Hyperlink"/>
            <w:rFonts w:asciiTheme="majorHAnsi" w:eastAsiaTheme="majorEastAsia" w:hAnsiTheme="majorHAnsi" w:cstheme="majorHAnsi"/>
            <w:color w:val="336699"/>
            <w:sz w:val="16"/>
            <w:szCs w:val="27"/>
          </w:rPr>
          <w:t>high number</w:t>
        </w:r>
      </w:hyperlink>
      <w:r w:rsidRPr="00391D8C">
        <w:rPr>
          <w:rFonts w:asciiTheme="majorHAnsi" w:hAnsiTheme="majorHAnsi" w:cstheme="majorHAnsi"/>
          <w:color w:val="333333"/>
          <w:sz w:val="16"/>
          <w:szCs w:val="27"/>
        </w:rPr>
        <w:t xml:space="preserve"> of LDCs are located — COVID-19 fatalities </w:t>
      </w:r>
      <w:hyperlink r:id="rId27" w:tgtFrame="_blank" w:history="1">
        <w:r w:rsidRPr="00391D8C">
          <w:rPr>
            <w:rStyle w:val="Hyperlink"/>
            <w:rFonts w:asciiTheme="majorHAnsi" w:eastAsiaTheme="majorEastAsia" w:hAnsiTheme="majorHAnsi" w:cstheme="majorHAnsi"/>
            <w:color w:val="336699"/>
            <w:sz w:val="16"/>
            <w:szCs w:val="27"/>
          </w:rPr>
          <w:t>surged 44.2%</w:t>
        </w:r>
      </w:hyperlink>
      <w:r w:rsidRPr="00391D8C">
        <w:rPr>
          <w:rFonts w:asciiTheme="majorHAnsi" w:hAnsiTheme="majorHAnsi" w:cstheme="majorHAnsi"/>
          <w:color w:val="333333"/>
          <w:sz w:val="16"/>
          <w:szCs w:val="27"/>
        </w:rPr>
        <w:t xml:space="preserve"> over one week in July. The coronavirus is </w:t>
      </w:r>
      <w:hyperlink r:id="rId28" w:tgtFrame="_blank" w:history="1">
        <w:r w:rsidRPr="00391D8C">
          <w:rPr>
            <w:rStyle w:val="Hyperlink"/>
            <w:rFonts w:asciiTheme="majorHAnsi" w:eastAsiaTheme="majorEastAsia" w:hAnsiTheme="majorHAnsi" w:cstheme="majorHAnsi"/>
            <w:color w:val="336699"/>
            <w:sz w:val="16"/>
            <w:szCs w:val="27"/>
          </w:rPr>
          <w:t>devastating</w:t>
        </w:r>
      </w:hyperlink>
      <w:r w:rsidRPr="00391D8C">
        <w:rPr>
          <w:rFonts w:asciiTheme="majorHAnsi" w:hAnsiTheme="majorHAnsi" w:cstheme="majorHAnsi"/>
          <w:color w:val="333333"/>
          <w:sz w:val="16"/>
          <w:szCs w:val="27"/>
        </w:rPr>
        <w:t xml:space="preserve"> many LDCs’ already fragile economies and causing poverty and inequality to rise. Without equitable access to vaccines, </w:t>
      </w:r>
      <w:hyperlink r:id="rId29" w:tgtFrame="_blank" w:history="1">
        <w:r w:rsidRPr="00391D8C">
          <w:rPr>
            <w:rStyle w:val="Hyperlink"/>
            <w:rFonts w:asciiTheme="majorHAnsi" w:eastAsiaTheme="majorEastAsia" w:hAnsiTheme="majorHAnsi" w:cstheme="majorHAnsi"/>
            <w:color w:val="336699"/>
            <w:sz w:val="16"/>
            <w:szCs w:val="27"/>
          </w:rPr>
          <w:t>global economic recovery cannot be sustained</w:t>
        </w:r>
      </w:hyperlink>
      <w:r w:rsidRPr="00391D8C">
        <w:rPr>
          <w:rFonts w:asciiTheme="majorHAnsi" w:hAnsiTheme="majorHAnsi" w:cstheme="majorHAnsi"/>
          <w:color w:val="333333"/>
          <w:sz w:val="16"/>
          <w:szCs w:val="27"/>
        </w:rPr>
        <w:t xml:space="preserve"> and progress toward the Sustainable Development Goals will be derailed. While trade alone cannot eradicate vaccine unequity or its negative consequences for the </w:t>
      </w:r>
      <w:hyperlink r:id="rId30" w:tgtFrame="_blank" w:history="1">
        <w:r w:rsidRPr="00391D8C">
          <w:rPr>
            <w:rStyle w:val="Hyperlink"/>
            <w:rFonts w:asciiTheme="majorHAnsi" w:eastAsiaTheme="majorEastAsia" w:hAnsiTheme="majorHAnsi" w:cstheme="majorHAnsi"/>
            <w:color w:val="336699"/>
            <w:sz w:val="16"/>
            <w:szCs w:val="27"/>
          </w:rPr>
          <w:t>economy</w:t>
        </w:r>
      </w:hyperlink>
      <w:r w:rsidRPr="00391D8C">
        <w:rPr>
          <w:rFonts w:asciiTheme="majorHAnsi" w:hAnsiTheme="majorHAnsi" w:cstheme="majorHAnsi"/>
          <w:color w:val="333333"/>
          <w:sz w:val="16"/>
          <w:szCs w:val="27"/>
        </w:rPr>
        <w:t xml:space="preserve"> and </w:t>
      </w:r>
      <w:hyperlink r:id="rId31" w:tgtFrame="_blank" w:history="1">
        <w:r w:rsidRPr="00391D8C">
          <w:rPr>
            <w:rStyle w:val="Hyperlink"/>
            <w:rFonts w:asciiTheme="majorHAnsi" w:eastAsiaTheme="majorEastAsia" w:hAnsiTheme="majorHAnsi" w:cstheme="majorHAnsi"/>
            <w:color w:val="336699"/>
            <w:sz w:val="16"/>
            <w:szCs w:val="27"/>
          </w:rPr>
          <w:t>vulnerable groups</w:t>
        </w:r>
      </w:hyperlink>
      <w:r w:rsidRPr="00391D8C">
        <w:rPr>
          <w:rFonts w:asciiTheme="majorHAnsi" w:hAnsiTheme="majorHAnsi" w:cstheme="majorHAnsi"/>
          <w:color w:val="333333"/>
          <w:sz w:val="16"/>
          <w:szCs w:val="27"/>
        </w:rPr>
        <w:t>, it has a powerful contribution to make. Here are four actions that would make an impact:</w:t>
      </w:r>
    </w:p>
    <w:p w14:paraId="1029F4DB" w14:textId="77777777" w:rsidR="00AD2445" w:rsidRPr="00391D8C" w:rsidRDefault="00AD2445" w:rsidP="00AD2445">
      <w:pPr>
        <w:rPr>
          <w:rStyle w:val="Emphasis"/>
          <w:rFonts w:asciiTheme="majorHAnsi" w:hAnsiTheme="majorHAnsi" w:cstheme="majorHAnsi"/>
        </w:rPr>
      </w:pPr>
      <w:r w:rsidRPr="00391D8C">
        <w:rPr>
          <w:rStyle w:val="Emphasis"/>
          <w:rFonts w:asciiTheme="majorHAnsi" w:hAnsiTheme="majorHAnsi" w:cstheme="majorHAnsi"/>
          <w:highlight w:val="yellow"/>
        </w:rPr>
        <w:t>1. Increase COVAX support</w:t>
      </w:r>
    </w:p>
    <w:p w14:paraId="34A33121" w14:textId="77777777" w:rsidR="00AD2445" w:rsidRPr="00391D8C" w:rsidRDefault="00AD2445" w:rsidP="00AD2445">
      <w:pPr>
        <w:pStyle w:val="NormalWeb"/>
        <w:shd w:val="clear" w:color="auto" w:fill="FFFFFF"/>
        <w:spacing w:before="0" w:beforeAutospacing="0" w:after="405" w:afterAutospacing="0"/>
        <w:rPr>
          <w:rStyle w:val="StyleUnderline"/>
          <w:rFonts w:asciiTheme="majorHAnsi" w:hAnsiTheme="majorHAnsi" w:cstheme="majorHAnsi"/>
        </w:rPr>
      </w:pPr>
      <w:r w:rsidRPr="00391D8C">
        <w:rPr>
          <w:rStyle w:val="StyleUnderline"/>
          <w:rFonts w:asciiTheme="majorHAnsi" w:hAnsiTheme="majorHAnsi" w:cstheme="majorHAnsi"/>
        </w:rPr>
        <w:t>Vaccine equity can only be achieved if the global community eschews vaccine nationalism.</w:t>
      </w:r>
      <w:r w:rsidRPr="00391D8C">
        <w:rPr>
          <w:rFonts w:asciiTheme="majorHAnsi" w:hAnsiTheme="majorHAnsi" w:cstheme="majorHAnsi"/>
          <w:color w:val="333333"/>
          <w:sz w:val="16"/>
          <w:szCs w:val="27"/>
        </w:rPr>
        <w:t xml:space="preserve"> High-resource </w:t>
      </w:r>
      <w:r w:rsidRPr="00391D8C">
        <w:rPr>
          <w:rStyle w:val="StyleUnderline"/>
          <w:rFonts w:asciiTheme="majorHAnsi" w:hAnsiTheme="majorHAnsi" w:cstheme="majorHAnsi"/>
          <w:highlight w:val="yellow"/>
        </w:rPr>
        <w:t xml:space="preserve">countries should </w:t>
      </w:r>
      <w:hyperlink r:id="rId32" w:history="1">
        <w:r w:rsidRPr="00391D8C">
          <w:rPr>
            <w:rStyle w:val="StyleUnderline"/>
            <w:rFonts w:asciiTheme="majorHAnsi" w:eastAsiaTheme="majorEastAsia" w:hAnsiTheme="majorHAnsi" w:cstheme="majorHAnsi"/>
            <w:highlight w:val="yellow"/>
          </w:rPr>
          <w:t>ramp up donations</w:t>
        </w:r>
      </w:hyperlink>
      <w:r w:rsidRPr="00391D8C">
        <w:rPr>
          <w:rStyle w:val="StyleUnderline"/>
          <w:rFonts w:asciiTheme="majorHAnsi" w:hAnsiTheme="majorHAnsi" w:cstheme="majorHAnsi"/>
          <w:highlight w:val="yellow"/>
        </w:rPr>
        <w:t xml:space="preserve"> through</w:t>
      </w:r>
      <w:r w:rsidRPr="00391D8C">
        <w:rPr>
          <w:rStyle w:val="StyleUnderline"/>
          <w:rFonts w:asciiTheme="majorHAnsi" w:hAnsiTheme="majorHAnsi" w:cstheme="majorHAnsi"/>
        </w:rPr>
        <w:t xml:space="preserve"> the vaccine-sharing initiative </w:t>
      </w:r>
      <w:r w:rsidRPr="00391D8C">
        <w:rPr>
          <w:rStyle w:val="StyleUnderline"/>
          <w:rFonts w:asciiTheme="majorHAnsi" w:hAnsiTheme="majorHAnsi" w:cstheme="majorHAnsi"/>
          <w:highlight w:val="yellow"/>
        </w:rPr>
        <w:t>COVAX</w:t>
      </w:r>
      <w:r w:rsidRPr="00391D8C">
        <w:rPr>
          <w:rFonts w:asciiTheme="majorHAnsi" w:hAnsiTheme="majorHAnsi" w:cstheme="majorHAnsi"/>
          <w:color w:val="333333"/>
          <w:sz w:val="16"/>
          <w:szCs w:val="27"/>
        </w:rPr>
        <w:t xml:space="preserve"> and commit to securing a swift, workable resolution to ongoing debates around </w:t>
      </w:r>
      <w:hyperlink r:id="rId33" w:history="1">
        <w:r w:rsidRPr="00391D8C">
          <w:rPr>
            <w:rStyle w:val="Hyperlink"/>
            <w:rFonts w:asciiTheme="majorHAnsi" w:eastAsiaTheme="majorEastAsia" w:hAnsiTheme="majorHAnsi" w:cstheme="majorHAnsi"/>
            <w:color w:val="336699"/>
            <w:sz w:val="16"/>
            <w:szCs w:val="27"/>
          </w:rPr>
          <w:t>technology transfers and intellectual property waivers</w:t>
        </w:r>
      </w:hyperlink>
      <w:r w:rsidRPr="00391D8C">
        <w:rPr>
          <w:rFonts w:asciiTheme="majorHAnsi" w:hAnsiTheme="majorHAnsi" w:cstheme="majorHAnsi"/>
          <w:color w:val="333333"/>
          <w:sz w:val="16"/>
          <w:szCs w:val="27"/>
        </w:rPr>
        <w:t xml:space="preserve">. </w:t>
      </w:r>
      <w:r w:rsidRPr="00391D8C">
        <w:rPr>
          <w:rFonts w:asciiTheme="majorHAnsi" w:hAnsiTheme="majorHAnsi" w:cstheme="majorHAnsi"/>
          <w:color w:val="333333"/>
          <w:sz w:val="16"/>
          <w:szCs w:val="27"/>
          <w:shd w:val="clear" w:color="auto" w:fill="FFFFFF"/>
        </w:rPr>
        <w:t xml:space="preserve">While countries in the G-7 group of nations have </w:t>
      </w:r>
      <w:hyperlink r:id="rId34" w:tgtFrame="_blank" w:history="1">
        <w:r w:rsidRPr="00391D8C">
          <w:rPr>
            <w:rStyle w:val="Hyperlink"/>
            <w:rFonts w:asciiTheme="majorHAnsi" w:eastAsiaTheme="majorEastAsia" w:hAnsiTheme="majorHAnsi" w:cstheme="majorHAnsi"/>
            <w:color w:val="336699"/>
            <w:sz w:val="16"/>
            <w:szCs w:val="27"/>
            <w:shd w:val="clear" w:color="auto" w:fill="FFFFFF"/>
          </w:rPr>
          <w:t>pledged to increase their support</w:t>
        </w:r>
      </w:hyperlink>
      <w:r w:rsidRPr="00391D8C">
        <w:rPr>
          <w:rFonts w:asciiTheme="majorHAnsi" w:hAnsiTheme="majorHAnsi" w:cstheme="majorHAnsi"/>
          <w:color w:val="333333"/>
          <w:sz w:val="16"/>
          <w:szCs w:val="27"/>
          <w:shd w:val="clear" w:color="auto" w:fill="FFFFFF"/>
        </w:rPr>
        <w:t xml:space="preserve"> for COVAX, the initiative has faced hurdles in the form of </w:t>
      </w:r>
      <w:hyperlink r:id="rId35" w:history="1">
        <w:r w:rsidRPr="00391D8C">
          <w:rPr>
            <w:rStyle w:val="Hyperlink"/>
            <w:rFonts w:asciiTheme="majorHAnsi" w:eastAsiaTheme="majorEastAsia" w:hAnsiTheme="majorHAnsi" w:cstheme="majorHAnsi"/>
            <w:color w:val="336699"/>
            <w:sz w:val="16"/>
            <w:szCs w:val="27"/>
            <w:shd w:val="clear" w:color="auto" w:fill="FFFFFF"/>
          </w:rPr>
          <w:t>supply bottlenecks</w:t>
        </w:r>
      </w:hyperlink>
      <w:r w:rsidRPr="00391D8C">
        <w:rPr>
          <w:rFonts w:asciiTheme="majorHAnsi" w:hAnsiTheme="majorHAnsi" w:cstheme="majorHAnsi"/>
          <w:color w:val="333333"/>
          <w:sz w:val="16"/>
          <w:szCs w:val="27"/>
          <w:shd w:val="clear" w:color="auto" w:fill="FFFFFF"/>
        </w:rPr>
        <w:t xml:space="preserve">, </w:t>
      </w:r>
      <w:hyperlink r:id="rId36" w:tgtFrame="_blank" w:history="1">
        <w:r w:rsidRPr="00391D8C">
          <w:rPr>
            <w:rStyle w:val="Hyperlink"/>
            <w:rFonts w:asciiTheme="majorHAnsi" w:eastAsiaTheme="majorEastAsia" w:hAnsiTheme="majorHAnsi" w:cstheme="majorHAnsi"/>
            <w:color w:val="336699"/>
            <w:sz w:val="16"/>
            <w:szCs w:val="27"/>
            <w:shd w:val="clear" w:color="auto" w:fill="FFFFFF"/>
          </w:rPr>
          <w:t>export restrictions</w:t>
        </w:r>
      </w:hyperlink>
      <w:r w:rsidRPr="00391D8C">
        <w:rPr>
          <w:rFonts w:asciiTheme="majorHAnsi" w:hAnsiTheme="majorHAnsi" w:cstheme="majorHAnsi"/>
          <w:color w:val="333333"/>
          <w:sz w:val="16"/>
          <w:szCs w:val="27"/>
          <w:shd w:val="clear" w:color="auto" w:fill="FFFFFF"/>
        </w:rPr>
        <w:t xml:space="preserve">, and </w:t>
      </w:r>
      <w:hyperlink r:id="rId37" w:history="1">
        <w:r w:rsidRPr="00391D8C">
          <w:rPr>
            <w:rStyle w:val="Hyperlink"/>
            <w:rFonts w:asciiTheme="majorHAnsi" w:eastAsiaTheme="majorEastAsia" w:hAnsiTheme="majorHAnsi" w:cstheme="majorHAnsi"/>
            <w:color w:val="336699"/>
            <w:sz w:val="16"/>
            <w:szCs w:val="27"/>
            <w:shd w:val="clear" w:color="auto" w:fill="FFFFFF"/>
          </w:rPr>
          <w:t>logistical weaknesses</w:t>
        </w:r>
      </w:hyperlink>
      <w:r w:rsidRPr="00391D8C">
        <w:rPr>
          <w:rFonts w:asciiTheme="majorHAnsi" w:hAnsiTheme="majorHAnsi" w:cstheme="majorHAnsi"/>
          <w:color w:val="333333"/>
          <w:sz w:val="16"/>
          <w:szCs w:val="27"/>
          <w:shd w:val="clear" w:color="auto" w:fill="FFFFFF"/>
        </w:rPr>
        <w:t xml:space="preserve">. </w:t>
      </w:r>
      <w:r w:rsidRPr="00391D8C">
        <w:rPr>
          <w:rStyle w:val="StyleUnderline"/>
          <w:rFonts w:asciiTheme="majorHAnsi" w:hAnsiTheme="majorHAnsi" w:cstheme="majorHAnsi"/>
          <w:highlight w:val="yellow"/>
        </w:rPr>
        <w:t>Many</w:t>
      </w:r>
      <w:r w:rsidRPr="00391D8C">
        <w:rPr>
          <w:rStyle w:val="StyleUnderline"/>
          <w:rFonts w:asciiTheme="majorHAnsi" w:hAnsiTheme="majorHAnsi" w:cstheme="majorHAnsi"/>
        </w:rPr>
        <w:t xml:space="preserve"> currently available COVID-19 </w:t>
      </w:r>
      <w:r w:rsidRPr="00391D8C">
        <w:rPr>
          <w:rStyle w:val="StyleUnderline"/>
          <w:rFonts w:asciiTheme="majorHAnsi" w:hAnsiTheme="majorHAnsi" w:cstheme="majorHAnsi"/>
          <w:highlight w:val="yellow"/>
        </w:rPr>
        <w:t>vaccines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have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short</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shelf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lives</w:t>
      </w:r>
      <w:r w:rsidRPr="00391D8C">
        <w:rPr>
          <w:rStyle w:val="StyleUnderline"/>
          <w:rFonts w:asciiTheme="majorHAnsi" w:hAnsiTheme="majorHAnsi" w:cstheme="majorHAnsi"/>
        </w:rPr>
        <w:t xml:space="preserve"> and must be stored at low temperatures. </w:t>
      </w:r>
      <w:r w:rsidRPr="00391D8C">
        <w:rPr>
          <w:rStyle w:val="StyleUnderline"/>
          <w:rFonts w:asciiTheme="majorHAnsi" w:hAnsiTheme="majorHAnsi" w:cstheme="majorHAnsi"/>
          <w:highlight w:val="yellow"/>
        </w:rPr>
        <w:t>LDCs can only benefit from</w:t>
      </w:r>
      <w:r w:rsidRPr="00391D8C">
        <w:rPr>
          <w:rStyle w:val="StyleUnderline"/>
          <w:rFonts w:asciiTheme="majorHAnsi" w:hAnsiTheme="majorHAnsi" w:cstheme="majorHAnsi"/>
        </w:rPr>
        <w:t xml:space="preserve"> donated </w:t>
      </w:r>
      <w:r w:rsidRPr="00391D8C">
        <w:rPr>
          <w:rStyle w:val="StyleUnderline"/>
          <w:rFonts w:asciiTheme="majorHAnsi" w:hAnsiTheme="majorHAnsi" w:cstheme="majorHAnsi"/>
          <w:highlight w:val="yellow"/>
        </w:rPr>
        <w:t>doses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they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have</w:t>
      </w:r>
      <w:r w:rsidRPr="00391D8C">
        <w:rPr>
          <w:rStyle w:val="StyleUnderline"/>
          <w:rFonts w:asciiTheme="majorHAnsi" w:hAnsiTheme="majorHAnsi" w:cstheme="majorHAnsi"/>
        </w:rPr>
        <w:t xml:space="preserve"> fast and </w:t>
      </w:r>
      <w:r w:rsidRPr="00391D8C">
        <w:rPr>
          <w:rStyle w:val="StyleUnderline"/>
          <w:rFonts w:asciiTheme="majorHAnsi" w:hAnsiTheme="majorHAnsi" w:cstheme="majorHAnsi"/>
          <w:highlight w:val="yellow"/>
        </w:rPr>
        <w:t>efficient</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processing</w:t>
      </w:r>
      <w:r w:rsidRPr="00391D8C">
        <w:rPr>
          <w:rStyle w:val="StyleUnderline"/>
          <w:rFonts w:asciiTheme="majorHAnsi" w:hAnsiTheme="majorHAnsi" w:cstheme="majorHAnsi"/>
        </w:rPr>
        <w:t xml:space="preserve"> at their borders, modern </w:t>
      </w:r>
      <w:r w:rsidRPr="00391D8C">
        <w:rPr>
          <w:rStyle w:val="StyleUnderline"/>
          <w:rFonts w:asciiTheme="majorHAnsi" w:hAnsiTheme="majorHAnsi" w:cstheme="majorHAnsi"/>
          <w:highlight w:val="yellow"/>
        </w:rPr>
        <w:t>transportation</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systems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access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to</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cold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chain</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infrastructure</w:t>
      </w:r>
      <w:r w:rsidRPr="00391D8C">
        <w:rPr>
          <w:rStyle w:val="StyleUnderline"/>
          <w:rFonts w:asciiTheme="majorHAnsi" w:hAnsiTheme="majorHAnsi" w:cstheme="majorHAnsi"/>
        </w:rPr>
        <w:t xml:space="preserve">. </w:t>
      </w:r>
    </w:p>
    <w:p w14:paraId="73A081F9" w14:textId="77777777" w:rsidR="00AD2445" w:rsidRPr="00391D8C" w:rsidRDefault="00AD2445" w:rsidP="00AD2445">
      <w:pPr>
        <w:pStyle w:val="NormalWeb"/>
        <w:shd w:val="clear" w:color="auto" w:fill="FFFFFF"/>
        <w:spacing w:before="0" w:beforeAutospacing="0" w:after="405" w:afterAutospacing="0"/>
        <w:rPr>
          <w:rStyle w:val="Emphasis"/>
          <w:rFonts w:asciiTheme="majorHAnsi" w:hAnsiTheme="majorHAnsi" w:cstheme="majorHAnsi"/>
        </w:rPr>
      </w:pPr>
      <w:r w:rsidRPr="00391D8C">
        <w:rPr>
          <w:rStyle w:val="Emphasis"/>
          <w:rFonts w:asciiTheme="majorHAnsi" w:hAnsiTheme="majorHAnsi" w:cstheme="majorHAnsi"/>
          <w:highlight w:val="yellow"/>
        </w:rPr>
        <w:t>2. Prioritize trade facilitation</w:t>
      </w:r>
      <w:r w:rsidRPr="00391D8C">
        <w:rPr>
          <w:rStyle w:val="Emphasis"/>
          <w:rFonts w:asciiTheme="majorHAnsi" w:hAnsiTheme="majorHAnsi" w:cstheme="majorHAnsi"/>
        </w:rPr>
        <w:t xml:space="preserve"> </w:t>
      </w:r>
    </w:p>
    <w:p w14:paraId="6FA71621" w14:textId="77777777" w:rsidR="00AD2445" w:rsidRPr="00391D8C" w:rsidRDefault="00AD2445" w:rsidP="00AD2445">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Style w:val="StyleUnderline"/>
          <w:rFonts w:asciiTheme="majorHAnsi" w:hAnsiTheme="majorHAnsi" w:cstheme="majorHAnsi"/>
          <w:highlight w:val="yellow"/>
        </w:rPr>
        <w:t>Accelerating</w:t>
      </w:r>
      <w:r w:rsidRPr="00391D8C">
        <w:rPr>
          <w:rStyle w:val="StyleUnderline"/>
          <w:rFonts w:asciiTheme="majorHAnsi" w:hAnsiTheme="majorHAnsi" w:cstheme="majorHAnsi"/>
        </w:rPr>
        <w:t xml:space="preserve"> implementation of </w:t>
      </w:r>
      <w:r w:rsidRPr="00391D8C">
        <w:rPr>
          <w:rStyle w:val="StyleUnderline"/>
          <w:rFonts w:asciiTheme="majorHAnsi" w:hAnsiTheme="majorHAnsi" w:cstheme="majorHAnsi"/>
          <w:highlight w:val="yellow"/>
        </w:rPr>
        <w:t>the</w:t>
      </w:r>
      <w:r w:rsidRPr="00391D8C">
        <w:rPr>
          <w:rStyle w:val="StyleUnderline"/>
          <w:rFonts w:asciiTheme="majorHAnsi" w:hAnsiTheme="majorHAnsi" w:cstheme="majorHAnsi"/>
        </w:rPr>
        <w:t xml:space="preserve"> </w:t>
      </w:r>
      <w:hyperlink r:id="rId38" w:history="1">
        <w:r w:rsidRPr="00391D8C">
          <w:rPr>
            <w:rStyle w:val="StyleUnderline"/>
            <w:rFonts w:asciiTheme="majorHAnsi" w:eastAsiaTheme="majorEastAsia" w:hAnsiTheme="majorHAnsi" w:cstheme="majorHAnsi"/>
          </w:rPr>
          <w:t>World Trade Organization</w:t>
        </w:r>
      </w:hyperlink>
      <w:r w:rsidRPr="00391D8C">
        <w:rPr>
          <w:rStyle w:val="StyleUnderline"/>
          <w:rFonts w:asciiTheme="majorHAnsi" w:hAnsiTheme="majorHAnsi" w:cstheme="majorHAnsi"/>
        </w:rPr>
        <w:t xml:space="preserve">’s 2017 </w:t>
      </w:r>
      <w:hyperlink r:id="rId39" w:tgtFrame="_blank" w:history="1">
        <w:r w:rsidRPr="00391D8C">
          <w:rPr>
            <w:rStyle w:val="StyleUnderline"/>
            <w:rFonts w:asciiTheme="majorHAnsi" w:eastAsiaTheme="majorEastAsia" w:hAnsiTheme="majorHAnsi" w:cstheme="majorHAnsi"/>
            <w:highlight w:val="yellow"/>
          </w:rPr>
          <w:t>Trade Facilitation Agreement</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critical</w:t>
      </w:r>
      <w:r w:rsidRPr="00391D8C">
        <w:rPr>
          <w:rStyle w:val="StyleUnderline"/>
          <w:rFonts w:asciiTheme="majorHAnsi" w:hAnsiTheme="majorHAnsi" w:cstheme="majorHAnsi"/>
        </w:rPr>
        <w:t xml:space="preserve"> for helping LDCs overcome these challenges</w:t>
      </w:r>
      <w:r w:rsidRPr="00391D8C">
        <w:rPr>
          <w:rFonts w:asciiTheme="majorHAnsi" w:hAnsiTheme="majorHAnsi" w:cstheme="majorHAnsi"/>
          <w:color w:val="333333"/>
          <w:sz w:val="16"/>
          <w:szCs w:val="27"/>
        </w:rPr>
        <w:t xml:space="preserve">. A total of </w:t>
      </w:r>
      <w:hyperlink r:id="rId40" w:tgtFrame="_blank" w:history="1">
        <w:r w:rsidRPr="00391D8C">
          <w:rPr>
            <w:rStyle w:val="Hyperlink"/>
            <w:rFonts w:asciiTheme="majorHAnsi" w:eastAsiaTheme="majorEastAsia" w:hAnsiTheme="majorHAnsi" w:cstheme="majorHAnsi"/>
            <w:color w:val="336699"/>
            <w:sz w:val="16"/>
            <w:szCs w:val="27"/>
          </w:rPr>
          <w:t>154 WTO members</w:t>
        </w:r>
      </w:hyperlink>
      <w:r w:rsidRPr="00391D8C">
        <w:rPr>
          <w:rFonts w:asciiTheme="majorHAnsi" w:hAnsiTheme="majorHAnsi" w:cstheme="majorHAnsi"/>
          <w:color w:val="333333"/>
          <w:sz w:val="16"/>
          <w:szCs w:val="27"/>
        </w:rPr>
        <w:t xml:space="preserve"> now support the agreement, </w:t>
      </w:r>
      <w:r w:rsidRPr="00391D8C">
        <w:rPr>
          <w:rStyle w:val="StyleUnderline"/>
          <w:rFonts w:asciiTheme="majorHAnsi" w:hAnsiTheme="majorHAnsi" w:cstheme="majorHAnsi"/>
          <w:highlight w:val="yellow"/>
        </w:rPr>
        <w:t>which</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pledges</w:t>
      </w:r>
      <w:r w:rsidRPr="00391D8C">
        <w:rPr>
          <w:rStyle w:val="StyleUnderline"/>
          <w:rFonts w:asciiTheme="majorHAnsi" w:hAnsiTheme="majorHAnsi" w:cstheme="majorHAnsi"/>
        </w:rPr>
        <w:t xml:space="preserve"> investment in the </w:t>
      </w:r>
      <w:r w:rsidRPr="00391D8C">
        <w:rPr>
          <w:rStyle w:val="StyleUnderline"/>
          <w:rFonts w:asciiTheme="majorHAnsi" w:hAnsiTheme="majorHAnsi" w:cstheme="majorHAnsi"/>
          <w:highlight w:val="yellow"/>
        </w:rPr>
        <w:t>simplification</w:t>
      </w:r>
      <w:r w:rsidRPr="00391D8C">
        <w:rPr>
          <w:rStyle w:val="StyleUnderline"/>
          <w:rFonts w:asciiTheme="majorHAnsi" w:hAnsiTheme="majorHAnsi" w:cstheme="majorHAnsi"/>
        </w:rPr>
        <w:t xml:space="preserve"> and modernization </w:t>
      </w:r>
      <w:r w:rsidRPr="00391D8C">
        <w:rPr>
          <w:rStyle w:val="StyleUnderline"/>
          <w:rFonts w:asciiTheme="majorHAnsi" w:hAnsiTheme="majorHAnsi" w:cstheme="majorHAnsi"/>
          <w:highlight w:val="yellow"/>
        </w:rPr>
        <w:t>of the movement</w:t>
      </w:r>
      <w:r w:rsidRPr="00391D8C">
        <w:rPr>
          <w:rStyle w:val="StyleUnderline"/>
          <w:rFonts w:asciiTheme="majorHAnsi" w:hAnsiTheme="majorHAnsi" w:cstheme="majorHAnsi"/>
        </w:rPr>
        <w:t xml:space="preserve">, release, and customs clearance </w:t>
      </w:r>
      <w:r w:rsidRPr="00391D8C">
        <w:rPr>
          <w:rStyle w:val="StyleUnderline"/>
          <w:rFonts w:asciiTheme="majorHAnsi" w:hAnsiTheme="majorHAnsi" w:cstheme="majorHAnsi"/>
          <w:highlight w:val="yellow"/>
        </w:rPr>
        <w:t>of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goods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globally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It</w:t>
      </w:r>
      <w:r w:rsidRPr="00391D8C">
        <w:rPr>
          <w:rStyle w:val="StyleUnderline"/>
          <w:rFonts w:asciiTheme="majorHAnsi" w:hAnsiTheme="majorHAnsi" w:cstheme="majorHAnsi"/>
        </w:rPr>
        <w:t xml:space="preserve"> also aims to </w:t>
      </w:r>
      <w:r w:rsidRPr="00391D8C">
        <w:rPr>
          <w:rStyle w:val="StyleUnderline"/>
          <w:rFonts w:asciiTheme="majorHAnsi" w:hAnsiTheme="majorHAnsi" w:cstheme="majorHAnsi"/>
          <w:highlight w:val="yellow"/>
        </w:rPr>
        <w:t>help</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low-income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countries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overcome</w:t>
      </w:r>
      <w:r w:rsidRPr="00391D8C">
        <w:rPr>
          <w:rStyle w:val="StyleUnderline"/>
          <w:rFonts w:asciiTheme="majorHAnsi" w:hAnsiTheme="majorHAnsi" w:cstheme="majorHAnsi"/>
        </w:rPr>
        <w:t xml:space="preserve"> these same </w:t>
      </w:r>
      <w:r w:rsidRPr="00391D8C">
        <w:rPr>
          <w:rStyle w:val="StyleUnderline"/>
          <w:rFonts w:asciiTheme="majorHAnsi" w:hAnsiTheme="majorHAnsi" w:cstheme="majorHAnsi"/>
          <w:highlight w:val="yellow"/>
        </w:rPr>
        <w:t>barriers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through</w:t>
      </w:r>
      <w:r w:rsidRPr="00391D8C">
        <w:rPr>
          <w:rStyle w:val="StyleUnderline"/>
          <w:rFonts w:asciiTheme="majorHAnsi" w:hAnsiTheme="majorHAnsi" w:cstheme="majorHAnsi"/>
        </w:rPr>
        <w:t xml:space="preserve"> technical </w:t>
      </w:r>
      <w:r w:rsidRPr="00391D8C">
        <w:rPr>
          <w:rStyle w:val="StyleUnderline"/>
          <w:rFonts w:asciiTheme="majorHAnsi" w:hAnsiTheme="majorHAnsi" w:cstheme="majorHAnsi"/>
          <w:highlight w:val="yellow"/>
        </w:rPr>
        <w:t>assistance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capacity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building</w:t>
      </w:r>
      <w:r w:rsidRPr="00391D8C">
        <w:rPr>
          <w:rStyle w:val="StyleUnderline"/>
          <w:rFonts w:asciiTheme="majorHAnsi" w:hAnsiTheme="majorHAnsi" w:cstheme="majorHAnsi"/>
        </w:rPr>
        <w:t xml:space="preserve">. </w:t>
      </w:r>
      <w:r w:rsidRPr="00391D8C">
        <w:rPr>
          <w:rFonts w:asciiTheme="majorHAnsi" w:hAnsiTheme="majorHAnsi" w:cstheme="majorHAnsi"/>
          <w:color w:val="333333"/>
          <w:sz w:val="16"/>
          <w:szCs w:val="27"/>
        </w:rPr>
        <w:t xml:space="preserve">The </w:t>
      </w:r>
      <w:hyperlink r:id="rId41" w:history="1">
        <w:r w:rsidRPr="00391D8C">
          <w:rPr>
            <w:rStyle w:val="Hyperlink"/>
            <w:rFonts w:asciiTheme="majorHAnsi" w:eastAsiaTheme="majorEastAsia" w:hAnsiTheme="majorHAnsi" w:cstheme="majorHAnsi"/>
            <w:color w:val="336699"/>
            <w:sz w:val="16"/>
            <w:szCs w:val="27"/>
          </w:rPr>
          <w:t>Global Alliance for Trade Facilitation</w:t>
        </w:r>
      </w:hyperlink>
      <w:r w:rsidRPr="00391D8C">
        <w:rPr>
          <w:rFonts w:asciiTheme="majorHAnsi" w:hAnsiTheme="majorHAnsi" w:cstheme="majorHAnsi"/>
          <w:color w:val="333333"/>
          <w:sz w:val="16"/>
          <w:szCs w:val="27"/>
        </w:rPr>
        <w:t xml:space="preserve"> has made good progress in identifying barriers to vaccine equity and introducing solutions</w:t>
      </w:r>
      <w:r w:rsidRPr="00391D8C">
        <w:rPr>
          <w:rStyle w:val="StyleUnderline"/>
          <w:rFonts w:asciiTheme="majorHAnsi" w:hAnsiTheme="majorHAnsi" w:cstheme="majorHAnsi"/>
        </w:rPr>
        <w:t xml:space="preserve">. In </w:t>
      </w:r>
      <w:hyperlink r:id="rId42" w:tgtFrame="_blank" w:history="1">
        <w:r w:rsidRPr="00391D8C">
          <w:rPr>
            <w:rStyle w:val="StyleUnderline"/>
            <w:rFonts w:asciiTheme="majorHAnsi" w:eastAsiaTheme="majorEastAsia" w:hAnsiTheme="majorHAnsi" w:cstheme="majorHAnsi"/>
          </w:rPr>
          <w:t>Mozambique</w:t>
        </w:r>
      </w:hyperlink>
      <w:r w:rsidRPr="00391D8C">
        <w:rPr>
          <w:rStyle w:val="StyleUnderline"/>
          <w:rFonts w:asciiTheme="majorHAnsi" w:hAnsiTheme="majorHAnsi" w:cstheme="majorHAnsi"/>
        </w:rPr>
        <w:t>, for example, the alliance is working to digitalize pre-shipment authorization for vaccine imports — a process that can take as long as two weeks, during which vaccine doses must be kept in storage. This digitalization should help Mozambique decrease wait times, improve shipment traceability, and reduce storage and inventory management costs</w:t>
      </w:r>
      <w:r w:rsidRPr="00391D8C">
        <w:rPr>
          <w:rFonts w:asciiTheme="majorHAnsi" w:hAnsiTheme="majorHAnsi" w:cstheme="majorHAnsi"/>
          <w:color w:val="333333"/>
          <w:sz w:val="16"/>
          <w:szCs w:val="27"/>
        </w:rPr>
        <w:t xml:space="preserve">. Yet more work remains to help governments overcome </w:t>
      </w:r>
      <w:hyperlink r:id="rId43" w:tgtFrame="_blank" w:history="1">
        <w:r w:rsidRPr="00391D8C">
          <w:rPr>
            <w:rStyle w:val="Hyperlink"/>
            <w:rFonts w:asciiTheme="majorHAnsi" w:eastAsiaTheme="majorEastAsia" w:hAnsiTheme="majorHAnsi" w:cstheme="majorHAnsi"/>
            <w:color w:val="336699"/>
            <w:sz w:val="16"/>
            <w:szCs w:val="27"/>
          </w:rPr>
          <w:t>challenges associated with implementing</w:t>
        </w:r>
      </w:hyperlink>
      <w:r w:rsidRPr="00391D8C">
        <w:rPr>
          <w:rFonts w:asciiTheme="majorHAnsi" w:hAnsiTheme="majorHAnsi" w:cstheme="majorHAnsi"/>
          <w:color w:val="333333"/>
          <w:sz w:val="16"/>
          <w:szCs w:val="27"/>
        </w:rPr>
        <w:t xml:space="preserve"> the Trade Facilitation Agreement, such as changing domestic legislation and involving the private sector. Lower-income countries and LDCs have flagged a need around human resources and training, legal assistance, and the acquisition of information and communication technologies.</w:t>
      </w:r>
    </w:p>
    <w:p w14:paraId="7808E6BF" w14:textId="77777777" w:rsidR="00AD2445" w:rsidRPr="00391D8C" w:rsidRDefault="00AD2445" w:rsidP="00AD2445">
      <w:pPr>
        <w:rPr>
          <w:rStyle w:val="Emphasis"/>
          <w:rFonts w:asciiTheme="majorHAnsi" w:hAnsiTheme="majorHAnsi" w:cstheme="majorHAnsi"/>
        </w:rPr>
      </w:pPr>
      <w:r w:rsidRPr="00391D8C">
        <w:rPr>
          <w:rStyle w:val="Emphasis"/>
          <w:rFonts w:asciiTheme="majorHAnsi" w:hAnsiTheme="majorHAnsi" w:cstheme="majorHAnsi"/>
          <w:highlight w:val="yellow"/>
        </w:rPr>
        <w:t>3. Commit to Aid for Trade</w:t>
      </w:r>
    </w:p>
    <w:p w14:paraId="088929D9" w14:textId="77777777" w:rsidR="00AD2445" w:rsidRPr="00391D8C" w:rsidRDefault="00AD2445" w:rsidP="00AD2445">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Style w:val="StyleUnderline"/>
          <w:rFonts w:asciiTheme="majorHAnsi" w:hAnsiTheme="majorHAnsi" w:cstheme="majorHAnsi"/>
        </w:rPr>
        <w:t xml:space="preserve">For </w:t>
      </w:r>
      <w:r w:rsidRPr="00391D8C">
        <w:rPr>
          <w:rStyle w:val="StyleUnderline"/>
          <w:rFonts w:asciiTheme="majorHAnsi" w:hAnsiTheme="majorHAnsi" w:cstheme="majorHAnsi"/>
          <w:highlight w:val="yellow"/>
        </w:rPr>
        <w:t>LDCs</w:t>
      </w:r>
      <w:r w:rsidRPr="00391D8C">
        <w:rPr>
          <w:rStyle w:val="StyleUnderline"/>
          <w:rFonts w:asciiTheme="majorHAnsi" w:hAnsiTheme="majorHAnsi" w:cstheme="majorHAnsi"/>
        </w:rPr>
        <w:t xml:space="preserve"> to participate fairly in global vaccine supply chains — as importers or exporters of inputs and finished products — they </w:t>
      </w:r>
      <w:r w:rsidRPr="00391D8C">
        <w:rPr>
          <w:rStyle w:val="StyleUnderline"/>
          <w:rFonts w:asciiTheme="majorHAnsi" w:hAnsiTheme="majorHAnsi" w:cstheme="majorHAnsi"/>
          <w:highlight w:val="yellow"/>
        </w:rPr>
        <w:t>need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financial</w:t>
      </w:r>
      <w:r w:rsidRPr="00391D8C">
        <w:rPr>
          <w:rStyle w:val="StyleUnderline"/>
          <w:rFonts w:asciiTheme="majorHAnsi" w:hAnsiTheme="majorHAnsi" w:cstheme="majorHAnsi"/>
        </w:rPr>
        <w:t xml:space="preserve"> and technical </w:t>
      </w:r>
      <w:r w:rsidRPr="00391D8C">
        <w:rPr>
          <w:rStyle w:val="StyleUnderline"/>
          <w:rFonts w:asciiTheme="majorHAnsi" w:hAnsiTheme="majorHAnsi" w:cstheme="majorHAnsi"/>
          <w:highlight w:val="yellow"/>
        </w:rPr>
        <w:t>assistance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to</w:t>
      </w:r>
      <w:r w:rsidRPr="00391D8C">
        <w:rPr>
          <w:rStyle w:val="StyleUnderline"/>
          <w:rFonts w:asciiTheme="majorHAnsi" w:hAnsiTheme="majorHAnsi" w:cstheme="majorHAnsi"/>
        </w:rPr>
        <w:t xml:space="preserve"> strengthen their </w:t>
      </w:r>
      <w:hyperlink r:id="rId44" w:history="1">
        <w:r w:rsidRPr="00391D8C">
          <w:rPr>
            <w:rStyle w:val="StyleUnderline"/>
            <w:rFonts w:asciiTheme="majorHAnsi" w:eastAsiaTheme="majorEastAsia" w:hAnsiTheme="majorHAnsi" w:cstheme="majorHAnsi"/>
          </w:rPr>
          <w:t>productive capacity</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streamline</w:t>
      </w:r>
      <w:r w:rsidRPr="00391D8C">
        <w:rPr>
          <w:rStyle w:val="StyleUnderline"/>
          <w:rFonts w:asciiTheme="majorHAnsi" w:hAnsiTheme="majorHAnsi" w:cstheme="majorHAnsi"/>
        </w:rPr>
        <w:t xml:space="preserve"> their cross-border standards and </w:t>
      </w:r>
      <w:r w:rsidRPr="00391D8C">
        <w:rPr>
          <w:rStyle w:val="StyleUnderline"/>
          <w:rFonts w:asciiTheme="majorHAnsi" w:hAnsiTheme="majorHAnsi" w:cstheme="majorHAnsi"/>
          <w:highlight w:val="yellow"/>
        </w:rPr>
        <w:t>processes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improve</w:t>
      </w:r>
      <w:r w:rsidRPr="00391D8C">
        <w:rPr>
          <w:rStyle w:val="StyleUnderline"/>
          <w:rFonts w:asciiTheme="majorHAnsi" w:hAnsiTheme="majorHAnsi" w:cstheme="majorHAnsi"/>
        </w:rPr>
        <w:t xml:space="preserve"> their logistics </w:t>
      </w:r>
      <w:r w:rsidRPr="00391D8C">
        <w:rPr>
          <w:rStyle w:val="StyleUnderline"/>
          <w:rFonts w:asciiTheme="majorHAnsi" w:hAnsiTheme="majorHAnsi" w:cstheme="majorHAnsi"/>
          <w:highlight w:val="yellow"/>
        </w:rPr>
        <w:t>infrastructure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hyperlink r:id="rId45" w:tgtFrame="_blank" w:history="1">
        <w:r w:rsidRPr="00391D8C">
          <w:rPr>
            <w:rStyle w:val="StyleUnderline"/>
            <w:rFonts w:asciiTheme="majorHAnsi" w:eastAsiaTheme="majorEastAsia" w:hAnsiTheme="majorHAnsi" w:cstheme="majorHAnsi"/>
            <w:highlight w:val="yellow"/>
          </w:rPr>
          <w:t>technological know-how</w:t>
        </w:r>
      </w:hyperlink>
      <w:r w:rsidRPr="00391D8C">
        <w:rPr>
          <w:rStyle w:val="StyleUnderline"/>
          <w:rFonts w:asciiTheme="majorHAnsi" w:hAnsiTheme="majorHAnsi" w:cstheme="majorHAnsi"/>
          <w:highlight w:val="yellow"/>
        </w:rPr>
        <w:t>.</w:t>
      </w:r>
      <w:r w:rsidRPr="00391D8C">
        <w:rPr>
          <w:rStyle w:val="StyleUnderline"/>
          <w:rFonts w:asciiTheme="majorHAnsi" w:hAnsiTheme="majorHAnsi" w:cstheme="majorHAnsi"/>
        </w:rPr>
        <w:t xml:space="preserve"> The Aid for Trade initiative exists to provide that support — but can only deliver if donor countries maintain or increase their official development assistance, or ODA</w:t>
      </w:r>
      <w:r w:rsidRPr="00391D8C">
        <w:rPr>
          <w:rFonts w:asciiTheme="majorHAnsi" w:hAnsiTheme="majorHAnsi" w:cstheme="majorHAnsi"/>
          <w:color w:val="333333"/>
          <w:sz w:val="16"/>
          <w:szCs w:val="27"/>
        </w:rPr>
        <w:t xml:space="preserve">. Preliminary figures from the </w:t>
      </w:r>
      <w:hyperlink r:id="rId46" w:history="1">
        <w:r w:rsidRPr="00391D8C">
          <w:rPr>
            <w:rStyle w:val="Hyperlink"/>
            <w:rFonts w:asciiTheme="majorHAnsi" w:eastAsiaTheme="majorEastAsia" w:hAnsiTheme="majorHAnsi" w:cstheme="majorHAnsi"/>
            <w:color w:val="336699"/>
            <w:sz w:val="16"/>
            <w:szCs w:val="27"/>
          </w:rPr>
          <w:t>Organisation for Economic Co-operation and Development</w:t>
        </w:r>
      </w:hyperlink>
      <w:r w:rsidRPr="00391D8C">
        <w:rPr>
          <w:rFonts w:asciiTheme="majorHAnsi" w:hAnsiTheme="majorHAnsi" w:cstheme="majorHAnsi"/>
          <w:color w:val="333333"/>
          <w:sz w:val="16"/>
          <w:szCs w:val="27"/>
        </w:rPr>
        <w:t xml:space="preserve"> show that </w:t>
      </w:r>
      <w:hyperlink r:id="rId47" w:history="1">
        <w:r w:rsidRPr="00391D8C">
          <w:rPr>
            <w:rStyle w:val="Hyperlink"/>
            <w:rFonts w:asciiTheme="majorHAnsi" w:eastAsiaTheme="majorEastAsia" w:hAnsiTheme="majorHAnsi" w:cstheme="majorHAnsi"/>
            <w:color w:val="336699"/>
            <w:sz w:val="16"/>
            <w:szCs w:val="27"/>
          </w:rPr>
          <w:t>Development Assistance Committee</w:t>
        </w:r>
      </w:hyperlink>
      <w:r w:rsidRPr="00391D8C">
        <w:rPr>
          <w:rFonts w:asciiTheme="majorHAnsi" w:hAnsiTheme="majorHAnsi" w:cstheme="majorHAnsi"/>
          <w:color w:val="333333"/>
          <w:sz w:val="16"/>
          <w:szCs w:val="27"/>
        </w:rPr>
        <w:t xml:space="preserve"> members </w:t>
      </w:r>
      <w:hyperlink r:id="rId48" w:history="1">
        <w:r w:rsidRPr="00391D8C">
          <w:rPr>
            <w:rStyle w:val="Hyperlink"/>
            <w:rFonts w:asciiTheme="majorHAnsi" w:eastAsiaTheme="majorEastAsia" w:hAnsiTheme="majorHAnsi" w:cstheme="majorHAnsi"/>
            <w:color w:val="336699"/>
            <w:sz w:val="16"/>
            <w:szCs w:val="27"/>
          </w:rPr>
          <w:t>expanded their ODA by $10 billion</w:t>
        </w:r>
      </w:hyperlink>
      <w:r w:rsidRPr="00391D8C">
        <w:rPr>
          <w:rFonts w:asciiTheme="majorHAnsi" w:hAnsiTheme="majorHAnsi" w:cstheme="majorHAnsi"/>
          <w:color w:val="333333"/>
          <w:sz w:val="16"/>
          <w:szCs w:val="27"/>
        </w:rPr>
        <w:t xml:space="preserve"> between 2019 and 2020, mostly as part of their COVID-19 response. However, with several government donors having reprogrammed their aid budgets to focus on immediate health priorities, </w:t>
      </w:r>
      <w:hyperlink r:id="rId49" w:tgtFrame="_blank" w:history="1">
        <w:r w:rsidRPr="00391D8C">
          <w:rPr>
            <w:rStyle w:val="Hyperlink"/>
            <w:rFonts w:asciiTheme="majorHAnsi" w:eastAsiaTheme="majorEastAsia" w:hAnsiTheme="majorHAnsi" w:cstheme="majorHAnsi"/>
            <w:color w:val="336699"/>
            <w:sz w:val="16"/>
            <w:szCs w:val="27"/>
          </w:rPr>
          <w:t>fears are growing</w:t>
        </w:r>
      </w:hyperlink>
      <w:r w:rsidRPr="00391D8C">
        <w:rPr>
          <w:rFonts w:asciiTheme="majorHAnsi" w:hAnsiTheme="majorHAnsi" w:cstheme="majorHAnsi"/>
          <w:color w:val="333333"/>
          <w:sz w:val="16"/>
          <w:szCs w:val="27"/>
        </w:rPr>
        <w:t xml:space="preserve"> that their overall ODA may also be slashed — and, with this, their support for Aid for Trade. The generosity of some countries provides hope. Norway, for example, recently stepped up to help plug such gaps with </w:t>
      </w:r>
      <w:hyperlink r:id="rId50" w:tgtFrame="_blank" w:history="1">
        <w:r w:rsidRPr="00391D8C">
          <w:rPr>
            <w:rStyle w:val="Hyperlink"/>
            <w:rFonts w:asciiTheme="majorHAnsi" w:eastAsiaTheme="majorEastAsia" w:hAnsiTheme="majorHAnsi" w:cstheme="majorHAnsi"/>
            <w:color w:val="336699"/>
            <w:sz w:val="16"/>
            <w:szCs w:val="27"/>
          </w:rPr>
          <w:t>45 million Norwegian kroner</w:t>
        </w:r>
      </w:hyperlink>
      <w:r w:rsidRPr="00391D8C">
        <w:rPr>
          <w:rFonts w:asciiTheme="majorHAnsi" w:hAnsiTheme="majorHAnsi" w:cstheme="majorHAnsi"/>
          <w:color w:val="333333"/>
          <w:sz w:val="16"/>
          <w:szCs w:val="27"/>
        </w:rPr>
        <w:t xml:space="preserve"> of additional funding for the WTO-backed </w:t>
      </w:r>
      <w:hyperlink r:id="rId51" w:history="1">
        <w:r w:rsidRPr="00391D8C">
          <w:rPr>
            <w:rStyle w:val="Hyperlink"/>
            <w:rFonts w:asciiTheme="majorHAnsi" w:eastAsiaTheme="majorEastAsia" w:hAnsiTheme="majorHAnsi" w:cstheme="majorHAnsi"/>
            <w:color w:val="336699"/>
            <w:sz w:val="16"/>
            <w:szCs w:val="27"/>
          </w:rPr>
          <w:t>Enhanced Integrated Framework</w:t>
        </w:r>
      </w:hyperlink>
      <w:r w:rsidRPr="00391D8C">
        <w:rPr>
          <w:rFonts w:asciiTheme="majorHAnsi" w:hAnsiTheme="majorHAnsi" w:cstheme="majorHAnsi"/>
          <w:color w:val="333333"/>
          <w:sz w:val="16"/>
          <w:szCs w:val="27"/>
        </w:rPr>
        <w:t>, a global Aid for Trade program that aims to reduce poverty.</w:t>
      </w:r>
    </w:p>
    <w:p w14:paraId="11171212" w14:textId="77777777" w:rsidR="00AD2445" w:rsidRPr="00391D8C" w:rsidRDefault="00AD2445" w:rsidP="00AD2445">
      <w:pPr>
        <w:rPr>
          <w:rStyle w:val="Emphasis"/>
          <w:rFonts w:asciiTheme="majorHAnsi" w:hAnsiTheme="majorHAnsi" w:cstheme="majorHAnsi"/>
        </w:rPr>
      </w:pPr>
      <w:r w:rsidRPr="00391D8C">
        <w:rPr>
          <w:rStyle w:val="Emphasis"/>
          <w:rFonts w:asciiTheme="majorHAnsi" w:hAnsiTheme="majorHAnsi" w:cstheme="majorHAnsi"/>
          <w:highlight w:val="yellow"/>
        </w:rPr>
        <w:t>4. Invest in preparedness</w:t>
      </w:r>
    </w:p>
    <w:p w14:paraId="3D1D04C5" w14:textId="77777777" w:rsidR="00AD2445" w:rsidRPr="00391D8C" w:rsidRDefault="00AD2445" w:rsidP="00AD2445">
      <w:pPr>
        <w:pStyle w:val="NormalWeb"/>
        <w:shd w:val="clear" w:color="auto" w:fill="FFFFFF"/>
        <w:spacing w:before="0" w:beforeAutospacing="0" w:after="405" w:afterAutospacing="0"/>
        <w:rPr>
          <w:rFonts w:asciiTheme="majorHAnsi" w:hAnsiTheme="majorHAnsi" w:cstheme="majorHAnsi"/>
          <w:u w:val="single"/>
        </w:rPr>
      </w:pPr>
      <w:r w:rsidRPr="00391D8C">
        <w:rPr>
          <w:rStyle w:val="StyleUnderline"/>
          <w:rFonts w:asciiTheme="majorHAnsi" w:hAnsiTheme="majorHAnsi" w:cstheme="majorHAnsi"/>
          <w:highlight w:val="yellow"/>
        </w:rPr>
        <w:t xml:space="preserve">In 2019, only </w:t>
      </w:r>
      <w:hyperlink r:id="rId52" w:tgtFrame="_blank" w:history="1">
        <w:r w:rsidRPr="00391D8C">
          <w:rPr>
            <w:rStyle w:val="StyleUnderline"/>
            <w:rFonts w:asciiTheme="majorHAnsi" w:eastAsiaTheme="majorEastAsia" w:hAnsiTheme="majorHAnsi" w:cstheme="majorHAnsi"/>
            <w:highlight w:val="yellow"/>
          </w:rPr>
          <w:t>$374 million</w:t>
        </w:r>
      </w:hyperlink>
      <w:r w:rsidRPr="00391D8C">
        <w:rPr>
          <w:rStyle w:val="StyleUnderline"/>
          <w:rFonts w:asciiTheme="majorHAnsi" w:hAnsiTheme="majorHAnsi" w:cstheme="majorHAnsi"/>
          <w:highlight w:val="yellow"/>
        </w:rPr>
        <w:t xml:space="preserve"> — or less than 1% — of the world’s </w:t>
      </w:r>
      <w:r w:rsidRPr="00391D8C">
        <w:rPr>
          <w:rStyle w:val="StyleUnderline"/>
          <w:rFonts w:asciiTheme="majorHAnsi" w:hAnsiTheme="majorHAnsi" w:cstheme="majorHAnsi"/>
        </w:rPr>
        <w:t xml:space="preserve">total development </w:t>
      </w:r>
      <w:r w:rsidRPr="00391D8C">
        <w:rPr>
          <w:rStyle w:val="StyleUnderline"/>
          <w:rFonts w:asciiTheme="majorHAnsi" w:hAnsiTheme="majorHAnsi" w:cstheme="majorHAnsi"/>
          <w:highlight w:val="yellow"/>
        </w:rPr>
        <w:t>assistance for health was spent on pandemic preparedness.</w:t>
      </w:r>
      <w:r w:rsidRPr="00391D8C">
        <w:rPr>
          <w:rStyle w:val="StyleUnderline"/>
          <w:rFonts w:asciiTheme="majorHAnsi" w:hAnsiTheme="majorHAnsi" w:cstheme="majorHAnsi"/>
        </w:rPr>
        <w:t xml:space="preserve"> Within months, the consequences of that underinvestment became clear. </w:t>
      </w:r>
      <w:r w:rsidRPr="00391D8C">
        <w:rPr>
          <w:rStyle w:val="StyleUnderline"/>
          <w:rFonts w:asciiTheme="majorHAnsi" w:hAnsiTheme="majorHAnsi" w:cstheme="majorHAnsi"/>
          <w:highlight w:val="yellow"/>
        </w:rPr>
        <w:t>Integrating</w:t>
      </w:r>
      <w:r w:rsidRPr="00391D8C">
        <w:rPr>
          <w:rStyle w:val="StyleUnderline"/>
          <w:rFonts w:asciiTheme="majorHAnsi" w:hAnsiTheme="majorHAnsi" w:cstheme="majorHAnsi"/>
        </w:rPr>
        <w:t xml:space="preserve"> lower-income countries and </w:t>
      </w:r>
      <w:r w:rsidRPr="00391D8C">
        <w:rPr>
          <w:rStyle w:val="StyleUnderline"/>
          <w:rFonts w:asciiTheme="majorHAnsi" w:hAnsiTheme="majorHAnsi" w:cstheme="majorHAnsi"/>
          <w:highlight w:val="yellow"/>
        </w:rPr>
        <w:t>LDCs</w:t>
      </w:r>
      <w:r w:rsidRPr="00391D8C">
        <w:rPr>
          <w:rStyle w:val="StyleUnderline"/>
          <w:rFonts w:asciiTheme="majorHAnsi" w:hAnsiTheme="majorHAnsi" w:cstheme="majorHAnsi"/>
        </w:rPr>
        <w:t xml:space="preserve"> into global and regional </w:t>
      </w:r>
      <w:hyperlink r:id="rId53" w:tgtFrame="_blank" w:history="1">
        <w:r w:rsidRPr="00391D8C">
          <w:rPr>
            <w:rStyle w:val="StyleUnderline"/>
            <w:rFonts w:asciiTheme="majorHAnsi" w:eastAsiaTheme="majorEastAsia" w:hAnsiTheme="majorHAnsi" w:cstheme="majorHAnsi"/>
          </w:rPr>
          <w:t>pharmaceutical value chains</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is vital for ensuring the world is better prepared</w:t>
      </w:r>
      <w:r w:rsidRPr="00391D8C">
        <w:rPr>
          <w:rStyle w:val="StyleUnderline"/>
          <w:rFonts w:asciiTheme="majorHAnsi" w:hAnsiTheme="majorHAnsi" w:cstheme="majorHAnsi"/>
        </w:rPr>
        <w:t xml:space="preserve"> next time. Directing increased aid to help these countries become </w:t>
      </w:r>
      <w:hyperlink r:id="rId54" w:tgtFrame="_blank" w:history="1">
        <w:r w:rsidRPr="00391D8C">
          <w:rPr>
            <w:rStyle w:val="StyleUnderline"/>
            <w:rFonts w:asciiTheme="majorHAnsi" w:eastAsiaTheme="majorEastAsia" w:hAnsiTheme="majorHAnsi" w:cstheme="majorHAnsi"/>
          </w:rPr>
          <w:t>producers and exporters</w:t>
        </w:r>
      </w:hyperlink>
      <w:r w:rsidRPr="00391D8C">
        <w:rPr>
          <w:rStyle w:val="StyleUnderline"/>
          <w:rFonts w:asciiTheme="majorHAnsi" w:hAnsiTheme="majorHAnsi" w:cstheme="majorHAnsi"/>
        </w:rPr>
        <w:t xml:space="preserve"> of medical equipment and vaccines has never been more needed</w:t>
      </w:r>
      <w:r w:rsidRPr="00391D8C">
        <w:rPr>
          <w:rStyle w:val="StyleUnderline"/>
          <w:rFonts w:asciiTheme="majorHAnsi" w:hAnsiTheme="majorHAnsi" w:cstheme="majorHAnsi"/>
          <w:highlight w:val="yellow"/>
        </w:rPr>
        <w:t>. LDCs would not only receive more</w:t>
      </w:r>
      <w:r w:rsidRPr="00391D8C">
        <w:rPr>
          <w:rStyle w:val="StyleUnderline"/>
          <w:rFonts w:asciiTheme="majorHAnsi" w:hAnsiTheme="majorHAnsi" w:cstheme="majorHAnsi"/>
        </w:rPr>
        <w:t xml:space="preserve"> of the </w:t>
      </w:r>
      <w:hyperlink r:id="rId55" w:tgtFrame="_blank" w:history="1">
        <w:r w:rsidRPr="00391D8C">
          <w:rPr>
            <w:rStyle w:val="StyleUnderline"/>
            <w:rFonts w:asciiTheme="majorHAnsi" w:eastAsiaTheme="majorEastAsia" w:hAnsiTheme="majorHAnsi" w:cstheme="majorHAnsi"/>
          </w:rPr>
          <w:t>vaccines and therapeutics they need now</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but could actively contribute</w:t>
      </w:r>
      <w:r w:rsidRPr="00391D8C">
        <w:rPr>
          <w:rStyle w:val="StyleUnderline"/>
          <w:rFonts w:asciiTheme="majorHAnsi" w:hAnsiTheme="majorHAnsi" w:cstheme="majorHAnsi"/>
        </w:rPr>
        <w:t xml:space="preserve"> to the global response when the next pandemic inevitably hits.</w:t>
      </w:r>
    </w:p>
    <w:p w14:paraId="1D4CD74E" w14:textId="77777777" w:rsidR="00AD2445" w:rsidRPr="00391D8C" w:rsidRDefault="00AD2445" w:rsidP="00AD2445">
      <w:pPr>
        <w:pStyle w:val="Heading4"/>
        <w:rPr>
          <w:rFonts w:asciiTheme="majorHAnsi" w:hAnsiTheme="majorHAnsi" w:cstheme="majorHAnsi"/>
          <w:sz w:val="18"/>
          <w:szCs w:val="18"/>
          <w:lang w:val="en-HK" w:eastAsia="zh-CN"/>
        </w:rPr>
      </w:pPr>
      <w:r w:rsidRPr="00391D8C">
        <w:rPr>
          <w:rFonts w:asciiTheme="majorHAnsi" w:hAnsiTheme="majorHAnsi" w:cstheme="majorHAnsi"/>
          <w:lang w:val="en-HK" w:eastAsia="zh-CN"/>
        </w:rPr>
        <w:t>And it competes off the net benefit: the perm wouldn’t solve because it would still link to the Innovation DA.</w:t>
      </w:r>
    </w:p>
    <w:p w14:paraId="1D5D29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24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44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5EADB9"/>
  <w14:defaultImageDpi w14:val="300"/>
  <w15:docId w15:val="{CDBC15B1-E569-5E44-AA9B-E4D4058F3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24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24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24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D24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AD24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24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445"/>
  </w:style>
  <w:style w:type="character" w:customStyle="1" w:styleId="Heading1Char">
    <w:name w:val="Heading 1 Char"/>
    <w:aliases w:val="Pocket Char"/>
    <w:basedOn w:val="DefaultParagraphFont"/>
    <w:link w:val="Heading1"/>
    <w:uiPriority w:val="9"/>
    <w:rsid w:val="00AD24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244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D244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AD244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244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AD244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D24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244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AD2445"/>
    <w:rPr>
      <w:color w:val="auto"/>
      <w:u w:val="none"/>
    </w:rPr>
  </w:style>
  <w:style w:type="paragraph" w:styleId="DocumentMap">
    <w:name w:val="Document Map"/>
    <w:basedOn w:val="Normal"/>
    <w:link w:val="DocumentMapChar"/>
    <w:uiPriority w:val="99"/>
    <w:semiHidden/>
    <w:unhideWhenUsed/>
    <w:rsid w:val="00AD24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2445"/>
    <w:rPr>
      <w:rFonts w:ascii="Lucida Grande" w:hAnsi="Lucida Grande" w:cs="Lucida Grande"/>
    </w:rPr>
  </w:style>
  <w:style w:type="paragraph" w:styleId="NormalWeb">
    <w:name w:val="Normal (Web)"/>
    <w:basedOn w:val="Normal"/>
    <w:uiPriority w:val="99"/>
    <w:unhideWhenUsed/>
    <w:rsid w:val="00AD244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AD244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AD2445"/>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AD24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www.washingtonpost.com/health/2020/12/06/covid-vaccine-messenger-rna/?itid=lk_inline_manual_17" TargetMode="External"/><Relationship Id="rId26"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39" Type="http://schemas.openxmlformats.org/officeDocument/2006/relationships/hyperlink" Target="https://www.wto.org/english/tratop_e/tradfa_e/tradfa_e.htm" TargetMode="External"/><Relationship Id="rId21" Type="http://schemas.openxmlformats.org/officeDocument/2006/relationships/hyperlink" Target="https://www.wto.org/english/tratop_e/devel_e/a4t_e/aid4trade_e.htm" TargetMode="External"/><Relationship Id="rId34" Type="http://schemas.openxmlformats.org/officeDocument/2006/relationships/hyperlink" Target="https://www.who.int/news/item/13-06-2021-g7-announces-pledges-of-870-million-covid-19-vaccine-doses-of-which-at-least-half-to-be-delivered-by-the-end-of-2021" TargetMode="External"/><Relationship Id="rId42" Type="http://schemas.openxmlformats.org/officeDocument/2006/relationships/hyperlink" Target="https://www.tradefacilitation.org/article/two-new-mozambique-projects-aim-to-ease-access-to-vaccines-medical-products/" TargetMode="External"/><Relationship Id="rId47" Type="http://schemas.openxmlformats.org/officeDocument/2006/relationships/hyperlink" Target="https://www.devex.com/organizations/development-assistance-committee-dac-100607" TargetMode="External"/><Relationship Id="rId50" Type="http://schemas.openxmlformats.org/officeDocument/2006/relationships/hyperlink" Target="https://www.wto.org/english/news_e/news21_e/if_22jun21_e.htm" TargetMode="External"/><Relationship Id="rId55" Type="http://schemas.openxmlformats.org/officeDocument/2006/relationships/hyperlink" Target="https://trade4devnews.enhancedif.org/en/op-ed/access-denied-ensuring-vaccines-worlds-poorest-countri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jamanetwork.com/journals/jama/fullarticle/2771764" TargetMode="External"/><Relationship Id="rId29" Type="http://schemas.openxmlformats.org/officeDocument/2006/relationships/hyperlink" Target="https://www.wto.org/english/news_e/news21_e/gc_05may21_e.htm" TargetMode="External"/><Relationship Id="rId11" Type="http://schemas.openxmlformats.org/officeDocument/2006/relationships/hyperlink" Target="https://www.wsj.com/market-data/quotes/MRNA?mod=chiclets" TargetMode="External"/><Relationship Id="rId24" Type="http://schemas.openxmlformats.org/officeDocument/2006/relationships/hyperlink" Target="https://news.un.org/en/story/2021/07/1095152" TargetMode="External"/><Relationship Id="rId32" Type="http://schemas.openxmlformats.org/officeDocument/2006/relationships/hyperlink" Target="https://www.devex.com/news/wto-chief-to-g-20-donate-2-3b-more-covid-19-vaccine-doses-100306" TargetMode="External"/><Relationship Id="rId37" Type="http://schemas.openxmlformats.org/officeDocument/2006/relationships/hyperlink" Target="https://www.devex.com/news/the-cold-chain-storage-challenge-99869" TargetMode="External"/><Relationship Id="rId40" Type="http://schemas.openxmlformats.org/officeDocument/2006/relationships/hyperlink" Target="https://www.tfafacility.org/ratifications" TargetMode="External"/><Relationship Id="rId45" Type="http://schemas.openxmlformats.org/officeDocument/2006/relationships/hyperlink" Target="https://www.wto.org/english/news_e/news21_e/dgno_21may21_e.htm" TargetMode="External"/><Relationship Id="rId53" Type="http://schemas.openxmlformats.org/officeDocument/2006/relationships/hyperlink" Target="https://unctad.org/news/unctad-report-says-least-developed-countries-position-improve-access-medicines-through-local-0" TargetMode="External"/><Relationship Id="rId5" Type="http://schemas.openxmlformats.org/officeDocument/2006/relationships/numbering" Target="numbering.xml"/><Relationship Id="rId19" Type="http://schemas.openxmlformats.org/officeDocument/2006/relationships/hyperlink" Target="https://www.cfr.org/timeline/major-epidemics-modern-er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washingtonpost.com/coronavirus/?itid=lk_inline_manual_3" TargetMode="External"/><Relationship Id="rId22" Type="http://schemas.openxmlformats.org/officeDocument/2006/relationships/hyperlink" Target="https://ourworldindata.org/covid-vaccinations" TargetMode="External"/><Relationship Id="rId27" Type="http://schemas.openxmlformats.org/officeDocument/2006/relationships/hyperlink" Target="https://apps.who.int/iris/bitstream/handle/10665/342715/OEW28-0511072021.pdf" TargetMode="External"/><Relationship Id="rId30" Type="http://schemas.openxmlformats.org/officeDocument/2006/relationships/hyperlink" Target="https://news.un.org/en/story/2021/05/1091732" TargetMode="External"/><Relationship Id="rId35" Type="http://schemas.openxmlformats.org/officeDocument/2006/relationships/hyperlink" Target="https://www.devex.com/news/india-crisis-puts-covax-150-million-doses-behind-schedule-99860" TargetMode="External"/><Relationship Id="rId43" Type="http://schemas.openxmlformats.org/officeDocument/2006/relationships/hyperlink" Target="https://www.wto-ilibrary.org/trade-facilitation-and-customs-valuation/world-trade-report-2015_f2985d96-en" TargetMode="External"/><Relationship Id="rId48" Type="http://schemas.openxmlformats.org/officeDocument/2006/relationships/hyperlink" Target="https://www.devex.com/news/what-to-make-of-the-2020-dac-stats-99641"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devex.com/organizations/enhanced-integrated-framework-eif-78046" TargetMode="Externa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science.sciencemag.org/content/372/6538/109.full" TargetMode="External"/><Relationship Id="rId25" Type="http://schemas.openxmlformats.org/officeDocument/2006/relationships/hyperlink" Target="https://www.devex.com/organizations/world-health-organization-who-30562" TargetMode="External"/><Relationship Id="rId33" Type="http://schemas.openxmlformats.org/officeDocument/2006/relationships/hyperlink" Target="https://www.devex.com/news/wto-council-offers-hope-for-trips-vaccine-proposal-100125" TargetMode="External"/><Relationship Id="rId38" Type="http://schemas.openxmlformats.org/officeDocument/2006/relationships/hyperlink" Target="https://www.devex.com/organizations/world-trade-organization-wto-44694" TargetMode="External"/><Relationship Id="rId46" Type="http://schemas.openxmlformats.org/officeDocument/2006/relationships/hyperlink" Target="https://www.devex.com/organizations/organisation-for-economic-co-operation-and-development-oecd-29872" TargetMode="External"/><Relationship Id="rId20" Type="http://schemas.openxmlformats.org/officeDocument/2006/relationships/hyperlink" Target="https://www.devex.com/focus/covid-19" TargetMode="External"/><Relationship Id="rId41" Type="http://schemas.openxmlformats.org/officeDocument/2006/relationships/hyperlink" Target="https://www.devex.com/organizations/global-alliance-for-trade-facilitation-102992" TargetMode="External"/><Relationship Id="rId54" Type="http://schemas.openxmlformats.org/officeDocument/2006/relationships/hyperlink" Target="https://www.bloomberg.com/news/articles/2021-07-26/africa-must-build-vaccine-production-capacity-wto-chief-say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graphics/2020/national/coronavirus-us-cases-deaths/?itid=lk_inline_manual_11" TargetMode="External"/><Relationship Id="rId23" Type="http://schemas.openxmlformats.org/officeDocument/2006/relationships/hyperlink" Target="https://ourworldindata.org/covid-vaccinations" TargetMode="External"/><Relationship Id="rId28" Type="http://schemas.openxmlformats.org/officeDocument/2006/relationships/hyperlink" Target="https://www.un.org/development/desa/dpad/2021/major-study-on-covid-19-impact-on-ldcs-released/" TargetMode="External"/><Relationship Id="rId36" Type="http://schemas.openxmlformats.org/officeDocument/2006/relationships/hyperlink" Target="https://unctad.org/news/export-restrictions-do-not-help-fight-covid-19" TargetMode="External"/><Relationship Id="rId49" Type="http://schemas.openxmlformats.org/officeDocument/2006/relationships/hyperlink" Target="https://www.weforum.org/agenda/2021/01/helping-small-businesses-build-resilience/" TargetMode="External"/><Relationship Id="rId57" Type="http://schemas.openxmlformats.org/officeDocument/2006/relationships/theme" Target="theme/theme1.xml"/><Relationship Id="rId10" Type="http://schemas.openxmlformats.org/officeDocument/2006/relationships/hyperlink" Target="https://www.wsj.com/market-data/quotes/MRNA" TargetMode="External"/><Relationship Id="rId31" Type="http://schemas.openxmlformats.org/officeDocument/2006/relationships/hyperlink" Target="https://observatoryihr.org/news/covid-19-vaccine-distribution-highlights-social-inequality/" TargetMode="External"/><Relationship Id="rId44" Type="http://schemas.openxmlformats.org/officeDocument/2006/relationships/hyperlink" Target="https://www.devex.com/news/cepi-ceo-concerted-effort-needed-to-build-lmic-vaccine-manufacturing-100013" TargetMode="External"/><Relationship Id="rId52" Type="http://schemas.openxmlformats.org/officeDocument/2006/relationships/hyperlink" Target="http://www.healthdata.org/sites/default/files/files/policy_report/FGH/2020/FGH_2019_Interior_Final_Online_2020.09.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4952</Words>
  <Characters>28228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2021-10-17T16:58:00Z</dcterms:created>
  <dcterms:modified xsi:type="dcterms:W3CDTF">2021-10-17T16:59:00Z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