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79749" w14:textId="77777777" w:rsidR="00DF1770" w:rsidRDefault="00DF1770" w:rsidP="00DF1770">
      <w:pPr>
        <w:pStyle w:val="Heading3"/>
        <w:rPr>
          <w:rFonts w:cs="Calibri"/>
        </w:rPr>
      </w:pPr>
      <w:r>
        <w:rPr>
          <w:rFonts w:cs="Calibri"/>
        </w:rPr>
        <w:t>Bioterror - Short NC Shell</w:t>
      </w:r>
    </w:p>
    <w:p w14:paraId="03639B06" w14:textId="77777777" w:rsidR="00DF1770" w:rsidRPr="00405D88" w:rsidRDefault="00DF1770" w:rsidP="00DF177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1F3EDDF1" w14:textId="77777777" w:rsidR="00DF1770" w:rsidRPr="00405D88" w:rsidRDefault="00DF1770" w:rsidP="00DF1770">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9D53932" w14:textId="77777777" w:rsidR="00DF1770" w:rsidRPr="00405D88" w:rsidRDefault="00DF1770" w:rsidP="00DF177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4001A6B" w14:textId="77777777" w:rsidR="00DF1770" w:rsidRPr="009026E1" w:rsidRDefault="00DF1770" w:rsidP="00DF1770">
      <w:pPr>
        <w:pStyle w:val="Heading4"/>
      </w:pPr>
      <w:r>
        <w:t>This sets a precedent that spills over to all future diseases – Hopkins 21:</w:t>
      </w:r>
    </w:p>
    <w:p w14:paraId="630239E2" w14:textId="77777777" w:rsidR="00DF1770" w:rsidRPr="00405D88" w:rsidRDefault="00DF1770" w:rsidP="00DF1770">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67738A16" w14:textId="77777777" w:rsidR="00DF1770" w:rsidRPr="00856058" w:rsidRDefault="00DF1770" w:rsidP="00DF1770">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568558EA" w14:textId="77777777" w:rsidR="00DF1770" w:rsidRPr="00405D88" w:rsidRDefault="00DF1770" w:rsidP="00DF1770">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54B0EA90" w14:textId="77777777" w:rsidR="00DF1770" w:rsidRPr="00405D88" w:rsidRDefault="00DF1770" w:rsidP="00DF177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223832F" w14:textId="77777777" w:rsidR="00DF1770" w:rsidRPr="00405D88" w:rsidRDefault="00DF1770" w:rsidP="00DF1770">
      <w:pPr>
        <w:ind w:left="720"/>
        <w:rPr>
          <w:rStyle w:val="StyleUnderli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76C78FE" w14:textId="77777777" w:rsidR="00DF1770" w:rsidRPr="00EF75E6" w:rsidRDefault="00DF1770" w:rsidP="00DF1770">
      <w:pPr>
        <w:pStyle w:val="Heading3"/>
        <w:rPr>
          <w:rFonts w:cs="Calibri"/>
        </w:rPr>
      </w:pPr>
      <w:r w:rsidRPr="00EF75E6">
        <w:rPr>
          <w:rFonts w:cs="Calibri"/>
        </w:rPr>
        <w:lastRenderedPageBreak/>
        <w:t xml:space="preserve">NC – </w:t>
      </w:r>
      <w:r>
        <w:rPr>
          <w:rFonts w:cs="Calibri"/>
        </w:rPr>
        <w:t xml:space="preserve">COVID </w:t>
      </w:r>
      <w:r w:rsidRPr="00EF75E6">
        <w:rPr>
          <w:rFonts w:cs="Calibri"/>
        </w:rPr>
        <w:t>Compulsory Licensing CP</w:t>
      </w:r>
    </w:p>
    <w:p w14:paraId="276A76BA" w14:textId="77777777" w:rsidR="00DF1770" w:rsidRPr="00EF75E6" w:rsidRDefault="00DF1770" w:rsidP="00DF1770">
      <w:pPr>
        <w:pStyle w:val="Heading4"/>
        <w:rPr>
          <w:rFonts w:cs="Calibri"/>
        </w:rPr>
      </w:pPr>
      <w:r w:rsidRPr="00EF75E6">
        <w:rPr>
          <w:rFonts w:cs="Calibri"/>
        </w:rPr>
        <w:t xml:space="preserve">CP: The United States of America should declare </w:t>
      </w:r>
      <w:r>
        <w:rPr>
          <w:rFonts w:cs="Calibri"/>
        </w:rPr>
        <w:t>COVID</w:t>
      </w:r>
      <w:r w:rsidRPr="00EF75E6">
        <w:rPr>
          <w:rFonts w:cs="Calibri"/>
        </w:rPr>
        <w:t xml:space="preserve"> a national emergency on the basis of public health and issue compulsory licenses for COVID-19 vaccines. Member nations should offer regulatory and legal assistance to nations filing a compulsory license.</w:t>
      </w:r>
    </w:p>
    <w:p w14:paraId="3A5977DD" w14:textId="77777777" w:rsidR="00DF1770" w:rsidRPr="00EF75E6" w:rsidRDefault="00DF1770" w:rsidP="00DF1770">
      <w:pPr>
        <w:pStyle w:val="Heading4"/>
        <w:rPr>
          <w:rFonts w:cs="Calibri"/>
          <w:u w:val="single"/>
        </w:rPr>
      </w:pPr>
      <w:r w:rsidRPr="00EF75E6">
        <w:rPr>
          <w:rFonts w:cs="Calibri"/>
        </w:rPr>
        <w:t xml:space="preserve">Compulsory licensing solves access- </w:t>
      </w:r>
      <w:r w:rsidRPr="00EF75E6">
        <w:rPr>
          <w:rFonts w:cs="Calibri"/>
          <w:u w:val="single"/>
        </w:rPr>
        <w:t>empirics</w:t>
      </w:r>
      <w:r w:rsidRPr="00EF75E6">
        <w:rPr>
          <w:rFonts w:cs="Calibri"/>
        </w:rPr>
        <w:t xml:space="preserve"> and past precedent</w:t>
      </w:r>
    </w:p>
    <w:p w14:paraId="15583F44" w14:textId="77777777" w:rsidR="00DF1770" w:rsidRPr="00EF75E6" w:rsidRDefault="00DF1770" w:rsidP="00DF1770">
      <w:pPr>
        <w:rPr>
          <w:sz w:val="18"/>
          <w:szCs w:val="18"/>
        </w:rPr>
      </w:pPr>
      <w:r w:rsidRPr="00EF75E6">
        <w:rPr>
          <w:b/>
          <w:bCs/>
          <w:sz w:val="26"/>
          <w:szCs w:val="26"/>
        </w:rPr>
        <w:t>Zhuang 2017</w:t>
      </w:r>
      <w:r w:rsidRPr="00EF75E6">
        <w:t xml:space="preserve"> </w:t>
      </w:r>
      <w:r w:rsidRPr="00EF75E6">
        <w:rPr>
          <w:sz w:val="18"/>
          <w:szCs w:val="18"/>
        </w:rPr>
        <w:t xml:space="preserve">(Wei,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Interpreting Patent-Related Flexibilities in the TRIIPS Agreement for Facilitating Innovation and Transfer of ESTs, chapter 6 of </w:t>
      </w:r>
      <w:r w:rsidRPr="00EF75E6">
        <w:rPr>
          <w:i/>
          <w:iCs/>
          <w:sz w:val="18"/>
          <w:szCs w:val="18"/>
        </w:rPr>
        <w:t xml:space="preserve">Intellectual Property Rights and Climate Change </w:t>
      </w:r>
      <w:r w:rsidRPr="00EF75E6">
        <w:rPr>
          <w:sz w:val="18"/>
          <w:szCs w:val="18"/>
        </w:rPr>
        <w:t>Cambridge University Press Pg. 298-304)DR 21</w:t>
      </w:r>
    </w:p>
    <w:p w14:paraId="757FCF58" w14:textId="77777777" w:rsidR="00DF1770" w:rsidRPr="00EF75E6" w:rsidRDefault="00DF1770" w:rsidP="00DF1770">
      <w:pPr>
        <w:rPr>
          <w:sz w:val="18"/>
          <w:szCs w:val="18"/>
        </w:rPr>
      </w:pPr>
      <w:r w:rsidRPr="00EF75E6">
        <w:rPr>
          <w:sz w:val="18"/>
          <w:szCs w:val="18"/>
        </w:rPr>
        <w:t>***Note: EST= Environmentally Sound Technologies***</w:t>
      </w:r>
    </w:p>
    <w:p w14:paraId="43425349" w14:textId="77777777" w:rsidR="00DF1770" w:rsidRPr="00EF75E6" w:rsidRDefault="00DF1770" w:rsidP="00DF1770">
      <w:r w:rsidRPr="00EF75E6">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EF75E6">
        <w:rPr>
          <w:highlight w:val="green"/>
          <w:u w:val="single"/>
        </w:rPr>
        <w:t>after</w:t>
      </w:r>
      <w:r w:rsidRPr="00EF75E6">
        <w:rPr>
          <w:u w:val="single"/>
        </w:rPr>
        <w:t xml:space="preserve"> the adoption of the </w:t>
      </w:r>
      <w:r w:rsidRPr="00EF75E6">
        <w:rPr>
          <w:highlight w:val="green"/>
          <w:u w:val="single"/>
        </w:rPr>
        <w:t>TRIPS</w:t>
      </w:r>
      <w:r w:rsidRPr="00EF75E6">
        <w:rPr>
          <w:u w:val="single"/>
        </w:rPr>
        <w:t xml:space="preserve"> Agreement, </w:t>
      </w:r>
      <w:r w:rsidRPr="00EF75E6">
        <w:rPr>
          <w:rStyle w:val="Emphasis"/>
          <w:highlight w:val="green"/>
        </w:rPr>
        <w:t>compulsory licences were</w:t>
      </w:r>
      <w:r w:rsidRPr="00EF75E6">
        <w:rPr>
          <w:u w:val="single"/>
        </w:rPr>
        <w:t xml:space="preserve"> initially mainly </w:t>
      </w:r>
      <w:r w:rsidRPr="00EF75E6">
        <w:rPr>
          <w:highlight w:val="green"/>
          <w:u w:val="single"/>
        </w:rPr>
        <w:t>used in Canada</w:t>
      </w:r>
      <w:r w:rsidRPr="00EF75E6">
        <w:rPr>
          <w:u w:val="single"/>
        </w:rPr>
        <w:t xml:space="preserve">, Japan, the UK </w:t>
      </w:r>
      <w:r w:rsidRPr="00EF75E6">
        <w:rPr>
          <w:highlight w:val="green"/>
          <w:u w:val="single"/>
        </w:rPr>
        <w:t>and the U</w:t>
      </w:r>
      <w:r w:rsidRPr="00EF75E6">
        <w:rPr>
          <w:u w:val="single"/>
        </w:rPr>
        <w:t xml:space="preserve">nited </w:t>
      </w:r>
      <w:r w:rsidRPr="00EF75E6">
        <w:rPr>
          <w:highlight w:val="green"/>
          <w:u w:val="single"/>
        </w:rPr>
        <w:t>S</w:t>
      </w:r>
      <w:r w:rsidRPr="00EF75E6">
        <w:rPr>
          <w:u w:val="single"/>
        </w:rPr>
        <w:t>tates for products such as pharmaceuticals</w:t>
      </w:r>
      <w:r w:rsidRPr="00EF75E6">
        <w:t xml:space="preserve"> – particularly as a remedy to address anti-competitive practices and prevent higher prices – </w:t>
      </w:r>
      <w:r w:rsidRPr="00EF75E6">
        <w:rPr>
          <w:u w:val="single"/>
        </w:rPr>
        <w:t xml:space="preserve">while </w:t>
      </w:r>
      <w:r w:rsidRPr="00EF75E6">
        <w:rPr>
          <w:rStyle w:val="Emphasis"/>
          <w:highlight w:val="green"/>
        </w:rPr>
        <w:t>no compulsory licence was issued</w:t>
      </w:r>
      <w:r w:rsidRPr="00EF75E6">
        <w:rPr>
          <w:u w:val="single"/>
        </w:rPr>
        <w:t xml:space="preserve"> then </w:t>
      </w:r>
      <w:r w:rsidRPr="00EF75E6">
        <w:rPr>
          <w:highlight w:val="green"/>
          <w:u w:val="single"/>
        </w:rPr>
        <w:t xml:space="preserve">in </w:t>
      </w:r>
      <w:r w:rsidRPr="00EF75E6">
        <w:rPr>
          <w:rStyle w:val="Emphasis"/>
          <w:highlight w:val="green"/>
        </w:rPr>
        <w:t>developing countries</w:t>
      </w:r>
      <w:r w:rsidRPr="00EF75E6">
        <w:rPr>
          <w:u w:val="single"/>
        </w:rPr>
        <w:t xml:space="preserve"> largely </w:t>
      </w:r>
      <w:r w:rsidRPr="00EF75E6">
        <w:rPr>
          <w:rStyle w:val="Emphasis"/>
          <w:highlight w:val="green"/>
        </w:rPr>
        <w:t>due to pressure from</w:t>
      </w:r>
      <w:r w:rsidRPr="00EF75E6">
        <w:rPr>
          <w:highlight w:val="green"/>
          <w:u w:val="single"/>
        </w:rPr>
        <w:t xml:space="preserve"> </w:t>
      </w:r>
      <w:r w:rsidRPr="00EF75E6">
        <w:rPr>
          <w:rStyle w:val="Emphasis"/>
          <w:highlight w:val="green"/>
        </w:rPr>
        <w:t>Europe</w:t>
      </w:r>
      <w:r w:rsidRPr="00EF75E6">
        <w:rPr>
          <w:highlight w:val="green"/>
          <w:u w:val="single"/>
        </w:rPr>
        <w:t xml:space="preserve"> and </w:t>
      </w:r>
      <w:r w:rsidRPr="00EF75E6">
        <w:rPr>
          <w:rStyle w:val="Emphasis"/>
          <w:highlight w:val="green"/>
        </w:rPr>
        <w:t>the U</w:t>
      </w:r>
      <w:r w:rsidRPr="00EF75E6">
        <w:rPr>
          <w:rStyle w:val="Emphasis"/>
        </w:rPr>
        <w:t xml:space="preserve">nited </w:t>
      </w:r>
      <w:r w:rsidRPr="00EF75E6">
        <w:rPr>
          <w:rStyle w:val="Emphasis"/>
          <w:highlight w:val="green"/>
        </w:rPr>
        <w:t>S</w:t>
      </w:r>
      <w:r w:rsidRPr="00EF75E6">
        <w:rPr>
          <w:rStyle w:val="Emphasis"/>
        </w:rPr>
        <w:t>tates</w:t>
      </w:r>
      <w:r w:rsidRPr="00EF75E6">
        <w:t xml:space="preserve"> and the fear of long and expensive litigation against the pharmaceutical industry.290 As demonstrated in Section 5.4.1.2, in order to address developing countries’ concern, </w:t>
      </w:r>
      <w:r w:rsidRPr="00EF75E6">
        <w:rPr>
          <w:u w:val="single"/>
        </w:rPr>
        <w:t>the 2001 Doha Declaration explicitly reaffirmed the right of countries to issue compulsory licences</w:t>
      </w:r>
      <w:r w:rsidRPr="00EF75E6">
        <w:t xml:space="preserve"> where necessary, in the interests of public health.</w:t>
      </w:r>
    </w:p>
    <w:p w14:paraId="6281FC25" w14:textId="77777777" w:rsidR="00DF1770" w:rsidRPr="00EF75E6" w:rsidRDefault="00DF1770" w:rsidP="00DF1770">
      <w:pPr>
        <w:ind w:firstLine="720"/>
      </w:pPr>
      <w:r w:rsidRPr="00EF75E6">
        <w:rPr>
          <w:u w:val="single"/>
        </w:rPr>
        <w:t>In order to enable countries with insufficient manufacturing capacity</w:t>
      </w:r>
      <w:r w:rsidRPr="00EF75E6">
        <w:t xml:space="preserve"> in the pharmaceutical sector to benefit from the compulsory licensing system, </w:t>
      </w:r>
      <w:r w:rsidRPr="00EF75E6">
        <w:rPr>
          <w:u w:val="single"/>
        </w:rPr>
        <w:t xml:space="preserve">the WTO General Council adopted the </w:t>
      </w:r>
      <w:r w:rsidRPr="00EF75E6">
        <w:t>Decision of 30 August 2003 on the implementation of paragraph 6 of the Doha Declaration on the TRIPS Agreement and public health (the so-called</w:t>
      </w:r>
      <w:r w:rsidRPr="00EF75E6">
        <w:rPr>
          <w:u w:val="single"/>
        </w:rPr>
        <w:t xml:space="preserve"> paragraph 6 system</w:t>
      </w:r>
      <w:r w:rsidRPr="00EF75E6">
        <w:t xml:space="preserve">).291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w:t>
      </w:r>
      <w:r w:rsidRPr="00EF75E6">
        <w:lastRenderedPageBreak/>
        <w:t>in that Member taking into account the economic value to the importing Member of the use that has been authorised in the exporting Member”. 292</w:t>
      </w:r>
    </w:p>
    <w:p w14:paraId="2FB31579" w14:textId="77777777" w:rsidR="00DF1770" w:rsidRPr="00EF75E6" w:rsidRDefault="00DF1770" w:rsidP="00DF1770">
      <w:pPr>
        <w:ind w:firstLine="720"/>
      </w:pPr>
      <w:r w:rsidRPr="00EF75E6">
        <w:rPr>
          <w:u w:val="single"/>
        </w:rPr>
        <w:t>In 2005, WTO Members agreed to make the waivers permanent by amending the TRIPS Agreement.</w:t>
      </w:r>
      <w:r w:rsidRPr="00EF75E6">
        <w:t xml:space="preserve">293 </w:t>
      </w:r>
      <w:r w:rsidRPr="00EF75E6">
        <w:rPr>
          <w:u w:val="single"/>
        </w:rPr>
        <w:t>With the approval of two-thirds of the WTO Members, the amendment entered into force on 23 January 2017.</w:t>
      </w:r>
      <w:r w:rsidRPr="00EF75E6">
        <w:t xml:space="preserve"> As the very first legal amendment to a WTO multilateral agreement, it was said to have shown that “[M]embers are determined to ensure the WTO’s trading system contributes to humanitarian and development goals”. 294 Likewise, </w:t>
      </w:r>
      <w:r w:rsidRPr="00EF75E6">
        <w:rPr>
          <w:u w:val="single"/>
        </w:rPr>
        <w:t xml:space="preserve">such amendment could be extended to address other global concerns such as climate change in accordance with the WTO’s sustainable development objective </w:t>
      </w:r>
      <w:r w:rsidRPr="00EF75E6">
        <w:t>and Articles 7 and 8 of the TRIPS Agreement.</w:t>
      </w:r>
    </w:p>
    <w:p w14:paraId="044B8A5E" w14:textId="77777777" w:rsidR="00DF1770" w:rsidRPr="00EF75E6" w:rsidRDefault="00DF1770" w:rsidP="00DF1770">
      <w:pPr>
        <w:ind w:firstLine="720"/>
      </w:pPr>
      <w:r w:rsidRPr="00EF75E6">
        <w:t xml:space="preserve">In effect, </w:t>
      </w:r>
      <w:r w:rsidRPr="00EF75E6">
        <w:rPr>
          <w:u w:val="single"/>
        </w:rPr>
        <w:t xml:space="preserve">the </w:t>
      </w:r>
      <w:r w:rsidRPr="00EF75E6">
        <w:rPr>
          <w:rStyle w:val="Emphasis"/>
        </w:rPr>
        <w:t>compulsory licensing system</w:t>
      </w:r>
      <w:r w:rsidRPr="00EF75E6">
        <w:rPr>
          <w:u w:val="single"/>
        </w:rPr>
        <w:t xml:space="preserve"> established within the WTO framework is not a panacea, but rather a legal guarantee of rights and ability to make effective use of compulsory licences. </w:t>
      </w:r>
      <w:r w:rsidRPr="00EF75E6">
        <w:rPr>
          <w:highlight w:val="green"/>
          <w:u w:val="single"/>
        </w:rPr>
        <w:t>Since</w:t>
      </w:r>
      <w:r w:rsidRPr="00EF75E6">
        <w:rPr>
          <w:u w:val="single"/>
        </w:rPr>
        <w:t xml:space="preserve"> the adoption of the </w:t>
      </w:r>
      <w:r w:rsidRPr="00EF75E6">
        <w:rPr>
          <w:rStyle w:val="Emphasis"/>
          <w:highlight w:val="green"/>
        </w:rPr>
        <w:t>Doha</w:t>
      </w:r>
      <w:r w:rsidRPr="00EF75E6">
        <w:rPr>
          <w:u w:val="single"/>
        </w:rPr>
        <w:t xml:space="preserve"> Declaration, </w:t>
      </w:r>
      <w:r w:rsidRPr="00EF75E6">
        <w:rPr>
          <w:rStyle w:val="Emphasis"/>
        </w:rPr>
        <w:t xml:space="preserve">a number of </w:t>
      </w:r>
      <w:r w:rsidRPr="00EF75E6">
        <w:rPr>
          <w:rStyle w:val="Emphasis"/>
          <w:highlight w:val="green"/>
        </w:rPr>
        <w:t>developing countries</w:t>
      </w:r>
      <w:r w:rsidRPr="00EF75E6">
        <w:rPr>
          <w:u w:val="single"/>
        </w:rPr>
        <w:t xml:space="preserve"> (e.g., </w:t>
      </w:r>
      <w:r w:rsidRPr="00EF75E6">
        <w:rPr>
          <w:rStyle w:val="Emphasis"/>
        </w:rPr>
        <w:t>Thailand</w:t>
      </w:r>
      <w:r w:rsidRPr="00EF75E6">
        <w:rPr>
          <w:u w:val="single"/>
        </w:rPr>
        <w:t xml:space="preserve">, </w:t>
      </w:r>
      <w:r w:rsidRPr="00EF75E6">
        <w:rPr>
          <w:rStyle w:val="Emphasis"/>
        </w:rPr>
        <w:t>Brazil</w:t>
      </w:r>
      <w:r w:rsidRPr="00EF75E6">
        <w:rPr>
          <w:u w:val="single"/>
        </w:rPr>
        <w:t xml:space="preserve">, </w:t>
      </w:r>
      <w:r w:rsidRPr="00EF75E6">
        <w:rPr>
          <w:rStyle w:val="Emphasis"/>
        </w:rPr>
        <w:t>Ecuador</w:t>
      </w:r>
      <w:r w:rsidRPr="00EF75E6">
        <w:rPr>
          <w:u w:val="single"/>
        </w:rPr>
        <w:t xml:space="preserve">, </w:t>
      </w:r>
      <w:r w:rsidRPr="00EF75E6">
        <w:rPr>
          <w:rStyle w:val="Emphasis"/>
        </w:rPr>
        <w:t>India</w:t>
      </w:r>
      <w:r w:rsidRPr="00EF75E6">
        <w:rPr>
          <w:u w:val="single"/>
        </w:rPr>
        <w:t xml:space="preserve"> and </w:t>
      </w:r>
      <w:r w:rsidRPr="00EF75E6">
        <w:rPr>
          <w:rStyle w:val="Emphasis"/>
        </w:rPr>
        <w:t>Indonesia</w:t>
      </w:r>
      <w:r w:rsidRPr="00EF75E6">
        <w:rPr>
          <w:u w:val="single"/>
        </w:rPr>
        <w:t xml:space="preserve">) have </w:t>
      </w:r>
      <w:r w:rsidRPr="00EF75E6">
        <w:rPr>
          <w:highlight w:val="green"/>
          <w:u w:val="single"/>
        </w:rPr>
        <w:t xml:space="preserve">issued </w:t>
      </w:r>
      <w:r w:rsidRPr="00EF75E6">
        <w:rPr>
          <w:rStyle w:val="Emphasis"/>
          <w:highlight w:val="green"/>
        </w:rPr>
        <w:t>compulsory licences to lower the price of</w:t>
      </w:r>
      <w:r w:rsidRPr="00EF75E6">
        <w:rPr>
          <w:rStyle w:val="Emphasis"/>
        </w:rPr>
        <w:t xml:space="preserve"> patented medicines</w:t>
      </w:r>
      <w:r w:rsidRPr="00EF75E6">
        <w:rPr>
          <w:u w:val="single"/>
        </w:rPr>
        <w:t xml:space="preserve"> such as </w:t>
      </w:r>
      <w:r w:rsidRPr="00EF75E6">
        <w:rPr>
          <w:rStyle w:val="Emphasis"/>
          <w:highlight w:val="green"/>
        </w:rPr>
        <w:t>HIV</w:t>
      </w:r>
      <w:r w:rsidRPr="00EF75E6">
        <w:rPr>
          <w:rStyle w:val="Emphasis"/>
        </w:rPr>
        <w:t xml:space="preserve">/AIDS </w:t>
      </w:r>
      <w:r w:rsidRPr="00EF75E6">
        <w:rPr>
          <w:rStyle w:val="Emphasis"/>
          <w:highlight w:val="green"/>
        </w:rPr>
        <w:t>drugs</w:t>
      </w:r>
      <w:r w:rsidRPr="00EF75E6">
        <w:t xml:space="preserve">.295 Additionally, </w:t>
      </w:r>
      <w:r w:rsidRPr="00EF75E6">
        <w:rPr>
          <w:u w:val="single"/>
        </w:rPr>
        <w:t xml:space="preserve">in 2007, </w:t>
      </w:r>
      <w:r w:rsidRPr="00EF75E6">
        <w:rPr>
          <w:rStyle w:val="Emphasis"/>
          <w:highlight w:val="green"/>
        </w:rPr>
        <w:t>Rwanda</w:t>
      </w:r>
      <w:r w:rsidRPr="00EF75E6">
        <w:rPr>
          <w:u w:val="single"/>
        </w:rPr>
        <w:t xml:space="preserve"> became </w:t>
      </w:r>
      <w:r w:rsidRPr="00EF75E6">
        <w:rPr>
          <w:rStyle w:val="Emphasis"/>
        </w:rPr>
        <w:t xml:space="preserve">the </w:t>
      </w:r>
      <w:r w:rsidRPr="00EF75E6">
        <w:rPr>
          <w:rStyle w:val="Emphasis"/>
          <w:highlight w:val="green"/>
        </w:rPr>
        <w:t>first country without</w:t>
      </w:r>
      <w:r w:rsidRPr="00EF75E6">
        <w:rPr>
          <w:rStyle w:val="Emphasis"/>
        </w:rPr>
        <w:t xml:space="preserve"> sufficient </w:t>
      </w:r>
      <w:r w:rsidRPr="00EF75E6">
        <w:rPr>
          <w:rStyle w:val="Emphasis"/>
          <w:highlight w:val="green"/>
        </w:rPr>
        <w:t>manufacturing</w:t>
      </w:r>
      <w:r w:rsidRPr="00EF75E6">
        <w:rPr>
          <w:rStyle w:val="Emphasis"/>
        </w:rPr>
        <w:t xml:space="preserve"> capacities</w:t>
      </w:r>
      <w:r w:rsidRPr="00EF75E6">
        <w:rPr>
          <w:u w:val="single"/>
        </w:rPr>
        <w:t xml:space="preserve"> </w:t>
      </w:r>
      <w:r w:rsidRPr="00EF75E6">
        <w:rPr>
          <w:highlight w:val="green"/>
          <w:u w:val="single"/>
        </w:rPr>
        <w:t>to</w:t>
      </w:r>
      <w:r w:rsidRPr="00EF75E6">
        <w:rPr>
          <w:u w:val="single"/>
        </w:rPr>
        <w:t xml:space="preserve"> </w:t>
      </w:r>
      <w:r w:rsidRPr="00EF75E6">
        <w:rPr>
          <w:highlight w:val="green"/>
          <w:u w:val="single"/>
        </w:rPr>
        <w:t>use</w:t>
      </w:r>
      <w:r w:rsidRPr="00EF75E6">
        <w:rPr>
          <w:u w:val="single"/>
        </w:rPr>
        <w:t xml:space="preserve"> the WTO “</w:t>
      </w:r>
      <w:r w:rsidRPr="00EF75E6">
        <w:rPr>
          <w:highlight w:val="green"/>
          <w:u w:val="single"/>
        </w:rPr>
        <w:t>paragraph 6</w:t>
      </w:r>
      <w:r w:rsidRPr="00EF75E6">
        <w:rPr>
          <w:u w:val="single"/>
        </w:rPr>
        <w:t xml:space="preserve"> system” </w:t>
      </w:r>
      <w:r w:rsidRPr="00EF75E6">
        <w:rPr>
          <w:highlight w:val="green"/>
          <w:u w:val="single"/>
        </w:rPr>
        <w:t xml:space="preserve">to </w:t>
      </w:r>
      <w:r w:rsidRPr="00EF75E6">
        <w:rPr>
          <w:rStyle w:val="Emphasis"/>
          <w:highlight w:val="green"/>
        </w:rPr>
        <w:t>import</w:t>
      </w:r>
      <w:r w:rsidRPr="00EF75E6">
        <w:rPr>
          <w:rStyle w:val="Emphasis"/>
        </w:rPr>
        <w:t xml:space="preserve"> Apo-TriAvir</w:t>
      </w:r>
      <w:r w:rsidRPr="00EF75E6">
        <w:rPr>
          <w:u w:val="single"/>
        </w:rPr>
        <w:t xml:space="preserve"> </w:t>
      </w:r>
      <w:r w:rsidRPr="00EF75E6">
        <w:rPr>
          <w:highlight w:val="green"/>
          <w:u w:val="single"/>
        </w:rPr>
        <w:t>from</w:t>
      </w:r>
      <w:r w:rsidRPr="00EF75E6">
        <w:rPr>
          <w:u w:val="single"/>
        </w:rPr>
        <w:t xml:space="preserve"> </w:t>
      </w:r>
      <w:r w:rsidRPr="00EF75E6">
        <w:rPr>
          <w:rStyle w:val="Emphasis"/>
        </w:rPr>
        <w:t>Apotex</w:t>
      </w:r>
      <w:r w:rsidRPr="00EF75E6">
        <w:rPr>
          <w:u w:val="single"/>
        </w:rPr>
        <w:t xml:space="preserve">, </w:t>
      </w:r>
      <w:r w:rsidRPr="00EF75E6">
        <w:rPr>
          <w:rStyle w:val="Emphasis"/>
          <w:highlight w:val="green"/>
        </w:rPr>
        <w:t>a Canadian firm</w:t>
      </w:r>
      <w:r w:rsidRPr="00EF75E6">
        <w:t xml:space="preserve">.296 Commentators note that </w:t>
      </w:r>
      <w:r w:rsidRPr="00EF75E6">
        <w:rPr>
          <w:u w:val="single"/>
        </w:rPr>
        <w:t>since the Doha Declaration was adopted in 2001,</w:t>
      </w:r>
      <w:r w:rsidRPr="00EF75E6">
        <w:rPr>
          <w:rStyle w:val="Emphasis"/>
        </w:rPr>
        <w:t xml:space="preserve"> the </w:t>
      </w:r>
      <w:r w:rsidRPr="00EF75E6">
        <w:rPr>
          <w:rStyle w:val="Emphasis"/>
          <w:highlight w:val="green"/>
        </w:rPr>
        <w:t>threat of compulsory licences</w:t>
      </w:r>
      <w:r w:rsidRPr="00EF75E6">
        <w:rPr>
          <w:b/>
          <w:bCs/>
          <w:highlight w:val="green"/>
          <w:u w:val="single"/>
        </w:rPr>
        <w:t xml:space="preserve"> </w:t>
      </w:r>
      <w:r w:rsidRPr="00EF75E6">
        <w:rPr>
          <w:rStyle w:val="Emphasis"/>
        </w:rPr>
        <w:t xml:space="preserve">has </w:t>
      </w:r>
      <w:r w:rsidRPr="00EF75E6">
        <w:rPr>
          <w:rStyle w:val="Emphasis"/>
          <w:highlight w:val="green"/>
        </w:rPr>
        <w:t>motivated</w:t>
      </w:r>
      <w:r w:rsidRPr="00EF75E6">
        <w:rPr>
          <w:rStyle w:val="Emphasis"/>
        </w:rPr>
        <w:t xml:space="preserve"> multinational </w:t>
      </w:r>
      <w:r w:rsidRPr="00EF75E6">
        <w:rPr>
          <w:rStyle w:val="Emphasis"/>
          <w:highlight w:val="green"/>
        </w:rPr>
        <w:t>companies</w:t>
      </w:r>
      <w:r w:rsidRPr="00EF75E6">
        <w:rPr>
          <w:highlight w:val="green"/>
          <w:u w:val="single"/>
        </w:rPr>
        <w:t xml:space="preserve"> to</w:t>
      </w:r>
      <w:r w:rsidRPr="00EF75E6">
        <w:rPr>
          <w:u w:val="single"/>
        </w:rPr>
        <w:t xml:space="preserve"> “</w:t>
      </w:r>
      <w:r w:rsidRPr="00EF75E6">
        <w:rPr>
          <w:rStyle w:val="Emphasis"/>
        </w:rPr>
        <w:t xml:space="preserve">voluntarily </w:t>
      </w:r>
      <w:r w:rsidRPr="00EF75E6">
        <w:rPr>
          <w:rStyle w:val="Emphasis"/>
          <w:highlight w:val="green"/>
        </w:rPr>
        <w:t>make</w:t>
      </w:r>
      <w:r w:rsidRPr="00EF75E6">
        <w:rPr>
          <w:u w:val="single"/>
        </w:rPr>
        <w:t xml:space="preserve"> proactive efforts to realistically make </w:t>
      </w:r>
      <w:r w:rsidRPr="00EF75E6">
        <w:rPr>
          <w:rStyle w:val="Emphasis"/>
          <w:highlight w:val="green"/>
        </w:rPr>
        <w:t>their drugs accessible</w:t>
      </w:r>
      <w:r w:rsidRPr="00EF75E6">
        <w:rPr>
          <w:b/>
          <w:bCs/>
          <w:u w:val="single"/>
        </w:rPr>
        <w:t xml:space="preserve">” </w:t>
      </w:r>
      <w:r w:rsidRPr="00EF75E6">
        <w:rPr>
          <w:u w:val="single"/>
        </w:rPr>
        <w:t xml:space="preserve">either through </w:t>
      </w:r>
      <w:r w:rsidRPr="00EF75E6">
        <w:rPr>
          <w:rStyle w:val="Emphasis"/>
          <w:highlight w:val="green"/>
        </w:rPr>
        <w:t>dramatically lowering the price</w:t>
      </w:r>
      <w:r w:rsidRPr="00EF75E6">
        <w:rPr>
          <w:u w:val="single"/>
        </w:rPr>
        <w:t xml:space="preserve"> or by offering voluntary licences on favourable terms.</w:t>
      </w:r>
      <w:r w:rsidRPr="00EF75E6">
        <w:t xml:space="preserve">297 Meanwhile, </w:t>
      </w:r>
      <w:r w:rsidRPr="00EF75E6">
        <w:rPr>
          <w:u w:val="single"/>
        </w:rPr>
        <w:t xml:space="preserve">many </w:t>
      </w:r>
      <w:r w:rsidRPr="00EF75E6">
        <w:rPr>
          <w:rStyle w:val="Emphasis"/>
        </w:rPr>
        <w:t>countries</w:t>
      </w:r>
      <w:r w:rsidRPr="00EF75E6">
        <w:rPr>
          <w:u w:val="single"/>
        </w:rPr>
        <w:t xml:space="preserve"> have successfully used</w:t>
      </w:r>
      <w:r w:rsidRPr="00EF75E6">
        <w:rPr>
          <w:rStyle w:val="Emphasis"/>
        </w:rPr>
        <w:t xml:space="preserve"> the threat of compulsory licences as leverage in drug price negotiations</w:t>
      </w:r>
      <w:r w:rsidRPr="00EF75E6">
        <w:rPr>
          <w:u w:val="single"/>
        </w:rPr>
        <w:t xml:space="preserve"> with pharmaceutical companies.</w:t>
      </w:r>
      <w:r w:rsidRPr="00EF75E6">
        <w:t>298</w:t>
      </w:r>
    </w:p>
    <w:p w14:paraId="6107EF98" w14:textId="77777777" w:rsidR="00DF1770" w:rsidRPr="00EF75E6" w:rsidRDefault="00DF1770" w:rsidP="00DF1770">
      <w:pPr>
        <w:pStyle w:val="ListParagraph"/>
        <w:numPr>
          <w:ilvl w:val="0"/>
          <w:numId w:val="12"/>
        </w:numPr>
      </w:pPr>
    </w:p>
    <w:p w14:paraId="087F83F2" w14:textId="77777777" w:rsidR="00DF1770" w:rsidRPr="00EF75E6" w:rsidRDefault="00DF1770" w:rsidP="00DF1770">
      <w:pPr>
        <w:pStyle w:val="Heading4"/>
        <w:rPr>
          <w:rFonts w:cs="Calibri"/>
          <w:u w:val="single"/>
        </w:rPr>
      </w:pPr>
      <w:r w:rsidRPr="00EF75E6">
        <w:rPr>
          <w:rFonts w:cs="Calibri"/>
        </w:rPr>
        <w:t xml:space="preserve">It’s goldilocks - </w:t>
      </w:r>
      <w:r w:rsidRPr="00EF75E6">
        <w:rPr>
          <w:rFonts w:cs="Calibri"/>
          <w:u w:val="single"/>
        </w:rPr>
        <w:t>protects</w:t>
      </w:r>
      <w:r w:rsidRPr="00EF75E6">
        <w:rPr>
          <w:rFonts w:cs="Calibri"/>
        </w:rPr>
        <w:t xml:space="preserve"> patents while </w:t>
      </w:r>
      <w:r w:rsidRPr="00EF75E6">
        <w:rPr>
          <w:rFonts w:cs="Calibri"/>
          <w:u w:val="single"/>
        </w:rPr>
        <w:t>allowing urgent access</w:t>
      </w:r>
      <w:r w:rsidRPr="00EF75E6">
        <w:rPr>
          <w:rFonts w:cs="Calibri"/>
        </w:rPr>
        <w:t xml:space="preserve"> – the perm or the aff shatters </w:t>
      </w:r>
      <w:r w:rsidRPr="00EF75E6">
        <w:rPr>
          <w:rFonts w:cs="Calibri"/>
          <w:u w:val="single"/>
        </w:rPr>
        <w:t>IP protections</w:t>
      </w:r>
      <w:r w:rsidRPr="00EF75E6">
        <w:rPr>
          <w:rFonts w:cs="Calibri"/>
        </w:rPr>
        <w:t xml:space="preserve"> which crushes innovation while the CP </w:t>
      </w:r>
      <w:r w:rsidRPr="00EF75E6">
        <w:rPr>
          <w:rFonts w:cs="Calibri"/>
          <w:u w:val="single"/>
        </w:rPr>
        <w:t>strikes</w:t>
      </w:r>
      <w:r w:rsidRPr="00EF75E6">
        <w:rPr>
          <w:rFonts w:cs="Calibri"/>
        </w:rPr>
        <w:t xml:space="preserve"> an </w:t>
      </w:r>
      <w:r w:rsidRPr="00EF75E6">
        <w:rPr>
          <w:rFonts w:cs="Calibri"/>
          <w:u w:val="single"/>
        </w:rPr>
        <w:t>accepted balance</w:t>
      </w:r>
    </w:p>
    <w:p w14:paraId="1EF599B5" w14:textId="77777777" w:rsidR="00DF1770" w:rsidRPr="00EF75E6" w:rsidRDefault="00DF1770" w:rsidP="00DF1770">
      <w:r w:rsidRPr="00EF75E6">
        <w:rPr>
          <w:b/>
          <w:bCs/>
          <w:sz w:val="26"/>
          <w:szCs w:val="26"/>
        </w:rPr>
        <w:t>Bacchus 2020</w:t>
      </w:r>
      <w:r w:rsidRPr="00EF75E6">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EF75E6">
        <w:rPr>
          <w:i/>
          <w:iCs/>
          <w:sz w:val="18"/>
          <w:szCs w:val="18"/>
        </w:rPr>
        <w:t xml:space="preserve">Cato </w:t>
      </w:r>
      <w:hyperlink r:id="rId14" w:anchor="balancing-ip-rights-access-medicines-not-new-wto" w:history="1">
        <w:r w:rsidRPr="00EF75E6">
          <w:rPr>
            <w:rStyle w:val="Hyperlink"/>
            <w:sz w:val="18"/>
            <w:szCs w:val="18"/>
          </w:rPr>
          <w:t>https://www.cato.org/free-trade-bulletin/unnecessary-proposal-wto-waiver-intellectual-property-rights-covid-19-vaccines#balancing-ip-rights-access-medicines-not-new-wto</w:t>
        </w:r>
      </w:hyperlink>
      <w:r w:rsidRPr="00EF75E6">
        <w:rPr>
          <w:sz w:val="18"/>
          <w:szCs w:val="18"/>
        </w:rPr>
        <w:t xml:space="preserve"> December 16, 2020)DR 21</w:t>
      </w:r>
    </w:p>
    <w:p w14:paraId="4F167079" w14:textId="77777777" w:rsidR="00DF1770" w:rsidRPr="00EF75E6" w:rsidRDefault="00DF1770" w:rsidP="00DF1770">
      <w:r w:rsidRPr="00EF75E6">
        <w:t xml:space="preserve">As Jennifer Hillman of the Council on Foreign Relations observed, ordinarily </w:t>
      </w:r>
      <w:r w:rsidRPr="00EF75E6">
        <w:rPr>
          <w:u w:val="single"/>
        </w:rPr>
        <w:t>the</w:t>
      </w:r>
      <w:r w:rsidRPr="00EF75E6">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5" w:anchor="_ednref7" w:history="1">
        <w:r w:rsidRPr="00EF75E6">
          <w:rPr>
            <w:rStyle w:val="Hyperlink"/>
          </w:rPr>
          <w:t>7</w:t>
        </w:r>
      </w:hyperlink>
      <w:r w:rsidRPr="00EF75E6">
        <w:t xml:space="preserve"> But, </w:t>
      </w:r>
      <w:r w:rsidRPr="00EF75E6">
        <w:rPr>
          <w:rStyle w:val="Emphasis"/>
          <w:highlight w:val="green"/>
        </w:rPr>
        <w:t>in public health emergencies</w:t>
      </w:r>
      <w:r w:rsidRPr="00EF75E6">
        <w:rPr>
          <w:u w:val="single"/>
        </w:rPr>
        <w:t>, it may be impossible to obtain a license</w:t>
      </w:r>
      <w:r w:rsidRPr="00EF75E6">
        <w:t xml:space="preserve">. </w:t>
      </w:r>
      <w:r w:rsidRPr="00EF75E6">
        <w:rPr>
          <w:u w:val="single"/>
        </w:rPr>
        <w:t xml:space="preserve">In such cases, </w:t>
      </w:r>
      <w:r w:rsidRPr="00EF75E6">
        <w:rPr>
          <w:rStyle w:val="Emphasis"/>
          <w:highlight w:val="green"/>
        </w:rPr>
        <w:t>“compulsory licenses</w:t>
      </w:r>
      <w:r w:rsidRPr="00EF75E6">
        <w:rPr>
          <w:highlight w:val="green"/>
          <w:u w:val="single"/>
        </w:rPr>
        <w:t>” can be issued</w:t>
      </w:r>
      <w:r w:rsidRPr="00EF75E6">
        <w:t xml:space="preserve"> to local manufacturers, </w:t>
      </w:r>
      <w:r w:rsidRPr="00EF75E6">
        <w:rPr>
          <w:u w:val="single"/>
        </w:rPr>
        <w:t>authorizing them to make patented products or use patented processes even though they do not have the permission of the patent holders</w:t>
      </w:r>
      <w:r w:rsidRPr="00EF75E6">
        <w:t>.</w:t>
      </w:r>
      <w:hyperlink r:id="rId16" w:anchor="_ednref8" w:history="1">
        <w:r w:rsidRPr="00EF75E6">
          <w:rPr>
            <w:rStyle w:val="Hyperlink"/>
          </w:rPr>
          <w:t>8</w:t>
        </w:r>
      </w:hyperlink>
    </w:p>
    <w:p w14:paraId="2AE5A2E2" w14:textId="77777777" w:rsidR="00DF1770" w:rsidRPr="00EF75E6" w:rsidRDefault="00DF1770" w:rsidP="00DF1770">
      <w:r w:rsidRPr="00EF75E6">
        <w:t xml:space="preserve">After years of debate, </w:t>
      </w:r>
      <w:r w:rsidRPr="00EF75E6">
        <w:rPr>
          <w:u w:val="single"/>
        </w:rPr>
        <w:t xml:space="preserve">WTO members clarified in the Doha Ministerial Declaration in November 2001 that each WTO member “has the right to grant compulsory licenses </w:t>
      </w:r>
      <w:r w:rsidRPr="00EF75E6">
        <w:t xml:space="preserve">and the freedom to </w:t>
      </w:r>
      <w:r w:rsidRPr="00EF75E6">
        <w:lastRenderedPageBreak/>
        <w:t>determine the grounds upon which such licenses are granted.”</w:t>
      </w:r>
      <w:hyperlink r:id="rId17" w:anchor="_ednref9" w:history="1">
        <w:r w:rsidRPr="00EF75E6">
          <w:rPr>
            <w:rStyle w:val="Hyperlink"/>
          </w:rPr>
          <w:t>9</w:t>
        </w:r>
      </w:hyperlink>
      <w:r w:rsidRPr="00EF75E6">
        <w:t> I</w:t>
      </w:r>
      <w:r w:rsidRPr="00EF75E6">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EF75E6">
        <w:t>.</w:t>
      </w:r>
      <w:hyperlink r:id="rId18" w:anchor="_ednref10" w:history="1">
        <w:r w:rsidRPr="00EF75E6">
          <w:rPr>
            <w:rStyle w:val="Hyperlink"/>
          </w:rPr>
          <w:t>10</w:t>
        </w:r>
      </w:hyperlink>
      <w:r w:rsidRPr="00EF75E6">
        <w:t> In such a case, both the importing and exporting countries are excused from what would otherwise be their obligations under the TRIPS Agreement. This waiver was transformed into an amendment in the WTO IP rules in 2017.</w:t>
      </w:r>
      <w:hyperlink r:id="rId19" w:anchor="_ednref11" w:history="1">
        <w:r w:rsidRPr="00EF75E6">
          <w:rPr>
            <w:rStyle w:val="Hyperlink"/>
          </w:rPr>
          <w:t>11</w:t>
        </w:r>
      </w:hyperlink>
    </w:p>
    <w:p w14:paraId="46A6722C" w14:textId="77777777" w:rsidR="00DF1770" w:rsidRPr="00EF75E6" w:rsidRDefault="00DF1770" w:rsidP="00DF1770">
      <w:r w:rsidRPr="00EF75E6">
        <w:rPr>
          <w:u w:val="single"/>
        </w:rPr>
        <w:t xml:space="preserve">Compulsory licensing of medicines is not popular with private drug manufacturers because it is a derogation from the customary workings of market‐​based capitalism. </w:t>
      </w:r>
      <w:r w:rsidRPr="00EF75E6">
        <w:rPr>
          <w:rStyle w:val="Emphasis"/>
        </w:rPr>
        <w:t>However</w:t>
      </w:r>
      <w:r w:rsidRPr="00EF75E6">
        <w:rPr>
          <w:u w:val="single"/>
        </w:rPr>
        <w:t xml:space="preserve">, as these actions by WTO members in 2001, 2003, and 2017 illustrate, </w:t>
      </w:r>
      <w:r w:rsidRPr="00EF75E6">
        <w:rPr>
          <w:rStyle w:val="Emphasis"/>
          <w:highlight w:val="green"/>
        </w:rPr>
        <w:t xml:space="preserve">compulsory licensing is not a derogation from </w:t>
      </w:r>
      <w:r w:rsidRPr="00EF75E6">
        <w:rPr>
          <w:rStyle w:val="Emphasis"/>
        </w:rPr>
        <w:t>the balance</w:t>
      </w:r>
      <w:r w:rsidRPr="00EF75E6">
        <w:rPr>
          <w:u w:val="single"/>
        </w:rPr>
        <w:t xml:space="preserve"> </w:t>
      </w:r>
      <w:r w:rsidRPr="00EF75E6">
        <w:rPr>
          <w:b/>
          <w:bCs/>
          <w:u w:val="single"/>
        </w:rPr>
        <w:t xml:space="preserve">struck by the members of the WTO </w:t>
      </w:r>
      <w:r w:rsidRPr="00EF75E6">
        <w:rPr>
          <w:rStyle w:val="Emphasis"/>
        </w:rPr>
        <w:t xml:space="preserve">between </w:t>
      </w:r>
      <w:r w:rsidRPr="00EF75E6">
        <w:rPr>
          <w:rStyle w:val="Emphasis"/>
          <w:highlight w:val="green"/>
        </w:rPr>
        <w:t>protecting IP</w:t>
      </w:r>
      <w:r w:rsidRPr="00EF75E6">
        <w:rPr>
          <w:rStyle w:val="Emphasis"/>
        </w:rPr>
        <w:t xml:space="preserve"> rights and ensuring access</w:t>
      </w:r>
      <w:r w:rsidRPr="00EF75E6">
        <w:rPr>
          <w:u w:val="single"/>
        </w:rPr>
        <w:t xml:space="preserve"> to essential </w:t>
      </w:r>
      <w:r w:rsidRPr="00EF75E6">
        <w:rPr>
          <w:rStyle w:val="Emphasis"/>
        </w:rPr>
        <w:t>medicines</w:t>
      </w:r>
      <w:r w:rsidRPr="00EF75E6">
        <w:rPr>
          <w:u w:val="single"/>
        </w:rPr>
        <w:t xml:space="preserve">. </w:t>
      </w:r>
      <w:r w:rsidRPr="00EF75E6">
        <w:t>Rather,</w:t>
      </w:r>
      <w:r w:rsidRPr="00EF75E6">
        <w:rPr>
          <w:rStyle w:val="Emphasis"/>
        </w:rPr>
        <w:t xml:space="preserve"> it is a crucial part of that balance.</w:t>
      </w:r>
      <w:r w:rsidRPr="00EF75E6">
        <w:t xml:space="preserve"> The balance struck in the WTO treaty includes the option of compulsory licensing during health emergencies.</w:t>
      </w:r>
    </w:p>
    <w:p w14:paraId="7A76D30E" w14:textId="77777777" w:rsidR="00DF1770" w:rsidRPr="00EF75E6" w:rsidRDefault="00DF1770" w:rsidP="00DF1770">
      <w:pPr>
        <w:rPr>
          <w:sz w:val="12"/>
          <w:szCs w:val="12"/>
        </w:rPr>
      </w:pPr>
      <w:r w:rsidRPr="00EF75E6">
        <w:rPr>
          <w:sz w:val="12"/>
          <w:szCs w:val="12"/>
        </w:rPr>
        <w:t>Does a Novel Virus Present Novel Issues?</w:t>
      </w:r>
    </w:p>
    <w:p w14:paraId="3B8BAE75" w14:textId="77777777" w:rsidR="00DF1770" w:rsidRPr="00EF75E6" w:rsidRDefault="00DF1770" w:rsidP="00DF1770">
      <w:pPr>
        <w:rPr>
          <w:sz w:val="12"/>
          <w:szCs w:val="12"/>
        </w:rPr>
      </w:pPr>
      <w:r w:rsidRPr="00EF75E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20" w:anchor="_ednref12" w:history="1">
        <w:r w:rsidRPr="00EF75E6">
          <w:rPr>
            <w:rStyle w:val="Hyperlink"/>
            <w:sz w:val="12"/>
            <w:szCs w:val="12"/>
          </w:rPr>
          <w:t>12</w:t>
        </w:r>
      </w:hyperlink>
    </w:p>
    <w:p w14:paraId="78B08768" w14:textId="77777777" w:rsidR="00DF1770" w:rsidRPr="00EF75E6" w:rsidRDefault="00DF1770" w:rsidP="00DF1770">
      <w:pPr>
        <w:rPr>
          <w:sz w:val="12"/>
          <w:szCs w:val="12"/>
        </w:rPr>
      </w:pPr>
      <w:r w:rsidRPr="00EF75E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21" w:anchor="_ednref13" w:history="1">
        <w:r w:rsidRPr="00EF75E6">
          <w:rPr>
            <w:rStyle w:val="Hyperlink"/>
            <w:sz w:val="12"/>
            <w:szCs w:val="12"/>
          </w:rPr>
          <w:t>13</w:t>
        </w:r>
      </w:hyperlink>
    </w:p>
    <w:p w14:paraId="274796DF" w14:textId="77777777" w:rsidR="00DF1770" w:rsidRPr="00EF75E6" w:rsidRDefault="00DF1770" w:rsidP="00DF1770">
      <w:pPr>
        <w:rPr>
          <w:rStyle w:val="Emphasis"/>
        </w:rPr>
      </w:pPr>
      <w:r w:rsidRPr="00EF75E6">
        <w:rPr>
          <w:u w:val="single"/>
        </w:rPr>
        <w:t xml:space="preserve">What </w:t>
      </w:r>
      <w:r w:rsidRPr="00EF75E6">
        <w:rPr>
          <w:rStyle w:val="Emphasis"/>
        </w:rPr>
        <w:t>we have not heard</w:t>
      </w:r>
      <w:r w:rsidRPr="00EF75E6">
        <w:rPr>
          <w:u w:val="single"/>
        </w:rPr>
        <w:t xml:space="preserve"> in the waiver debate is </w:t>
      </w:r>
      <w:r w:rsidRPr="00EF75E6">
        <w:rPr>
          <w:rStyle w:val="Emphasis"/>
        </w:rPr>
        <w:t>any clear explanation from waiver advocates</w:t>
      </w:r>
      <w:r w:rsidRPr="00EF75E6">
        <w:rPr>
          <w:u w:val="single"/>
        </w:rPr>
        <w:t xml:space="preserve"> of </w:t>
      </w:r>
      <w:r w:rsidRPr="00EF75E6">
        <w:rPr>
          <w:rStyle w:val="Emphasis"/>
        </w:rPr>
        <w:t>why</w:t>
      </w:r>
      <w:r w:rsidRPr="00EF75E6">
        <w:rPr>
          <w:u w:val="single"/>
        </w:rPr>
        <w:t xml:space="preserve"> they believe that </w:t>
      </w:r>
      <w:r w:rsidRPr="00EF75E6">
        <w:rPr>
          <w:rStyle w:val="Emphasis"/>
        </w:rPr>
        <w:t>the right to compulsory licensing that they already possess</w:t>
      </w:r>
      <w:r w:rsidRPr="00EF75E6">
        <w:rPr>
          <w:u w:val="single"/>
        </w:rPr>
        <w:t xml:space="preserve"> </w:t>
      </w:r>
      <w:r w:rsidRPr="00EF75E6">
        <w:rPr>
          <w:rStyle w:val="Emphasis"/>
        </w:rPr>
        <w:t>will prove insufficient</w:t>
      </w:r>
      <w:r w:rsidRPr="00EF75E6">
        <w:rPr>
          <w:u w:val="single"/>
        </w:rPr>
        <w:t xml:space="preserve"> to </w:t>
      </w:r>
      <w:r w:rsidRPr="00EF75E6">
        <w:rPr>
          <w:rStyle w:val="Emphasis"/>
        </w:rPr>
        <w:t>ensuring access</w:t>
      </w:r>
      <w:r w:rsidRPr="00EF75E6">
        <w:rPr>
          <w:u w:val="single"/>
        </w:rPr>
        <w:t xml:space="preserve"> to </w:t>
      </w:r>
      <w:r w:rsidRPr="00EF75E6">
        <w:rPr>
          <w:rStyle w:val="Emphasis"/>
        </w:rPr>
        <w:t>COVID-19 vaccines.</w:t>
      </w:r>
    </w:p>
    <w:p w14:paraId="0073A6AF" w14:textId="77777777" w:rsidR="00DF1770" w:rsidRPr="00EF75E6" w:rsidRDefault="00DF1770" w:rsidP="00DF1770">
      <w:pPr>
        <w:rPr>
          <w:sz w:val="12"/>
          <w:szCs w:val="12"/>
        </w:rPr>
      </w:pPr>
      <w:r w:rsidRPr="00EF75E6">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22" w:anchor="_ednref14" w:history="1">
        <w:r w:rsidRPr="00EF75E6">
          <w:rPr>
            <w:rStyle w:val="Hyperlink"/>
            <w:sz w:val="12"/>
            <w:szCs w:val="12"/>
          </w:rPr>
          <w:t>14</w:t>
        </w:r>
      </w:hyperlink>
    </w:p>
    <w:p w14:paraId="6FCE277E" w14:textId="77777777" w:rsidR="00DF1770" w:rsidRPr="00EF75E6" w:rsidRDefault="00DF1770" w:rsidP="00DF1770">
      <w:pPr>
        <w:rPr>
          <w:sz w:val="12"/>
          <w:szCs w:val="12"/>
        </w:rPr>
      </w:pPr>
      <w:r w:rsidRPr="00EF75E6">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w:t>
      </w:r>
      <w:hyperlink r:id="rId23" w:anchor="_ednref15" w:history="1">
        <w:r w:rsidRPr="00EF75E6">
          <w:rPr>
            <w:rStyle w:val="Hyperlink"/>
            <w:sz w:val="12"/>
            <w:szCs w:val="12"/>
          </w:rPr>
          <w:t>15</w:t>
        </w:r>
      </w:hyperlink>
      <w:r w:rsidRPr="00EF75E6">
        <w:rPr>
          <w:sz w:val="12"/>
          <w:szCs w:val="12"/>
        </w:rPr>
        <w:t> But this is advocacy, not evidence. At the time, this point was purely prospective; it was a prejudgment before any COVID-19 vaccine had been given final approval or reached the market.</w:t>
      </w:r>
    </w:p>
    <w:p w14:paraId="52CDF526" w14:textId="77777777" w:rsidR="00DF1770" w:rsidRPr="00EF75E6" w:rsidRDefault="00DF1770" w:rsidP="00DF1770">
      <w:r w:rsidRPr="00EF75E6">
        <w:rPr>
          <w:highlight w:val="green"/>
          <w:u w:val="single"/>
        </w:rPr>
        <w:t>Before</w:t>
      </w:r>
      <w:r w:rsidRPr="00EF75E6">
        <w:rPr>
          <w:u w:val="single"/>
        </w:rPr>
        <w:t xml:space="preserve"> such </w:t>
      </w:r>
      <w:r w:rsidRPr="00EF75E6">
        <w:rPr>
          <w:highlight w:val="green"/>
          <w:u w:val="single"/>
        </w:rPr>
        <w:t>a sweeping waiver of IP rights</w:t>
      </w:r>
      <w:r w:rsidRPr="00EF75E6">
        <w:rPr>
          <w:u w:val="single"/>
        </w:rPr>
        <w:t xml:space="preserve"> is taken up, </w:t>
      </w:r>
      <w:r w:rsidRPr="00EF75E6">
        <w:rPr>
          <w:highlight w:val="green"/>
          <w:u w:val="single"/>
        </w:rPr>
        <w:t>it should</w:t>
      </w:r>
      <w:r w:rsidRPr="00EF75E6">
        <w:rPr>
          <w:u w:val="single"/>
        </w:rPr>
        <w:t xml:space="preserve"> first </w:t>
      </w:r>
      <w:r w:rsidRPr="00EF75E6">
        <w:rPr>
          <w:highlight w:val="green"/>
          <w:u w:val="single"/>
        </w:rPr>
        <w:t>be demonstrated tha</w:t>
      </w:r>
      <w:r w:rsidRPr="00EF75E6">
        <w:rPr>
          <w:u w:val="single"/>
        </w:rPr>
        <w:t xml:space="preserve">t the option of </w:t>
      </w:r>
      <w:r w:rsidRPr="00EF75E6">
        <w:rPr>
          <w:rStyle w:val="Emphasis"/>
          <w:highlight w:val="green"/>
        </w:rPr>
        <w:t>compulsory licensing</w:t>
      </w:r>
      <w:r w:rsidRPr="00EF75E6">
        <w:rPr>
          <w:u w:val="single"/>
        </w:rPr>
        <w:t xml:space="preserve"> and other flexibilities </w:t>
      </w:r>
      <w:r w:rsidRPr="00EF75E6">
        <w:rPr>
          <w:highlight w:val="green"/>
          <w:u w:val="single"/>
        </w:rPr>
        <w:t>under</w:t>
      </w:r>
      <w:r w:rsidRPr="00EF75E6">
        <w:rPr>
          <w:u w:val="single"/>
        </w:rPr>
        <w:t xml:space="preserve"> the </w:t>
      </w:r>
      <w:r w:rsidRPr="00EF75E6">
        <w:rPr>
          <w:rStyle w:val="Emphasis"/>
          <w:highlight w:val="green"/>
        </w:rPr>
        <w:t xml:space="preserve">current </w:t>
      </w:r>
      <w:r w:rsidRPr="00EF75E6">
        <w:rPr>
          <w:rStyle w:val="Emphasis"/>
        </w:rPr>
        <w:t xml:space="preserve">trade </w:t>
      </w:r>
      <w:r w:rsidRPr="00EF75E6">
        <w:rPr>
          <w:rStyle w:val="Emphasis"/>
          <w:highlight w:val="green"/>
        </w:rPr>
        <w:t>rules</w:t>
      </w:r>
      <w:r w:rsidRPr="00EF75E6">
        <w:rPr>
          <w:highlight w:val="green"/>
          <w:u w:val="single"/>
        </w:rPr>
        <w:t xml:space="preserve"> will not suffice</w:t>
      </w:r>
      <w:r w:rsidRPr="00EF75E6">
        <w:rPr>
          <w:u w:val="single"/>
        </w:rPr>
        <w:t xml:space="preserve">. </w:t>
      </w:r>
      <w:r w:rsidRPr="00EF75E6">
        <w:t xml:space="preserve">At this point, the developed countries that have opposed the waiver are correct. </w:t>
      </w:r>
      <w:r w:rsidRPr="00EF75E6">
        <w:rPr>
          <w:rStyle w:val="Emphasis"/>
          <w:highlight w:val="green"/>
        </w:rPr>
        <w:t xml:space="preserve">There is no evidence </w:t>
      </w:r>
      <w:r w:rsidRPr="00EF75E6">
        <w:rPr>
          <w:rStyle w:val="Emphasis"/>
        </w:rPr>
        <w:t>of the need for such a waiver.</w:t>
      </w:r>
      <w:r w:rsidRPr="00EF75E6">
        <w:t xml:space="preserve"> Action by the WTO should be contemplated only if, and when, the current flexibilities in WTO rules prove to be inadequate. Should that happen, any such action should be no broader than necessary to address the global medical need.</w:t>
      </w:r>
    </w:p>
    <w:p w14:paraId="4242993B" w14:textId="77777777" w:rsidR="00DF1770" w:rsidRPr="00EF75E6" w:rsidRDefault="00DF1770" w:rsidP="00DF1770">
      <w:r w:rsidRPr="00EF75E6">
        <w:rPr>
          <w:u w:val="single"/>
        </w:rPr>
        <w:t xml:space="preserve">At the heart of this emerging trade debate is a belief by many people worldwide that all medicines should be “global public goods.” There is little room in such a belief for consideration of any rights to IP. </w:t>
      </w:r>
      <w:r w:rsidRPr="00EF75E6">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24" w:anchor="_ednref16" w:history="1">
        <w:r w:rsidRPr="00EF75E6">
          <w:rPr>
            <w:rStyle w:val="Hyperlink"/>
          </w:rPr>
          <w:t>16</w:t>
        </w:r>
      </w:hyperlink>
    </w:p>
    <w:p w14:paraId="0FFD51E4" w14:textId="77777777" w:rsidR="00DF1770" w:rsidRPr="00EF75E6" w:rsidRDefault="00DF1770" w:rsidP="00DF1770">
      <w:r w:rsidRPr="00EF75E6">
        <w:rPr>
          <w:u w:val="single"/>
        </w:rPr>
        <w:lastRenderedPageBreak/>
        <w:t xml:space="preserve">This view is myopic. </w:t>
      </w:r>
      <w:r w:rsidRPr="00EF75E6">
        <w:rPr>
          <w:b/>
          <w:bCs/>
          <w:u w:val="single"/>
        </w:rPr>
        <w:t>Subordinating IP rights temporarily</w:t>
      </w:r>
      <w:r w:rsidRPr="00EF75E6">
        <w:rPr>
          <w:u w:val="single"/>
        </w:rPr>
        <w:t xml:space="preserve"> to pressing public needs during a pandemic or other global health emergency is one thing. </w:t>
      </w:r>
      <w:r w:rsidRPr="00EF75E6">
        <w:rPr>
          <w:rStyle w:val="Emphasis"/>
        </w:rPr>
        <w:t>Eliminating any consideration of “profitability”</w:t>
      </w:r>
      <w:r w:rsidRPr="00EF75E6">
        <w:rPr>
          <w:u w:val="single"/>
        </w:rPr>
        <w:t xml:space="preserve"> in all policymaking </w:t>
      </w:r>
      <w:r w:rsidRPr="00EF75E6">
        <w:rPr>
          <w:rStyle w:val="Emphasis"/>
        </w:rPr>
        <w:t>relating to “access</w:t>
      </w:r>
      <w:r w:rsidRPr="00EF75E6">
        <w:rPr>
          <w:u w:val="single"/>
        </w:rPr>
        <w:t xml:space="preserve"> to vaccines, essential tests and treatments, and all other medical goods, services and supplies” </w:t>
      </w:r>
      <w:r w:rsidRPr="00EF75E6">
        <w:rPr>
          <w:rStyle w:val="Emphasis"/>
        </w:rPr>
        <w:t>is</w:t>
      </w:r>
      <w:r w:rsidRPr="00EF75E6">
        <w:rPr>
          <w:u w:val="single"/>
        </w:rPr>
        <w:t xml:space="preserve"> quite </w:t>
      </w:r>
      <w:r w:rsidRPr="00EF75E6">
        <w:rPr>
          <w:rStyle w:val="Emphasis"/>
        </w:rPr>
        <w:t>another</w:t>
      </w:r>
      <w:r w:rsidRPr="00EF75E6">
        <w:rPr>
          <w:u w:val="single"/>
        </w:rPr>
        <w:t>.</w:t>
      </w:r>
      <w:hyperlink r:id="rId25" w:anchor="_ednref17" w:history="1">
        <w:r w:rsidRPr="00EF75E6">
          <w:rPr>
            <w:rStyle w:val="Hyperlink"/>
          </w:rPr>
          <w:t>17</w:t>
        </w:r>
      </w:hyperlink>
      <w:r w:rsidRPr="00EF75E6">
        <w:t> To be sure, there is a superficial moral appeal in such a view. But does this moral appeal hold up if such a “human rights” approach does not result in meeting those urgent public needs?</w:t>
      </w:r>
    </w:p>
    <w:p w14:paraId="043B490F" w14:textId="77777777" w:rsidR="00DF1770" w:rsidRPr="00EF75E6" w:rsidRDefault="00DF1770" w:rsidP="00DF1770">
      <w:r w:rsidRPr="00EF75E6">
        <w:rPr>
          <w:u w:val="single"/>
        </w:rPr>
        <w:t>With the belief that medicines should be “public goods,” there is literally no support in some quarters for the application of the WTO TRIPS Agreement to IP rights in medicines.</w:t>
      </w:r>
      <w:r w:rsidRPr="00EF75E6">
        <w:t xml:space="preserve"> </w:t>
      </w:r>
      <w:r w:rsidRPr="00EF75E6">
        <w:rPr>
          <w:u w:val="single"/>
        </w:rPr>
        <w:t xml:space="preserve">Any protection of the IP rights in such goods is viewed as a violation of human rights and of the overall public interest. </w:t>
      </w:r>
      <w:r w:rsidRPr="00EF75E6">
        <w:t xml:space="preserve">This view, though, does not reflect the practical reality of a world in which </w:t>
      </w:r>
      <w:r w:rsidRPr="00EF75E6">
        <w:rPr>
          <w:rStyle w:val="Emphasis"/>
        </w:rPr>
        <w:t>many medicines would simply not exist if it were not for the existence of IP rights</w:t>
      </w:r>
      <w:r w:rsidRPr="00EF75E6">
        <w:rPr>
          <w:u w:val="single"/>
        </w:rPr>
        <w:t xml:space="preserve"> and the protections they are afforded.</w:t>
      </w:r>
    </w:p>
    <w:p w14:paraId="716E84E3" w14:textId="77777777" w:rsidR="00DF1770" w:rsidRPr="00EF75E6" w:rsidRDefault="00DF1770" w:rsidP="00DF1770">
      <w:pPr>
        <w:rPr>
          <w:sz w:val="12"/>
          <w:szCs w:val="12"/>
        </w:rPr>
      </w:pPr>
      <w:r w:rsidRPr="00EF75E6">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37ECDA66" w14:textId="77777777" w:rsidR="00DF1770" w:rsidRPr="00EF75E6" w:rsidRDefault="00DF1770" w:rsidP="00DF1770">
      <w:pPr>
        <w:rPr>
          <w:u w:val="single"/>
        </w:rPr>
      </w:pPr>
      <w:r w:rsidRPr="00EF75E6">
        <w:rPr>
          <w:u w:val="single"/>
        </w:rPr>
        <w:t xml:space="preserve">The primary justification for granting and </w:t>
      </w:r>
      <w:r w:rsidRPr="00EF75E6">
        <w:rPr>
          <w:rStyle w:val="Emphasis"/>
        </w:rPr>
        <w:t xml:space="preserve">protecting </w:t>
      </w:r>
      <w:r w:rsidRPr="00EF75E6">
        <w:rPr>
          <w:rStyle w:val="Emphasis"/>
          <w:highlight w:val="green"/>
        </w:rPr>
        <w:t>IP rights</w:t>
      </w:r>
      <w:r w:rsidRPr="00EF75E6">
        <w:rPr>
          <w:u w:val="single"/>
        </w:rPr>
        <w:t xml:space="preserve"> is that they </w:t>
      </w:r>
      <w:r w:rsidRPr="00EF75E6">
        <w:rPr>
          <w:highlight w:val="green"/>
          <w:u w:val="single"/>
        </w:rPr>
        <w:t>are</w:t>
      </w:r>
      <w:r w:rsidRPr="00EF75E6">
        <w:rPr>
          <w:u w:val="single"/>
        </w:rPr>
        <w:t xml:space="preserve"> </w:t>
      </w:r>
      <w:r w:rsidRPr="00EF75E6">
        <w:rPr>
          <w:rStyle w:val="Emphasis"/>
          <w:highlight w:val="green"/>
        </w:rPr>
        <w:t>incentives for innovation</w:t>
      </w:r>
      <w:r w:rsidRPr="00EF75E6">
        <w:rPr>
          <w:u w:val="single"/>
        </w:rPr>
        <w:t xml:space="preserve">, which is </w:t>
      </w:r>
      <w:r w:rsidRPr="00EF75E6">
        <w:rPr>
          <w:highlight w:val="green"/>
          <w:u w:val="single"/>
        </w:rPr>
        <w:t xml:space="preserve">the main source for </w:t>
      </w:r>
      <w:r w:rsidRPr="00EF75E6">
        <w:rPr>
          <w:rStyle w:val="Emphasis"/>
          <w:highlight w:val="green"/>
        </w:rPr>
        <w:t>long‐​term economic growth</w:t>
      </w:r>
      <w:r w:rsidRPr="00EF75E6">
        <w:rPr>
          <w:u w:val="single"/>
        </w:rPr>
        <w:t xml:space="preserve"> and enhancements in the quality of human life</w:t>
      </w:r>
      <w:r w:rsidRPr="00EF75E6">
        <w:t xml:space="preserve">. </w:t>
      </w:r>
      <w:r w:rsidRPr="00EF75E6">
        <w:rPr>
          <w:rStyle w:val="Emphasis"/>
        </w:rPr>
        <w:t>IP rights spark innovation</w:t>
      </w:r>
      <w:r w:rsidRPr="00EF75E6">
        <w:rPr>
          <w:u w:val="single"/>
        </w:rPr>
        <w:t xml:space="preserve"> by </w:t>
      </w:r>
      <w:r w:rsidRPr="00EF75E6">
        <w:rPr>
          <w:rStyle w:val="Emphasis"/>
        </w:rPr>
        <w:t>“</w:t>
      </w:r>
      <w:r w:rsidRPr="00EF75E6">
        <w:rPr>
          <w:rStyle w:val="Emphasis"/>
          <w:highlight w:val="green"/>
        </w:rPr>
        <w:t>enabl</w:t>
      </w:r>
      <w:r w:rsidRPr="00EF75E6">
        <w:rPr>
          <w:rStyle w:val="Emphasis"/>
        </w:rPr>
        <w:t xml:space="preserve">ing </w:t>
      </w:r>
      <w:r w:rsidRPr="00EF75E6">
        <w:rPr>
          <w:rStyle w:val="Emphasis"/>
          <w:highlight w:val="green"/>
        </w:rPr>
        <w:t>innovators to capture enough</w:t>
      </w:r>
      <w:r w:rsidRPr="00EF75E6">
        <w:rPr>
          <w:u w:val="single"/>
        </w:rPr>
        <w:t xml:space="preserve"> of the </w:t>
      </w:r>
      <w:r w:rsidRPr="00EF75E6">
        <w:rPr>
          <w:rStyle w:val="Emphasis"/>
          <w:highlight w:val="green"/>
        </w:rPr>
        <w:t>benefits</w:t>
      </w:r>
      <w:r w:rsidRPr="00EF75E6">
        <w:rPr>
          <w:u w:val="single"/>
        </w:rPr>
        <w:t xml:space="preserve"> of their own innovative activity </w:t>
      </w:r>
      <w:r w:rsidRPr="00EF75E6">
        <w:rPr>
          <w:rStyle w:val="Emphasis"/>
          <w:highlight w:val="green"/>
        </w:rPr>
        <w:t>to justify taking</w:t>
      </w:r>
      <w:r w:rsidRPr="00EF75E6">
        <w:rPr>
          <w:rStyle w:val="Emphasis"/>
        </w:rPr>
        <w:t xml:space="preserve"> considerable </w:t>
      </w:r>
      <w:r w:rsidRPr="00EF75E6">
        <w:rPr>
          <w:rStyle w:val="Emphasis"/>
          <w:highlight w:val="green"/>
        </w:rPr>
        <w:t>risks</w:t>
      </w:r>
      <w:r w:rsidRPr="00EF75E6">
        <w:rPr>
          <w:rStyle w:val="Emphasis"/>
        </w:rPr>
        <w:t>.</w:t>
      </w:r>
      <w:r w:rsidRPr="00EF75E6">
        <w:rPr>
          <w:u w:val="single"/>
        </w:rPr>
        <w:t>”</w:t>
      </w:r>
      <w:hyperlink r:id="rId26" w:anchor="_ednref18" w:history="1">
        <w:r w:rsidRPr="00EF75E6">
          <w:rPr>
            <w:rStyle w:val="Hyperlink"/>
          </w:rPr>
          <w:t>18</w:t>
        </w:r>
      </w:hyperlink>
      <w:r w:rsidRPr="00EF75E6">
        <w:t> </w:t>
      </w:r>
      <w:r w:rsidRPr="00EF75E6">
        <w:rPr>
          <w:u w:val="single"/>
        </w:rPr>
        <w:t xml:space="preserve">The knowledge from innovations inspired by IP rights spills over to inspire other innovations. The </w:t>
      </w:r>
      <w:r w:rsidRPr="00EF75E6">
        <w:rPr>
          <w:highlight w:val="green"/>
          <w:u w:val="single"/>
        </w:rPr>
        <w:t xml:space="preserve">protection of </w:t>
      </w:r>
      <w:r w:rsidRPr="00EF75E6">
        <w:rPr>
          <w:rStyle w:val="Emphasis"/>
          <w:highlight w:val="green"/>
        </w:rPr>
        <w:t>IP rights promotes</w:t>
      </w:r>
      <w:r w:rsidRPr="00EF75E6">
        <w:rPr>
          <w:u w:val="single"/>
        </w:rPr>
        <w:t xml:space="preserve"> the </w:t>
      </w:r>
      <w:r w:rsidRPr="00EF75E6">
        <w:rPr>
          <w:rStyle w:val="Emphasis"/>
          <w:highlight w:val="green"/>
        </w:rPr>
        <w:t>diffusion</w:t>
      </w:r>
      <w:r w:rsidRPr="00EF75E6">
        <w:rPr>
          <w:u w:val="single"/>
        </w:rPr>
        <w:t xml:space="preserve">, domestically and internationally, </w:t>
      </w:r>
      <w:r w:rsidRPr="00EF75E6">
        <w:rPr>
          <w:rStyle w:val="Emphasis"/>
          <w:highlight w:val="green"/>
        </w:rPr>
        <w:t>of innovative tech</w:t>
      </w:r>
      <w:r w:rsidRPr="00EF75E6">
        <w:rPr>
          <w:rStyle w:val="Emphasis"/>
        </w:rPr>
        <w:t>nologies</w:t>
      </w:r>
      <w:r w:rsidRPr="00EF75E6">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EF75E6">
        <w:rPr>
          <w:rStyle w:val="Emphasis"/>
        </w:rPr>
        <w:t>Digital</w:t>
      </w:r>
      <w:r w:rsidRPr="00EF75E6">
        <w:rPr>
          <w:u w:val="single"/>
        </w:rPr>
        <w:t xml:space="preserve"> and other </w:t>
      </w:r>
      <w:r w:rsidRPr="00EF75E6">
        <w:rPr>
          <w:rStyle w:val="Emphasis"/>
          <w:highlight w:val="green"/>
        </w:rPr>
        <w:t>economic growth</w:t>
      </w:r>
      <w:r w:rsidRPr="00EF75E6">
        <w:rPr>
          <w:highlight w:val="green"/>
          <w:u w:val="single"/>
        </w:rPr>
        <w:t xml:space="preserve"> </w:t>
      </w:r>
      <w:r w:rsidRPr="00EF75E6">
        <w:rPr>
          <w:b/>
          <w:bCs/>
          <w:u w:val="single"/>
        </w:rPr>
        <w:t xml:space="preserve">in the 21st century </w:t>
      </w:r>
      <w:r w:rsidRPr="00EF75E6">
        <w:rPr>
          <w:b/>
          <w:bCs/>
          <w:highlight w:val="green"/>
          <w:u w:val="single"/>
        </w:rPr>
        <w:t>is</w:t>
      </w:r>
      <w:r w:rsidRPr="00EF75E6">
        <w:rPr>
          <w:b/>
          <w:bCs/>
          <w:u w:val="single"/>
        </w:rPr>
        <w:t xml:space="preserve"> increasingly</w:t>
      </w:r>
      <w:r w:rsidRPr="00EF75E6">
        <w:rPr>
          <w:u w:val="single"/>
        </w:rPr>
        <w:t xml:space="preserve"> </w:t>
      </w:r>
      <w:r w:rsidRPr="00EF75E6">
        <w:rPr>
          <w:rStyle w:val="Emphasis"/>
          <w:highlight w:val="green"/>
        </w:rPr>
        <w:t>ideas‐​based</w:t>
      </w:r>
      <w:r w:rsidRPr="00EF75E6">
        <w:rPr>
          <w:u w:val="single"/>
        </w:rPr>
        <w:t xml:space="preserve"> and knowledge intensive. </w:t>
      </w:r>
      <w:r w:rsidRPr="00EF75E6">
        <w:rPr>
          <w:rStyle w:val="Emphasis"/>
        </w:rPr>
        <w:t>Without IP rights as incentives</w:t>
      </w:r>
      <w:r w:rsidRPr="00EF75E6">
        <w:rPr>
          <w:u w:val="single"/>
        </w:rPr>
        <w:t xml:space="preserve">, there would be </w:t>
      </w:r>
      <w:r w:rsidRPr="00EF75E6">
        <w:rPr>
          <w:rStyle w:val="Emphasis"/>
        </w:rPr>
        <w:t>less new knowledge</w:t>
      </w:r>
      <w:r w:rsidRPr="00EF75E6">
        <w:rPr>
          <w:u w:val="single"/>
        </w:rPr>
        <w:t xml:space="preserve"> and thus </w:t>
      </w:r>
      <w:r w:rsidRPr="00EF75E6">
        <w:rPr>
          <w:rStyle w:val="Emphasis"/>
        </w:rPr>
        <w:t>less innovation.</w:t>
      </w:r>
    </w:p>
    <w:p w14:paraId="14833E1E" w14:textId="77777777" w:rsidR="00DF1770" w:rsidRPr="00EF75E6" w:rsidRDefault="00DF1770" w:rsidP="00DF1770">
      <w:r w:rsidRPr="00EF75E6">
        <w:rPr>
          <w:u w:val="single"/>
        </w:rPr>
        <w:t xml:space="preserve">In the short term, undermining private IP rights may accelerate distribution of goods and services—where the novel knowledge that went into making them already exists. But in the long term, </w:t>
      </w:r>
      <w:r w:rsidRPr="00EF75E6">
        <w:rPr>
          <w:rStyle w:val="Emphasis"/>
        </w:rPr>
        <w:t>undermining private IP rights would eliminate the incentives that inspire innovation</w:t>
      </w:r>
      <w:r w:rsidRPr="00EF75E6">
        <w:rPr>
          <w:u w:val="single"/>
        </w:rPr>
        <w:t xml:space="preserve">, thus </w:t>
      </w:r>
      <w:r w:rsidRPr="00EF75E6">
        <w:rPr>
          <w:b/>
          <w:bCs/>
          <w:u w:val="single"/>
        </w:rPr>
        <w:t>preventing</w:t>
      </w:r>
      <w:r w:rsidRPr="00EF75E6">
        <w:rPr>
          <w:u w:val="single"/>
        </w:rPr>
        <w:t xml:space="preserve"> the </w:t>
      </w:r>
      <w:r w:rsidRPr="00EF75E6">
        <w:rPr>
          <w:rStyle w:val="Emphasis"/>
        </w:rPr>
        <w:t>discovery and development of knowledge for new goods</w:t>
      </w:r>
      <w:r w:rsidRPr="00EF75E6">
        <w:rPr>
          <w:u w:val="single"/>
        </w:rPr>
        <w:t xml:space="preserve"> and services that the world needs. </w:t>
      </w:r>
      <w:r w:rsidRPr="00EF75E6">
        <w:t>This widespread dismissal of the link between private IP rights and innovation is perhaps best reflected in the fact that although the United Nations Sustainable Development Goals for 2030 aspire to “foster innovation,” they make no mention of IP rights.</w:t>
      </w:r>
      <w:hyperlink r:id="rId27" w:anchor="_ednref19" w:history="1">
        <w:r w:rsidRPr="00EF75E6">
          <w:rPr>
            <w:rStyle w:val="Hyperlink"/>
          </w:rPr>
          <w:t>19</w:t>
        </w:r>
      </w:hyperlink>
    </w:p>
    <w:p w14:paraId="09F2CE2F" w14:textId="77777777" w:rsidR="00DF1770" w:rsidRPr="00EF75E6" w:rsidRDefault="00DF1770" w:rsidP="00DF1770">
      <w:r w:rsidRPr="00EF75E6">
        <w:t xml:space="preserve">As Stephen Ezell and Nigel Cory of the Information Technology and Innovation Foundation wrote, </w:t>
      </w:r>
      <w:r w:rsidRPr="00EF75E6">
        <w:rPr>
          <w:u w:val="single"/>
        </w:rPr>
        <w:t>“A fundamental fault line in the debate over intellectual property pertains to the need to achieve a reasoned balance between access and exclusive rights.</w:t>
      </w:r>
      <w:r w:rsidRPr="00EF75E6">
        <w:t>”</w:t>
      </w:r>
      <w:hyperlink r:id="rId28" w:anchor="_ednref20" w:history="1">
        <w:r w:rsidRPr="00EF75E6">
          <w:rPr>
            <w:rStyle w:val="Hyperlink"/>
          </w:rPr>
          <w:t>20</w:t>
        </w:r>
      </w:hyperlink>
      <w:r w:rsidRPr="00EF75E6">
        <w:t xml:space="preserve"> This fault line is much on display in the </w:t>
      </w:r>
      <w:r w:rsidRPr="00EF75E6">
        <w:rPr>
          <w:rStyle w:val="Emphasis"/>
        </w:rPr>
        <w:t>WTO rules on IP rights</w:t>
      </w:r>
      <w:r w:rsidRPr="00EF75E6">
        <w:t xml:space="preserve">. These rules </w:t>
      </w:r>
      <w:r w:rsidRPr="00EF75E6">
        <w:rPr>
          <w:b/>
          <w:bCs/>
          <w:u w:val="single"/>
        </w:rPr>
        <w:t>recognize that “intellectual property rights are private rights”</w:t>
      </w:r>
      <w:r w:rsidRPr="00EF75E6">
        <w:rPr>
          <w:u w:val="single"/>
        </w:rPr>
        <w:t xml:space="preserve"> and that rules and disciplines are necessary for “the provision of effective and appropriate means for the enforcement of trade‐​related intellectual property rights.”</w:t>
      </w:r>
      <w:hyperlink r:id="rId29" w:anchor="_ednref21" w:history="1">
        <w:r w:rsidRPr="00EF75E6">
          <w:rPr>
            <w:rStyle w:val="Hyperlink"/>
            <w:u w:val="single"/>
          </w:rPr>
          <w:t>21</w:t>
        </w:r>
      </w:hyperlink>
      <w:r w:rsidRPr="00EF75E6">
        <w:rPr>
          <w:u w:val="single"/>
        </w:rPr>
        <w:t> </w:t>
      </w:r>
      <w:r w:rsidRPr="00EF75E6">
        <w:rPr>
          <w:rStyle w:val="Emphasis"/>
        </w:rPr>
        <w:t>Yet</w:t>
      </w:r>
      <w:r w:rsidRPr="00EF75E6">
        <w:t xml:space="preserve">, </w:t>
      </w:r>
      <w:r w:rsidRPr="00EF75E6">
        <w:rPr>
          <w:u w:val="single"/>
        </w:rPr>
        <w:t xml:space="preserve">where social and economic welfare is at stake, </w:t>
      </w:r>
      <w:r w:rsidRPr="00EF75E6">
        <w:rPr>
          <w:rStyle w:val="Emphasis"/>
        </w:rPr>
        <w:t>WTO members have sought to strike a balance</w:t>
      </w:r>
      <w:r w:rsidRPr="00EF75E6">
        <w:rPr>
          <w:u w:val="single"/>
        </w:rPr>
        <w:t xml:space="preserve"> in these rules </w:t>
      </w:r>
      <w:r w:rsidRPr="00EF75E6">
        <w:rPr>
          <w:rStyle w:val="Emphasis"/>
        </w:rPr>
        <w:t>between upholding IP rights and fulfilling immediate</w:t>
      </w:r>
      <w:r w:rsidRPr="00EF75E6">
        <w:rPr>
          <w:u w:val="single"/>
        </w:rPr>
        <w:t xml:space="preserve"> </w:t>
      </w:r>
      <w:r w:rsidRPr="00EF75E6">
        <w:t>domestic</w:t>
      </w:r>
      <w:r w:rsidRPr="00EF75E6">
        <w:rPr>
          <w:u w:val="single"/>
        </w:rPr>
        <w:t xml:space="preserve"> </w:t>
      </w:r>
      <w:r w:rsidRPr="00EF75E6">
        <w:rPr>
          <w:rStyle w:val="Emphasis"/>
        </w:rPr>
        <w:t>needs</w:t>
      </w:r>
      <w:r w:rsidRPr="00EF75E6">
        <w:t>.</w:t>
      </w:r>
    </w:p>
    <w:p w14:paraId="5A59A6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17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48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77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1ED35B"/>
  <w14:defaultImageDpi w14:val="300"/>
  <w15:docId w15:val="{9572B3FD-993B-1F49-8815-020D08ED1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17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1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17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DF17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DF17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1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770"/>
  </w:style>
  <w:style w:type="character" w:customStyle="1" w:styleId="Heading1Char">
    <w:name w:val="Heading 1 Char"/>
    <w:aliases w:val="Pocket Char"/>
    <w:basedOn w:val="DefaultParagraphFont"/>
    <w:link w:val="Heading1"/>
    <w:uiPriority w:val="9"/>
    <w:rsid w:val="00DF17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177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DF17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DF17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F177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DF177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DF17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177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DF1770"/>
    <w:rPr>
      <w:color w:val="auto"/>
      <w:u w:val="none"/>
    </w:rPr>
  </w:style>
  <w:style w:type="paragraph" w:styleId="DocumentMap">
    <w:name w:val="Document Map"/>
    <w:basedOn w:val="Normal"/>
    <w:link w:val="DocumentMapChar"/>
    <w:uiPriority w:val="99"/>
    <w:semiHidden/>
    <w:unhideWhenUsed/>
    <w:rsid w:val="00DF17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1770"/>
    <w:rPr>
      <w:rFonts w:ascii="Lucida Grande" w:hAnsi="Lucida Grande" w:cs="Lucida Grande"/>
    </w:rPr>
  </w:style>
  <w:style w:type="paragraph" w:customStyle="1" w:styleId="textbold">
    <w:name w:val="text bold"/>
    <w:basedOn w:val="Normal"/>
    <w:link w:val="Emphasis"/>
    <w:uiPriority w:val="20"/>
    <w:qFormat/>
    <w:rsid w:val="00DF177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DF1770"/>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DF17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F17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wsj.com/market-data/quotes/MRNA"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6128</Words>
  <Characters>34930</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2</cp:revision>
  <dcterms:created xsi:type="dcterms:W3CDTF">2021-10-17T14:55:00Z</dcterms:created>
  <dcterms:modified xsi:type="dcterms:W3CDTF">2021-10-17T14:56:00Z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