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BF667" w14:textId="77777777" w:rsidR="00C71C6F" w:rsidRDefault="00C71C6F" w:rsidP="00C71C6F">
      <w:pPr>
        <w:pStyle w:val="Heading1"/>
        <w:rPr>
          <w:rFonts w:eastAsia="MS Gothic"/>
        </w:rPr>
      </w:pPr>
      <w:r>
        <w:rPr>
          <w:rFonts w:eastAsia="MS Gothic"/>
        </w:rPr>
        <w:t>Novice NC</w:t>
      </w:r>
    </w:p>
    <w:p w14:paraId="1868CC0D" w14:textId="77777777" w:rsidR="00C71C6F" w:rsidRDefault="00C71C6F" w:rsidP="00C71C6F">
      <w:pPr>
        <w:pStyle w:val="Heading4"/>
        <w:rPr>
          <w:rFonts w:eastAsia="MS Gothic"/>
        </w:rPr>
      </w:pPr>
      <w:r>
        <w:rPr>
          <w:rFonts w:eastAsia="MS Gothic"/>
        </w:rPr>
        <w:t>I negate the resolution.</w:t>
      </w:r>
    </w:p>
    <w:p w14:paraId="0768C14E" w14:textId="77777777" w:rsidR="00C71C6F" w:rsidRDefault="00C71C6F" w:rsidP="00C71C6F"/>
    <w:p w14:paraId="58CC71C0" w14:textId="77777777" w:rsidR="00C71C6F" w:rsidRPr="00385985" w:rsidRDefault="00C71C6F" w:rsidP="00C71C6F">
      <w:pPr>
        <w:keepNext/>
        <w:keepLines/>
        <w:spacing w:before="40" w:after="0"/>
        <w:outlineLvl w:val="3"/>
        <w:rPr>
          <w:rFonts w:eastAsiaTheme="majorEastAsia" w:cstheme="majorBidi"/>
          <w:b/>
          <w:iCs/>
          <w:sz w:val="26"/>
        </w:rPr>
      </w:pPr>
      <w:r w:rsidRPr="00385985">
        <w:rPr>
          <w:rFonts w:eastAsiaTheme="majorEastAsia" w:cstheme="majorBidi"/>
          <w:b/>
          <w:iCs/>
          <w:sz w:val="26"/>
        </w:rPr>
        <w:t xml:space="preserve">Because the resolution asks what we </w:t>
      </w:r>
      <w:r w:rsidRPr="00385985">
        <w:rPr>
          <w:rFonts w:eastAsiaTheme="majorEastAsia" w:cstheme="majorBidi"/>
          <w:b/>
          <w:i/>
          <w:iCs/>
          <w:sz w:val="26"/>
        </w:rPr>
        <w:t>ought</w:t>
      </w:r>
      <w:r w:rsidRPr="00385985">
        <w:rPr>
          <w:rFonts w:eastAsiaTheme="majorEastAsia" w:cstheme="majorBidi"/>
          <w:b/>
          <w:iCs/>
          <w:sz w:val="26"/>
        </w:rPr>
        <w:t xml:space="preserve"> to do, my value is Morality.</w:t>
      </w:r>
    </w:p>
    <w:p w14:paraId="3634B73B" w14:textId="77777777" w:rsidR="00C71C6F" w:rsidRPr="00385985" w:rsidRDefault="00C71C6F" w:rsidP="00C71C6F"/>
    <w:p w14:paraId="1F661C2A" w14:textId="77777777" w:rsidR="00C71C6F" w:rsidRPr="00385985" w:rsidRDefault="00C71C6F" w:rsidP="00C71C6F">
      <w:pPr>
        <w:keepNext/>
        <w:keepLines/>
        <w:spacing w:before="40" w:after="0"/>
        <w:outlineLvl w:val="3"/>
        <w:rPr>
          <w:rFonts w:eastAsiaTheme="majorEastAsia" w:cstheme="majorBidi"/>
          <w:b/>
          <w:iCs/>
          <w:sz w:val="26"/>
        </w:rPr>
      </w:pPr>
      <w:r w:rsidRPr="00385985">
        <w:rPr>
          <w:rFonts w:eastAsiaTheme="majorEastAsia" w:cstheme="majorBidi"/>
          <w:b/>
          <w:iCs/>
          <w:sz w:val="26"/>
        </w:rPr>
        <w:t>The criterion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2B5346E8" w14:textId="77777777" w:rsidR="00C71C6F" w:rsidRPr="00385985" w:rsidRDefault="00C71C6F" w:rsidP="00C71C6F"/>
    <w:p w14:paraId="34D40F58" w14:textId="77777777" w:rsidR="00C71C6F" w:rsidRPr="00385985" w:rsidRDefault="00C71C6F" w:rsidP="00C71C6F">
      <w:pPr>
        <w:keepNext/>
        <w:keepLines/>
        <w:spacing w:before="40" w:after="0"/>
        <w:outlineLvl w:val="3"/>
        <w:rPr>
          <w:rFonts w:eastAsia="Calibri" w:cstheme="majorBidi"/>
          <w:b/>
          <w:iCs/>
          <w:sz w:val="26"/>
        </w:rPr>
      </w:pPr>
      <w:r w:rsidRPr="00385985">
        <w:rPr>
          <w:rFonts w:eastAsia="Calibri" w:cstheme="majorBidi"/>
          <w:b/>
          <w:iCs/>
          <w:sz w:val="26"/>
        </w:rPr>
        <w:t>Moreover, maximizing utility is the only way to affirm equal and unconditional human dignity.</w:t>
      </w:r>
    </w:p>
    <w:p w14:paraId="465D6D5F" w14:textId="77777777" w:rsidR="00C71C6F" w:rsidRPr="00385985" w:rsidRDefault="00C71C6F" w:rsidP="00C71C6F">
      <w:proofErr w:type="spellStart"/>
      <w:r w:rsidRPr="00385985">
        <w:rPr>
          <w:b/>
          <w:bCs/>
          <w:sz w:val="26"/>
        </w:rPr>
        <w:t>Cummiskey</w:t>
      </w:r>
      <w:proofErr w:type="spellEnd"/>
      <w:r w:rsidRPr="00385985">
        <w:rPr>
          <w:b/>
          <w:bCs/>
          <w:sz w:val="26"/>
        </w:rPr>
        <w:t xml:space="preserve"> ’90 - </w:t>
      </w:r>
      <w:r w:rsidRPr="00385985">
        <w:rPr>
          <w:sz w:val="16"/>
        </w:rPr>
        <w:t xml:space="preserve">David </w:t>
      </w:r>
      <w:proofErr w:type="spellStart"/>
      <w:r w:rsidRPr="00385985">
        <w:rPr>
          <w:sz w:val="16"/>
        </w:rPr>
        <w:t>Cummiskey</w:t>
      </w:r>
      <w:proofErr w:type="spellEnd"/>
      <w:r w:rsidRPr="00385985">
        <w:rPr>
          <w:sz w:val="16"/>
        </w:rPr>
        <w:t>. [Associate Philosophy Professor at Bates College</w:t>
      </w:r>
      <w:proofErr w:type="gramStart"/>
      <w:r w:rsidRPr="00385985">
        <w:rPr>
          <w:sz w:val="16"/>
        </w:rPr>
        <w:t>].Kantian</w:t>
      </w:r>
      <w:proofErr w:type="gramEnd"/>
      <w:r w:rsidRPr="00385985">
        <w:rPr>
          <w:sz w:val="16"/>
        </w:rPr>
        <w:t xml:space="preserve"> Consequentialism. Ethics, Vol. 100, No. 3. 1990. http://www.jstor.org/stable/2381810. </w:t>
      </w:r>
    </w:p>
    <w:p w14:paraId="0939BD84" w14:textId="77777777" w:rsidR="00C71C6F" w:rsidRPr="00385985" w:rsidRDefault="00C71C6F" w:rsidP="00C71C6F">
      <w:pPr>
        <w:spacing w:after="0" w:line="240" w:lineRule="auto"/>
        <w:jc w:val="both"/>
        <w:rPr>
          <w:rFonts w:eastAsia="Calibri"/>
          <w:b/>
          <w:bCs/>
          <w:sz w:val="24"/>
        </w:rPr>
      </w:pPr>
    </w:p>
    <w:p w14:paraId="072828EE" w14:textId="77777777" w:rsidR="00C71C6F" w:rsidRPr="00385985" w:rsidRDefault="00C71C6F" w:rsidP="00C71C6F">
      <w:pPr>
        <w:spacing w:after="0" w:line="240" w:lineRule="auto"/>
        <w:ind w:left="720"/>
        <w:rPr>
          <w:rFonts w:eastAsia="Times New Roman"/>
          <w:sz w:val="12"/>
        </w:rPr>
      </w:pPr>
      <w:bookmarkStart w:id="0" w:name="_Toc251595564"/>
      <w:r w:rsidRPr="00385985">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385985">
        <w:rPr>
          <w:rFonts w:eastAsia="Times New Roman"/>
          <w:b/>
          <w:bCs/>
          <w:sz w:val="24"/>
          <w:u w:val="single"/>
        </w:rPr>
        <w:t xml:space="preserve"> By emphasizing </w:t>
      </w:r>
      <w:proofErr w:type="gramStart"/>
      <w:r w:rsidRPr="00385985">
        <w:rPr>
          <w:rFonts w:eastAsia="Times New Roman"/>
          <w:b/>
          <w:bCs/>
          <w:sz w:val="24"/>
          <w:u w:val="single"/>
        </w:rPr>
        <w:t>solely</w:t>
      </w:r>
      <w:proofErr w:type="gramEnd"/>
      <w:r w:rsidRPr="00385985">
        <w:rPr>
          <w:rFonts w:eastAsia="Times New Roman"/>
          <w:b/>
          <w:bCs/>
          <w:sz w:val="24"/>
          <w:u w:val="single"/>
        </w:rPr>
        <w:t xml:space="preserve"> the one who must bear the cost if we act, we fail to</w:t>
      </w:r>
      <w:r w:rsidRPr="00385985">
        <w:rPr>
          <w:rFonts w:eastAsia="Times New Roman"/>
          <w:sz w:val="12"/>
        </w:rPr>
        <w:t xml:space="preserve"> sufficiently </w:t>
      </w:r>
      <w:r w:rsidRPr="00385985">
        <w:rPr>
          <w:rFonts w:eastAsia="Times New Roman"/>
          <w:b/>
          <w:bCs/>
          <w:sz w:val="24"/>
          <w:u w:val="single"/>
        </w:rPr>
        <w:t>respect</w:t>
      </w:r>
      <w:r w:rsidRPr="00385985">
        <w:rPr>
          <w:rFonts w:eastAsia="Times New Roman"/>
          <w:sz w:val="12"/>
        </w:rPr>
        <w:t xml:space="preserve"> and take account of </w:t>
      </w:r>
      <w:r w:rsidRPr="00385985">
        <w:rPr>
          <w:rFonts w:eastAsia="Times New Roman"/>
          <w:b/>
          <w:bCs/>
          <w:sz w:val="24"/>
          <w:u w:val="single"/>
        </w:rPr>
        <w:t>the many other separate persons</w:t>
      </w:r>
      <w:r w:rsidRPr="00385985">
        <w:rPr>
          <w:rFonts w:eastAsia="Times New Roman"/>
          <w:sz w:val="12"/>
        </w:rPr>
        <w:t xml:space="preserve">, </w:t>
      </w:r>
      <w:r w:rsidRPr="00385985">
        <w:rPr>
          <w:rFonts w:eastAsia="Times New Roman"/>
          <w:b/>
          <w:bCs/>
          <w:sz w:val="24"/>
          <w:u w:val="single"/>
        </w:rPr>
        <w:t>each with only one life, who will bear the cost of our inaction.</w:t>
      </w:r>
      <w:r w:rsidRPr="00385985">
        <w:rPr>
          <w:rFonts w:eastAsia="Times New Roman"/>
          <w:sz w:val="12"/>
        </w:rPr>
        <w:t xml:space="preserve"> In such a situation, what would a conscientious Kantian agent, an agent motivated by the unconditional value of rational beings, choose? A morally good agent recognizes that the basis of all </w:t>
      </w:r>
      <w:proofErr w:type="gramStart"/>
      <w:r w:rsidRPr="00385985">
        <w:rPr>
          <w:rFonts w:eastAsia="Times New Roman"/>
          <w:sz w:val="12"/>
        </w:rPr>
        <w:t>particular duties</w:t>
      </w:r>
      <w:proofErr w:type="gramEnd"/>
      <w:r w:rsidRPr="00385985">
        <w:rPr>
          <w:rFonts w:eastAsia="Times New Roman"/>
          <w:sz w:val="12"/>
        </w:rPr>
        <w:t xml:space="preserve"> is the principle that “rational nature exists as an end in itself” (GMM 429). Rational nature as such is the supreme objective end of all conduct</w:t>
      </w:r>
      <w:r w:rsidRPr="00385985">
        <w:rPr>
          <w:rFonts w:eastAsia="Times New Roman"/>
          <w:sz w:val="12"/>
          <w:highlight w:val="yellow"/>
        </w:rPr>
        <w:t xml:space="preserve">. </w:t>
      </w:r>
      <w:r w:rsidRPr="00385985">
        <w:rPr>
          <w:rFonts w:eastAsia="Times New Roman"/>
          <w:b/>
          <w:bCs/>
          <w:sz w:val="24"/>
          <w:highlight w:val="yellow"/>
          <w:u w:val="single"/>
        </w:rPr>
        <w:t>If one</w:t>
      </w:r>
      <w:r w:rsidRPr="00385985">
        <w:rPr>
          <w:rFonts w:eastAsia="Times New Roman"/>
          <w:sz w:val="12"/>
        </w:rPr>
        <w:t xml:space="preserve"> truly </w:t>
      </w:r>
      <w:r w:rsidRPr="00385985">
        <w:rPr>
          <w:rFonts w:eastAsia="Times New Roman"/>
          <w:b/>
          <w:bCs/>
          <w:sz w:val="24"/>
          <w:highlight w:val="yellow"/>
          <w:u w:val="single"/>
        </w:rPr>
        <w:t>believes</w:t>
      </w:r>
      <w:r w:rsidRPr="00385985">
        <w:rPr>
          <w:rFonts w:eastAsia="Times New Roman"/>
          <w:sz w:val="12"/>
        </w:rPr>
        <w:t xml:space="preserve"> that </w:t>
      </w:r>
      <w:r w:rsidRPr="00385985">
        <w:rPr>
          <w:rFonts w:eastAsia="Times New Roman"/>
          <w:b/>
          <w:bCs/>
          <w:sz w:val="24"/>
          <w:highlight w:val="yellow"/>
          <w:u w:val="single"/>
        </w:rPr>
        <w:t>all rational beings have</w:t>
      </w:r>
      <w:r w:rsidRPr="00385985">
        <w:rPr>
          <w:rFonts w:eastAsia="Times New Roman"/>
          <w:sz w:val="12"/>
        </w:rPr>
        <w:t xml:space="preserve"> an </w:t>
      </w:r>
      <w:r w:rsidRPr="00385985">
        <w:rPr>
          <w:rFonts w:eastAsia="Times New Roman"/>
          <w:b/>
          <w:bCs/>
          <w:sz w:val="24"/>
          <w:highlight w:val="yellow"/>
          <w:u w:val="single"/>
        </w:rPr>
        <w:t>equal value</w:t>
      </w:r>
      <w:r w:rsidRPr="00385985">
        <w:rPr>
          <w:rFonts w:eastAsia="Times New Roman"/>
          <w:sz w:val="12"/>
        </w:rPr>
        <w:t xml:space="preserve">, then </w:t>
      </w:r>
      <w:r w:rsidRPr="00385985">
        <w:rPr>
          <w:rFonts w:eastAsia="Times New Roman"/>
          <w:b/>
          <w:bCs/>
          <w:sz w:val="24"/>
          <w:highlight w:val="yellow"/>
          <w:u w:val="single"/>
        </w:rPr>
        <w:t>the</w:t>
      </w:r>
      <w:r w:rsidRPr="00385985">
        <w:rPr>
          <w:rFonts w:eastAsia="Times New Roman"/>
          <w:sz w:val="12"/>
        </w:rPr>
        <w:t xml:space="preserve"> rational </w:t>
      </w:r>
      <w:r w:rsidRPr="00385985">
        <w:rPr>
          <w:rFonts w:eastAsia="Times New Roman"/>
          <w:b/>
          <w:bCs/>
          <w:sz w:val="24"/>
          <w:highlight w:val="yellow"/>
          <w:u w:val="single"/>
        </w:rPr>
        <w:t>solution</w:t>
      </w:r>
      <w:r w:rsidRPr="00385985">
        <w:rPr>
          <w:rFonts w:eastAsia="Times New Roman"/>
          <w:sz w:val="12"/>
        </w:rPr>
        <w:t xml:space="preserve"> to such a dilemma </w:t>
      </w:r>
      <w:r w:rsidRPr="00385985">
        <w:rPr>
          <w:rFonts w:eastAsia="Times New Roman"/>
          <w:b/>
          <w:bCs/>
          <w:sz w:val="24"/>
          <w:highlight w:val="yellow"/>
          <w:u w:val="single"/>
        </w:rPr>
        <w:t>involves maximally promoting the lives and liberties of as many</w:t>
      </w:r>
      <w:r w:rsidRPr="00385985">
        <w:rPr>
          <w:rFonts w:eastAsia="Times New Roman"/>
          <w:sz w:val="12"/>
        </w:rPr>
        <w:t xml:space="preserve"> rational beings </w:t>
      </w:r>
      <w:r w:rsidRPr="00385985">
        <w:rPr>
          <w:rFonts w:eastAsia="Times New Roman"/>
          <w:b/>
          <w:bCs/>
          <w:sz w:val="24"/>
          <w:highlight w:val="yellow"/>
          <w:u w:val="single"/>
        </w:rPr>
        <w:t>as possible</w:t>
      </w:r>
      <w:r w:rsidRPr="00385985">
        <w:rPr>
          <w:rFonts w:eastAsia="Times New Roman"/>
          <w:sz w:val="12"/>
        </w:rPr>
        <w:t xml:space="preserve"> (chapter 5). </w:t>
      </w:r>
      <w:proofErr w:type="gramStart"/>
      <w:r w:rsidRPr="00385985">
        <w:rPr>
          <w:rFonts w:eastAsia="Times New Roman"/>
          <w:sz w:val="12"/>
        </w:rPr>
        <w:t>In order to</w:t>
      </w:r>
      <w:proofErr w:type="gramEnd"/>
      <w:r w:rsidRPr="00385985">
        <w:rPr>
          <w:rFonts w:eastAsia="Times New Roman"/>
          <w:sz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385985">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385985">
        <w:rPr>
          <w:rFonts w:eastAsia="Times New Roman"/>
          <w:b/>
          <w:bCs/>
          <w:sz w:val="24"/>
          <w:u w:val="single"/>
        </w:rPr>
        <w:t xml:space="preserve"> Persons may have “dignity</w:t>
      </w:r>
      <w:r w:rsidRPr="00385985">
        <w:rPr>
          <w:rFonts w:eastAsia="Times New Roman"/>
          <w:sz w:val="12"/>
        </w:rPr>
        <w:t xml:space="preserve">, </w:t>
      </w:r>
      <w:r w:rsidRPr="00385985">
        <w:rPr>
          <w:rFonts w:eastAsia="Times New Roman"/>
          <w:b/>
          <w:bCs/>
          <w:sz w:val="24"/>
          <w:u w:val="single"/>
        </w:rPr>
        <w:t>that</w:t>
      </w:r>
      <w:r w:rsidRPr="00385985">
        <w:rPr>
          <w:rFonts w:eastAsia="Times New Roman"/>
          <w:sz w:val="12"/>
        </w:rPr>
        <w:t xml:space="preserve"> is, an unconditional and incomparable worth” that </w:t>
      </w:r>
      <w:r w:rsidRPr="00385985">
        <w:rPr>
          <w:rFonts w:eastAsia="Times New Roman"/>
          <w:b/>
          <w:bCs/>
          <w:sz w:val="24"/>
          <w:u w:val="single"/>
        </w:rPr>
        <w:t>transcends</w:t>
      </w:r>
      <w:r w:rsidRPr="00385985">
        <w:rPr>
          <w:rFonts w:eastAsia="Times New Roman"/>
          <w:sz w:val="12"/>
        </w:rPr>
        <w:t xml:space="preserve"> any </w:t>
      </w:r>
      <w:r w:rsidRPr="00385985">
        <w:rPr>
          <w:rFonts w:eastAsia="Times New Roman"/>
          <w:b/>
          <w:bCs/>
          <w:sz w:val="24"/>
          <w:u w:val="single"/>
        </w:rPr>
        <w:t>market value</w:t>
      </w:r>
      <w:r w:rsidRPr="00385985">
        <w:rPr>
          <w:rFonts w:eastAsia="Times New Roman"/>
          <w:sz w:val="12"/>
        </w:rPr>
        <w:t xml:space="preserve"> (GMM 436), </w:t>
      </w:r>
      <w:r w:rsidRPr="00385985">
        <w:rPr>
          <w:rFonts w:eastAsia="Times New Roman"/>
          <w:b/>
          <w:bCs/>
          <w:sz w:val="24"/>
          <w:u w:val="single"/>
        </w:rPr>
        <w:t xml:space="preserve">but </w:t>
      </w:r>
      <w:r w:rsidRPr="00385985">
        <w:rPr>
          <w:rFonts w:eastAsia="Times New Roman"/>
          <w:b/>
          <w:bCs/>
          <w:sz w:val="24"/>
          <w:highlight w:val="yellow"/>
          <w:u w:val="single"/>
        </w:rPr>
        <w:t>persons</w:t>
      </w:r>
      <w:r w:rsidRPr="00385985">
        <w:rPr>
          <w:rFonts w:eastAsia="Times New Roman"/>
          <w:b/>
          <w:bCs/>
          <w:sz w:val="24"/>
          <w:u w:val="single"/>
        </w:rPr>
        <w:t xml:space="preserve"> also </w:t>
      </w:r>
      <w:r w:rsidRPr="00385985">
        <w:rPr>
          <w:rFonts w:eastAsia="Times New Roman"/>
          <w:b/>
          <w:bCs/>
          <w:sz w:val="24"/>
          <w:highlight w:val="yellow"/>
          <w:u w:val="single"/>
        </w:rPr>
        <w:t>have a fundamental equality that dictates that some must sometimes give way for the sake of others</w:t>
      </w:r>
      <w:r w:rsidRPr="00385985">
        <w:rPr>
          <w:rFonts w:eastAsia="Times New Roman"/>
          <w:sz w:val="12"/>
        </w:rPr>
        <w:t xml:space="preserve"> (chapters 5 and 7). The concept of the end-in-itself does not support the view that we may never force another to bear some cost </w:t>
      </w:r>
      <w:proofErr w:type="gramStart"/>
      <w:r w:rsidRPr="00385985">
        <w:rPr>
          <w:rFonts w:eastAsia="Times New Roman"/>
          <w:sz w:val="12"/>
        </w:rPr>
        <w:t>in order to</w:t>
      </w:r>
      <w:proofErr w:type="gramEnd"/>
      <w:r w:rsidRPr="00385985">
        <w:rPr>
          <w:rFonts w:eastAsia="Times New Roman"/>
          <w:sz w:val="12"/>
        </w:rPr>
        <w:t xml:space="preserve"> benefit others. If one focuses on the equal value of all rational beings, then equal consideration suggests that one may have to sacrifice some to save many.</w:t>
      </w:r>
      <w:bookmarkEnd w:id="0"/>
    </w:p>
    <w:p w14:paraId="2AB6D9E0" w14:textId="77777777" w:rsidR="00C71C6F" w:rsidRPr="00385985" w:rsidRDefault="00C71C6F" w:rsidP="00C71C6F"/>
    <w:p w14:paraId="43D12EAE" w14:textId="77777777" w:rsidR="00C71C6F" w:rsidRDefault="00C71C6F" w:rsidP="00C71C6F">
      <w:pPr>
        <w:pStyle w:val="Heading2"/>
        <w:rPr>
          <w:rFonts w:eastAsia="MS Gothic"/>
        </w:rPr>
      </w:pPr>
      <w:r>
        <w:rPr>
          <w:rFonts w:eastAsia="MS Gothic"/>
        </w:rPr>
        <w:lastRenderedPageBreak/>
        <w:t>Contention 1: Innovation</w:t>
      </w:r>
    </w:p>
    <w:p w14:paraId="4AF8ADEA" w14:textId="77777777" w:rsidR="00C71C6F" w:rsidRPr="00385985" w:rsidRDefault="00C71C6F" w:rsidP="00C71C6F">
      <w:pPr>
        <w:keepNext/>
        <w:keepLines/>
        <w:spacing w:before="40" w:after="0"/>
        <w:outlineLvl w:val="3"/>
        <w:rPr>
          <w:rFonts w:eastAsia="MS Gothic"/>
          <w:b/>
          <w:iCs/>
          <w:sz w:val="26"/>
        </w:rPr>
      </w:pPr>
      <w:r>
        <w:rPr>
          <w:rFonts w:eastAsia="MS Gothic"/>
          <w:b/>
          <w:iCs/>
          <w:sz w:val="26"/>
        </w:rPr>
        <w:t>Intellectual property</w:t>
      </w:r>
      <w:r w:rsidRPr="00385985">
        <w:rPr>
          <w:rFonts w:eastAsia="MS Gothic"/>
          <w:b/>
          <w:iCs/>
          <w:sz w:val="26"/>
        </w:rPr>
        <w:t xml:space="preserve"> is </w:t>
      </w:r>
      <w:r>
        <w:rPr>
          <w:rFonts w:eastAsia="MS Gothic"/>
          <w:b/>
          <w:iCs/>
          <w:sz w:val="26"/>
          <w:u w:val="single"/>
        </w:rPr>
        <w:t>critical</w:t>
      </w:r>
      <w:r w:rsidRPr="00385985">
        <w:rPr>
          <w:rFonts w:eastAsia="MS Gothic"/>
          <w:b/>
          <w:iCs/>
          <w:sz w:val="26"/>
          <w:u w:val="single"/>
        </w:rPr>
        <w:t xml:space="preserve"> to innovation</w:t>
      </w:r>
      <w:r w:rsidRPr="00385985">
        <w:rPr>
          <w:rFonts w:eastAsia="MS Gothic"/>
          <w:b/>
          <w:iCs/>
          <w:sz w:val="26"/>
        </w:rPr>
        <w:t xml:space="preserve"> by incentivizing biomedical research – it’s also </w:t>
      </w:r>
      <w:r w:rsidRPr="00385985">
        <w:rPr>
          <w:rFonts w:eastAsia="MS Gothic"/>
          <w:b/>
          <w:iCs/>
          <w:sz w:val="26"/>
          <w:u w:val="single"/>
        </w:rPr>
        <w:t xml:space="preserve">crucial to preventing counterfeit medicines, economic </w:t>
      </w:r>
      <w:r>
        <w:rPr>
          <w:rFonts w:eastAsia="MS Gothic"/>
          <w:b/>
          <w:iCs/>
          <w:sz w:val="26"/>
          <w:u w:val="single"/>
        </w:rPr>
        <w:t>decline</w:t>
      </w:r>
      <w:r w:rsidRPr="00385985">
        <w:rPr>
          <w:rFonts w:eastAsia="MS Gothic"/>
          <w:b/>
          <w:iCs/>
          <w:sz w:val="26"/>
          <w:u w:val="single"/>
        </w:rPr>
        <w:t xml:space="preserve">, and </w:t>
      </w:r>
      <w:r>
        <w:rPr>
          <w:rFonts w:eastAsia="MS Gothic"/>
          <w:b/>
          <w:iCs/>
          <w:sz w:val="26"/>
          <w:u w:val="single"/>
        </w:rPr>
        <w:t xml:space="preserve">future </w:t>
      </w:r>
      <w:r w:rsidRPr="00385985">
        <w:rPr>
          <w:rFonts w:eastAsia="MS Gothic"/>
          <w:b/>
          <w:iCs/>
          <w:sz w:val="26"/>
          <w:u w:val="single"/>
        </w:rPr>
        <w:t>fatal diseases</w:t>
      </w:r>
      <w:r w:rsidRPr="00385985">
        <w:rPr>
          <w:rFonts w:eastAsia="MS Gothic"/>
          <w:b/>
          <w:iCs/>
          <w:sz w:val="26"/>
        </w:rPr>
        <w:t xml:space="preserve">. </w:t>
      </w:r>
      <w:proofErr w:type="spellStart"/>
      <w:r w:rsidRPr="00385985">
        <w:rPr>
          <w:rFonts w:eastAsia="MS Gothic"/>
          <w:b/>
          <w:iCs/>
          <w:sz w:val="26"/>
        </w:rPr>
        <w:t>Macdole</w:t>
      </w:r>
      <w:proofErr w:type="spellEnd"/>
      <w:r w:rsidRPr="00385985">
        <w:rPr>
          <w:rFonts w:eastAsia="MS Gothic"/>
          <w:b/>
          <w:iCs/>
          <w:sz w:val="26"/>
        </w:rPr>
        <w:t xml:space="preserve"> and Ezell 4-29:</w:t>
      </w:r>
    </w:p>
    <w:p w14:paraId="4134C8A4" w14:textId="77777777" w:rsidR="00C71C6F" w:rsidRPr="00385985" w:rsidRDefault="00C71C6F" w:rsidP="00C71C6F">
      <w:pPr>
        <w:rPr>
          <w:rFonts w:eastAsia="Cambria"/>
          <w:sz w:val="16"/>
        </w:rPr>
      </w:pPr>
      <w:proofErr w:type="spellStart"/>
      <w:r w:rsidRPr="00385985">
        <w:rPr>
          <w:rFonts w:eastAsia="Cambria"/>
          <w:sz w:val="16"/>
        </w:rPr>
        <w:t>Jaci</w:t>
      </w:r>
      <w:proofErr w:type="spellEnd"/>
      <w:r w:rsidRPr="00385985">
        <w:rPr>
          <w:rFonts w:eastAsia="Cambria"/>
          <w:sz w:val="16"/>
        </w:rPr>
        <w:t xml:space="preserve"> </w:t>
      </w:r>
      <w:proofErr w:type="spellStart"/>
      <w:r w:rsidRPr="00385985">
        <w:rPr>
          <w:rFonts w:eastAsia="Cambria"/>
          <w:sz w:val="16"/>
        </w:rPr>
        <w:t>Mcdole</w:t>
      </w:r>
      <w:proofErr w:type="spellEnd"/>
      <w:r w:rsidRPr="00385985">
        <w:rPr>
          <w:rFonts w:eastAsia="Cambria"/>
          <w:sz w:val="16"/>
        </w:rPr>
        <w:t xml:space="preserve"> and Stephen Ezell {</w:t>
      </w:r>
      <w:proofErr w:type="spellStart"/>
      <w:r w:rsidRPr="00385985">
        <w:rPr>
          <w:rFonts w:eastAsia="Cambria"/>
          <w:sz w:val="16"/>
        </w:rPr>
        <w:t>Jaci</w:t>
      </w:r>
      <w:proofErr w:type="spellEnd"/>
      <w:r w:rsidRPr="00385985">
        <w:rPr>
          <w:rFonts w:eastAsia="Cambria"/>
          <w:sz w:val="16"/>
        </w:rPr>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385985">
        <w:rPr>
          <w:rFonts w:eastAsia="Cambria"/>
          <w:sz w:val="16"/>
        </w:rPr>
        <w:t>Brivo</w:t>
      </w:r>
      <w:proofErr w:type="spellEnd"/>
      <w:r w:rsidRPr="00385985">
        <w:rPr>
          <w:rFonts w:eastAsia="Cambria"/>
          <w:sz w:val="16"/>
        </w:rPr>
        <w:t xml:space="preserve"> Systems and Lynx Capital, a boutique investment bank. Ezell holds a B.S. from the School of Foreign Service at Georgetown University, with an honors certificate from Georgetown’s </w:t>
      </w:r>
      <w:proofErr w:type="spellStart"/>
      <w:r w:rsidRPr="00385985">
        <w:rPr>
          <w:rFonts w:eastAsia="Cambria"/>
          <w:sz w:val="16"/>
        </w:rPr>
        <w:t>Landegger</w:t>
      </w:r>
      <w:proofErr w:type="spellEnd"/>
      <w:r w:rsidRPr="00385985">
        <w:rPr>
          <w:rFonts w:eastAsia="Cambria"/>
          <w:sz w:val="16"/>
        </w:rPr>
        <w:t xml:space="preserve"> International Business Diplomacy program.}, 21 - ("Ten Ways Ip Has Enabled Innovations That Have Helped Sustain </w:t>
      </w:r>
      <w:proofErr w:type="gramStart"/>
      <w:r w:rsidRPr="00385985">
        <w:rPr>
          <w:rFonts w:eastAsia="Cambria"/>
          <w:sz w:val="16"/>
        </w:rPr>
        <w:t>The</w:t>
      </w:r>
      <w:proofErr w:type="gramEnd"/>
      <w:r w:rsidRPr="00385985">
        <w:rPr>
          <w:rFonts w:eastAsia="Cambria"/>
          <w:sz w:val="16"/>
        </w:rPr>
        <w:t xml:space="preserve"> World Through The Pandemic," Information Technology &amp; Innovation Foundation, 4-29-2021, https://itif.org/publications/2021/04/29/ten-ways-ip-has-enabled-innovations-have-helped-sustain-world-through)//marlborough-wr/</w:t>
      </w:r>
    </w:p>
    <w:p w14:paraId="2102253B" w14:textId="77777777" w:rsidR="00C71C6F" w:rsidRPr="00385985" w:rsidRDefault="00C71C6F" w:rsidP="00C71C6F">
      <w:pPr>
        <w:ind w:left="720"/>
        <w:rPr>
          <w:rFonts w:eastAsia="Cambria"/>
          <w:b/>
          <w:iCs/>
          <w:u w:val="single"/>
        </w:rPr>
      </w:pPr>
      <w:r w:rsidRPr="00385985">
        <w:rPr>
          <w:rFonts w:eastAsia="Cambria"/>
          <w:sz w:val="12"/>
        </w:rPr>
        <w:t xml:space="preserve">To better understand the role of IP in enabling solutions related to COVID-19 challenges, this report relies on 10 case studies drawn from a variety of nations, technical fields, and firm sizes. This is but a handful of the </w:t>
      </w:r>
      <w:r w:rsidRPr="00385985">
        <w:rPr>
          <w:rFonts w:eastAsia="Cambria"/>
          <w:highlight w:val="yellow"/>
          <w:u w:val="single"/>
        </w:rPr>
        <w:t>thousands of IP-enabled innovations</w:t>
      </w:r>
      <w:r w:rsidRPr="00385985">
        <w:rPr>
          <w:rFonts w:eastAsia="Cambria"/>
          <w:sz w:val="12"/>
        </w:rPr>
        <w:t xml:space="preserve"> that </w:t>
      </w:r>
      <w:r w:rsidRPr="00385985">
        <w:rPr>
          <w:rFonts w:eastAsia="Cambria"/>
          <w:highlight w:val="yellow"/>
          <w:u w:val="single"/>
        </w:rPr>
        <w:t>have sprung forth</w:t>
      </w:r>
      <w:r w:rsidRPr="00385985">
        <w:rPr>
          <w:rFonts w:eastAsia="Cambria"/>
          <w:u w:val="single"/>
        </w:rPr>
        <w:t xml:space="preserve"> over the past year </w:t>
      </w:r>
      <w:proofErr w:type="gramStart"/>
      <w:r w:rsidRPr="00385985">
        <w:rPr>
          <w:rFonts w:eastAsia="Cambria"/>
          <w:u w:val="single"/>
        </w:rPr>
        <w:t xml:space="preserve">in an effort </w:t>
      </w:r>
      <w:r w:rsidRPr="00385985">
        <w:rPr>
          <w:rFonts w:eastAsia="Cambria"/>
          <w:highlight w:val="yellow"/>
          <w:u w:val="single"/>
        </w:rPr>
        <w:t>to</w:t>
      </w:r>
      <w:proofErr w:type="gramEnd"/>
      <w:r w:rsidRPr="00385985">
        <w:rPr>
          <w:rFonts w:eastAsia="Cambria"/>
          <w:highlight w:val="yellow"/>
          <w:u w:val="single"/>
        </w:rPr>
        <w:t xml:space="preserve"> meet</w:t>
      </w:r>
      <w:r w:rsidRPr="00385985">
        <w:rPr>
          <w:rFonts w:eastAsia="Cambria"/>
          <w:u w:val="single"/>
        </w:rPr>
        <w:t xml:space="preserve"> the tremendous challenges brought on by </w:t>
      </w:r>
      <w:r w:rsidRPr="00385985">
        <w:rPr>
          <w:rFonts w:eastAsia="Cambria"/>
          <w:highlight w:val="yellow"/>
          <w:u w:val="single"/>
        </w:rPr>
        <w:t>COVID-19</w:t>
      </w:r>
      <w:r w:rsidRPr="00385985">
        <w:rPr>
          <w:rFonts w:eastAsia="Cambria"/>
          <w:u w:val="single"/>
        </w:rPr>
        <w:t xml:space="preserve"> globally.</w:t>
      </w:r>
      <w:r w:rsidRPr="00385985">
        <w:rPr>
          <w:rFonts w:eastAsia="Cambria"/>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385985">
        <w:rPr>
          <w:rFonts w:eastAsia="Cambria"/>
          <w:sz w:val="12"/>
        </w:rPr>
        <w:t>are:</w:t>
      </w:r>
      <w:proofErr w:type="gramEnd"/>
      <w:r w:rsidRPr="00385985">
        <w:rPr>
          <w:rFonts w:eastAsia="Cambria"/>
          <w:sz w:val="12"/>
        </w:rPr>
        <w:t xml:space="preserve"> Bharat Biotech: </w:t>
      </w:r>
      <w:proofErr w:type="spellStart"/>
      <w:r w:rsidRPr="00385985">
        <w:rPr>
          <w:rFonts w:eastAsia="Cambria"/>
          <w:highlight w:val="yellow"/>
          <w:u w:val="single"/>
        </w:rPr>
        <w:t>Covaxin</w:t>
      </w:r>
      <w:proofErr w:type="spellEnd"/>
      <w:r w:rsidRPr="00385985">
        <w:rPr>
          <w:rFonts w:eastAsia="Cambria"/>
          <w:sz w:val="12"/>
        </w:rPr>
        <w:t xml:space="preserve"> Gilead: </w:t>
      </w:r>
      <w:proofErr w:type="spellStart"/>
      <w:r w:rsidRPr="00385985">
        <w:rPr>
          <w:rFonts w:eastAsia="Cambria"/>
          <w:highlight w:val="yellow"/>
          <w:u w:val="single"/>
        </w:rPr>
        <w:t>Remdesivir</w:t>
      </w:r>
      <w:proofErr w:type="spellEnd"/>
      <w:r w:rsidRPr="00385985">
        <w:rPr>
          <w:rFonts w:eastAsia="Cambria"/>
          <w:sz w:val="12"/>
        </w:rPr>
        <w:t xml:space="preserve"> </w:t>
      </w:r>
      <w:proofErr w:type="spellStart"/>
      <w:r w:rsidRPr="00385985">
        <w:rPr>
          <w:rFonts w:eastAsia="Cambria"/>
          <w:sz w:val="12"/>
        </w:rPr>
        <w:t>LumiraDX</w:t>
      </w:r>
      <w:proofErr w:type="spellEnd"/>
      <w:r w:rsidRPr="00385985">
        <w:rPr>
          <w:rFonts w:eastAsia="Cambria"/>
          <w:sz w:val="12"/>
        </w:rPr>
        <w:t xml:space="preserve">: </w:t>
      </w:r>
      <w:r w:rsidRPr="00385985">
        <w:rPr>
          <w:rFonts w:eastAsia="Cambria"/>
          <w:u w:val="single"/>
        </w:rPr>
        <w:t xml:space="preserve">SARS-COV-2 </w:t>
      </w:r>
      <w:r w:rsidRPr="00385985">
        <w:rPr>
          <w:rFonts w:eastAsia="Cambria"/>
          <w:highlight w:val="yellow"/>
          <w:u w:val="single"/>
        </w:rPr>
        <w:t>Antigen</w:t>
      </w:r>
      <w:r w:rsidRPr="00385985">
        <w:rPr>
          <w:rFonts w:eastAsia="Cambria"/>
          <w:u w:val="single"/>
        </w:rPr>
        <w:t xml:space="preserve"> POC </w:t>
      </w:r>
      <w:r w:rsidRPr="00385985">
        <w:rPr>
          <w:rFonts w:eastAsia="Cambria"/>
          <w:highlight w:val="yellow"/>
          <w:u w:val="single"/>
        </w:rPr>
        <w:t>Test</w:t>
      </w:r>
      <w:r w:rsidRPr="00385985">
        <w:rPr>
          <w:rFonts w:eastAsia="Cambria"/>
          <w:sz w:val="12"/>
        </w:rPr>
        <w:t xml:space="preserve"> Teal Bio: </w:t>
      </w:r>
      <w:r w:rsidRPr="00385985">
        <w:rPr>
          <w:rFonts w:eastAsia="Cambria"/>
          <w:u w:val="single"/>
        </w:rPr>
        <w:t>Teal Bio Respirator XE</w:t>
      </w:r>
      <w:r w:rsidRPr="00385985">
        <w:rPr>
          <w:rFonts w:eastAsia="Cambria"/>
          <w:sz w:val="12"/>
        </w:rPr>
        <w:t xml:space="preserve"> </w:t>
      </w:r>
      <w:proofErr w:type="spellStart"/>
      <w:r w:rsidRPr="00385985">
        <w:rPr>
          <w:rFonts w:eastAsia="Cambria"/>
          <w:sz w:val="12"/>
        </w:rPr>
        <w:t>Ingeniería</w:t>
      </w:r>
      <w:proofErr w:type="spellEnd"/>
      <w:r w:rsidRPr="00385985">
        <w:rPr>
          <w:rFonts w:eastAsia="Cambria"/>
          <w:sz w:val="12"/>
        </w:rPr>
        <w:t xml:space="preserve"> </w:t>
      </w:r>
      <w:proofErr w:type="spellStart"/>
      <w:r w:rsidRPr="00385985">
        <w:rPr>
          <w:rFonts w:eastAsia="Cambria"/>
          <w:sz w:val="12"/>
        </w:rPr>
        <w:t>Médica</w:t>
      </w:r>
      <w:proofErr w:type="spellEnd"/>
      <w:r w:rsidRPr="00385985">
        <w:rPr>
          <w:rFonts w:eastAsia="Cambria"/>
          <w:sz w:val="12"/>
        </w:rPr>
        <w:t xml:space="preserve">: </w:t>
      </w:r>
      <w:proofErr w:type="spellStart"/>
      <w:r w:rsidRPr="00385985">
        <w:rPr>
          <w:rFonts w:eastAsia="Cambria"/>
          <w:u w:val="single"/>
        </w:rPr>
        <w:t>CápsulaXE</w:t>
      </w:r>
      <w:proofErr w:type="spellEnd"/>
      <w:r w:rsidRPr="00385985">
        <w:rPr>
          <w:rFonts w:eastAsia="Cambria"/>
          <w:sz w:val="12"/>
        </w:rPr>
        <w:t xml:space="preserve"> Surgical Theater: </w:t>
      </w:r>
      <w:r w:rsidRPr="00385985">
        <w:rPr>
          <w:rFonts w:eastAsia="Cambria"/>
          <w:u w:val="single"/>
        </w:rPr>
        <w:t>Precision VR</w:t>
      </w:r>
      <w:r w:rsidRPr="00385985">
        <w:rPr>
          <w:rFonts w:eastAsia="Cambria"/>
          <w:sz w:val="12"/>
        </w:rPr>
        <w:t xml:space="preserve"> </w:t>
      </w:r>
      <w:proofErr w:type="spellStart"/>
      <w:r w:rsidRPr="00385985">
        <w:rPr>
          <w:rFonts w:eastAsia="Cambria"/>
          <w:sz w:val="12"/>
        </w:rPr>
        <w:t>Tombot</w:t>
      </w:r>
      <w:proofErr w:type="spellEnd"/>
      <w:r w:rsidRPr="00385985">
        <w:rPr>
          <w:rFonts w:eastAsia="Cambria"/>
          <w:sz w:val="12"/>
        </w:rPr>
        <w:t xml:space="preserve">: Jennie Starship Technologies: </w:t>
      </w:r>
      <w:r w:rsidRPr="00385985">
        <w:rPr>
          <w:rFonts w:eastAsia="Cambria"/>
          <w:u w:val="single"/>
        </w:rPr>
        <w:t>Autonomous Delivery Robots</w:t>
      </w:r>
      <w:r w:rsidRPr="00385985">
        <w:rPr>
          <w:rFonts w:eastAsia="Cambria"/>
          <w:sz w:val="12"/>
        </w:rPr>
        <w:t xml:space="preserve"> </w:t>
      </w:r>
      <w:proofErr w:type="spellStart"/>
      <w:r w:rsidRPr="00385985">
        <w:rPr>
          <w:rFonts w:eastAsia="Cambria"/>
          <w:sz w:val="12"/>
        </w:rPr>
        <w:t>Triax</w:t>
      </w:r>
      <w:proofErr w:type="spellEnd"/>
      <w:r w:rsidRPr="00385985">
        <w:rPr>
          <w:rFonts w:eastAsia="Cambria"/>
          <w:sz w:val="12"/>
        </w:rPr>
        <w:t xml:space="preserve"> Technologies: </w:t>
      </w:r>
      <w:r w:rsidRPr="00385985">
        <w:rPr>
          <w:rFonts w:eastAsia="Cambria"/>
          <w:u w:val="single"/>
        </w:rPr>
        <w:t>Proximity Trace</w:t>
      </w:r>
      <w:r w:rsidRPr="00385985">
        <w:rPr>
          <w:rFonts w:eastAsia="Cambria"/>
          <w:sz w:val="12"/>
        </w:rPr>
        <w:t xml:space="preserve"> Zoom: </w:t>
      </w:r>
      <w:r w:rsidRPr="00385985">
        <w:rPr>
          <w:rFonts w:eastAsia="Cambria"/>
          <w:u w:val="single"/>
        </w:rPr>
        <w:t>Video Conferencing</w:t>
      </w:r>
      <w:r w:rsidRPr="00385985">
        <w:rPr>
          <w:rFonts w:eastAsia="Cambria"/>
          <w:sz w:val="12"/>
        </w:rPr>
        <w:t xml:space="preserve"> As the case studies </w:t>
      </w:r>
      <w:r w:rsidRPr="00385985">
        <w:rPr>
          <w:rFonts w:eastAsia="Cambria"/>
          <w:highlight w:val="yellow"/>
          <w:u w:val="single"/>
        </w:rPr>
        <w:t>show</w:t>
      </w:r>
      <w:r w:rsidRPr="00385985">
        <w:rPr>
          <w:rFonts w:eastAsia="Cambria"/>
          <w:sz w:val="12"/>
        </w:rPr>
        <w:t xml:space="preserve">, </w:t>
      </w:r>
      <w:r w:rsidRPr="00385985">
        <w:rPr>
          <w:rFonts w:eastAsia="Cambria"/>
          <w:b/>
          <w:iCs/>
          <w:highlight w:val="yellow"/>
          <w:u w:val="single"/>
        </w:rPr>
        <w:t>IP is critical to</w:t>
      </w:r>
      <w:r w:rsidRPr="00385985">
        <w:rPr>
          <w:rFonts w:eastAsia="Cambria"/>
          <w:b/>
          <w:iCs/>
          <w:u w:val="single"/>
        </w:rPr>
        <w:t xml:space="preserve"> enabling </w:t>
      </w:r>
      <w:r w:rsidRPr="00385985">
        <w:rPr>
          <w:rFonts w:eastAsia="Cambria"/>
          <w:b/>
          <w:iCs/>
          <w:highlight w:val="yellow"/>
          <w:u w:val="single"/>
        </w:rPr>
        <w:t>innovation.</w:t>
      </w:r>
      <w:r w:rsidRPr="00385985">
        <w:rPr>
          <w:rFonts w:eastAsia="Cambria"/>
          <w:sz w:val="12"/>
          <w:highlight w:val="yellow"/>
        </w:rPr>
        <w:t xml:space="preserve"> </w:t>
      </w:r>
      <w:r w:rsidRPr="00385985">
        <w:rPr>
          <w:rFonts w:eastAsia="Cambria"/>
          <w:highlight w:val="yellow"/>
          <w:u w:val="single"/>
        </w:rPr>
        <w:t>Policymakers</w:t>
      </w:r>
      <w:r w:rsidRPr="00385985">
        <w:rPr>
          <w:rFonts w:eastAsia="Cambria"/>
          <w:u w:val="single"/>
        </w:rPr>
        <w:t xml:space="preserve"> around the world </w:t>
      </w:r>
      <w:r w:rsidRPr="00385985">
        <w:rPr>
          <w:rFonts w:eastAsia="Cambria"/>
          <w:highlight w:val="yellow"/>
          <w:u w:val="single"/>
        </w:rPr>
        <w:t>need to ensure robust IP protections</w:t>
      </w:r>
      <w:r w:rsidRPr="00385985">
        <w:rPr>
          <w:rFonts w:eastAsia="Cambria"/>
          <w:u w:val="single"/>
        </w:rPr>
        <w:t xml:space="preserve"> are—and </w:t>
      </w:r>
      <w:r w:rsidRPr="00385985">
        <w:rPr>
          <w:rFonts w:eastAsia="Cambria"/>
          <w:highlight w:val="yellow"/>
          <w:u w:val="single"/>
        </w:rPr>
        <w:t>remain</w:t>
      </w:r>
      <w:r w:rsidRPr="00385985">
        <w:rPr>
          <w:rFonts w:eastAsia="Cambria"/>
          <w:u w:val="single"/>
        </w:rPr>
        <w:t>—in place if they wish their citizens to have safe and innovative solutions to health care, workplace, and societal challenges in the future.</w:t>
      </w:r>
      <w:r w:rsidRPr="00385985">
        <w:rPr>
          <w:rFonts w:eastAsia="Cambria"/>
          <w:sz w:val="12"/>
        </w:rPr>
        <w:t xml:space="preserve"> THE ROLE OF INTELLECTUAL PROPERTY IN R&amp;D-INTENSIVE INDUSTRIES </w:t>
      </w:r>
      <w:r w:rsidRPr="00385985">
        <w:rPr>
          <w:rFonts w:eastAsia="Cambria"/>
          <w:u w:val="single"/>
        </w:rPr>
        <w:t>Intangible assets, such as IP rights, comprised approximately 84 percent of the corporate value of S&amp;P 500 companies</w:t>
      </w:r>
      <w:r w:rsidRPr="00385985">
        <w:rPr>
          <w:rFonts w:eastAsia="Cambria"/>
          <w:sz w:val="12"/>
        </w:rPr>
        <w:t xml:space="preserve"> in 2018.4 </w:t>
      </w:r>
      <w:r w:rsidRPr="00385985">
        <w:rPr>
          <w:rFonts w:eastAsia="Cambria"/>
          <w:u w:val="single"/>
        </w:rPr>
        <w:t>For start-ups,</w:t>
      </w:r>
      <w:r w:rsidRPr="00385985">
        <w:rPr>
          <w:rFonts w:eastAsia="Cambria"/>
          <w:sz w:val="12"/>
        </w:rPr>
        <w:t xml:space="preserve"> this means much of </w:t>
      </w:r>
      <w:r w:rsidRPr="00385985">
        <w:rPr>
          <w:rFonts w:eastAsia="Cambria"/>
          <w:b/>
          <w:iCs/>
          <w:u w:val="single"/>
        </w:rPr>
        <w:t>the capital needed to operate is directly related to IP</w:t>
      </w:r>
      <w:r w:rsidRPr="00385985">
        <w:rPr>
          <w:rFonts w:eastAsia="Cambria"/>
          <w:sz w:val="12"/>
        </w:rPr>
        <w:t xml:space="preserve"> (see Teal Bio case study for more on this). </w:t>
      </w:r>
      <w:r w:rsidRPr="00385985">
        <w:rPr>
          <w:rFonts w:eastAsia="Cambria"/>
          <w:u w:val="single"/>
        </w:rPr>
        <w:t>IP also plays an especially important role for R&amp;D-intensive industries.</w:t>
      </w:r>
      <w:r w:rsidRPr="00385985">
        <w:rPr>
          <w:rFonts w:eastAsia="Cambria"/>
          <w:sz w:val="12"/>
        </w:rPr>
        <w:t xml:space="preserve">5 To take the example of </w:t>
      </w:r>
      <w:r w:rsidRPr="00385985">
        <w:rPr>
          <w:rFonts w:eastAsia="Cambria"/>
          <w:highlight w:val="yellow"/>
          <w:u w:val="single"/>
        </w:rPr>
        <w:t>the biopharmaceutical industry</w:t>
      </w:r>
      <w:r w:rsidRPr="00385985">
        <w:rPr>
          <w:rFonts w:eastAsia="Cambria"/>
          <w:sz w:val="12"/>
        </w:rPr>
        <w:t xml:space="preserve">, it </w:t>
      </w:r>
      <w:r w:rsidRPr="00385985">
        <w:rPr>
          <w:rFonts w:eastAsia="Cambria"/>
          <w:highlight w:val="yellow"/>
          <w:u w:val="single"/>
        </w:rPr>
        <w:t>is characterized by</w:t>
      </w:r>
      <w:r w:rsidRPr="00385985">
        <w:rPr>
          <w:rFonts w:eastAsia="Cambria"/>
          <w:sz w:val="12"/>
          <w:highlight w:val="yellow"/>
        </w:rPr>
        <w:t xml:space="preserve"> </w:t>
      </w:r>
      <w:r w:rsidRPr="00385985">
        <w:rPr>
          <w:rFonts w:eastAsia="Cambria"/>
          <w:highlight w:val="yellow"/>
          <w:u w:val="single"/>
        </w:rPr>
        <w:t>high-risk, time-consuming, and expensive processes</w:t>
      </w:r>
      <w:r w:rsidRPr="00385985">
        <w:rPr>
          <w:rFonts w:eastAsia="Cambria"/>
          <w:sz w:val="12"/>
        </w:rPr>
        <w:t xml:space="preserve"> </w:t>
      </w:r>
      <w:r w:rsidRPr="00385985">
        <w:rPr>
          <w:rFonts w:eastAsia="Cambria"/>
          <w:u w:val="single"/>
        </w:rPr>
        <w:t>including basic research, drug discovery, pre-clinical trials, three stages of human clinical trials, regulatory review, and post-approval research and safety monitoring.</w:t>
      </w:r>
      <w:r w:rsidRPr="00385985">
        <w:rPr>
          <w:rFonts w:eastAsia="Cambria"/>
          <w:sz w:val="12"/>
        </w:rPr>
        <w:t xml:space="preserve"> The </w:t>
      </w:r>
      <w:r w:rsidRPr="00385985">
        <w:rPr>
          <w:rFonts w:eastAsia="Cambria"/>
          <w:highlight w:val="yellow"/>
          <w:u w:val="single"/>
        </w:rPr>
        <w:t xml:space="preserve">drug development </w:t>
      </w:r>
      <w:r w:rsidRPr="00385985">
        <w:rPr>
          <w:rFonts w:eastAsia="Cambria"/>
          <w:u w:val="single"/>
        </w:rPr>
        <w:t xml:space="preserve">process </w:t>
      </w:r>
      <w:r w:rsidRPr="00385985">
        <w:rPr>
          <w:rFonts w:eastAsia="Cambria"/>
          <w:highlight w:val="yellow"/>
          <w:u w:val="single"/>
        </w:rPr>
        <w:t>spans</w:t>
      </w:r>
      <w:r w:rsidRPr="00385985">
        <w:rPr>
          <w:rFonts w:eastAsia="Cambria"/>
          <w:u w:val="single"/>
        </w:rPr>
        <w:t xml:space="preserve"> an average of 11.5 to </w:t>
      </w:r>
      <w:r w:rsidRPr="00385985">
        <w:rPr>
          <w:rFonts w:eastAsia="Cambria"/>
          <w:highlight w:val="yellow"/>
          <w:u w:val="single"/>
        </w:rPr>
        <w:t>15 years</w:t>
      </w:r>
      <w:r w:rsidRPr="00385985">
        <w:rPr>
          <w:rFonts w:eastAsia="Cambria"/>
          <w:u w:val="single"/>
        </w:rPr>
        <w:t>.</w:t>
      </w:r>
      <w:r w:rsidRPr="00385985">
        <w:rPr>
          <w:rFonts w:eastAsia="Cambria"/>
          <w:sz w:val="12"/>
        </w:rPr>
        <w:t xml:space="preserve">6 </w:t>
      </w:r>
      <w:r w:rsidRPr="00385985">
        <w:rPr>
          <w:rFonts w:eastAsia="Cambria"/>
          <w:highlight w:val="yellow"/>
          <w:u w:val="single"/>
        </w:rPr>
        <w:t>For every</w:t>
      </w:r>
      <w:r w:rsidRPr="00385985">
        <w:rPr>
          <w:rFonts w:eastAsia="Cambria"/>
          <w:u w:val="single"/>
        </w:rPr>
        <w:t xml:space="preserve"> 5,000 to </w:t>
      </w:r>
      <w:r w:rsidRPr="00385985">
        <w:rPr>
          <w:rFonts w:eastAsia="Cambria"/>
          <w:highlight w:val="yellow"/>
          <w:u w:val="single"/>
        </w:rPr>
        <w:t>10,000 compounds screened</w:t>
      </w:r>
      <w:r w:rsidRPr="00385985">
        <w:rPr>
          <w:rFonts w:eastAsia="Cambria"/>
          <w:sz w:val="12"/>
        </w:rPr>
        <w:t xml:space="preserve"> on average </w:t>
      </w:r>
      <w:r w:rsidRPr="00385985">
        <w:rPr>
          <w:rFonts w:eastAsia="Cambria"/>
          <w:u w:val="single"/>
        </w:rPr>
        <w:t>during the basic research and drug discovery phases,</w:t>
      </w:r>
      <w:r w:rsidRPr="00385985">
        <w:rPr>
          <w:rFonts w:eastAsia="Cambria"/>
          <w:sz w:val="12"/>
        </w:rPr>
        <w:t xml:space="preserve"> </w:t>
      </w:r>
      <w:r w:rsidRPr="00385985">
        <w:rPr>
          <w:rFonts w:eastAsia="Cambria"/>
          <w:u w:val="single"/>
        </w:rPr>
        <w:t>approximately 250 molecular compounds</w:t>
      </w:r>
      <w:r w:rsidRPr="00385985">
        <w:rPr>
          <w:rFonts w:eastAsia="Cambria"/>
          <w:sz w:val="12"/>
        </w:rPr>
        <w:t xml:space="preserve">, or </w:t>
      </w:r>
      <w:r w:rsidRPr="00385985">
        <w:rPr>
          <w:rFonts w:eastAsia="Cambria"/>
          <w:b/>
          <w:iCs/>
          <w:u w:val="single"/>
        </w:rPr>
        <w:t>2.5 to 5 percent, make it to preclinical testing.</w:t>
      </w:r>
      <w:r w:rsidRPr="00385985">
        <w:rPr>
          <w:rFonts w:eastAsia="Cambria"/>
          <w:sz w:val="12"/>
        </w:rPr>
        <w:t xml:space="preserve"> </w:t>
      </w:r>
      <w:r w:rsidRPr="00385985">
        <w:rPr>
          <w:rFonts w:eastAsia="Cambria"/>
          <w:u w:val="single"/>
        </w:rPr>
        <w:t xml:space="preserve">Out of those 250 molecular compounds, </w:t>
      </w:r>
      <w:r w:rsidRPr="00385985">
        <w:rPr>
          <w:rFonts w:eastAsia="Cambria"/>
          <w:b/>
          <w:iCs/>
          <w:u w:val="single"/>
        </w:rPr>
        <w:t xml:space="preserve">approximately </w:t>
      </w:r>
      <w:r w:rsidRPr="00385985">
        <w:rPr>
          <w:rFonts w:eastAsia="Cambria"/>
          <w:b/>
          <w:iCs/>
          <w:highlight w:val="yellow"/>
          <w:u w:val="single"/>
        </w:rPr>
        <w:t>5 make it to clinical testing.</w:t>
      </w:r>
      <w:r w:rsidRPr="00385985">
        <w:rPr>
          <w:rFonts w:eastAsia="Cambria"/>
          <w:sz w:val="12"/>
        </w:rPr>
        <w:t xml:space="preserve"> That is, </w:t>
      </w:r>
      <w:r w:rsidRPr="00385985">
        <w:rPr>
          <w:rFonts w:eastAsia="Cambria"/>
          <w:b/>
          <w:iCs/>
          <w:u w:val="single"/>
        </w:rPr>
        <w:t xml:space="preserve">0.05 to </w:t>
      </w:r>
      <w:r w:rsidRPr="00385985">
        <w:rPr>
          <w:rFonts w:eastAsia="Cambria"/>
          <w:b/>
          <w:iCs/>
          <w:highlight w:val="yellow"/>
          <w:u w:val="single"/>
        </w:rPr>
        <w:t>0.1 percent</w:t>
      </w:r>
      <w:r w:rsidRPr="00385985">
        <w:rPr>
          <w:rFonts w:eastAsia="Cambria"/>
          <w:b/>
          <w:iCs/>
          <w:u w:val="single"/>
        </w:rPr>
        <w:t xml:space="preserve"> of drugs make it from basic research into clinical trials.</w:t>
      </w:r>
      <w:r w:rsidRPr="00385985">
        <w:rPr>
          <w:rFonts w:eastAsia="Cambria"/>
          <w:sz w:val="12"/>
        </w:rPr>
        <w:t xml:space="preserve"> </w:t>
      </w:r>
      <w:r w:rsidRPr="00385985">
        <w:rPr>
          <w:rFonts w:eastAsia="Cambria"/>
          <w:u w:val="single"/>
        </w:rPr>
        <w:t>Of those rare few</w:t>
      </w:r>
      <w:r w:rsidRPr="00385985">
        <w:rPr>
          <w:rFonts w:eastAsia="Cambria"/>
          <w:sz w:val="12"/>
        </w:rPr>
        <w:t xml:space="preserve"> which make it to clinical testing, </w:t>
      </w:r>
      <w:r w:rsidRPr="00385985">
        <w:rPr>
          <w:rFonts w:eastAsia="Cambria"/>
          <w:highlight w:val="yellow"/>
          <w:u w:val="single"/>
        </w:rPr>
        <w:t>less than 12 percent are</w:t>
      </w:r>
      <w:r w:rsidRPr="00385985">
        <w:rPr>
          <w:rFonts w:eastAsia="Cambria"/>
          <w:u w:val="single"/>
        </w:rPr>
        <w:t xml:space="preserve"> ultimately </w:t>
      </w:r>
      <w:r w:rsidRPr="00385985">
        <w:rPr>
          <w:rFonts w:eastAsia="Cambria"/>
          <w:highlight w:val="yellow"/>
          <w:u w:val="single"/>
        </w:rPr>
        <w:t>approved</w:t>
      </w:r>
      <w:r w:rsidRPr="00385985">
        <w:rPr>
          <w:rFonts w:eastAsia="Cambria"/>
          <w:u w:val="single"/>
        </w:rPr>
        <w:t xml:space="preserve"> for use </w:t>
      </w:r>
      <w:r w:rsidRPr="00385985">
        <w:rPr>
          <w:rFonts w:eastAsia="Cambria"/>
          <w:highlight w:val="yellow"/>
          <w:u w:val="single"/>
        </w:rPr>
        <w:t>by the</w:t>
      </w:r>
      <w:r w:rsidRPr="00385985">
        <w:rPr>
          <w:rFonts w:eastAsia="Cambria"/>
          <w:u w:val="single"/>
        </w:rPr>
        <w:t xml:space="preserve"> </w:t>
      </w:r>
      <w:r w:rsidRPr="00385985">
        <w:rPr>
          <w:rFonts w:eastAsia="Cambria"/>
          <w:sz w:val="12"/>
        </w:rPr>
        <w:t xml:space="preserve">U.S. </w:t>
      </w:r>
      <w:r w:rsidRPr="00385985">
        <w:rPr>
          <w:rFonts w:eastAsia="Cambria"/>
          <w:highlight w:val="yellow"/>
          <w:u w:val="single"/>
        </w:rPr>
        <w:t>F</w:t>
      </w:r>
      <w:r w:rsidRPr="00385985">
        <w:rPr>
          <w:rFonts w:eastAsia="Cambria"/>
          <w:sz w:val="12"/>
        </w:rPr>
        <w:t xml:space="preserve">ood and </w:t>
      </w:r>
      <w:r w:rsidRPr="00385985">
        <w:rPr>
          <w:rFonts w:eastAsia="Cambria"/>
          <w:highlight w:val="yellow"/>
          <w:u w:val="single"/>
        </w:rPr>
        <w:t>D</w:t>
      </w:r>
      <w:r w:rsidRPr="00385985">
        <w:rPr>
          <w:rFonts w:eastAsia="Cambria"/>
          <w:sz w:val="12"/>
        </w:rPr>
        <w:t xml:space="preserve">rug </w:t>
      </w:r>
      <w:r w:rsidRPr="00385985">
        <w:rPr>
          <w:rFonts w:eastAsia="Cambria"/>
          <w:highlight w:val="yellow"/>
          <w:u w:val="single"/>
        </w:rPr>
        <w:t>A</w:t>
      </w:r>
      <w:r w:rsidRPr="00385985">
        <w:rPr>
          <w:rFonts w:eastAsia="Cambria"/>
          <w:sz w:val="12"/>
        </w:rPr>
        <w:t xml:space="preserve">dministration (FDA).7 In addition to high risks, </w:t>
      </w:r>
      <w:r w:rsidRPr="00385985">
        <w:rPr>
          <w:rFonts w:eastAsia="Cambria"/>
          <w:b/>
          <w:iCs/>
          <w:u w:val="single"/>
        </w:rPr>
        <w:t>drug development is costly</w:t>
      </w:r>
      <w:r w:rsidRPr="00385985">
        <w:rPr>
          <w:rFonts w:eastAsia="Cambria"/>
          <w:sz w:val="12"/>
        </w:rPr>
        <w:t xml:space="preserve">, </w:t>
      </w:r>
      <w:r w:rsidRPr="00385985">
        <w:rPr>
          <w:rFonts w:eastAsia="Cambria"/>
          <w:u w:val="single"/>
        </w:rPr>
        <w:t>and</w:t>
      </w:r>
      <w:r w:rsidRPr="00385985">
        <w:rPr>
          <w:rFonts w:eastAsia="Cambria"/>
          <w:sz w:val="12"/>
        </w:rPr>
        <w:t xml:space="preserve"> the </w:t>
      </w:r>
      <w:r w:rsidRPr="00385985">
        <w:rPr>
          <w:rFonts w:eastAsia="Cambria"/>
          <w:highlight w:val="yellow"/>
          <w:u w:val="single"/>
        </w:rPr>
        <w:t>expenses</w:t>
      </w:r>
      <w:r w:rsidRPr="00385985">
        <w:rPr>
          <w:rFonts w:eastAsia="Cambria"/>
          <w:sz w:val="12"/>
        </w:rPr>
        <w:t xml:space="preserve"> associated with it </w:t>
      </w:r>
      <w:r w:rsidRPr="00385985">
        <w:rPr>
          <w:rFonts w:eastAsia="Cambria"/>
          <w:highlight w:val="yellow"/>
          <w:u w:val="single"/>
        </w:rPr>
        <w:t>are increasing.</w:t>
      </w:r>
      <w:r w:rsidRPr="00385985">
        <w:rPr>
          <w:rFonts w:eastAsia="Cambria"/>
          <w:sz w:val="12"/>
        </w:rPr>
        <w:t xml:space="preserve"> A 2019 report by the Deloitte Center for </w:t>
      </w:r>
      <w:r w:rsidRPr="00385985">
        <w:rPr>
          <w:rFonts w:eastAsia="Cambria"/>
          <w:sz w:val="12"/>
        </w:rPr>
        <w:lastRenderedPageBreak/>
        <w:t xml:space="preserve">Health Solutions concluded that </w:t>
      </w:r>
      <w:r w:rsidRPr="00385985">
        <w:rPr>
          <w:rFonts w:eastAsia="Cambria"/>
          <w:b/>
          <w:iCs/>
          <w:highlight w:val="yellow"/>
          <w:u w:val="single"/>
        </w:rPr>
        <w:t>since 2010 the</w:t>
      </w:r>
      <w:r w:rsidRPr="00385985">
        <w:rPr>
          <w:rFonts w:eastAsia="Cambria"/>
          <w:b/>
          <w:iCs/>
          <w:u w:val="single"/>
        </w:rPr>
        <w:t xml:space="preserve"> average </w:t>
      </w:r>
      <w:r w:rsidRPr="00385985">
        <w:rPr>
          <w:rFonts w:eastAsia="Cambria"/>
          <w:b/>
          <w:iCs/>
          <w:highlight w:val="yellow"/>
          <w:u w:val="single"/>
        </w:rPr>
        <w:t>cost</w:t>
      </w:r>
      <w:r w:rsidRPr="00385985">
        <w:rPr>
          <w:rFonts w:eastAsia="Cambria"/>
          <w:b/>
          <w:iCs/>
          <w:u w:val="single"/>
        </w:rPr>
        <w:t xml:space="preserve"> of bringing a new drug to market </w:t>
      </w:r>
      <w:r w:rsidRPr="00385985">
        <w:rPr>
          <w:rFonts w:eastAsia="Cambria"/>
          <w:b/>
          <w:iCs/>
          <w:highlight w:val="yellow"/>
          <w:u w:val="single"/>
        </w:rPr>
        <w:t>increased</w:t>
      </w:r>
      <w:r w:rsidRPr="00385985">
        <w:rPr>
          <w:rFonts w:eastAsia="Cambria"/>
          <w:b/>
          <w:iCs/>
          <w:u w:val="single"/>
        </w:rPr>
        <w:t xml:space="preserve"> by </w:t>
      </w:r>
      <w:r w:rsidRPr="00385985">
        <w:rPr>
          <w:rFonts w:eastAsia="Cambria"/>
          <w:b/>
          <w:iCs/>
          <w:highlight w:val="yellow"/>
          <w:u w:val="single"/>
        </w:rPr>
        <w:t>67 percent</w:t>
      </w:r>
      <w:r w:rsidRPr="00385985">
        <w:rPr>
          <w:rFonts w:eastAsia="Cambria"/>
          <w:sz w:val="12"/>
        </w:rPr>
        <w:t xml:space="preserve">.8 Numerous studies have examined the substantial cost of biopharmaceutical R&amp;D, and most confirm </w:t>
      </w:r>
      <w:r w:rsidRPr="00385985">
        <w:rPr>
          <w:rFonts w:eastAsia="Cambria"/>
          <w:b/>
          <w:iCs/>
          <w:highlight w:val="yellow"/>
          <w:u w:val="single"/>
        </w:rPr>
        <w:t>investing in new drug development requires</w:t>
      </w:r>
      <w:r w:rsidRPr="00385985">
        <w:rPr>
          <w:rFonts w:eastAsia="Cambria"/>
          <w:b/>
          <w:iCs/>
          <w:u w:val="single"/>
        </w:rPr>
        <w:t xml:space="preserve"> $1.7 billion to </w:t>
      </w:r>
      <w:r w:rsidRPr="00385985">
        <w:rPr>
          <w:rFonts w:eastAsia="Cambria"/>
          <w:b/>
          <w:iCs/>
          <w:highlight w:val="yellow"/>
          <w:u w:val="single"/>
        </w:rPr>
        <w:t>$3.2 billion up front</w:t>
      </w:r>
      <w:r w:rsidRPr="00385985">
        <w:rPr>
          <w:rFonts w:eastAsia="Cambria"/>
          <w:b/>
          <w:iCs/>
          <w:u w:val="single"/>
        </w:rPr>
        <w:t xml:space="preserve"> on average.</w:t>
      </w:r>
      <w:r w:rsidRPr="00385985">
        <w:rPr>
          <w:rFonts w:eastAsia="Cambria"/>
          <w:sz w:val="12"/>
        </w:rPr>
        <w:t xml:space="preserve">9 A 2018 study by the Coalition for Epidemic Preparedness found similar risks and figures for vaccines, stating, “In general, </w:t>
      </w:r>
      <w:r w:rsidRPr="00385985">
        <w:rPr>
          <w:rFonts w:eastAsia="Cambria"/>
          <w:u w:val="single"/>
        </w:rPr>
        <w:t>vaccine development from discovery to licensure can cost billions of dollars, can take over 10 years to complete, and has an average 94 percent chance of failure.”</w:t>
      </w:r>
      <w:r w:rsidRPr="00385985">
        <w:rPr>
          <w:rFonts w:eastAsia="Cambria"/>
          <w:sz w:val="12"/>
        </w:rPr>
        <w:t xml:space="preserve">10 Yet, a 2010 study found that </w:t>
      </w:r>
      <w:r w:rsidRPr="00385985">
        <w:rPr>
          <w:rFonts w:eastAsia="Cambria"/>
          <w:highlight w:val="yellow"/>
          <w:u w:val="single"/>
        </w:rPr>
        <w:t>80 percent of new drugs</w:t>
      </w:r>
      <w:r w:rsidRPr="00385985">
        <w:rPr>
          <w:rFonts w:eastAsia="Cambria"/>
          <w:u w:val="single"/>
        </w:rPr>
        <w:t>—that is, the less than 12 percent ultimately approved by the FDA—</w:t>
      </w:r>
      <w:r w:rsidRPr="00385985">
        <w:rPr>
          <w:rFonts w:eastAsia="Cambria"/>
          <w:highlight w:val="yellow"/>
          <w:u w:val="single"/>
        </w:rPr>
        <w:t>made less than their capitalized R&amp;D costs.</w:t>
      </w:r>
      <w:r w:rsidRPr="00385985">
        <w:rPr>
          <w:rFonts w:eastAsia="Cambria"/>
          <w:sz w:val="12"/>
        </w:rPr>
        <w:t xml:space="preserve">11 Another study found that only </w:t>
      </w:r>
      <w:r w:rsidRPr="00385985">
        <w:rPr>
          <w:rFonts w:eastAsia="Cambria"/>
          <w:u w:val="single"/>
        </w:rPr>
        <w:t>1 percent (maybe three new drugs each year) of the most successful 10 percent of FDA approved drugs generate half of the profits of the entire drug industry.</w:t>
      </w:r>
      <w:r w:rsidRPr="00385985">
        <w:rPr>
          <w:rFonts w:eastAsia="Cambria"/>
          <w:sz w:val="12"/>
        </w:rPr>
        <w:t xml:space="preserve">12 To say the least, </w:t>
      </w:r>
      <w:r w:rsidRPr="00385985">
        <w:rPr>
          <w:rFonts w:eastAsia="Cambria"/>
          <w:b/>
          <w:iCs/>
          <w:u w:val="single"/>
        </w:rPr>
        <w:t>biopharmaceutical R&amp;D represents a high-stakes, long-term endeavor with precarious returns.</w:t>
      </w:r>
      <w:r w:rsidRPr="00385985">
        <w:rPr>
          <w:rFonts w:eastAsia="Cambria"/>
          <w:sz w:val="12"/>
        </w:rPr>
        <w:t xml:space="preserve"> </w:t>
      </w:r>
      <w:r w:rsidRPr="00385985">
        <w:rPr>
          <w:rFonts w:eastAsia="Cambria"/>
          <w:highlight w:val="yellow"/>
          <w:u w:val="single"/>
        </w:rPr>
        <w:t>Without IP protection, biopharmaceutical manufacturers have little incentive to take the risks necessary</w:t>
      </w:r>
      <w:r w:rsidRPr="00385985">
        <w:rPr>
          <w:rFonts w:eastAsia="Cambria"/>
          <w:u w:val="single"/>
        </w:rPr>
        <w:t xml:space="preserve"> to engage in the R&amp;D process because they would be unable to recoup even a fraction of the costs incurred. </w:t>
      </w:r>
      <w:r w:rsidRPr="00385985">
        <w:rPr>
          <w:rFonts w:eastAsia="Cambria"/>
          <w:highlight w:val="yellow"/>
          <w:u w:val="single"/>
        </w:rPr>
        <w:t>Diminished revenues</w:t>
      </w:r>
      <w:r w:rsidRPr="00385985">
        <w:rPr>
          <w:rFonts w:eastAsia="Cambria"/>
          <w:u w:val="single"/>
        </w:rPr>
        <w:t xml:space="preserve"> also </w:t>
      </w:r>
      <w:r w:rsidRPr="00385985">
        <w:rPr>
          <w:rFonts w:eastAsia="Cambria"/>
          <w:highlight w:val="yellow"/>
          <w:u w:val="single"/>
        </w:rPr>
        <w:t>result in reduced investments in R&amp;D which means less research into cancer drugs, Alzheimer cures, vaccines</w:t>
      </w:r>
      <w:r w:rsidRPr="00385985">
        <w:rPr>
          <w:rFonts w:eastAsia="Cambria"/>
          <w:u w:val="single"/>
        </w:rPr>
        <w:t>,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385985">
        <w:rPr>
          <w:rFonts w:eastAsia="Cambria"/>
          <w:sz w:val="12"/>
        </w:rPr>
        <w:t xml:space="preserve">13 THE IMPORTANCE OF INTELLECTUAL PROPERTY TO INNOVATION Although anti-IP proponents have attacked biopharmaceutical manufacturers particularly hard, the reality is </w:t>
      </w:r>
      <w:r w:rsidRPr="00385985">
        <w:rPr>
          <w:rFonts w:eastAsia="Cambria"/>
          <w:b/>
          <w:iCs/>
          <w:highlight w:val="yellow"/>
          <w:u w:val="single"/>
        </w:rPr>
        <w:t xml:space="preserve">all IP-protected innovations are at risk if these rights are </w:t>
      </w:r>
      <w:r w:rsidRPr="00385985">
        <w:rPr>
          <w:rFonts w:eastAsia="Cambria"/>
          <w:b/>
          <w:iCs/>
          <w:u w:val="single"/>
        </w:rPr>
        <w:t xml:space="preserve">ignored, or </w:t>
      </w:r>
      <w:r w:rsidRPr="00385985">
        <w:rPr>
          <w:rFonts w:eastAsia="Cambria"/>
          <w:b/>
          <w:iCs/>
          <w:highlight w:val="yellow"/>
          <w:u w:val="single"/>
        </w:rPr>
        <w:t>vitiated</w:t>
      </w:r>
      <w:r w:rsidRPr="00385985">
        <w:rPr>
          <w:rFonts w:eastAsia="Cambria"/>
          <w:b/>
          <w:iCs/>
          <w:u w:val="single"/>
        </w:rPr>
        <w:t>.</w:t>
      </w:r>
      <w:r w:rsidRPr="00385985">
        <w:rPr>
          <w:rFonts w:eastAsia="Cambria"/>
          <w:sz w:val="12"/>
        </w:rPr>
        <w:t xml:space="preserve"> </w:t>
      </w:r>
      <w:r w:rsidRPr="00385985">
        <w:rPr>
          <w:rFonts w:eastAsia="Cambria"/>
          <w:u w:val="single"/>
        </w:rPr>
        <w:t xml:space="preserve">Certain arguments have shown a desire for the term “COVID-19 innovations” to include everything from vaccines, therapeutics, diagnostics, and PPE to biotechnology, AI-related data, and educational materials.14 </w:t>
      </w:r>
      <w:r w:rsidRPr="00385985">
        <w:rPr>
          <w:rFonts w:eastAsia="Cambria"/>
          <w:highlight w:val="yellow"/>
          <w:u w:val="single"/>
        </w:rPr>
        <w:t>This could</w:t>
      </w:r>
      <w:r w:rsidRPr="00385985">
        <w:rPr>
          <w:rFonts w:eastAsia="Cambria"/>
          <w:u w:val="single"/>
        </w:rPr>
        <w:t xml:space="preserve"> potentially </w:t>
      </w:r>
      <w:r w:rsidRPr="00385985">
        <w:rPr>
          <w:rFonts w:eastAsia="Cambria"/>
          <w:highlight w:val="yellow"/>
          <w:u w:val="single"/>
        </w:rPr>
        <w:t>open the floodgates to invalidate IP protection on many</w:t>
      </w:r>
      <w:r w:rsidRPr="00385985">
        <w:rPr>
          <w:rFonts w:eastAsia="Cambria"/>
          <w:sz w:val="12"/>
        </w:rPr>
        <w:t xml:space="preserve"> </w:t>
      </w:r>
      <w:r w:rsidRPr="00385985">
        <w:rPr>
          <w:rFonts w:eastAsia="Cambria"/>
          <w:u w:val="single"/>
        </w:rPr>
        <w:t>of the</w:t>
      </w:r>
      <w:r w:rsidRPr="00385985">
        <w:rPr>
          <w:rFonts w:eastAsia="Cambria"/>
          <w:sz w:val="12"/>
        </w:rPr>
        <w:t xml:space="preserve"> </w:t>
      </w:r>
      <w:r w:rsidRPr="00385985">
        <w:rPr>
          <w:rFonts w:eastAsia="Cambria"/>
          <w:highlight w:val="yellow"/>
          <w:u w:val="single"/>
        </w:rPr>
        <w:t>innovations</w:t>
      </w:r>
      <w:r w:rsidRPr="00385985">
        <w:rPr>
          <w:rFonts w:eastAsia="Cambria"/>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385985">
        <w:rPr>
          <w:rFonts w:eastAsia="Cambria"/>
          <w:u w:val="singl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385985">
        <w:rPr>
          <w:rFonts w:eastAsia="Cambria"/>
          <w:sz w:val="12"/>
        </w:rPr>
        <w:t xml:space="preserve"> This report highlights but a handful of the thousands of IP-enabled innovations that have sprung forth over the past year </w:t>
      </w:r>
      <w:proofErr w:type="gramStart"/>
      <w:r w:rsidRPr="00385985">
        <w:rPr>
          <w:rFonts w:eastAsia="Cambria"/>
          <w:sz w:val="12"/>
        </w:rPr>
        <w:t>in an effort to</w:t>
      </w:r>
      <w:proofErr w:type="gramEnd"/>
      <w:r w:rsidRPr="00385985">
        <w:rPr>
          <w:rFonts w:eastAsia="Cambria"/>
          <w:sz w:val="12"/>
        </w:rPr>
        <w:t xml:space="preserve"> meet the tremendous challenges brought on by COVID-19 globally. In 2018, </w:t>
      </w:r>
      <w:r w:rsidRPr="00385985">
        <w:rPr>
          <w:rFonts w:eastAsia="Cambria"/>
          <w:u w:val="single"/>
        </w:rPr>
        <w:t xml:space="preserve">Forbes identified </w:t>
      </w:r>
      <w:r w:rsidRPr="00385985">
        <w:rPr>
          <w:rFonts w:eastAsia="Cambria"/>
          <w:b/>
          <w:iCs/>
          <w:u w:val="single"/>
        </w:rPr>
        <w:t>counterfeiting as the largest criminal enterprise in the world.</w:t>
      </w:r>
      <w:r w:rsidRPr="00385985">
        <w:rPr>
          <w:rFonts w:eastAsia="Cambria"/>
          <w:sz w:val="12"/>
        </w:rPr>
        <w:t xml:space="preserve">15 </w:t>
      </w:r>
      <w:r w:rsidRPr="00385985">
        <w:rPr>
          <w:rFonts w:eastAsia="Cambria"/>
          <w:u w:val="single"/>
        </w:rPr>
        <w:t>The global struggle against counterfeit and non-regulated products, which has hit Latin America particularly hard during the pandemic, proves the need for safety and quality assurance in supply chains.</w:t>
      </w:r>
      <w:r w:rsidRPr="00385985">
        <w:rPr>
          <w:rFonts w:eastAsia="Cambria"/>
          <w:sz w:val="12"/>
        </w:rPr>
        <w:t xml:space="preserve">16 Some </w:t>
      </w:r>
      <w:r w:rsidRPr="00385985">
        <w:rPr>
          <w:rFonts w:eastAsia="Cambria"/>
          <w:highlight w:val="yellow"/>
          <w:u w:val="single"/>
        </w:rPr>
        <w:t>communities</w:t>
      </w:r>
      <w:r w:rsidRPr="00385985">
        <w:rPr>
          <w:rFonts w:eastAsia="Cambria"/>
          <w:u w:val="single"/>
        </w:rPr>
        <w:t xml:space="preserve"> already ravaged by COVID-19 </w:t>
      </w:r>
      <w:r w:rsidRPr="00385985">
        <w:rPr>
          <w:rFonts w:eastAsia="Cambria"/>
          <w:highlight w:val="yellow"/>
          <w:u w:val="single"/>
        </w:rPr>
        <w:t>are seeing higher mortality rates related to counterfeit vaccines</w:t>
      </w:r>
      <w:r w:rsidRPr="00385985">
        <w:rPr>
          <w:rFonts w:eastAsia="Cambria"/>
          <w:u w:val="single"/>
        </w:rPr>
        <w:t>, therapeutics, PPE, and cleaning and sanitizing products</w:t>
      </w:r>
      <w:r w:rsidRPr="00385985">
        <w:rPr>
          <w:rFonts w:eastAsia="Cambria"/>
          <w:highlight w:val="yellow"/>
          <w:u w:val="single"/>
        </w:rPr>
        <w:t>.</w:t>
      </w:r>
      <w:r w:rsidRPr="00385985">
        <w:rPr>
          <w:rFonts w:eastAsia="Cambria"/>
          <w:sz w:val="12"/>
        </w:rPr>
        <w:t xml:space="preserve">17 </w:t>
      </w:r>
      <w:r w:rsidRPr="00385985">
        <w:rPr>
          <w:rFonts w:eastAsia="Cambria"/>
          <w:u w:val="single"/>
        </w:rPr>
        <w:t>Polish authorities discovered vials of antiwrinkle treatment labeled as COVID-19 vaccines.</w:t>
      </w:r>
      <w:r w:rsidRPr="00385985">
        <w:rPr>
          <w:rFonts w:eastAsia="Cambria"/>
          <w:sz w:val="12"/>
        </w:rPr>
        <w:t xml:space="preserve"> 18 </w:t>
      </w:r>
      <w:r w:rsidRPr="00385985">
        <w:rPr>
          <w:rFonts w:eastAsia="Cambria"/>
          <w:u w:val="single"/>
        </w:rPr>
        <w:t>In Mexico, fake vaccines sold for approximately $1,000 per dose.</w:t>
      </w:r>
      <w:r w:rsidRPr="00385985">
        <w:rPr>
          <w:rFonts w:eastAsia="Cambria"/>
          <w:sz w:val="12"/>
        </w:rPr>
        <w:t xml:space="preserve">19 </w:t>
      </w:r>
      <w:r w:rsidRPr="00385985">
        <w:rPr>
          <w:rFonts w:eastAsia="Cambria"/>
          <w:u w:val="single"/>
        </w:rPr>
        <w:t>Chinese and South African police seized thousands of counterfeit vaccine doses from warehouses and manufacturing plants.</w:t>
      </w:r>
      <w:r w:rsidRPr="00385985">
        <w:rPr>
          <w:rFonts w:eastAsia="Cambria"/>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385985">
        <w:rPr>
          <w:rFonts w:eastAsia="Cambria"/>
          <w:b/>
          <w:iCs/>
          <w:u w:val="single"/>
        </w:rPr>
        <w:t xml:space="preserve">In countries </w:t>
      </w:r>
      <w:r w:rsidRPr="00385985">
        <w:rPr>
          <w:rFonts w:eastAsia="Cambria"/>
          <w:b/>
          <w:iCs/>
          <w:highlight w:val="yellow"/>
          <w:u w:val="single"/>
        </w:rPr>
        <w:t>with strong IP protection, the chances of counterfeit products reaching the market are significantly lower</w:t>
      </w:r>
      <w:r w:rsidRPr="00385985">
        <w:rPr>
          <w:rFonts w:eastAsia="Cambria"/>
          <w:sz w:val="12"/>
        </w:rPr>
        <w:t xml:space="preserve">. This is largely </w:t>
      </w:r>
      <w:r w:rsidRPr="00385985">
        <w:rPr>
          <w:rFonts w:eastAsia="Cambria"/>
          <w:highlight w:val="yellow"/>
          <w:u w:val="single"/>
        </w:rPr>
        <w:t>because</w:t>
      </w:r>
      <w:r w:rsidRPr="00385985">
        <w:rPr>
          <w:rFonts w:eastAsia="Cambria"/>
          <w:u w:val="single"/>
        </w:rPr>
        <w:t xml:space="preserve"> counterfeiting tends to be an IP-related issue, and </w:t>
      </w:r>
      <w:r w:rsidRPr="00385985">
        <w:rPr>
          <w:rFonts w:eastAsia="Cambria"/>
          <w:u w:val="single"/>
        </w:rPr>
        <w:lastRenderedPageBreak/>
        <w:t>these countries generally provide superior means of tracking the supply chain through trademarks, trade secrets, and licensing agreements.</w:t>
      </w:r>
      <w:r w:rsidRPr="00385985">
        <w:rPr>
          <w:rFonts w:eastAsia="Cambria"/>
          <w:sz w:val="12"/>
        </w:rPr>
        <w:t xml:space="preserve"> </w:t>
      </w:r>
      <w:r w:rsidRPr="00385985">
        <w:rPr>
          <w:rFonts w:eastAsia="Cambria"/>
          <w:highlight w:val="yellow"/>
          <w:u w:val="single"/>
        </w:rPr>
        <w:t xml:space="preserve">This enables </w:t>
      </w:r>
      <w:r w:rsidRPr="00385985">
        <w:rPr>
          <w:rFonts w:eastAsia="Cambria"/>
          <w:b/>
          <w:iCs/>
          <w:highlight w:val="yellow"/>
          <w:u w:val="single"/>
        </w:rPr>
        <w:t>greater quality control</w:t>
      </w:r>
      <w:r w:rsidRPr="00385985">
        <w:rPr>
          <w:rFonts w:eastAsia="Cambria"/>
          <w:u w:val="single"/>
        </w:rPr>
        <w:t xml:space="preserve"> and </w:t>
      </w:r>
      <w:r w:rsidRPr="00385985">
        <w:rPr>
          <w:rFonts w:eastAsia="Cambria"/>
          <w:b/>
          <w:iCs/>
          <w:u w:val="single"/>
        </w:rPr>
        <w:t>helps manufacturers maintain a level of public confidence</w:t>
      </w:r>
      <w:r w:rsidRPr="00385985">
        <w:rPr>
          <w:rFonts w:eastAsia="Cambria"/>
          <w:u w:val="single"/>
        </w:rPr>
        <w:t xml:space="preserve"> in their products.</w:t>
      </w:r>
      <w:r w:rsidRPr="00385985">
        <w:rPr>
          <w:rFonts w:eastAsia="Cambria"/>
          <w:sz w:val="12"/>
        </w:rPr>
        <w:t xml:space="preserve"> By controlling the flow of knowledge associated with IP, </w:t>
      </w:r>
      <w:r w:rsidRPr="00385985">
        <w:rPr>
          <w:rFonts w:eastAsia="Cambria"/>
          <w:u w:val="single"/>
        </w:rPr>
        <w:t>voluntary licensing agreements provide innovators with opportunities to collaborate, while ensuring their partners are properly equipped and capable of producing quality products.</w:t>
      </w:r>
      <w:r w:rsidRPr="00385985">
        <w:rPr>
          <w:rFonts w:eastAsia="Cambria"/>
          <w:sz w:val="12"/>
        </w:rPr>
        <w:t xml:space="preserve"> Throughout this difficult time, </w:t>
      </w:r>
      <w:r w:rsidRPr="00385985">
        <w:rPr>
          <w:rFonts w:eastAsia="Cambria"/>
          <w:u w:val="single"/>
        </w:rPr>
        <w:t xml:space="preserve">the world has seen unexpected collaborations, especially between biopharmaceutical companies worldwide such as Gilead and Eva Pharma or Bharat Biotech and </w:t>
      </w:r>
      <w:proofErr w:type="spellStart"/>
      <w:r w:rsidRPr="00385985">
        <w:rPr>
          <w:rFonts w:eastAsia="Cambria"/>
          <w:u w:val="single"/>
        </w:rPr>
        <w:t>Ocugen</w:t>
      </w:r>
      <w:proofErr w:type="spellEnd"/>
      <w:r w:rsidRPr="00385985">
        <w:rPr>
          <w:rFonts w:eastAsia="Cambria"/>
          <w:sz w:val="12"/>
        </w:rPr>
        <w:t xml:space="preserve">, Inc. Throughout history, and most significantly in the nineteenth century through the widespread development of patent systems and the ensuing Industrial Revolution, </w:t>
      </w:r>
      <w:r w:rsidRPr="00385985">
        <w:rPr>
          <w:rFonts w:eastAsia="Cambria"/>
          <w:b/>
          <w:iCs/>
          <w:u w:val="single"/>
        </w:rPr>
        <w:t>IP has contributed toward greater economic growth.</w:t>
      </w:r>
      <w:r w:rsidRPr="00385985">
        <w:rPr>
          <w:rFonts w:eastAsia="Cambria"/>
          <w:sz w:val="12"/>
        </w:rPr>
        <w:t xml:space="preserve">23 </w:t>
      </w:r>
      <w:r w:rsidRPr="00385985">
        <w:rPr>
          <w:rFonts w:eastAsia="Cambria"/>
          <w:u w:val="single"/>
        </w:rPr>
        <w:t xml:space="preserve">This is promising news as </w:t>
      </w:r>
      <w:r w:rsidRPr="00385985">
        <w:rPr>
          <w:rFonts w:eastAsia="Cambria"/>
          <w:b/>
          <w:iCs/>
          <w:u w:val="single"/>
        </w:rPr>
        <w:t>the world struggles for economic recovery.</w:t>
      </w:r>
      <w:r w:rsidRPr="00385985">
        <w:rPr>
          <w:rFonts w:eastAsia="Cambria"/>
          <w:sz w:val="12"/>
        </w:rPr>
        <w:t xml:space="preserve"> A 2021 joint study by the EU Intellectual Property Office (EUIPO) and European Patent Office (EPO) shows a strong, positive correlation between IP rights and economic performance.24 It states that “</w:t>
      </w:r>
      <w:r w:rsidRPr="00385985">
        <w:rPr>
          <w:rFonts w:eastAsia="Cambria"/>
          <w:u w:val="single"/>
        </w:rPr>
        <w:t>IP-owning firms represent a significantly larger proportion of economic activity and employment across Europe</w:t>
      </w:r>
      <w:r w:rsidRPr="00385985">
        <w:rPr>
          <w:rFonts w:eastAsia="Cambria"/>
          <w:sz w:val="12"/>
        </w:rPr>
        <w:t xml:space="preserve">,” </w:t>
      </w:r>
      <w:r w:rsidRPr="00385985">
        <w:rPr>
          <w:rFonts w:eastAsia="Cambria"/>
          <w:u w:val="single"/>
        </w:rPr>
        <w:t>with IP-intensive industries contributing to 45 percent of</w:t>
      </w:r>
      <w:r w:rsidRPr="00385985">
        <w:rPr>
          <w:rFonts w:eastAsia="Cambria"/>
          <w:sz w:val="12"/>
        </w:rPr>
        <w:t xml:space="preserve"> gross domestic product (</w:t>
      </w:r>
      <w:r w:rsidRPr="00385985">
        <w:rPr>
          <w:rFonts w:eastAsia="Cambria"/>
          <w:u w:val="single"/>
        </w:rPr>
        <w:t>GDP</w:t>
      </w:r>
      <w:r w:rsidRPr="00385985">
        <w:rPr>
          <w:rFonts w:eastAsia="Cambria"/>
          <w:sz w:val="12"/>
        </w:rPr>
        <w:t>) (€6.6 trillion; US</w:t>
      </w:r>
      <w:r w:rsidRPr="00385985">
        <w:rPr>
          <w:rFonts w:eastAsia="Cambria"/>
          <w:b/>
          <w:iCs/>
          <w:u w:val="single"/>
        </w:rPr>
        <w:t>$7.9 trillion</w:t>
      </w:r>
      <w:r w:rsidRPr="00385985">
        <w:rPr>
          <w:rFonts w:eastAsia="Cambria"/>
          <w:sz w:val="12"/>
        </w:rPr>
        <w:t xml:space="preserve">).25 The study also shows </w:t>
      </w:r>
      <w:r w:rsidRPr="00385985">
        <w:rPr>
          <w:rFonts w:eastAsia="Cambria"/>
          <w:b/>
          <w:iCs/>
          <w:u w:val="single"/>
        </w:rPr>
        <w:t>38.9 percent of employment is directly or indirectly attributed to IP-intensive industries, and IP generates higher wages and greater revenue per employee</w:t>
      </w:r>
      <w:r w:rsidRPr="00385985">
        <w:rPr>
          <w:rFonts w:eastAsia="Cambria"/>
          <w:sz w:val="12"/>
        </w:rPr>
        <w:t xml:space="preserve">, especially for small-to-medium-sized enterprises.26 That concords </w:t>
      </w:r>
      <w:r w:rsidRPr="00385985">
        <w:rPr>
          <w:rFonts w:eastAsia="Cambria"/>
          <w:u w:val="single"/>
        </w:rPr>
        <w:t>with the United States</w:t>
      </w:r>
      <w:r w:rsidRPr="00385985">
        <w:rPr>
          <w:rFonts w:eastAsia="Cambria"/>
          <w:sz w:val="12"/>
        </w:rPr>
        <w:t xml:space="preserve">, where the Department of Commerce estimated that </w:t>
      </w:r>
      <w:r w:rsidRPr="00385985">
        <w:rPr>
          <w:rFonts w:eastAsia="Cambria"/>
          <w:u w:val="single"/>
        </w:rPr>
        <w:t>IP-intensive industries support at least 45 million jobs and contribute more than $6 trillion dollars to, or 38.2 percent of, GDP.</w:t>
      </w:r>
      <w:r w:rsidRPr="00385985">
        <w:rPr>
          <w:rFonts w:eastAsia="Cambria"/>
          <w:sz w:val="12"/>
        </w:rPr>
        <w:t>27 In 2020</w:t>
      </w:r>
      <w:r w:rsidRPr="00385985">
        <w:rPr>
          <w:rFonts w:eastAsia="Cambria"/>
          <w:u w:val="single"/>
        </w:rPr>
        <w:t xml:space="preserve">, </w:t>
      </w:r>
      <w:r w:rsidRPr="00385985">
        <w:rPr>
          <w:rFonts w:eastAsia="Cambria"/>
          <w:highlight w:val="yellow"/>
          <w:u w:val="single"/>
        </w:rPr>
        <w:t>global patent filings</w:t>
      </w:r>
      <w:r w:rsidRPr="00385985">
        <w:rPr>
          <w:rFonts w:eastAsia="Cambria"/>
          <w:sz w:val="12"/>
        </w:rPr>
        <w:t xml:space="preserve"> through the World Intellectual Property Organization’s (WIPO) Patent Cooperation Treaty (PCT) system </w:t>
      </w:r>
      <w:r w:rsidRPr="00385985">
        <w:rPr>
          <w:rFonts w:eastAsia="Cambria"/>
          <w:highlight w:val="yellow"/>
          <w:u w:val="single"/>
        </w:rPr>
        <w:t>reached a record 275,900 filings amidst the pandemic, growing 4 percent</w:t>
      </w:r>
      <w:r w:rsidRPr="00385985">
        <w:rPr>
          <w:rFonts w:eastAsia="Cambria"/>
          <w:sz w:val="12"/>
        </w:rPr>
        <w:t xml:space="preserve"> </w:t>
      </w:r>
      <w:r w:rsidRPr="00385985">
        <w:rPr>
          <w:rFonts w:eastAsia="Cambria"/>
          <w:u w:val="single"/>
        </w:rPr>
        <w:t>from 2019.</w:t>
      </w:r>
      <w:r w:rsidRPr="00385985">
        <w:rPr>
          <w:rFonts w:eastAsia="Cambria"/>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385985">
        <w:rPr>
          <w:rFonts w:eastAsia="Cambria"/>
          <w:u w:val="single"/>
        </w:rPr>
        <w:t xml:space="preserve">The </w:t>
      </w:r>
      <w:r w:rsidRPr="00385985">
        <w:rPr>
          <w:rFonts w:eastAsia="Cambria"/>
          <w:highlight w:val="yellow"/>
          <w:u w:val="single"/>
        </w:rPr>
        <w:t>COVID-19</w:t>
      </w:r>
      <w:r w:rsidRPr="00385985">
        <w:rPr>
          <w:rFonts w:eastAsia="Cambria"/>
          <w:u w:val="single"/>
        </w:rPr>
        <w:t xml:space="preserve"> pandemic</w:t>
      </w:r>
      <w:r w:rsidRPr="00385985">
        <w:rPr>
          <w:rFonts w:eastAsia="Cambria"/>
          <w:sz w:val="12"/>
        </w:rPr>
        <w:t xml:space="preserve"> slowed a lot of things, but it </w:t>
      </w:r>
      <w:r w:rsidRPr="00385985">
        <w:rPr>
          <w:rFonts w:eastAsia="Cambria"/>
          <w:b/>
          <w:iCs/>
          <w:u w:val="single"/>
        </w:rPr>
        <w:t xml:space="preserve">certainly </w:t>
      </w:r>
      <w:r w:rsidRPr="00385985">
        <w:rPr>
          <w:rFonts w:eastAsia="Cambria"/>
          <w:b/>
          <w:iCs/>
          <w:highlight w:val="yellow"/>
          <w:u w:val="single"/>
        </w:rPr>
        <w:t>couldn’t stop innovation.</w:t>
      </w:r>
      <w:r w:rsidRPr="00385985">
        <w:rPr>
          <w:rFonts w:eastAsia="Cambria"/>
          <w:sz w:val="12"/>
        </w:rPr>
        <w:t xml:space="preserve"> </w:t>
      </w:r>
      <w:r w:rsidRPr="00385985">
        <w:rPr>
          <w:rFonts w:eastAsia="Cambria"/>
          <w:u w:val="single"/>
        </w:rPr>
        <w:t>There are at least five principal benefits</w:t>
      </w:r>
      <w:r w:rsidRPr="00385985">
        <w:rPr>
          <w:rFonts w:eastAsia="Cambria"/>
          <w:sz w:val="12"/>
        </w:rPr>
        <w:t xml:space="preserve"> strong IP rights can generate, for both developing and developed countries alike.31 First, </w:t>
      </w:r>
      <w:r w:rsidRPr="00385985">
        <w:rPr>
          <w:rFonts w:eastAsia="Cambria"/>
          <w:highlight w:val="yellow"/>
          <w:u w:val="single"/>
        </w:rPr>
        <w:t>stronger IP protection spurs</w:t>
      </w:r>
      <w:r w:rsidRPr="00385985">
        <w:rPr>
          <w:rFonts w:eastAsia="Cambria"/>
          <w:u w:val="single"/>
        </w:rPr>
        <w:t xml:space="preserve"> the virtuous cycle of</w:t>
      </w:r>
      <w:r w:rsidRPr="00385985">
        <w:rPr>
          <w:rFonts w:eastAsia="Cambria"/>
          <w:b/>
          <w:iCs/>
          <w:u w:val="single"/>
        </w:rPr>
        <w:t xml:space="preserve"> </w:t>
      </w:r>
      <w:r w:rsidRPr="00385985">
        <w:rPr>
          <w:rFonts w:eastAsia="Cambria"/>
          <w:b/>
          <w:iCs/>
          <w:highlight w:val="yellow"/>
          <w:u w:val="single"/>
        </w:rPr>
        <w:t xml:space="preserve">innovation </w:t>
      </w:r>
      <w:r w:rsidRPr="00385985">
        <w:rPr>
          <w:rFonts w:eastAsia="Cambria"/>
          <w:highlight w:val="yellow"/>
          <w:u w:val="single"/>
        </w:rPr>
        <w:t>by increasing the appropriability of returns, enabling economic gain and catalyzing economic growth.</w:t>
      </w:r>
      <w:r w:rsidRPr="00385985">
        <w:rPr>
          <w:rFonts w:eastAsia="Cambria"/>
          <w:sz w:val="12"/>
        </w:rPr>
        <w:t xml:space="preserve"> Second, </w:t>
      </w:r>
      <w:r w:rsidRPr="00385985">
        <w:rPr>
          <w:rFonts w:eastAsia="Cambria"/>
          <w:u w:val="single"/>
        </w:rPr>
        <w:t xml:space="preserve">through </w:t>
      </w:r>
      <w:r w:rsidRPr="00385985">
        <w:rPr>
          <w:rFonts w:eastAsia="Cambria"/>
          <w:highlight w:val="yellow"/>
          <w:u w:val="single"/>
        </w:rPr>
        <w:t>patents</w:t>
      </w:r>
      <w:r w:rsidRPr="00385985">
        <w:rPr>
          <w:rFonts w:eastAsia="Cambria"/>
          <w:u w:val="single"/>
        </w:rPr>
        <w:t xml:space="preserve">—which </w:t>
      </w:r>
      <w:r w:rsidRPr="00385985">
        <w:rPr>
          <w:rFonts w:eastAsia="Cambria"/>
          <w:highlight w:val="yellow"/>
          <w:u w:val="single"/>
        </w:rPr>
        <w:t>require innovators to disclose certain knowledge as a condition</w:t>
      </w:r>
      <w:r w:rsidRPr="00385985">
        <w:rPr>
          <w:rFonts w:eastAsia="Cambria"/>
          <w:u w:val="single"/>
        </w:rPr>
        <w:t xml:space="preserve"> of protection—</w:t>
      </w:r>
      <w:r w:rsidRPr="00385985">
        <w:rPr>
          <w:rFonts w:eastAsia="Cambria"/>
          <w:b/>
          <w:iCs/>
          <w:highlight w:val="yellow"/>
          <w:u w:val="single"/>
        </w:rPr>
        <w:t>knowledge spillovers</w:t>
      </w:r>
      <w:r w:rsidRPr="00385985">
        <w:rPr>
          <w:rFonts w:eastAsia="Cambria"/>
          <w:u w:val="single"/>
        </w:rPr>
        <w:t xml:space="preserve"> build a platform of knowledge that </w:t>
      </w:r>
      <w:r w:rsidRPr="00385985">
        <w:rPr>
          <w:rFonts w:eastAsia="Cambria"/>
          <w:highlight w:val="yellow"/>
          <w:u w:val="single"/>
        </w:rPr>
        <w:t>enable</w:t>
      </w:r>
      <w:r w:rsidRPr="00385985">
        <w:rPr>
          <w:rFonts w:eastAsia="Cambria"/>
          <w:u w:val="single"/>
        </w:rPr>
        <w:t xml:space="preserve">s </w:t>
      </w:r>
      <w:r w:rsidRPr="00385985">
        <w:rPr>
          <w:rFonts w:eastAsia="Cambria"/>
          <w:highlight w:val="yellow"/>
          <w:u w:val="single"/>
        </w:rPr>
        <w:t>other innovators.</w:t>
      </w:r>
      <w:r w:rsidRPr="00385985">
        <w:rPr>
          <w:rFonts w:eastAsia="Cambria"/>
          <w:sz w:val="12"/>
        </w:rPr>
        <w:t xml:space="preserve"> For instance, studies have found that </w:t>
      </w:r>
      <w:r w:rsidRPr="00385985">
        <w:rPr>
          <w:rFonts w:eastAsia="Cambria"/>
          <w:u w:val="single"/>
        </w:rPr>
        <w:t>the rate of return to society from corporate R&amp;D and innovation activities is at least twice the estimated returns that each company itself receives.</w:t>
      </w:r>
      <w:r w:rsidRPr="00385985">
        <w:rPr>
          <w:rFonts w:eastAsia="Cambria"/>
          <w:sz w:val="12"/>
        </w:rPr>
        <w:t xml:space="preserve">32 Third, </w:t>
      </w:r>
      <w:r w:rsidRPr="00385985">
        <w:rPr>
          <w:rFonts w:eastAsia="Cambria"/>
          <w:highlight w:val="yellow"/>
          <w:u w:val="single"/>
        </w:rPr>
        <w:t xml:space="preserve">countries with robust IP can </w:t>
      </w:r>
      <w:r w:rsidRPr="00385985">
        <w:rPr>
          <w:rFonts w:eastAsia="Cambria"/>
          <w:b/>
          <w:iCs/>
          <w:highlight w:val="yellow"/>
          <w:u w:val="single"/>
        </w:rPr>
        <w:t>operate more efficiently and productively</w:t>
      </w:r>
      <w:r w:rsidRPr="00385985">
        <w:rPr>
          <w:rFonts w:eastAsia="Cambria"/>
          <w:highlight w:val="yellow"/>
          <w:u w:val="single"/>
        </w:rPr>
        <w:t xml:space="preserve"> by using IP to determine product quality and reduce transaction costs.</w:t>
      </w:r>
      <w:r w:rsidRPr="00385985">
        <w:rPr>
          <w:rFonts w:eastAsia="Cambria"/>
          <w:sz w:val="12"/>
        </w:rPr>
        <w:t xml:space="preserve"> Fourth, </w:t>
      </w:r>
      <w:r w:rsidRPr="00385985">
        <w:rPr>
          <w:rFonts w:eastAsia="Cambria"/>
          <w:highlight w:val="yellow"/>
          <w:u w:val="single"/>
        </w:rPr>
        <w:t>trade and foreign</w:t>
      </w:r>
      <w:r w:rsidRPr="00385985">
        <w:rPr>
          <w:rFonts w:eastAsia="Cambria"/>
          <w:u w:val="single"/>
        </w:rPr>
        <w:t xml:space="preserve"> direct </w:t>
      </w:r>
      <w:r w:rsidRPr="00385985">
        <w:rPr>
          <w:rFonts w:eastAsia="Cambria"/>
          <w:highlight w:val="yellow"/>
          <w:u w:val="single"/>
        </w:rPr>
        <w:t>investment enabled</w:t>
      </w:r>
      <w:r w:rsidRPr="00385985">
        <w:rPr>
          <w:rFonts w:eastAsia="Cambria"/>
          <w:u w:val="single"/>
        </w:rPr>
        <w:t xml:space="preserve"> and encouraged </w:t>
      </w:r>
      <w:r w:rsidRPr="00385985">
        <w:rPr>
          <w:rFonts w:eastAsia="Cambria"/>
          <w:highlight w:val="yellow"/>
          <w:u w:val="single"/>
        </w:rPr>
        <w:t>by</w:t>
      </w:r>
      <w:r w:rsidRPr="00385985">
        <w:rPr>
          <w:rFonts w:eastAsia="Cambria"/>
          <w:u w:val="single"/>
        </w:rPr>
        <w:t xml:space="preserve"> strong </w:t>
      </w:r>
      <w:r w:rsidRPr="00385985">
        <w:rPr>
          <w:rFonts w:eastAsia="Cambria"/>
          <w:highlight w:val="yellow"/>
          <w:u w:val="single"/>
        </w:rPr>
        <w:t>IP</w:t>
      </w:r>
      <w:r w:rsidRPr="00385985">
        <w:rPr>
          <w:rFonts w:eastAsia="Cambria"/>
          <w:u w:val="single"/>
        </w:rPr>
        <w:t xml:space="preserve"> protection offered to enterprises from foreign countries </w:t>
      </w:r>
      <w:r w:rsidRPr="00385985">
        <w:rPr>
          <w:rFonts w:eastAsia="Cambria"/>
          <w:highlight w:val="yellow"/>
          <w:u w:val="single"/>
        </w:rPr>
        <w:t xml:space="preserve">facilitates an </w:t>
      </w:r>
      <w:r w:rsidRPr="00385985">
        <w:rPr>
          <w:rFonts w:eastAsia="Cambria"/>
          <w:b/>
          <w:iCs/>
          <w:highlight w:val="yellow"/>
          <w:u w:val="single"/>
        </w:rPr>
        <w:t>accumulation of knowledge capital</w:t>
      </w:r>
      <w:r w:rsidRPr="00385985">
        <w:rPr>
          <w:rFonts w:eastAsia="Cambria"/>
          <w:u w:val="single"/>
        </w:rPr>
        <w:t xml:space="preserve"> within the destination economy.</w:t>
      </w:r>
      <w:r w:rsidRPr="00385985">
        <w:rPr>
          <w:rFonts w:eastAsia="Cambria"/>
          <w:sz w:val="12"/>
        </w:rPr>
        <w:t xml:space="preserve"> That matters when </w:t>
      </w:r>
      <w:r w:rsidRPr="00385985">
        <w:rPr>
          <w:rFonts w:eastAsia="Cambria"/>
          <w:b/>
          <w:iCs/>
          <w:highlight w:val="yellow"/>
          <w:u w:val="single"/>
        </w:rPr>
        <w:t>foreign sources of technology account for over 90 percent of productivity growth</w:t>
      </w:r>
      <w:r w:rsidRPr="00385985">
        <w:rPr>
          <w:rFonts w:eastAsia="Cambria"/>
          <w:b/>
          <w:iCs/>
          <w:u w:val="single"/>
        </w:rPr>
        <w:t xml:space="preserve"> in most countries</w:t>
      </w:r>
      <w:r w:rsidRPr="00385985">
        <w:rPr>
          <w:rFonts w:eastAsia="Cambria"/>
          <w:sz w:val="12"/>
        </w:rPr>
        <w:t xml:space="preserve">.33 There’s also evidence suggesting that </w:t>
      </w:r>
      <w:r w:rsidRPr="00385985">
        <w:rPr>
          <w:rFonts w:eastAsia="Cambria"/>
          <w:u w:val="single"/>
        </w:rPr>
        <w:t>developing nations with stronger IP protections enjoy the earlier introduction of innovative new medicines.</w:t>
      </w:r>
      <w:r w:rsidRPr="00385985">
        <w:rPr>
          <w:rFonts w:eastAsia="Cambria"/>
          <w:sz w:val="12"/>
        </w:rPr>
        <w:t xml:space="preserve">34 And fifth, </w:t>
      </w:r>
      <w:r w:rsidRPr="00385985">
        <w:rPr>
          <w:rFonts w:eastAsia="Cambria"/>
          <w:b/>
          <w:iCs/>
          <w:highlight w:val="yellow"/>
          <w:u w:val="single"/>
        </w:rPr>
        <w:t>strong IP boosts exports</w:t>
      </w:r>
      <w:r w:rsidRPr="00385985">
        <w:rPr>
          <w:rFonts w:eastAsia="Cambria"/>
          <w:sz w:val="12"/>
        </w:rPr>
        <w:t xml:space="preserve">, including in developing countries.35 </w:t>
      </w:r>
      <w:r w:rsidRPr="00385985">
        <w:rPr>
          <w:rFonts w:eastAsia="Cambria"/>
          <w:u w:val="single"/>
        </w:rPr>
        <w:t xml:space="preserve">Research shows a positive correlation between stronger IP protection and exports from developing countries </w:t>
      </w:r>
      <w:r w:rsidRPr="00385985">
        <w:rPr>
          <w:rFonts w:eastAsia="Cambria"/>
          <w:highlight w:val="yellow"/>
          <w:u w:val="single"/>
        </w:rPr>
        <w:t>as well as faster growth rates</w:t>
      </w:r>
      <w:r w:rsidRPr="00385985">
        <w:rPr>
          <w:rFonts w:eastAsia="Cambria"/>
          <w:u w:val="single"/>
        </w:rPr>
        <w:t xml:space="preserve"> of certain industries.</w:t>
      </w:r>
      <w:r w:rsidRPr="00385985">
        <w:rPr>
          <w:rFonts w:eastAsia="Cambria"/>
          <w:sz w:val="12"/>
        </w:rPr>
        <w:t xml:space="preserve">36 The following case studies illustrate these benefits of </w:t>
      </w:r>
      <w:r w:rsidRPr="00385985">
        <w:rPr>
          <w:rFonts w:eastAsia="Cambria"/>
          <w:u w:val="single"/>
        </w:rPr>
        <w:t>IP</w:t>
      </w:r>
      <w:r w:rsidRPr="00385985">
        <w:rPr>
          <w:rFonts w:eastAsia="Cambria"/>
          <w:sz w:val="12"/>
        </w:rPr>
        <w:t xml:space="preserve"> and how they’ve </w:t>
      </w:r>
      <w:r w:rsidRPr="00385985">
        <w:rPr>
          <w:rFonts w:eastAsia="Cambria"/>
          <w:b/>
          <w:iCs/>
          <w:u w:val="single"/>
        </w:rPr>
        <w:t>enabled innovative solutions to help global society navigate the COVID-19 pandemic.</w:t>
      </w:r>
    </w:p>
    <w:p w14:paraId="6A5B0041" w14:textId="77777777" w:rsidR="00C71C6F" w:rsidRPr="00385985" w:rsidRDefault="00C71C6F" w:rsidP="00C71C6F">
      <w:pPr>
        <w:keepNext/>
        <w:keepLines/>
        <w:spacing w:before="40" w:after="0"/>
        <w:outlineLvl w:val="3"/>
        <w:rPr>
          <w:rFonts w:eastAsia="MS Gothic" w:cs="Times New Roman"/>
          <w:b/>
          <w:iCs/>
          <w:sz w:val="26"/>
        </w:rPr>
      </w:pPr>
      <w:r>
        <w:rPr>
          <w:rFonts w:eastAsia="MS Gothic" w:cs="Times New Roman"/>
          <w:b/>
          <w:iCs/>
          <w:sz w:val="26"/>
        </w:rPr>
        <w:lastRenderedPageBreak/>
        <w:t>Reducing IP protections sets a precedent that spills over to future public health crises.</w:t>
      </w:r>
      <w:r w:rsidRPr="00385985">
        <w:rPr>
          <w:rFonts w:eastAsia="MS Gothic" w:cs="Times New Roman"/>
          <w:b/>
          <w:iCs/>
          <w:sz w:val="26"/>
        </w:rPr>
        <w:t xml:space="preserve"> – Hopkins 21:</w:t>
      </w:r>
    </w:p>
    <w:p w14:paraId="4025A3D1" w14:textId="77777777" w:rsidR="00C71C6F" w:rsidRPr="00385985" w:rsidRDefault="00C71C6F" w:rsidP="00C71C6F">
      <w:pPr>
        <w:rPr>
          <w:rFonts w:eastAsia="Cambria"/>
          <w:sz w:val="16"/>
        </w:rPr>
      </w:pPr>
      <w:r w:rsidRPr="00385985">
        <w:rPr>
          <w:rFonts w:eastAsia="Cambria"/>
          <w:sz w:val="16"/>
        </w:rPr>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385985">
        <w:rPr>
          <w:rFonts w:eastAsia="Cambria"/>
          <w:sz w:val="16"/>
        </w:rPr>
        <w:t>For</w:t>
      </w:r>
      <w:proofErr w:type="gramEnd"/>
      <w:r w:rsidRPr="00385985">
        <w:rPr>
          <w:rFonts w:eastAsia="Cambria"/>
          <w:sz w:val="16"/>
        </w:rPr>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385985">
        <w:rPr>
          <w:rFonts w:eastAsia="Cambria"/>
          <w:sz w:val="16"/>
        </w:rPr>
        <w:t>Term ,</w:t>
      </w:r>
      <w:proofErr w:type="gramEnd"/>
      <w:r w:rsidRPr="00385985">
        <w:rPr>
          <w:rFonts w:eastAsia="Cambria"/>
          <w:sz w:val="16"/>
        </w:rPr>
        <w:t>" WSJ, 5-7-2021, https://www.wsj.com/articles/u-s-support-for-patent-waiver-unlikely-to-cost-covid-19-vaccine-makers-in-short-term-11620414260)//marlborough-wr/</w:t>
      </w:r>
    </w:p>
    <w:p w14:paraId="7F0A5978" w14:textId="77777777" w:rsidR="00C71C6F" w:rsidRPr="00385985" w:rsidRDefault="00C71C6F" w:rsidP="00C71C6F">
      <w:pPr>
        <w:ind w:left="720"/>
        <w:rPr>
          <w:rFonts w:eastAsia="Cambria"/>
          <w:sz w:val="12"/>
        </w:rPr>
      </w:pPr>
      <w:r w:rsidRPr="00385985">
        <w:rPr>
          <w:rFonts w:eastAsia="Cambria"/>
          <w:sz w:val="12"/>
        </w:rPr>
        <w:t xml:space="preserve">The Biden administration’s unexpected support for </w:t>
      </w:r>
      <w:hyperlink r:id="rId9" w:tgtFrame="_blank" w:history="1">
        <w:r w:rsidRPr="00385985">
          <w:rPr>
            <w:rFonts w:eastAsia="Cambria"/>
            <w:u w:val="single"/>
          </w:rPr>
          <w:t>temporarily waiving Covid-19 vaccine patents</w:t>
        </w:r>
      </w:hyperlink>
      <w:r w:rsidRPr="00385985">
        <w:rPr>
          <w:rFonts w:eastAsia="Cambria"/>
          <w:sz w:val="12"/>
        </w:rPr>
        <w:t xml:space="preserve"> won’t</w:t>
      </w:r>
      <w:r w:rsidRPr="00385985">
        <w:rPr>
          <w:rFonts w:eastAsia="Cambria"/>
          <w:u w:val="single"/>
        </w:rPr>
        <w:t xml:space="preserve"> </w:t>
      </w:r>
      <w:r w:rsidRPr="00385985">
        <w:rPr>
          <w:rFonts w:eastAsia="Cambria"/>
          <w:sz w:val="12"/>
        </w:rPr>
        <w:t xml:space="preserve">have an immediate financial impact on the companies making the shots, industry officials and analysts said. Yet the decision </w:t>
      </w:r>
      <w:r w:rsidRPr="00385985">
        <w:rPr>
          <w:rFonts w:eastAsia="Cambria"/>
          <w:u w:val="single"/>
        </w:rPr>
        <w:t>could mark a shift in Washington’s longstanding support of the industry’s valuable intellectual property</w:t>
      </w:r>
      <w:r w:rsidRPr="00385985">
        <w:rPr>
          <w:rFonts w:eastAsia="Cambria"/>
          <w:sz w:val="12"/>
        </w:rPr>
        <w:t xml:space="preserve">, patent-law experts said. </w:t>
      </w:r>
      <w:r w:rsidRPr="00385985">
        <w:rPr>
          <w:rFonts w:eastAsia="Cambria"/>
          <w:highlight w:val="yellow"/>
          <w:u w:val="single"/>
        </w:rPr>
        <w:t>A waiver</w:t>
      </w:r>
      <w:r w:rsidRPr="00385985">
        <w:rPr>
          <w:rFonts w:eastAsia="Cambria"/>
          <w:sz w:val="12"/>
        </w:rPr>
        <w:t xml:space="preserve">, if it does go into effect, </w:t>
      </w:r>
      <w:r w:rsidRPr="00385985">
        <w:rPr>
          <w:rFonts w:eastAsia="Cambria"/>
          <w:b/>
          <w:iCs/>
          <w:highlight w:val="yellow"/>
          <w:u w:val="single"/>
        </w:rPr>
        <w:t>may pose long-term risks to the vaccine makers</w:t>
      </w:r>
      <w:r w:rsidRPr="00385985">
        <w:rPr>
          <w:rFonts w:eastAsia="Cambria"/>
          <w:sz w:val="12"/>
        </w:rPr>
        <w:t xml:space="preserve">, analysts said. </w:t>
      </w:r>
      <w:hyperlink r:id="rId10" w:history="1">
        <w:proofErr w:type="spellStart"/>
        <w:r w:rsidRPr="00385985">
          <w:rPr>
            <w:rFonts w:eastAsia="MS Gothic"/>
            <w:sz w:val="12"/>
          </w:rPr>
          <w:t>Moderna</w:t>
        </w:r>
        <w:proofErr w:type="spellEnd"/>
      </w:hyperlink>
      <w:r w:rsidRPr="00385985">
        <w:rPr>
          <w:rFonts w:eastAsia="Cambria"/>
          <w:sz w:val="12"/>
        </w:rPr>
        <w:t xml:space="preserve"> Inc., </w:t>
      </w:r>
      <w:hyperlink r:id="rId11" w:history="1">
        <w:r w:rsidRPr="00385985">
          <w:rPr>
            <w:rFonts w:eastAsia="MS Gothic"/>
            <w:sz w:val="12"/>
          </w:rPr>
          <w:t xml:space="preserve">MRNA -4.12% </w:t>
        </w:r>
      </w:hyperlink>
      <w:hyperlink r:id="rId12" w:history="1">
        <w:r w:rsidRPr="00385985">
          <w:rPr>
            <w:rFonts w:eastAsia="MS Gothic"/>
            <w:sz w:val="12"/>
          </w:rPr>
          <w:t>Pfizer</w:t>
        </w:r>
      </w:hyperlink>
      <w:r w:rsidRPr="00385985">
        <w:rPr>
          <w:rFonts w:eastAsia="Cambria"/>
          <w:sz w:val="12"/>
        </w:rPr>
        <w:t xml:space="preserve"> Inc. </w:t>
      </w:r>
      <w:hyperlink r:id="rId13" w:history="1">
        <w:r w:rsidRPr="00385985">
          <w:rPr>
            <w:rFonts w:eastAsia="MS Gothic"/>
            <w:sz w:val="12"/>
          </w:rPr>
          <w:t xml:space="preserve">PFE -3.10% </w:t>
        </w:r>
      </w:hyperlink>
      <w:r w:rsidRPr="00385985">
        <w:rPr>
          <w:rFonts w:eastAsia="Cambria"/>
          <w:sz w:val="12"/>
        </w:rPr>
        <w:t xml:space="preserve">and other </w:t>
      </w:r>
      <w:r w:rsidRPr="00385985">
        <w:rPr>
          <w:rFonts w:eastAsia="Cambria"/>
          <w:u w:val="single"/>
        </w:rPr>
        <w:t>vaccine makers weren’t counting on sales from the developing countries that would gain access to the vaccine technology</w:t>
      </w:r>
      <w:r w:rsidRPr="00385985">
        <w:rPr>
          <w:rFonts w:eastAsia="Cambria"/>
          <w:sz w:val="12"/>
        </w:rPr>
        <w:t xml:space="preserve">, analysts said. If patents and other crucial product information behind the technology is made available, it would take at least several months before shots were produced, industry officials said. Yet </w:t>
      </w:r>
      <w:r w:rsidRPr="00385985">
        <w:rPr>
          <w:rFonts w:eastAsia="Cambria"/>
          <w:u w:val="single"/>
        </w:rPr>
        <w:t>long-term Covid-19 sales could take a hit if other companies and countries gained access to the technologies and figured out how to use it.</w:t>
      </w:r>
      <w:r w:rsidRPr="00385985">
        <w:rPr>
          <w:rFonts w:eastAsia="Cambria"/>
          <w:sz w:val="12"/>
        </w:rPr>
        <w:t xml:space="preserve"> </w:t>
      </w:r>
      <w:r w:rsidRPr="00385985">
        <w:rPr>
          <w:rFonts w:eastAsia="Cambria"/>
          <w:u w:val="single"/>
        </w:rPr>
        <w:t xml:space="preserve">Western </w:t>
      </w:r>
      <w:proofErr w:type="spellStart"/>
      <w:r w:rsidRPr="00385985">
        <w:rPr>
          <w:rFonts w:eastAsia="Cambria"/>
          <w:u w:val="single"/>
        </w:rPr>
        <w:t>drugmakers</w:t>
      </w:r>
      <w:proofErr w:type="spellEnd"/>
      <w:r w:rsidRPr="00385985">
        <w:rPr>
          <w:rFonts w:eastAsia="Cambria"/>
          <w:u w:val="single"/>
        </w:rPr>
        <w:t xml:space="preserve"> could also </w:t>
      </w:r>
      <w:r w:rsidRPr="00385985">
        <w:rPr>
          <w:rFonts w:eastAsia="Cambria"/>
          <w:b/>
          <w:iCs/>
          <w:u w:val="single"/>
        </w:rPr>
        <w:t>confront competition sooner for other medicines</w:t>
      </w:r>
      <w:r w:rsidRPr="00385985">
        <w:rPr>
          <w:rFonts w:eastAsia="Cambria"/>
          <w:u w:val="single"/>
        </w:rPr>
        <w:t xml:space="preserve"> they are hoping to make using the technologies.</w:t>
      </w:r>
      <w:r w:rsidRPr="00385985">
        <w:rPr>
          <w:rFonts w:eastAsia="Cambria"/>
          <w:sz w:val="12"/>
        </w:rPr>
        <w:t xml:space="preserve"> </w:t>
      </w:r>
      <w:r w:rsidRPr="00385985">
        <w:rPr>
          <w:rFonts w:eastAsia="Cambria"/>
          <w:highlight w:val="yellow"/>
          <w:u w:val="single"/>
        </w:rPr>
        <w:t>A</w:t>
      </w:r>
      <w:r w:rsidRPr="00385985">
        <w:rPr>
          <w:rFonts w:eastAsia="Cambria"/>
          <w:u w:val="single"/>
        </w:rPr>
        <w:t xml:space="preserve"> W</w:t>
      </w:r>
      <w:r w:rsidRPr="00385985">
        <w:rPr>
          <w:rFonts w:eastAsia="Cambria"/>
          <w:sz w:val="12"/>
        </w:rPr>
        <w:t xml:space="preserve">orld </w:t>
      </w:r>
      <w:r w:rsidRPr="00385985">
        <w:rPr>
          <w:rFonts w:eastAsia="Cambria"/>
          <w:u w:val="single"/>
        </w:rPr>
        <w:t>T</w:t>
      </w:r>
      <w:r w:rsidRPr="00385985">
        <w:rPr>
          <w:rFonts w:eastAsia="Cambria"/>
          <w:sz w:val="12"/>
        </w:rPr>
        <w:t xml:space="preserve">rade </w:t>
      </w:r>
      <w:r w:rsidRPr="00385985">
        <w:rPr>
          <w:rFonts w:eastAsia="Cambria"/>
          <w:u w:val="single"/>
        </w:rPr>
        <w:t>O</w:t>
      </w:r>
      <w:r w:rsidRPr="00385985">
        <w:rPr>
          <w:rFonts w:eastAsia="Cambria"/>
          <w:sz w:val="12"/>
        </w:rPr>
        <w:t xml:space="preserve">rganization </w:t>
      </w:r>
      <w:r w:rsidRPr="00385985">
        <w:rPr>
          <w:rFonts w:eastAsia="Cambria"/>
          <w:highlight w:val="yellow"/>
          <w:u w:val="single"/>
        </w:rPr>
        <w:t>waiver</w:t>
      </w:r>
      <w:r w:rsidRPr="00385985">
        <w:rPr>
          <w:rFonts w:eastAsia="Cambria"/>
          <w:u w:val="single"/>
        </w:rPr>
        <w:t xml:space="preserve"> could also</w:t>
      </w:r>
      <w:r w:rsidRPr="00385985">
        <w:rPr>
          <w:rFonts w:eastAsia="Cambria"/>
          <w:b/>
          <w:iCs/>
          <w:u w:val="single"/>
        </w:rPr>
        <w:t xml:space="preserve"> set a precedent for waiving patents for other medicines</w:t>
      </w:r>
      <w:r w:rsidRPr="00385985">
        <w:rPr>
          <w:rFonts w:eastAsia="Cambria"/>
          <w:sz w:val="12"/>
        </w:rPr>
        <w:t>, a long-sought goal of some developing countries, patient groups and others to try to reduce the costs of prescription drugs. “</w:t>
      </w:r>
      <w:r w:rsidRPr="00385985">
        <w:rPr>
          <w:rFonts w:eastAsia="Cambria"/>
          <w:b/>
          <w:iCs/>
          <w:u w:val="single"/>
        </w:rPr>
        <w:t xml:space="preserve">It </w:t>
      </w:r>
      <w:r w:rsidRPr="00385985">
        <w:rPr>
          <w:rFonts w:eastAsia="Cambria"/>
          <w:b/>
          <w:iCs/>
          <w:highlight w:val="yellow"/>
          <w:u w:val="single"/>
        </w:rPr>
        <w:t>sets a tremendous precedent of waiving IP rights that’s likely going to come up in future pandemics or in other serious diseases</w:t>
      </w:r>
      <w:r w:rsidRPr="00385985">
        <w:rPr>
          <w:rFonts w:eastAsia="Cambria"/>
          <w:sz w:val="12"/>
        </w:rPr>
        <w:t xml:space="preserve">,” said David Silverstein, a patent lawyer at </w:t>
      </w:r>
      <w:proofErr w:type="spellStart"/>
      <w:r w:rsidRPr="00385985">
        <w:rPr>
          <w:rFonts w:eastAsia="Cambria"/>
          <w:sz w:val="12"/>
        </w:rPr>
        <w:t>Axinn</w:t>
      </w:r>
      <w:proofErr w:type="spellEnd"/>
      <w:r w:rsidRPr="00385985">
        <w:rPr>
          <w:rFonts w:eastAsia="Cambria"/>
          <w:sz w:val="12"/>
        </w:rPr>
        <w:t xml:space="preserve">, </w:t>
      </w:r>
      <w:proofErr w:type="spellStart"/>
      <w:r w:rsidRPr="00385985">
        <w:rPr>
          <w:rFonts w:eastAsia="Cambria"/>
          <w:sz w:val="12"/>
        </w:rPr>
        <w:t>Veltrop</w:t>
      </w:r>
      <w:proofErr w:type="spellEnd"/>
      <w:r w:rsidRPr="00385985">
        <w:rPr>
          <w:rFonts w:eastAsia="Cambria"/>
          <w:sz w:val="12"/>
        </w:rPr>
        <w:t xml:space="preserve"> &amp; </w:t>
      </w:r>
      <w:proofErr w:type="spellStart"/>
      <w:r w:rsidRPr="00385985">
        <w:rPr>
          <w:rFonts w:eastAsia="Cambria"/>
          <w:sz w:val="12"/>
        </w:rPr>
        <w:t>Harkrider</w:t>
      </w:r>
      <w:proofErr w:type="spellEnd"/>
      <w:r w:rsidRPr="00385985">
        <w:rPr>
          <w:rFonts w:eastAsia="Cambria"/>
          <w:sz w:val="12"/>
        </w:rPr>
        <w:t xml:space="preserve"> LLP who advises </w:t>
      </w:r>
      <w:proofErr w:type="spellStart"/>
      <w:r w:rsidRPr="00385985">
        <w:rPr>
          <w:rFonts w:eastAsia="Cambria"/>
          <w:sz w:val="12"/>
        </w:rPr>
        <w:t>drugmakers</w:t>
      </w:r>
      <w:proofErr w:type="spellEnd"/>
      <w:r w:rsidRPr="00385985">
        <w:rPr>
          <w:rFonts w:eastAsia="Cambria"/>
          <w:sz w:val="12"/>
        </w:rPr>
        <w:t>. “Other than that, this is largely symbolic.”</w:t>
      </w:r>
    </w:p>
    <w:p w14:paraId="1BC28A26" w14:textId="77777777" w:rsidR="008B10C4" w:rsidRPr="001631A3" w:rsidRDefault="008B10C4" w:rsidP="008B10C4">
      <w:pPr>
        <w:pStyle w:val="Heading2"/>
        <w:rPr>
          <w:rFonts w:asciiTheme="majorHAnsi" w:hAnsiTheme="majorHAnsi" w:cstheme="majorHAnsi"/>
        </w:rPr>
      </w:pPr>
      <w:r w:rsidRPr="001631A3">
        <w:rPr>
          <w:rFonts w:asciiTheme="majorHAnsi" w:hAnsiTheme="majorHAnsi" w:cstheme="majorHAnsi"/>
        </w:rPr>
        <w:lastRenderedPageBreak/>
        <w:t>Indigenous Medicines PIC</w:t>
      </w:r>
    </w:p>
    <w:p w14:paraId="113A9F30" w14:textId="77777777" w:rsidR="008B10C4" w:rsidRPr="001631A3" w:rsidRDefault="008B10C4" w:rsidP="008B10C4">
      <w:pPr>
        <w:pStyle w:val="Heading4"/>
        <w:rPr>
          <w:rFonts w:asciiTheme="majorHAnsi" w:hAnsiTheme="majorHAnsi" w:cstheme="majorHAnsi"/>
        </w:rPr>
      </w:pPr>
      <w:r w:rsidRPr="001631A3">
        <w:rPr>
          <w:rFonts w:asciiTheme="majorHAnsi" w:hAnsiTheme="majorHAnsi" w:cstheme="majorHAnsi"/>
        </w:rPr>
        <w:t xml:space="preserve">Indigenous people need strong intellectual property rights to traditional medicines – their unique medicinal knowledge is open to appropriation and theft from larger Western pharmaceutical companies without it – </w:t>
      </w:r>
      <w:proofErr w:type="spellStart"/>
      <w:r w:rsidRPr="001631A3">
        <w:rPr>
          <w:rFonts w:asciiTheme="majorHAnsi" w:hAnsiTheme="majorHAnsi" w:cstheme="majorHAnsi"/>
        </w:rPr>
        <w:t>Sinela</w:t>
      </w:r>
      <w:proofErr w:type="spellEnd"/>
      <w:r w:rsidRPr="001631A3">
        <w:rPr>
          <w:rFonts w:asciiTheme="majorHAnsi" w:hAnsiTheme="majorHAnsi" w:cstheme="majorHAnsi"/>
        </w:rPr>
        <w:t xml:space="preserve"> and </w:t>
      </w:r>
      <w:proofErr w:type="spellStart"/>
      <w:r w:rsidRPr="001631A3">
        <w:rPr>
          <w:rFonts w:asciiTheme="majorHAnsi" w:hAnsiTheme="majorHAnsi" w:cstheme="majorHAnsi"/>
        </w:rPr>
        <w:t>Ramcharan</w:t>
      </w:r>
      <w:proofErr w:type="spellEnd"/>
      <w:r w:rsidRPr="001631A3">
        <w:rPr>
          <w:rFonts w:asciiTheme="majorHAnsi" w:hAnsiTheme="majorHAnsi" w:cstheme="majorHAnsi"/>
        </w:rPr>
        <w:t xml:space="preserve"> ‘05</w:t>
      </w:r>
    </w:p>
    <w:p w14:paraId="10F99D94" w14:textId="77777777" w:rsidR="008B10C4" w:rsidRPr="001631A3" w:rsidRDefault="008B10C4" w:rsidP="008B10C4">
      <w:pPr>
        <w:rPr>
          <w:rFonts w:asciiTheme="majorHAnsi" w:hAnsiTheme="majorHAnsi" w:cstheme="majorHAnsi"/>
        </w:rPr>
      </w:pPr>
      <w:r w:rsidRPr="001631A3">
        <w:rPr>
          <w:rFonts w:asciiTheme="majorHAnsi" w:hAnsiTheme="majorHAnsi" w:cstheme="majorHAnsi"/>
        </w:rPr>
        <w:t>SINJELA, MPAZI, and ROBIN RAMCHARAN. “Protecting Traditional Knowledge and Traditional Medicines of Indigenous Peoples through Intellectual Property Rights: Issues, Challenges and Strategies.” International Journal on Minority and Group Rights, vol. 12, no. 1, 2005, pp. 1–24. LK</w:t>
      </w:r>
    </w:p>
    <w:p w14:paraId="531EDF87" w14:textId="1FBCEF98" w:rsidR="008B10C4" w:rsidRPr="001631A3" w:rsidRDefault="008B10C4" w:rsidP="008B10C4">
      <w:pPr>
        <w:rPr>
          <w:rFonts w:asciiTheme="majorHAnsi" w:hAnsiTheme="majorHAnsi" w:cstheme="majorHAnsi"/>
          <w:sz w:val="12"/>
        </w:rPr>
      </w:pPr>
      <w:r w:rsidRPr="001631A3">
        <w:rPr>
          <w:rFonts w:asciiTheme="majorHAnsi" w:hAnsiTheme="majorHAnsi" w:cstheme="majorHAnsi"/>
          <w:sz w:val="12"/>
        </w:rPr>
        <w:t xml:space="preserve">At one stage a desire began to emerge in indigenous circles for a forum in the United Nations that dealt not only with human rights issues but with the broad range of environmental, </w:t>
      </w:r>
      <w:proofErr w:type="gramStart"/>
      <w:r w:rsidRPr="001631A3">
        <w:rPr>
          <w:rFonts w:asciiTheme="majorHAnsi" w:hAnsiTheme="majorHAnsi" w:cstheme="majorHAnsi"/>
          <w:sz w:val="12"/>
        </w:rPr>
        <w:t>developmental</w:t>
      </w:r>
      <w:proofErr w:type="gramEnd"/>
      <w:r w:rsidRPr="001631A3">
        <w:rPr>
          <w:rFonts w:asciiTheme="majorHAnsi" w:hAnsiTheme="majorHAnsi" w:cstheme="majorHAnsi"/>
          <w:sz w:val="12"/>
        </w:rPr>
        <w:t xml:space="preserve"> and cultural issues affecting indigenous populations. This led to calls for the establishment, as a subsidiary body of the ECOSOC, of a permanent forum on indigenous issues. This forum was finally established in 2000 and met for the first time at UN headquarters in New York in the summer of 2002.9 The Permanent Forum has thus far held three sessions. As of the time of writing there is a debate going on whether the </w:t>
      </w:r>
      <w:proofErr w:type="spellStart"/>
      <w:r w:rsidRPr="001631A3">
        <w:rPr>
          <w:rFonts w:asciiTheme="majorHAnsi" w:hAnsiTheme="majorHAnsi" w:cstheme="majorHAnsi"/>
          <w:sz w:val="12"/>
        </w:rPr>
        <w:t>buo</w:t>
      </w:r>
      <w:proofErr w:type="spellEnd"/>
      <w:r w:rsidRPr="001631A3">
        <w:rPr>
          <w:rFonts w:asciiTheme="majorHAnsi" w:hAnsiTheme="majorHAnsi" w:cstheme="majorHAnsi"/>
          <w:sz w:val="12"/>
        </w:rPr>
        <w:t xml:space="preserve"> Commission's Working Group on Indigenous Populations should be continued in the light of the establishment of the Permanent Forum. Some governments have apparently favored the discontinuance of the Working Group while indigenous peoples favor its continuation. At the Summer Session of the ECOSOC in 2004 the Secretary General of the United Nations submitted a report summarizing the views of States and indigenous organizations on this issue, and, as of the time of writing, the issue </w:t>
      </w:r>
      <w:proofErr w:type="gramStart"/>
      <w:r w:rsidRPr="001631A3">
        <w:rPr>
          <w:rFonts w:asciiTheme="majorHAnsi" w:hAnsiTheme="majorHAnsi" w:cstheme="majorHAnsi"/>
          <w:sz w:val="12"/>
        </w:rPr>
        <w:t>still remains</w:t>
      </w:r>
      <w:proofErr w:type="gramEnd"/>
      <w:r w:rsidRPr="001631A3">
        <w:rPr>
          <w:rFonts w:asciiTheme="majorHAnsi" w:hAnsiTheme="majorHAnsi" w:cstheme="majorHAnsi"/>
          <w:sz w:val="12"/>
        </w:rPr>
        <w:t xml:space="preserve"> open. The study by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the Working Group on Indigenous issues, the working group on a draft declaration and the Permanent Forum have thus been the main building blocks within the United Nations in the past four decades to advance the human rights of indigenous peoples. In the course of their work, they have, inter alia, highlighted the need for the protection of the intellectual property rights of indigenous peoples. Following on from the work of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cultural heritage and intellectual property have been issues of interest to the Working Group. In 1992, the Working Group and the World Intellectual Property Organization (WIPO) held a Technical Conference on Indigenous peoples at which participants recommended that the United Nations develop more effective measures to protect the intellectual and cultural property rights of indigenous peoples.10 A 1993 report by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Chairperson of the Working Group, on the protection of cultural and intellectual property, noted that </w:t>
      </w:r>
      <w:r w:rsidRPr="001631A3">
        <w:rPr>
          <w:rStyle w:val="Emphasis"/>
          <w:rFonts w:asciiTheme="majorHAnsi" w:hAnsiTheme="majorHAnsi" w:cstheme="majorHAnsi"/>
          <w:highlight w:val="yellow"/>
        </w:rPr>
        <w:t>the term "'indigenous' embraces</w:t>
      </w:r>
      <w:r w:rsidRPr="001631A3">
        <w:rPr>
          <w:rStyle w:val="Emphasis"/>
          <w:rFonts w:asciiTheme="majorHAnsi" w:hAnsiTheme="majorHAnsi" w:cstheme="majorHAnsi"/>
        </w:rPr>
        <w:t xml:space="preserve"> the notion of </w:t>
      </w:r>
      <w:r w:rsidRPr="001631A3">
        <w:rPr>
          <w:rStyle w:val="Emphasis"/>
          <w:rFonts w:asciiTheme="majorHAnsi" w:hAnsiTheme="majorHAnsi" w:cstheme="majorHAnsi"/>
          <w:highlight w:val="yellow"/>
        </w:rPr>
        <w:t xml:space="preserve">a distinct </w:t>
      </w:r>
      <w:r w:rsidRPr="001631A3">
        <w:rPr>
          <w:rStyle w:val="Emphasis"/>
          <w:rFonts w:asciiTheme="majorHAnsi" w:hAnsiTheme="majorHAnsi" w:cstheme="majorHAnsi"/>
        </w:rPr>
        <w:t xml:space="preserve">and separate </w:t>
      </w:r>
      <w:r w:rsidRPr="001631A3">
        <w:rPr>
          <w:rStyle w:val="Emphasis"/>
          <w:rFonts w:asciiTheme="majorHAnsi" w:hAnsiTheme="majorHAnsi" w:cstheme="majorHAnsi"/>
          <w:highlight w:val="yellow"/>
        </w:rPr>
        <w:t>culture</w:t>
      </w:r>
      <w:r w:rsidRPr="001631A3">
        <w:rPr>
          <w:rFonts w:asciiTheme="majorHAnsi" w:hAnsiTheme="majorHAnsi" w:cstheme="majorHAnsi"/>
          <w:sz w:val="12"/>
        </w:rPr>
        <w:t xml:space="preserve"> and way of life, </w:t>
      </w:r>
      <w:r w:rsidRPr="001631A3">
        <w:rPr>
          <w:rStyle w:val="Emphasis"/>
          <w:rFonts w:asciiTheme="majorHAnsi" w:hAnsiTheme="majorHAnsi" w:cstheme="majorHAnsi"/>
          <w:highlight w:val="yellow"/>
        </w:rPr>
        <w:t>based on long-held traditions and knowledge</w:t>
      </w:r>
      <w:r w:rsidRPr="001631A3">
        <w:rPr>
          <w:rFonts w:asciiTheme="majorHAnsi" w:hAnsiTheme="majorHAnsi" w:cstheme="majorHAnsi"/>
          <w:sz w:val="12"/>
        </w:rPr>
        <w:t xml:space="preserve"> which are </w:t>
      </w:r>
      <w:r w:rsidRPr="001631A3">
        <w:rPr>
          <w:rStyle w:val="Emphasis"/>
          <w:rFonts w:asciiTheme="majorHAnsi" w:hAnsiTheme="majorHAnsi" w:cstheme="majorHAnsi"/>
          <w:highlight w:val="yellow"/>
        </w:rPr>
        <w:t>connected</w:t>
      </w:r>
      <w:r w:rsidRPr="001631A3">
        <w:rPr>
          <w:rFonts w:asciiTheme="majorHAnsi" w:hAnsiTheme="majorHAnsi" w:cstheme="majorHAnsi"/>
          <w:sz w:val="12"/>
        </w:rPr>
        <w:t xml:space="preserve">, fundamentally, </w:t>
      </w:r>
      <w:r w:rsidRPr="001631A3">
        <w:rPr>
          <w:rStyle w:val="Emphasis"/>
          <w:rFonts w:asciiTheme="majorHAnsi" w:hAnsiTheme="majorHAnsi" w:cstheme="majorHAnsi"/>
          <w:highlight w:val="yellow"/>
        </w:rPr>
        <w:t>to</w:t>
      </w:r>
      <w:r w:rsidRPr="001631A3">
        <w:rPr>
          <w:rStyle w:val="Emphasis"/>
          <w:rFonts w:asciiTheme="majorHAnsi" w:hAnsiTheme="majorHAnsi" w:cstheme="majorHAnsi"/>
        </w:rPr>
        <w:t xml:space="preserve"> a specific </w:t>
      </w:r>
      <w:r w:rsidRPr="001631A3">
        <w:rPr>
          <w:rStyle w:val="Emphasis"/>
          <w:rFonts w:asciiTheme="majorHAnsi" w:hAnsiTheme="majorHAnsi" w:cstheme="majorHAnsi"/>
          <w:highlight w:val="yellow"/>
        </w:rPr>
        <w:t>territory</w:t>
      </w:r>
      <w:r w:rsidRPr="001631A3">
        <w:rPr>
          <w:rFonts w:asciiTheme="majorHAnsi" w:hAnsiTheme="majorHAnsi" w:cstheme="majorHAnsi"/>
          <w:sz w:val="12"/>
        </w:rPr>
        <w:t xml:space="preserve">. </w:t>
      </w:r>
      <w:r w:rsidRPr="001631A3">
        <w:rPr>
          <w:rStyle w:val="Emphasis"/>
          <w:rFonts w:asciiTheme="majorHAnsi" w:hAnsiTheme="majorHAnsi" w:cstheme="majorHAnsi"/>
          <w:highlight w:val="yellow"/>
        </w:rPr>
        <w:t>Indigenous peoples cannot survive</w:t>
      </w:r>
      <w:r w:rsidRPr="001631A3">
        <w:rPr>
          <w:rStyle w:val="Emphasis"/>
          <w:rFonts w:asciiTheme="majorHAnsi" w:hAnsiTheme="majorHAnsi" w:cstheme="majorHAnsi"/>
        </w:rPr>
        <w:t>, or exercise their fundamental human rights as distinct</w:t>
      </w:r>
      <w:r w:rsidRPr="001631A3">
        <w:rPr>
          <w:rFonts w:asciiTheme="majorHAnsi" w:hAnsiTheme="majorHAnsi" w:cstheme="majorHAnsi"/>
          <w:sz w:val="12"/>
        </w:rPr>
        <w:t xml:space="preserve"> nations, </w:t>
      </w:r>
      <w:proofErr w:type="gramStart"/>
      <w:r w:rsidRPr="001631A3">
        <w:rPr>
          <w:rStyle w:val="Emphasis"/>
          <w:rFonts w:asciiTheme="majorHAnsi" w:hAnsiTheme="majorHAnsi" w:cstheme="majorHAnsi"/>
        </w:rPr>
        <w:t>societies</w:t>
      </w:r>
      <w:proofErr w:type="gramEnd"/>
      <w:r w:rsidRPr="001631A3">
        <w:rPr>
          <w:rFonts w:asciiTheme="majorHAnsi" w:hAnsiTheme="majorHAnsi" w:cstheme="majorHAnsi"/>
          <w:sz w:val="12"/>
        </w:rPr>
        <w:t xml:space="preserve"> and peoples, </w:t>
      </w:r>
      <w:r w:rsidRPr="001631A3">
        <w:rPr>
          <w:rStyle w:val="Emphasis"/>
          <w:rFonts w:asciiTheme="majorHAnsi" w:hAnsiTheme="majorHAnsi" w:cstheme="majorHAnsi"/>
          <w:highlight w:val="yellow"/>
        </w:rPr>
        <w:t>without the ability to conserve, revive, develop and teach the wisdom they have inherited</w:t>
      </w:r>
      <w:r w:rsidRPr="001631A3">
        <w:rPr>
          <w:rStyle w:val="Emphasis"/>
          <w:rFonts w:asciiTheme="majorHAnsi" w:hAnsiTheme="majorHAnsi" w:cstheme="majorHAnsi"/>
        </w:rPr>
        <w:t xml:space="preserve"> from their ancestors</w:t>
      </w:r>
      <w:r w:rsidRPr="001631A3">
        <w:rPr>
          <w:rFonts w:asciiTheme="majorHAnsi" w:hAnsiTheme="majorHAnsi" w:cstheme="majorHAnsi"/>
          <w:sz w:val="12"/>
        </w:rPr>
        <w:t xml:space="preserve">."" The Chairperson was "compelled to the conclusion" that </w:t>
      </w:r>
      <w:r w:rsidRPr="001631A3">
        <w:rPr>
          <w:rStyle w:val="Emphasis"/>
          <w:rFonts w:asciiTheme="majorHAnsi" w:hAnsiTheme="majorHAnsi" w:cstheme="majorHAnsi"/>
          <w:highlight w:val="yellow"/>
        </w:rPr>
        <w:t>the distinction between cultural and intellectual property</w:t>
      </w:r>
      <w:r w:rsidRPr="001631A3">
        <w:rPr>
          <w:rStyle w:val="Emphasis"/>
          <w:rFonts w:asciiTheme="majorHAnsi" w:hAnsiTheme="majorHAnsi" w:cstheme="majorHAnsi"/>
        </w:rPr>
        <w:t xml:space="preserve">, from the indigenous viewpoint, </w:t>
      </w:r>
      <w:r w:rsidRPr="001631A3">
        <w:rPr>
          <w:rStyle w:val="Emphasis"/>
          <w:rFonts w:asciiTheme="majorHAnsi" w:hAnsiTheme="majorHAnsi" w:cstheme="majorHAnsi"/>
          <w:highlight w:val="yellow"/>
        </w:rPr>
        <w:t>was</w:t>
      </w:r>
      <w:r w:rsidRPr="001631A3">
        <w:rPr>
          <w:rFonts w:asciiTheme="majorHAnsi" w:hAnsiTheme="majorHAnsi" w:cstheme="majorHAnsi"/>
          <w:sz w:val="12"/>
        </w:rPr>
        <w:t xml:space="preserve"> an </w:t>
      </w:r>
      <w:r w:rsidRPr="001631A3">
        <w:rPr>
          <w:rStyle w:val="Emphasis"/>
          <w:rFonts w:asciiTheme="majorHAnsi" w:hAnsiTheme="majorHAnsi" w:cstheme="majorHAnsi"/>
          <w:highlight w:val="yellow"/>
        </w:rPr>
        <w:t>artificial</w:t>
      </w:r>
      <w:r w:rsidRPr="001631A3">
        <w:rPr>
          <w:rFonts w:asciiTheme="majorHAnsi" w:hAnsiTheme="majorHAnsi" w:cstheme="majorHAnsi"/>
          <w:sz w:val="12"/>
        </w:rPr>
        <w:t xml:space="preserve"> one. Indeed, "Industrialized societies tend to distinguish between art and science, or between creative inspiration and logical analysis. </w:t>
      </w:r>
      <w:r w:rsidRPr="001631A3">
        <w:rPr>
          <w:rStyle w:val="Emphasis"/>
          <w:rFonts w:asciiTheme="majorHAnsi" w:hAnsiTheme="majorHAnsi" w:cstheme="majorHAnsi"/>
          <w:highlight w:val="yellow"/>
        </w:rPr>
        <w:t>Indigenous peoples regard all products of the human</w:t>
      </w:r>
      <w:r w:rsidRPr="001631A3">
        <w:rPr>
          <w:rStyle w:val="Emphasis"/>
          <w:rFonts w:asciiTheme="majorHAnsi" w:hAnsiTheme="majorHAnsi" w:cstheme="majorHAnsi"/>
        </w:rPr>
        <w:t xml:space="preserve"> mind and heart as</w:t>
      </w:r>
      <w:r w:rsidRPr="001631A3">
        <w:rPr>
          <w:rFonts w:asciiTheme="majorHAnsi" w:hAnsiTheme="majorHAnsi" w:cstheme="majorHAnsi"/>
          <w:sz w:val="12"/>
        </w:rPr>
        <w:t xml:space="preserve"> interrelated, and as </w:t>
      </w:r>
      <w:r w:rsidRPr="001631A3">
        <w:rPr>
          <w:rStyle w:val="Emphasis"/>
          <w:rFonts w:asciiTheme="majorHAnsi" w:hAnsiTheme="majorHAnsi" w:cstheme="majorHAnsi"/>
          <w:highlight w:val="yellow"/>
        </w:rPr>
        <w:t>flowing from</w:t>
      </w:r>
      <w:r w:rsidRPr="001631A3">
        <w:rPr>
          <w:rFonts w:asciiTheme="majorHAnsi" w:hAnsiTheme="majorHAnsi" w:cstheme="majorHAnsi"/>
          <w:sz w:val="12"/>
        </w:rPr>
        <w:t xml:space="preserve"> the same source: </w:t>
      </w:r>
      <w:r w:rsidRPr="001631A3">
        <w:rPr>
          <w:rStyle w:val="Emphasis"/>
          <w:rFonts w:asciiTheme="majorHAnsi" w:hAnsiTheme="majorHAnsi" w:cstheme="majorHAnsi"/>
          <w:highlight w:val="yellow"/>
        </w:rPr>
        <w:t>the relationship between the people</w:t>
      </w:r>
      <w:r w:rsidRPr="001631A3">
        <w:rPr>
          <w:rStyle w:val="Emphasis"/>
          <w:rFonts w:asciiTheme="majorHAnsi" w:hAnsiTheme="majorHAnsi" w:cstheme="majorHAnsi"/>
        </w:rPr>
        <w:t xml:space="preserve"> and their </w:t>
      </w:r>
      <w:r w:rsidRPr="001631A3">
        <w:rPr>
          <w:rStyle w:val="Emphasis"/>
          <w:rFonts w:asciiTheme="majorHAnsi" w:hAnsiTheme="majorHAnsi" w:cstheme="majorHAnsi"/>
          <w:highlight w:val="yellow"/>
        </w:rPr>
        <w:t>land</w:t>
      </w:r>
      <w:r w:rsidRPr="001631A3">
        <w:rPr>
          <w:rFonts w:asciiTheme="majorHAnsi" w:hAnsiTheme="majorHAnsi" w:cstheme="majorHAnsi"/>
          <w:sz w:val="12"/>
        </w:rPr>
        <w:t xml:space="preserve">, their kinship with </w:t>
      </w:r>
      <w:r w:rsidRPr="001631A3">
        <w:rPr>
          <w:rStyle w:val="Emphasis"/>
          <w:rFonts w:asciiTheme="majorHAnsi" w:hAnsiTheme="majorHAnsi" w:cstheme="majorHAnsi"/>
        </w:rPr>
        <w:t xml:space="preserve">other </w:t>
      </w:r>
      <w:r w:rsidRPr="001631A3">
        <w:rPr>
          <w:rStyle w:val="Emphasis"/>
          <w:rFonts w:asciiTheme="majorHAnsi" w:hAnsiTheme="majorHAnsi" w:cstheme="majorHAnsi"/>
          <w:highlight w:val="yellow"/>
        </w:rPr>
        <w:t>living creatures</w:t>
      </w:r>
      <w:r w:rsidRPr="001631A3">
        <w:rPr>
          <w:rFonts w:asciiTheme="majorHAnsi" w:hAnsiTheme="majorHAnsi" w:cstheme="majorHAnsi"/>
          <w:sz w:val="12"/>
        </w:rPr>
        <w:t xml:space="preserve"> that share the land, </w:t>
      </w:r>
      <w:r w:rsidRPr="001631A3">
        <w:rPr>
          <w:rStyle w:val="Emphasis"/>
          <w:rFonts w:asciiTheme="majorHAnsi" w:hAnsiTheme="majorHAnsi" w:cstheme="majorHAnsi"/>
          <w:highlight w:val="yellow"/>
        </w:rPr>
        <w:t>and</w:t>
      </w:r>
      <w:r w:rsidRPr="001631A3">
        <w:rPr>
          <w:rFonts w:asciiTheme="majorHAnsi" w:hAnsiTheme="majorHAnsi" w:cstheme="majorHAnsi"/>
          <w:sz w:val="12"/>
        </w:rPr>
        <w:t xml:space="preserve"> with </w:t>
      </w:r>
      <w:r w:rsidRPr="001631A3">
        <w:rPr>
          <w:rStyle w:val="Emphasis"/>
          <w:rFonts w:asciiTheme="majorHAnsi" w:hAnsiTheme="majorHAnsi" w:cstheme="majorHAnsi"/>
          <w:highlight w:val="yellow"/>
        </w:rPr>
        <w:t>the spirit world</w:t>
      </w:r>
      <w:r w:rsidRPr="001631A3">
        <w:rPr>
          <w:rFonts w:asciiTheme="majorHAnsi" w:hAnsiTheme="majorHAnsi" w:cstheme="majorHAnsi"/>
          <w:sz w:val="12"/>
        </w:rPr>
        <w:t>. Since the ultimate source of knowledge and creativity is the land itself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all of the art and science of a specific people</w:t>
      </w:r>
      <w:r w:rsidRPr="001631A3">
        <w:rPr>
          <w:rFonts w:asciiTheme="majorHAnsi" w:hAnsiTheme="majorHAnsi" w:cstheme="majorHAnsi"/>
          <w:sz w:val="12"/>
        </w:rPr>
        <w:t xml:space="preserve"> are manifestations of the same underlying relationship, and </w:t>
      </w:r>
      <w:r w:rsidRPr="001631A3">
        <w:rPr>
          <w:rStyle w:val="Emphasis"/>
          <w:rFonts w:asciiTheme="majorHAnsi" w:hAnsiTheme="majorHAnsi" w:cstheme="majorHAnsi"/>
          <w:highlight w:val="yellow"/>
        </w:rPr>
        <w:t>can be considered</w:t>
      </w:r>
      <w:r w:rsidRPr="001631A3">
        <w:rPr>
          <w:rStyle w:val="Emphasis"/>
          <w:rFonts w:asciiTheme="majorHAnsi" w:hAnsiTheme="majorHAnsi" w:cstheme="majorHAnsi"/>
        </w:rPr>
        <w:t xml:space="preserve"> as </w:t>
      </w:r>
      <w:r w:rsidRPr="001631A3">
        <w:rPr>
          <w:rStyle w:val="Emphasis"/>
          <w:rFonts w:asciiTheme="majorHAnsi" w:hAnsiTheme="majorHAnsi" w:cstheme="majorHAnsi"/>
          <w:highlight w:val="yellow"/>
        </w:rPr>
        <w:t>manifestations of the people</w:t>
      </w:r>
      <w:r w:rsidRPr="001631A3">
        <w:rPr>
          <w:rStyle w:val="Emphasis"/>
          <w:rFonts w:asciiTheme="majorHAnsi" w:hAnsiTheme="majorHAnsi" w:cstheme="majorHAnsi"/>
        </w:rPr>
        <w:t xml:space="preserve"> as a whole</w:t>
      </w:r>
      <w:r w:rsidRPr="001631A3">
        <w:rPr>
          <w:rFonts w:asciiTheme="majorHAnsi" w:hAnsiTheme="majorHAnsi" w:cstheme="majorHAnsi"/>
          <w:sz w:val="12"/>
        </w:rPr>
        <w:t xml:space="preserve">."12 It is not a coincidence that Article 8(j) of the 1992 Convention on Biological Diversity (CBD) adopted at the Rio Earth Summit, creates legal obligations for States party to respect, preserve and maintain knowledge, innovations and practices of indigenous people related to the conservation and sustainable use of bio diversity. The protection of </w:t>
      </w:r>
      <w:r w:rsidRPr="001631A3">
        <w:rPr>
          <w:rStyle w:val="Emphasis"/>
          <w:rFonts w:asciiTheme="majorHAnsi" w:hAnsiTheme="majorHAnsi" w:cstheme="majorHAnsi"/>
        </w:rPr>
        <w:t xml:space="preserve">cultural and intellectual property "is </w:t>
      </w:r>
      <w:r w:rsidRPr="001631A3">
        <w:rPr>
          <w:rStyle w:val="Emphasis"/>
          <w:rFonts w:asciiTheme="majorHAnsi" w:hAnsiTheme="majorHAnsi" w:cstheme="majorHAnsi"/>
          <w:highlight w:val="yellow"/>
        </w:rPr>
        <w:t>connected fundamentally</w:t>
      </w:r>
      <w:r w:rsidRPr="001631A3">
        <w:rPr>
          <w:rFonts w:asciiTheme="majorHAnsi" w:hAnsiTheme="majorHAnsi" w:cstheme="majorHAnsi"/>
          <w:sz w:val="12"/>
          <w:highlight w:val="yellow"/>
        </w:rPr>
        <w:t xml:space="preserve"> </w:t>
      </w:r>
      <w:r w:rsidRPr="001631A3">
        <w:rPr>
          <w:rStyle w:val="Emphasis"/>
          <w:rFonts w:asciiTheme="majorHAnsi" w:hAnsiTheme="majorHAnsi" w:cstheme="majorHAnsi"/>
          <w:highlight w:val="yellow"/>
        </w:rPr>
        <w:t>with the</w:t>
      </w:r>
      <w:r w:rsidRPr="001631A3">
        <w:rPr>
          <w:rFonts w:asciiTheme="majorHAnsi" w:hAnsiTheme="majorHAnsi" w:cstheme="majorHAnsi"/>
          <w:sz w:val="12"/>
        </w:rPr>
        <w:t xml:space="preserve"> realization of the </w:t>
      </w:r>
      <w:r w:rsidRPr="001631A3">
        <w:rPr>
          <w:rStyle w:val="Emphasis"/>
          <w:rFonts w:asciiTheme="majorHAnsi" w:hAnsiTheme="majorHAnsi" w:cstheme="majorHAnsi"/>
          <w:highlight w:val="yellow"/>
        </w:rPr>
        <w:t>territorial</w:t>
      </w:r>
      <w:r w:rsidRPr="001631A3">
        <w:rPr>
          <w:rFonts w:asciiTheme="majorHAnsi" w:hAnsiTheme="majorHAnsi" w:cstheme="majorHAnsi"/>
          <w:sz w:val="12"/>
        </w:rPr>
        <w:t xml:space="preserve"> rights and </w:t>
      </w:r>
      <w:proofErr w:type="spellStart"/>
      <w:r w:rsidRPr="001631A3">
        <w:rPr>
          <w:rStyle w:val="Emphasis"/>
          <w:rFonts w:asciiTheme="majorHAnsi" w:hAnsiTheme="majorHAnsi" w:cstheme="majorHAnsi"/>
          <w:highlight w:val="yellow"/>
        </w:rPr>
        <w:t>self determination</w:t>
      </w:r>
      <w:proofErr w:type="spellEnd"/>
      <w:r w:rsidRPr="001631A3">
        <w:rPr>
          <w:rStyle w:val="Emphasis"/>
          <w:rFonts w:asciiTheme="majorHAnsi" w:hAnsiTheme="majorHAnsi" w:cstheme="majorHAnsi"/>
          <w:highlight w:val="yellow"/>
        </w:rPr>
        <w:t xml:space="preserve"> of indigenous peoples</w:t>
      </w:r>
      <w:r w:rsidRPr="001631A3">
        <w:rPr>
          <w:rFonts w:asciiTheme="majorHAnsi" w:hAnsiTheme="majorHAnsi" w:cstheme="majorHAnsi"/>
          <w:sz w:val="12"/>
        </w:rPr>
        <w:t xml:space="preserve">".13 The Chairpersons' report noted that </w:t>
      </w:r>
      <w:r w:rsidRPr="001631A3">
        <w:rPr>
          <w:rStyle w:val="Emphasis"/>
          <w:rFonts w:asciiTheme="majorHAnsi" w:hAnsiTheme="majorHAnsi" w:cstheme="majorHAnsi"/>
        </w:rPr>
        <w:t>the Working Group</w:t>
      </w:r>
      <w:r w:rsidRPr="001631A3">
        <w:rPr>
          <w:rFonts w:asciiTheme="majorHAnsi" w:hAnsiTheme="majorHAnsi" w:cstheme="majorHAnsi"/>
          <w:sz w:val="12"/>
        </w:rPr>
        <w:t xml:space="preserve"> had </w:t>
      </w:r>
      <w:r w:rsidRPr="001631A3">
        <w:rPr>
          <w:rStyle w:val="Emphasis"/>
          <w:rFonts w:asciiTheme="majorHAnsi" w:hAnsiTheme="majorHAnsi" w:cstheme="majorHAnsi"/>
        </w:rPr>
        <w:t>received news from "indigenous representatives from every continent about</w:t>
      </w:r>
      <w:r w:rsidRPr="001631A3">
        <w:rPr>
          <w:rFonts w:asciiTheme="majorHAnsi" w:hAnsiTheme="majorHAnsi" w:cstheme="majorHAnsi"/>
          <w:sz w:val="12"/>
        </w:rPr>
        <w:t xml:space="preserve"> </w:t>
      </w:r>
      <w:r w:rsidRPr="001631A3">
        <w:rPr>
          <w:rStyle w:val="Emphasis"/>
          <w:rFonts w:asciiTheme="majorHAnsi" w:hAnsiTheme="majorHAnsi" w:cstheme="majorHAnsi"/>
        </w:rPr>
        <w:t>the</w:t>
      </w:r>
      <w:r w:rsidRPr="001631A3">
        <w:rPr>
          <w:rFonts w:asciiTheme="majorHAnsi" w:hAnsiTheme="majorHAnsi" w:cstheme="majorHAnsi"/>
          <w:sz w:val="12"/>
        </w:rPr>
        <w:t xml:space="preserve"> priority and </w:t>
      </w:r>
      <w:r w:rsidRPr="001631A3">
        <w:rPr>
          <w:rStyle w:val="Emphasis"/>
          <w:rFonts w:asciiTheme="majorHAnsi" w:hAnsiTheme="majorHAnsi" w:cstheme="majorHAnsi"/>
        </w:rPr>
        <w:t>urgency they attach to the protection of their</w:t>
      </w:r>
      <w:r w:rsidRPr="001631A3">
        <w:rPr>
          <w:rFonts w:asciiTheme="majorHAnsi" w:hAnsiTheme="majorHAnsi" w:cstheme="majorHAnsi"/>
          <w:sz w:val="12"/>
        </w:rPr>
        <w:t xml:space="preserve"> spiritual and cultural life, arts and scientific and medical </w:t>
      </w:r>
      <w:r w:rsidRPr="001631A3">
        <w:rPr>
          <w:rStyle w:val="Emphasis"/>
          <w:rFonts w:asciiTheme="majorHAnsi" w:hAnsiTheme="majorHAnsi" w:cstheme="majorHAnsi"/>
        </w:rPr>
        <w:t>knowledge</w:t>
      </w:r>
      <w:r w:rsidRPr="001631A3">
        <w:rPr>
          <w:rFonts w:asciiTheme="majorHAnsi" w:hAnsiTheme="majorHAnsi" w:cstheme="majorHAnsi"/>
          <w:sz w:val="12"/>
        </w:rPr>
        <w:t xml:space="preserve">".14Consequently, the Draft Declaration prepared by the Sub-Commission, while recognizing in its preamble the "inherent rights and characteristics of indigenous peoples, especially their rights to their lands, territories and resources," provided for the right to fully participate, inter alia, in the cultural life of the State (Article 4), the right to revitalize and practice their cultural traditions (Article 11), the right to revitalize, use, develop and transmit to future generations their language, oral traditions, writing systems and literatures (Article 13) and, more importantly for present purposes, "the right to their traditional medicines and health practices, including the right to the protection of vital medicinal plants, animals and minerals" (Article 22). In this vein, the draft Article 27 provides that "[indigenous peoples have the right to special measures to protect, as intellectual property, their sciences, </w:t>
      </w:r>
      <w:proofErr w:type="gramStart"/>
      <w:r w:rsidRPr="001631A3">
        <w:rPr>
          <w:rFonts w:asciiTheme="majorHAnsi" w:hAnsiTheme="majorHAnsi" w:cstheme="majorHAnsi"/>
          <w:sz w:val="12"/>
        </w:rPr>
        <w:t>technologies</w:t>
      </w:r>
      <w:proofErr w:type="gramEnd"/>
      <w:r w:rsidRPr="001631A3">
        <w:rPr>
          <w:rFonts w:asciiTheme="majorHAnsi" w:hAnsiTheme="majorHAnsi" w:cstheme="majorHAnsi"/>
          <w:sz w:val="12"/>
        </w:rPr>
        <w:t xml:space="preserve"> and cultural manifestations, including genetic resources, seeds, medicines, knowledge of the properties of fauna and flora, oral traditions, literatures, designs and visual performing arts". Moreover, Article 28 provides that States should seek the free and informed consent of indigenous peoples "prior to commencement of any projects on their lands and territories, particularly in connection with natural resource development or exploitation of mineral or other sub-surface resources".15 In December 1995, to give impetus to the Decade for Indigenous People, the UN General Assembly adopted a Program of activities aimed at strengthening international cooperation for the solution of problems faced by indigenous people in such areas as human rights, the environment, development, health, culture and education. Among the specific actions to be taken were: (</w:t>
      </w:r>
      <w:proofErr w:type="spellStart"/>
      <w:r w:rsidRPr="001631A3">
        <w:rPr>
          <w:rFonts w:asciiTheme="majorHAnsi" w:hAnsiTheme="majorHAnsi" w:cstheme="majorHAnsi"/>
          <w:sz w:val="12"/>
        </w:rPr>
        <w:t>i</w:t>
      </w:r>
      <w:proofErr w:type="spellEnd"/>
      <w:r w:rsidRPr="001631A3">
        <w:rPr>
          <w:rFonts w:asciiTheme="majorHAnsi" w:hAnsiTheme="majorHAnsi" w:cstheme="majorHAnsi"/>
          <w:sz w:val="12"/>
        </w:rPr>
        <w:t xml:space="preserve">) "the promotion and protection of the rights of indigenous people and their empowerment to make choices which enable them to retain their cultural identity while participating in political, economic and social life, with full respect for their cultural values, languages, traditions and forms of social organization" and (ii) a request for specialized agencies of the UN system and other international and national agencies, as well as communities and private enterprises, "to devote special attention to development activities of benefit to indigenous peoples".16 WIPO has responded accordingly and the report by the Coordinator of the UN Decade for Indigenous Peoples has noted that WIPO's response "has been dramatic" as there is an entire division as part of the regular budget which is now responsible for traditional knowledge and related issues.17 The Permanent Forum has maintained a keen interest in traditional knowledge, soliciting information from all relevant parts of the UN system, notably WIPO.18 The last three sessions of WIPO have focused on its activities in the areas </w:t>
      </w:r>
      <w:r w:rsidRPr="001631A3">
        <w:rPr>
          <w:rFonts w:asciiTheme="majorHAnsi" w:hAnsiTheme="majorHAnsi" w:cstheme="majorHAnsi"/>
          <w:sz w:val="12"/>
        </w:rPr>
        <w:lastRenderedPageBreak/>
        <w:t xml:space="preserve">of intellectual property and genetic resources, traditional knowledge and traditional cultural expressions, and are described in greater detail below. Before proceeding to a consideration of the protection of the intellectual property rights of indigenous peoples, we shall in the next section, examine a major heritage of indigenous peoples - </w:t>
      </w:r>
      <w:r w:rsidRPr="001631A3">
        <w:rPr>
          <w:rStyle w:val="Emphasis"/>
          <w:rFonts w:asciiTheme="majorHAnsi" w:hAnsiTheme="majorHAnsi" w:cstheme="majorHAnsi"/>
          <w:highlight w:val="yellow"/>
        </w:rPr>
        <w:t>traditional medicine</w:t>
      </w:r>
      <w:r w:rsidRPr="001631A3">
        <w:rPr>
          <w:rFonts w:asciiTheme="majorHAnsi" w:hAnsiTheme="majorHAnsi" w:cstheme="majorHAnsi"/>
          <w:sz w:val="12"/>
        </w:rPr>
        <w:t xml:space="preserve">. TM, an important part of </w:t>
      </w:r>
      <w:r w:rsidR="008C780D">
        <w:rPr>
          <w:rFonts w:asciiTheme="majorHAnsi" w:hAnsiTheme="majorHAnsi" w:cstheme="majorHAnsi"/>
          <w:sz w:val="12"/>
        </w:rPr>
        <w:t>TRADITIONAL MEDICINE</w:t>
      </w:r>
      <w:r w:rsidRPr="001631A3">
        <w:rPr>
          <w:rFonts w:asciiTheme="majorHAnsi" w:hAnsiTheme="majorHAnsi" w:cstheme="majorHAnsi"/>
          <w:sz w:val="12"/>
        </w:rPr>
        <w:t xml:space="preserve">, refers to medicines used by local, </w:t>
      </w:r>
      <w:proofErr w:type="gramStart"/>
      <w:r w:rsidRPr="001631A3">
        <w:rPr>
          <w:rFonts w:asciiTheme="majorHAnsi" w:hAnsiTheme="majorHAnsi" w:cstheme="majorHAnsi"/>
          <w:sz w:val="12"/>
        </w:rPr>
        <w:t>tribal</w:t>
      </w:r>
      <w:proofErr w:type="gramEnd"/>
      <w:r w:rsidRPr="001631A3">
        <w:rPr>
          <w:rFonts w:asciiTheme="majorHAnsi" w:hAnsiTheme="majorHAnsi" w:cstheme="majorHAnsi"/>
          <w:sz w:val="12"/>
        </w:rPr>
        <w:t xml:space="preserve"> and indigenous communities. Such medicine </w:t>
      </w:r>
      <w:r w:rsidRPr="001631A3">
        <w:rPr>
          <w:rStyle w:val="Emphasis"/>
          <w:rFonts w:asciiTheme="majorHAnsi" w:hAnsiTheme="majorHAnsi" w:cstheme="majorHAnsi"/>
        </w:rPr>
        <w:t>is often herbal and</w:t>
      </w:r>
      <w:r w:rsidRPr="001631A3">
        <w:rPr>
          <w:rFonts w:asciiTheme="majorHAnsi" w:hAnsiTheme="majorHAnsi" w:cstheme="majorHAnsi"/>
          <w:sz w:val="12"/>
        </w:rPr>
        <w:t xml:space="preserve"> sometimes combined with </w:t>
      </w:r>
      <w:r w:rsidRPr="001631A3">
        <w:rPr>
          <w:rStyle w:val="Emphasis"/>
          <w:rFonts w:asciiTheme="majorHAnsi" w:hAnsiTheme="majorHAnsi" w:cstheme="majorHAnsi"/>
        </w:rPr>
        <w:t>spiritual</w:t>
      </w:r>
      <w:r w:rsidRPr="001631A3">
        <w:rPr>
          <w:rFonts w:asciiTheme="majorHAnsi" w:hAnsiTheme="majorHAnsi" w:cstheme="majorHAnsi"/>
          <w:sz w:val="12"/>
        </w:rPr>
        <w:t xml:space="preserve"> elements, such as those practiced by the shaman in tribal communities.19 TM has been refined over centuries of practice by communities who have inherited knowledge from their ancestors. For example, Felix, a member of the Arawak indigenous community of Guyana who works in the </w:t>
      </w:r>
      <w:proofErr w:type="spellStart"/>
      <w:r w:rsidRPr="001631A3">
        <w:rPr>
          <w:rFonts w:asciiTheme="majorHAnsi" w:hAnsiTheme="majorHAnsi" w:cstheme="majorHAnsi"/>
          <w:sz w:val="12"/>
        </w:rPr>
        <w:t>Shanklands</w:t>
      </w:r>
      <w:proofErr w:type="spellEnd"/>
      <w:r w:rsidRPr="001631A3">
        <w:rPr>
          <w:rFonts w:asciiTheme="majorHAnsi" w:hAnsiTheme="majorHAnsi" w:cstheme="majorHAnsi"/>
          <w:sz w:val="12"/>
        </w:rPr>
        <w:t xml:space="preserve"> resort on the banks of Essequibo River, conveyed his impressive knowledge of his community's medicinal uses of various plants and trees in the tropical rainforest. Using the native names of trees, he related the use of the '</w:t>
      </w:r>
      <w:proofErr w:type="spellStart"/>
      <w:r w:rsidRPr="001631A3">
        <w:rPr>
          <w:rFonts w:asciiTheme="majorHAnsi" w:hAnsiTheme="majorHAnsi" w:cstheme="majorHAnsi"/>
          <w:sz w:val="12"/>
        </w:rPr>
        <w:t>yarula</w:t>
      </w:r>
      <w:proofErr w:type="spellEnd"/>
      <w:r w:rsidRPr="001631A3">
        <w:rPr>
          <w:rFonts w:asciiTheme="majorHAnsi" w:hAnsiTheme="majorHAnsi" w:cstheme="majorHAnsi"/>
          <w:sz w:val="12"/>
        </w:rPr>
        <w:t>' tree for preventing and curing malaria, the use of the '</w:t>
      </w:r>
      <w:proofErr w:type="spellStart"/>
      <w:r w:rsidRPr="001631A3">
        <w:rPr>
          <w:rFonts w:asciiTheme="majorHAnsi" w:hAnsiTheme="majorHAnsi" w:cstheme="majorHAnsi"/>
          <w:sz w:val="12"/>
        </w:rPr>
        <w:t>kakaballi</w:t>
      </w:r>
      <w:proofErr w:type="spellEnd"/>
      <w:r w:rsidRPr="001631A3">
        <w:rPr>
          <w:rFonts w:asciiTheme="majorHAnsi" w:hAnsiTheme="majorHAnsi" w:cstheme="majorHAnsi"/>
          <w:sz w:val="12"/>
        </w:rPr>
        <w:t>' tree for treating diarrhea and the use of the '</w:t>
      </w:r>
      <w:proofErr w:type="spellStart"/>
      <w:r w:rsidRPr="001631A3">
        <w:rPr>
          <w:rFonts w:asciiTheme="majorHAnsi" w:hAnsiTheme="majorHAnsi" w:cstheme="majorHAnsi"/>
          <w:sz w:val="12"/>
        </w:rPr>
        <w:t>capadulla</w:t>
      </w:r>
      <w:proofErr w:type="spellEnd"/>
      <w:r w:rsidRPr="001631A3">
        <w:rPr>
          <w:rFonts w:asciiTheme="majorHAnsi" w:hAnsiTheme="majorHAnsi" w:cstheme="majorHAnsi"/>
          <w:sz w:val="12"/>
        </w:rPr>
        <w:t xml:space="preserve">' tree as a local viagra.20 While relying on textbooks for the Latin names, Felix's knowledge came from his father, the shaman in his community and from inherited knowledge among his people. Thus, often </w:t>
      </w:r>
      <w:r w:rsidRPr="001631A3">
        <w:rPr>
          <w:rStyle w:val="Emphasis"/>
          <w:rFonts w:asciiTheme="majorHAnsi" w:hAnsiTheme="majorHAnsi" w:cstheme="majorHAnsi"/>
        </w:rPr>
        <w:t xml:space="preserve">such </w:t>
      </w:r>
      <w:r w:rsidRPr="001631A3">
        <w:rPr>
          <w:rStyle w:val="Emphasis"/>
          <w:rFonts w:asciiTheme="majorHAnsi" w:hAnsiTheme="majorHAnsi" w:cstheme="majorHAnsi"/>
          <w:highlight w:val="yellow"/>
        </w:rPr>
        <w:t>knowledge is held communally</w:t>
      </w:r>
      <w:r w:rsidRPr="001631A3">
        <w:rPr>
          <w:rStyle w:val="Emphasis"/>
          <w:rFonts w:asciiTheme="majorHAnsi" w:hAnsiTheme="majorHAnsi" w:cstheme="majorHAnsi"/>
        </w:rPr>
        <w:t xml:space="preserve"> and</w:t>
      </w:r>
      <w:r w:rsidRPr="001631A3">
        <w:rPr>
          <w:rFonts w:asciiTheme="majorHAnsi" w:hAnsiTheme="majorHAnsi" w:cstheme="majorHAnsi"/>
          <w:sz w:val="12"/>
        </w:rPr>
        <w:t xml:space="preserve"> does not 'belong' to any single person or entity. Equally often, such knowledge </w:t>
      </w:r>
      <w:proofErr w:type="gramStart"/>
      <w:r w:rsidRPr="001631A3">
        <w:rPr>
          <w:rStyle w:val="Emphasis"/>
          <w:rFonts w:asciiTheme="majorHAnsi" w:hAnsiTheme="majorHAnsi" w:cstheme="majorHAnsi"/>
        </w:rPr>
        <w:t>cross-cuts</w:t>
      </w:r>
      <w:proofErr w:type="gramEnd"/>
      <w:r w:rsidRPr="001631A3">
        <w:rPr>
          <w:rFonts w:asciiTheme="majorHAnsi" w:hAnsiTheme="majorHAnsi" w:cstheme="majorHAnsi"/>
          <w:sz w:val="12"/>
        </w:rPr>
        <w:t xml:space="preserve"> communities as well as </w:t>
      </w:r>
      <w:r w:rsidRPr="001631A3">
        <w:rPr>
          <w:rStyle w:val="Emphasis"/>
          <w:rFonts w:asciiTheme="majorHAnsi" w:hAnsiTheme="majorHAnsi" w:cstheme="majorHAnsi"/>
        </w:rPr>
        <w:t>territorial boundaries</w:t>
      </w:r>
      <w:r w:rsidRPr="001631A3">
        <w:rPr>
          <w:rFonts w:asciiTheme="majorHAnsi" w:hAnsiTheme="majorHAnsi" w:cstheme="majorHAnsi"/>
          <w:sz w:val="12"/>
        </w:rPr>
        <w:t xml:space="preserve">. These aspects have implications for intellectual property protection, which we will consider below. The type of TM differs from community to community depending on the type of healing system that is historically prevalent. </w:t>
      </w:r>
      <w:r w:rsidRPr="001631A3">
        <w:rPr>
          <w:rStyle w:val="Emphasis"/>
          <w:rFonts w:asciiTheme="majorHAnsi" w:hAnsiTheme="majorHAnsi" w:cstheme="majorHAnsi"/>
        </w:rPr>
        <w:t>Until recently non-western healing systems</w:t>
      </w:r>
      <w:r w:rsidRPr="001631A3">
        <w:rPr>
          <w:rFonts w:asciiTheme="majorHAnsi" w:hAnsiTheme="majorHAnsi" w:cstheme="majorHAnsi"/>
          <w:sz w:val="12"/>
        </w:rPr>
        <w:t xml:space="preserve"> and medicines </w:t>
      </w:r>
      <w:r w:rsidRPr="001631A3">
        <w:rPr>
          <w:rStyle w:val="Emphasis"/>
          <w:rFonts w:asciiTheme="majorHAnsi" w:hAnsiTheme="majorHAnsi" w:cstheme="majorHAnsi"/>
        </w:rPr>
        <w:t>were disregarded by western health systems</w:t>
      </w:r>
      <w:r w:rsidRPr="001631A3">
        <w:rPr>
          <w:rFonts w:asciiTheme="majorHAnsi" w:hAnsiTheme="majorHAnsi" w:cstheme="majorHAnsi"/>
          <w:sz w:val="12"/>
        </w:rPr>
        <w:t xml:space="preserve">, which insist on the development of medicines and healing techniques based on scientific proof and testing. Centuries-old healing systems of the world, such as Chinese traditional medicine and Indian Ayurveda, were given scant attention as the 'scientific' approach was allegedly missing. In Chinese medicine, for example, "disease is viewed as a disharmony of the various elements of the body and the personality of the patient. Chinese therapeutic thought concerns the entire organism's balance, rather than being devoted to clearly localizing and defining the nature of the illness" as in western medicine.21 The argument that non-western medicine is not based on scientific evidence may well ignore the centuries of trial and error, which has actually gone into making a particular medicine or remedy appropriate to a given community. </w:t>
      </w:r>
      <w:r w:rsidRPr="001631A3">
        <w:rPr>
          <w:rStyle w:val="Emphasis"/>
          <w:rFonts w:asciiTheme="majorHAnsi" w:hAnsiTheme="majorHAnsi" w:cstheme="majorHAnsi"/>
          <w:highlight w:val="yellow"/>
        </w:rPr>
        <w:t>Western science has</w:t>
      </w:r>
      <w:r w:rsidRPr="001631A3">
        <w:rPr>
          <w:rStyle w:val="Emphasis"/>
          <w:rFonts w:asciiTheme="majorHAnsi" w:hAnsiTheme="majorHAnsi" w:cstheme="majorHAnsi"/>
        </w:rPr>
        <w:t xml:space="preserve"> grudgingly accepted alternative healing systems. However, they have </w:t>
      </w:r>
      <w:r w:rsidRPr="001631A3">
        <w:rPr>
          <w:rStyle w:val="Emphasis"/>
          <w:rFonts w:asciiTheme="majorHAnsi" w:hAnsiTheme="majorHAnsi" w:cstheme="majorHAnsi"/>
          <w:highlight w:val="yellow"/>
        </w:rPr>
        <w:t xml:space="preserve">readily sought after </w:t>
      </w:r>
      <w:r w:rsidR="008C780D">
        <w:rPr>
          <w:rStyle w:val="Emphasis"/>
          <w:rFonts w:asciiTheme="majorHAnsi" w:hAnsiTheme="majorHAnsi" w:cstheme="majorHAnsi"/>
          <w:highlight w:val="yellow"/>
        </w:rPr>
        <w:t>TRADITIONAL MEDICINE</w:t>
      </w:r>
      <w:r w:rsidRPr="001631A3">
        <w:rPr>
          <w:rFonts w:asciiTheme="majorHAnsi" w:hAnsiTheme="majorHAnsi" w:cstheme="majorHAnsi"/>
          <w:sz w:val="12"/>
        </w:rPr>
        <w:t xml:space="preserve">/IK, </w:t>
      </w:r>
      <w:r w:rsidRPr="001631A3">
        <w:rPr>
          <w:rStyle w:val="Emphasis"/>
          <w:rFonts w:asciiTheme="majorHAnsi" w:hAnsiTheme="majorHAnsi" w:cstheme="majorHAnsi"/>
        </w:rPr>
        <w:t>which could lead to</w:t>
      </w:r>
      <w:r w:rsidRPr="001631A3">
        <w:rPr>
          <w:rFonts w:asciiTheme="majorHAnsi" w:hAnsiTheme="majorHAnsi" w:cstheme="majorHAnsi"/>
          <w:sz w:val="12"/>
        </w:rPr>
        <w:t xml:space="preserve"> the production of </w:t>
      </w:r>
      <w:r w:rsidRPr="001631A3">
        <w:rPr>
          <w:rStyle w:val="Emphasis"/>
          <w:rFonts w:asciiTheme="majorHAnsi" w:hAnsiTheme="majorHAnsi" w:cstheme="majorHAnsi"/>
        </w:rPr>
        <w:t>new drugs</w:t>
      </w:r>
      <w:r w:rsidRPr="001631A3">
        <w:rPr>
          <w:rFonts w:asciiTheme="majorHAnsi" w:hAnsiTheme="majorHAnsi" w:cstheme="majorHAnsi"/>
          <w:sz w:val="12"/>
        </w:rPr>
        <w:t xml:space="preserve">, "especially since the cost of putting new drugs on the market is becoming very high".22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noted in her 1993 report, cited above, that studies found that "using traditional knowledge increased the efficiency of screening plants for medical properties by more than 400 percent".23 Already </w:t>
      </w:r>
      <w:r w:rsidRPr="001631A3">
        <w:rPr>
          <w:rStyle w:val="Emphasis"/>
          <w:rFonts w:asciiTheme="majorHAnsi" w:hAnsiTheme="majorHAnsi" w:cstheme="majorHAnsi"/>
          <w:highlight w:val="yellow"/>
        </w:rPr>
        <w:t>by 1993</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estimates of</w:t>
      </w:r>
      <w:r w:rsidRPr="001631A3">
        <w:rPr>
          <w:rFonts w:asciiTheme="majorHAnsi" w:hAnsiTheme="majorHAnsi" w:cstheme="majorHAnsi"/>
          <w:sz w:val="12"/>
        </w:rPr>
        <w:t xml:space="preserve"> the total </w:t>
      </w:r>
      <w:r w:rsidRPr="001631A3">
        <w:rPr>
          <w:rStyle w:val="Emphasis"/>
          <w:rFonts w:asciiTheme="majorHAnsi" w:hAnsiTheme="majorHAnsi" w:cstheme="majorHAnsi"/>
          <w:highlight w:val="yellow"/>
        </w:rPr>
        <w:t>world sales of</w:t>
      </w:r>
      <w:r w:rsidRPr="001631A3">
        <w:rPr>
          <w:rStyle w:val="Emphasis"/>
          <w:rFonts w:asciiTheme="majorHAnsi" w:hAnsiTheme="majorHAnsi" w:cstheme="majorHAnsi"/>
        </w:rPr>
        <w:t xml:space="preserve"> products derived from </w:t>
      </w:r>
      <w:r w:rsidRPr="001631A3">
        <w:rPr>
          <w:rStyle w:val="Emphasis"/>
          <w:rFonts w:asciiTheme="majorHAnsi" w:hAnsiTheme="majorHAnsi" w:cstheme="majorHAnsi"/>
          <w:highlight w:val="yellow"/>
        </w:rPr>
        <w:t>traditional medicines ran as high as USD 43 billion</w:t>
      </w:r>
      <w:r w:rsidRPr="001631A3">
        <w:rPr>
          <w:rFonts w:asciiTheme="majorHAnsi" w:hAnsiTheme="majorHAnsi" w:cstheme="majorHAnsi"/>
          <w:sz w:val="12"/>
        </w:rPr>
        <w:t xml:space="preserve">.24 However, </w:t>
      </w:r>
      <w:r w:rsidRPr="001631A3">
        <w:rPr>
          <w:rStyle w:val="Emphasis"/>
          <w:rFonts w:asciiTheme="majorHAnsi" w:hAnsiTheme="majorHAnsi" w:cstheme="majorHAnsi"/>
        </w:rPr>
        <w:t xml:space="preserve">only a tiny fraction of the profits are returned to </w:t>
      </w:r>
      <w:r w:rsidRPr="001631A3">
        <w:rPr>
          <w:rFonts w:asciiTheme="majorHAnsi" w:hAnsiTheme="majorHAnsi" w:cstheme="majorHAnsi"/>
          <w:sz w:val="12"/>
        </w:rPr>
        <w:t>the</w:t>
      </w:r>
      <w:r w:rsidRPr="001631A3">
        <w:rPr>
          <w:rStyle w:val="Emphasis"/>
          <w:rFonts w:asciiTheme="majorHAnsi" w:hAnsiTheme="majorHAnsi" w:cstheme="majorHAnsi"/>
        </w:rPr>
        <w:t xml:space="preserve"> indigenous peoples</w:t>
      </w:r>
      <w:r w:rsidRPr="001631A3">
        <w:rPr>
          <w:rFonts w:asciiTheme="majorHAnsi" w:hAnsiTheme="majorHAnsi" w:cstheme="majorHAnsi"/>
          <w:sz w:val="12"/>
        </w:rPr>
        <w:t xml:space="preserve"> and local communities. For example, it was estimated </w:t>
      </w:r>
      <w:r w:rsidRPr="001631A3">
        <w:rPr>
          <w:rStyle w:val="Emphasis"/>
          <w:rFonts w:asciiTheme="majorHAnsi" w:hAnsiTheme="majorHAnsi" w:cstheme="majorHAnsi"/>
          <w:highlight w:val="yellow"/>
        </w:rPr>
        <w:t>in the early</w:t>
      </w:r>
      <w:r w:rsidRPr="001631A3">
        <w:rPr>
          <w:rStyle w:val="Emphasis"/>
          <w:rFonts w:asciiTheme="majorHAnsi" w:hAnsiTheme="majorHAnsi" w:cstheme="majorHAnsi"/>
        </w:rPr>
        <w:t xml:space="preserve"> 19</w:t>
      </w:r>
      <w:r w:rsidRPr="001631A3">
        <w:rPr>
          <w:rStyle w:val="Emphasis"/>
          <w:rFonts w:asciiTheme="majorHAnsi" w:hAnsiTheme="majorHAnsi" w:cstheme="majorHAnsi"/>
          <w:highlight w:val="yellow"/>
        </w:rPr>
        <w:t>90s</w:t>
      </w:r>
      <w:r w:rsidRPr="001631A3">
        <w:rPr>
          <w:rFonts w:asciiTheme="majorHAnsi" w:hAnsiTheme="majorHAnsi" w:cstheme="majorHAnsi"/>
          <w:sz w:val="12"/>
        </w:rPr>
        <w:t xml:space="preserve">, "that </w:t>
      </w:r>
      <w:r w:rsidRPr="001631A3">
        <w:rPr>
          <w:rStyle w:val="Emphasis"/>
          <w:rFonts w:asciiTheme="majorHAnsi" w:hAnsiTheme="majorHAnsi" w:cstheme="majorHAnsi"/>
          <w:highlight w:val="yellow"/>
        </w:rPr>
        <w:t>less than 0.001 per cent of profits from</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drugs</w:t>
      </w:r>
      <w:r w:rsidRPr="001631A3">
        <w:rPr>
          <w:rStyle w:val="Emphasis"/>
          <w:rFonts w:asciiTheme="majorHAnsi" w:hAnsiTheme="majorHAnsi" w:cstheme="majorHAnsi"/>
        </w:rPr>
        <w:t xml:space="preserve"> developed </w:t>
      </w:r>
      <w:r w:rsidRPr="001631A3">
        <w:rPr>
          <w:rStyle w:val="Emphasis"/>
          <w:rFonts w:asciiTheme="majorHAnsi" w:hAnsiTheme="majorHAnsi" w:cstheme="majorHAnsi"/>
          <w:highlight w:val="yellow"/>
        </w:rPr>
        <w:t>from</w:t>
      </w:r>
      <w:r w:rsidRPr="001631A3">
        <w:rPr>
          <w:rFonts w:asciiTheme="majorHAnsi" w:hAnsiTheme="majorHAnsi" w:cstheme="majorHAnsi"/>
          <w:sz w:val="12"/>
        </w:rPr>
        <w:t xml:space="preserve"> natural products and </w:t>
      </w:r>
      <w:r w:rsidRPr="001631A3">
        <w:rPr>
          <w:rStyle w:val="Emphasis"/>
          <w:rFonts w:asciiTheme="majorHAnsi" w:hAnsiTheme="majorHAnsi" w:cstheme="majorHAnsi"/>
          <w:highlight w:val="yellow"/>
        </w:rPr>
        <w:t>traditional knowledge accrue to the</w:t>
      </w:r>
      <w:r w:rsidRPr="001631A3">
        <w:rPr>
          <w:rFonts w:asciiTheme="majorHAnsi" w:hAnsiTheme="majorHAnsi" w:cstheme="majorHAnsi"/>
          <w:sz w:val="12"/>
        </w:rPr>
        <w:t xml:space="preserve"> traditional </w:t>
      </w:r>
      <w:r w:rsidRPr="001631A3">
        <w:rPr>
          <w:rStyle w:val="Emphasis"/>
          <w:rFonts w:asciiTheme="majorHAnsi" w:hAnsiTheme="majorHAnsi" w:cstheme="majorHAnsi"/>
          <w:highlight w:val="yellow"/>
        </w:rPr>
        <w:t>people who provided</w:t>
      </w:r>
      <w:r w:rsidRPr="001631A3">
        <w:rPr>
          <w:rFonts w:asciiTheme="majorHAnsi" w:hAnsiTheme="majorHAnsi" w:cstheme="majorHAnsi"/>
          <w:sz w:val="12"/>
        </w:rPr>
        <w:t xml:space="preserve"> technical </w:t>
      </w:r>
      <w:r w:rsidRPr="001631A3">
        <w:rPr>
          <w:rStyle w:val="Emphasis"/>
          <w:rFonts w:asciiTheme="majorHAnsi" w:hAnsiTheme="majorHAnsi" w:cstheme="majorHAnsi"/>
          <w:highlight w:val="yellow"/>
        </w:rPr>
        <w:t>leads</w:t>
      </w:r>
      <w:r w:rsidRPr="001631A3">
        <w:rPr>
          <w:rStyle w:val="Emphasis"/>
          <w:rFonts w:asciiTheme="majorHAnsi" w:hAnsiTheme="majorHAnsi" w:cstheme="majorHAnsi"/>
        </w:rPr>
        <w:t xml:space="preserve"> for research</w:t>
      </w:r>
      <w:r w:rsidRPr="001631A3">
        <w:rPr>
          <w:rFonts w:asciiTheme="majorHAnsi" w:hAnsiTheme="majorHAnsi" w:cstheme="majorHAnsi"/>
          <w:sz w:val="12"/>
        </w:rPr>
        <w:t xml:space="preserve">".25 Attempts by Western governments and drug producing companies to harness such </w:t>
      </w:r>
      <w:r w:rsidR="008C780D">
        <w:rPr>
          <w:rFonts w:asciiTheme="majorHAnsi" w:hAnsiTheme="majorHAnsi" w:cstheme="majorHAnsi"/>
          <w:sz w:val="12"/>
        </w:rPr>
        <w:t>TRADITIONAL MEDICINE</w:t>
      </w:r>
      <w:r w:rsidRPr="001631A3">
        <w:rPr>
          <w:rFonts w:asciiTheme="majorHAnsi" w:hAnsiTheme="majorHAnsi" w:cstheme="majorHAnsi"/>
          <w:sz w:val="12"/>
        </w:rPr>
        <w:t xml:space="preserve"> and TM for their own benefit have led to phenomena such as 'bio piracy' (theft of genetic resources by '</w:t>
      </w:r>
      <w:proofErr w:type="spellStart"/>
      <w:r w:rsidRPr="001631A3">
        <w:rPr>
          <w:rFonts w:asciiTheme="majorHAnsi" w:hAnsiTheme="majorHAnsi" w:cstheme="majorHAnsi"/>
          <w:sz w:val="12"/>
        </w:rPr>
        <w:t>bioprospectors</w:t>
      </w:r>
      <w:proofErr w:type="spellEnd"/>
      <w:r w:rsidRPr="001631A3">
        <w:rPr>
          <w:rFonts w:asciiTheme="majorHAnsi" w:hAnsiTheme="majorHAnsi" w:cstheme="majorHAnsi"/>
          <w:sz w:val="12"/>
        </w:rPr>
        <w:t xml:space="preserve">'). Concern has arisen for the preservation of biological diversity and genetic resources. The United States National Cancer Institute had already, by 1960, began a global program to collect and study naturally occurring substances and had tested some 35,000 plant species and a larger number of micro-organisms by 1981. This process intensified with the advent of research to combat AIDS. Pharmaceutical companies, necessarily driven by profit, have become increasingly aware of the potential economic rewards of </w:t>
      </w:r>
      <w:r w:rsidR="008C780D">
        <w:rPr>
          <w:rFonts w:asciiTheme="majorHAnsi" w:hAnsiTheme="majorHAnsi" w:cstheme="majorHAnsi"/>
          <w:sz w:val="12"/>
        </w:rPr>
        <w:t>TRADITIONAL MEDICINE</w:t>
      </w:r>
      <w:r w:rsidRPr="001631A3">
        <w:rPr>
          <w:rFonts w:asciiTheme="majorHAnsi" w:hAnsiTheme="majorHAnsi" w:cstheme="majorHAnsi"/>
          <w:sz w:val="12"/>
        </w:rPr>
        <w:t xml:space="preserve">/TM. Among the major US pharmaceutical companies engaged in screening plant species were Merck and Co., </w:t>
      </w:r>
      <w:proofErr w:type="spellStart"/>
      <w:r w:rsidRPr="001631A3">
        <w:rPr>
          <w:rFonts w:asciiTheme="majorHAnsi" w:hAnsiTheme="majorHAnsi" w:cstheme="majorHAnsi"/>
          <w:sz w:val="12"/>
        </w:rPr>
        <w:t>Smithkline</w:t>
      </w:r>
      <w:proofErr w:type="spellEnd"/>
      <w:r w:rsidRPr="001631A3">
        <w:rPr>
          <w:rFonts w:asciiTheme="majorHAnsi" w:hAnsiTheme="majorHAnsi" w:cstheme="majorHAnsi"/>
          <w:sz w:val="12"/>
        </w:rPr>
        <w:t xml:space="preserve"> Beecham, Monsanto, Sterling and Bristol Meyers. But this creates a conflict with the holders of </w:t>
      </w:r>
      <w:r w:rsidR="008C780D">
        <w:rPr>
          <w:rFonts w:asciiTheme="majorHAnsi" w:hAnsiTheme="majorHAnsi" w:cstheme="majorHAnsi"/>
          <w:sz w:val="12"/>
        </w:rPr>
        <w:t>TRADITIONAL MEDICINE</w:t>
      </w:r>
      <w:r w:rsidRPr="001631A3">
        <w:rPr>
          <w:rFonts w:asciiTheme="majorHAnsi" w:hAnsiTheme="majorHAnsi" w:cstheme="majorHAnsi"/>
          <w:sz w:val="12"/>
        </w:rPr>
        <w:t xml:space="preserve">/TM. The problem was stated thus by former Filipino President, Fidel Ramos at a ceremony for the signing of a Traditional and Alternative Health Care Law (R.A. 8423) in Manila on 9 December 1998: "We have looked forward to other nations for new technologies and cures, even for ordinary ailments. Indeed, many other nations have been exploiting the potentials of our own resources, claiming them as their own discoveries without giving due credit to us, and in addition to making tremendous profits at our own expense".26 The problem was recognized by Mrs.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in her report in 1993, namely that 'collectors' or </w:t>
      </w:r>
      <w:r w:rsidRPr="001631A3">
        <w:rPr>
          <w:rStyle w:val="Emphasis"/>
          <w:rFonts w:asciiTheme="majorHAnsi" w:hAnsiTheme="majorHAnsi" w:cstheme="majorHAnsi"/>
        </w:rPr>
        <w:t>bio-prospectors</w:t>
      </w:r>
      <w:r w:rsidRPr="001631A3">
        <w:rPr>
          <w:rFonts w:asciiTheme="majorHAnsi" w:hAnsiTheme="majorHAnsi" w:cstheme="majorHAnsi"/>
          <w:sz w:val="12"/>
        </w:rPr>
        <w:t>, "</w:t>
      </w:r>
      <w:r w:rsidRPr="001631A3">
        <w:rPr>
          <w:rStyle w:val="Emphasis"/>
          <w:rFonts w:asciiTheme="majorHAnsi" w:hAnsiTheme="majorHAnsi" w:cstheme="majorHAnsi"/>
        </w:rPr>
        <w:t>do not</w:t>
      </w:r>
      <w:r w:rsidRPr="001631A3">
        <w:rPr>
          <w:rFonts w:asciiTheme="majorHAnsi" w:hAnsiTheme="majorHAnsi" w:cstheme="majorHAnsi"/>
          <w:sz w:val="12"/>
        </w:rPr>
        <w:t xml:space="preserve"> ordinarily </w:t>
      </w:r>
      <w:r w:rsidRPr="001631A3">
        <w:rPr>
          <w:rStyle w:val="Emphasis"/>
          <w:rFonts w:asciiTheme="majorHAnsi" w:hAnsiTheme="majorHAnsi" w:cstheme="majorHAnsi"/>
        </w:rPr>
        <w:t>have any</w:t>
      </w:r>
      <w:r w:rsidRPr="001631A3">
        <w:rPr>
          <w:rFonts w:asciiTheme="majorHAnsi" w:hAnsiTheme="majorHAnsi" w:cstheme="majorHAnsi"/>
          <w:sz w:val="12"/>
        </w:rPr>
        <w:t xml:space="preserve"> formal </w:t>
      </w:r>
      <w:r w:rsidRPr="001631A3">
        <w:rPr>
          <w:rStyle w:val="Emphasis"/>
          <w:rFonts w:asciiTheme="majorHAnsi" w:hAnsiTheme="majorHAnsi" w:cstheme="majorHAnsi"/>
        </w:rPr>
        <w:t xml:space="preserve">contractual arrangements ... with the indigenous peoples upon whose knowledge </w:t>
      </w:r>
      <w:r w:rsidRPr="001631A3">
        <w:rPr>
          <w:rFonts w:asciiTheme="majorHAnsi" w:hAnsiTheme="majorHAnsi" w:cstheme="majorHAnsi"/>
          <w:sz w:val="12"/>
        </w:rPr>
        <w:t>of ecology</w:t>
      </w:r>
      <w:r w:rsidRPr="001631A3">
        <w:rPr>
          <w:rStyle w:val="Emphasis"/>
          <w:rFonts w:asciiTheme="majorHAnsi" w:hAnsiTheme="majorHAnsi" w:cstheme="majorHAnsi"/>
        </w:rPr>
        <w:t xml:space="preserve"> they </w:t>
      </w:r>
      <w:r w:rsidRPr="001631A3">
        <w:rPr>
          <w:rFonts w:asciiTheme="majorHAnsi" w:hAnsiTheme="majorHAnsi" w:cstheme="majorHAnsi"/>
          <w:sz w:val="12"/>
        </w:rPr>
        <w:t>may</w:t>
      </w:r>
      <w:r w:rsidRPr="001631A3">
        <w:rPr>
          <w:rStyle w:val="Emphasis"/>
          <w:rFonts w:asciiTheme="majorHAnsi" w:hAnsiTheme="majorHAnsi" w:cstheme="majorHAnsi"/>
        </w:rPr>
        <w:t xml:space="preserve"> rely.</w:t>
      </w:r>
      <w:r w:rsidRPr="001631A3">
        <w:rPr>
          <w:rFonts w:asciiTheme="majorHAnsi" w:hAnsiTheme="majorHAnsi" w:cstheme="majorHAnsi"/>
          <w:sz w:val="12"/>
        </w:rPr>
        <w:t xml:space="preserve"> Indigenous people have also objected to alleged appropriation of their bodily substances which is taking place in the context of the Human Genome Diversity Project.28 </w:t>
      </w:r>
    </w:p>
    <w:p w14:paraId="627210B0" w14:textId="77777777" w:rsidR="008B10C4" w:rsidRDefault="008B10C4" w:rsidP="008B10C4">
      <w:pPr>
        <w:pStyle w:val="Heading4"/>
      </w:pPr>
    </w:p>
    <w:p w14:paraId="41C8F24A" w14:textId="77777777" w:rsidR="008B10C4" w:rsidRPr="001631A3" w:rsidRDefault="008B10C4" w:rsidP="008B10C4">
      <w:pPr>
        <w:pStyle w:val="Heading4"/>
        <w:rPr>
          <w:rFonts w:asciiTheme="majorHAnsi" w:hAnsiTheme="majorHAnsi" w:cstheme="majorHAnsi"/>
        </w:rPr>
      </w:pPr>
      <w:r w:rsidRPr="001631A3">
        <w:rPr>
          <w:rFonts w:asciiTheme="majorHAnsi" w:hAnsiTheme="majorHAnsi" w:cstheme="majorHAnsi"/>
        </w:rPr>
        <w:t xml:space="preserve">CP Text: The member nations of the World Trade Organization ought to reduce intellectual property protections for medicines except for those medicines created, discovered, preserved, or primarily used by Indigenous peoples. IP rights for those medicines should be expanded in a flexible and culturally appropriate context according to principles of IP law including but not limited to repression of unfair competition, recognition of rights, equity and benefit-sharing, prior informed consent, full and effective participation of knowledge holders, and an appropriate framework for access as per the </w:t>
      </w:r>
      <w:proofErr w:type="spellStart"/>
      <w:r w:rsidRPr="001631A3">
        <w:rPr>
          <w:rFonts w:asciiTheme="majorHAnsi" w:hAnsiTheme="majorHAnsi" w:cstheme="majorHAnsi"/>
        </w:rPr>
        <w:t>Sinjela</w:t>
      </w:r>
      <w:proofErr w:type="spellEnd"/>
      <w:r w:rsidRPr="001631A3">
        <w:rPr>
          <w:rFonts w:asciiTheme="majorHAnsi" w:hAnsiTheme="majorHAnsi" w:cstheme="majorHAnsi"/>
        </w:rPr>
        <w:t xml:space="preserve"> and </w:t>
      </w:r>
      <w:proofErr w:type="spellStart"/>
      <w:r w:rsidRPr="001631A3">
        <w:rPr>
          <w:rFonts w:asciiTheme="majorHAnsi" w:hAnsiTheme="majorHAnsi" w:cstheme="majorHAnsi"/>
        </w:rPr>
        <w:t>Ramcharan</w:t>
      </w:r>
      <w:proofErr w:type="spellEnd"/>
      <w:r w:rsidRPr="001631A3">
        <w:rPr>
          <w:rFonts w:asciiTheme="majorHAnsi" w:hAnsiTheme="majorHAnsi" w:cstheme="majorHAnsi"/>
        </w:rPr>
        <w:t xml:space="preserve"> card. IP rights should never prevent Indigenous people from taking advantage of their own knowledge. </w:t>
      </w:r>
    </w:p>
    <w:p w14:paraId="5503CE5C" w14:textId="77777777" w:rsidR="008B10C4" w:rsidRPr="001631A3" w:rsidRDefault="008B10C4" w:rsidP="008B10C4">
      <w:pPr>
        <w:rPr>
          <w:rFonts w:asciiTheme="majorHAnsi" w:hAnsiTheme="majorHAnsi" w:cstheme="majorHAnsi"/>
        </w:rPr>
      </w:pPr>
      <w:r w:rsidRPr="001631A3">
        <w:rPr>
          <w:rFonts w:asciiTheme="majorHAnsi" w:hAnsiTheme="majorHAnsi" w:cstheme="majorHAnsi"/>
        </w:rPr>
        <w:t xml:space="preserve">SINJELA, </w:t>
      </w:r>
      <w:r w:rsidRPr="001631A3">
        <w:rPr>
          <w:rStyle w:val="Style13ptBold"/>
          <w:rFonts w:asciiTheme="majorHAnsi" w:hAnsiTheme="majorHAnsi" w:cstheme="majorHAnsi"/>
        </w:rPr>
        <w:t>MPAZI, and</w:t>
      </w:r>
      <w:r w:rsidRPr="001631A3">
        <w:rPr>
          <w:rFonts w:asciiTheme="majorHAnsi" w:hAnsiTheme="majorHAnsi" w:cstheme="majorHAnsi"/>
        </w:rPr>
        <w:t xml:space="preserve"> ROBIN </w:t>
      </w:r>
      <w:r w:rsidRPr="001631A3">
        <w:rPr>
          <w:rStyle w:val="Style13ptBold"/>
          <w:rFonts w:asciiTheme="majorHAnsi" w:hAnsiTheme="majorHAnsi" w:cstheme="majorHAnsi"/>
        </w:rPr>
        <w:t>RAMCHARAN</w:t>
      </w:r>
      <w:r w:rsidRPr="001631A3">
        <w:rPr>
          <w:rFonts w:asciiTheme="majorHAnsi" w:hAnsiTheme="majorHAnsi" w:cstheme="majorHAnsi"/>
        </w:rPr>
        <w:t xml:space="preserve"> </w:t>
      </w:r>
      <w:r w:rsidRPr="001631A3">
        <w:rPr>
          <w:rStyle w:val="Style13ptBold"/>
          <w:rFonts w:asciiTheme="majorHAnsi" w:hAnsiTheme="majorHAnsi" w:cstheme="majorHAnsi"/>
        </w:rPr>
        <w:t>05</w:t>
      </w:r>
      <w:r w:rsidRPr="001631A3">
        <w:rPr>
          <w:rFonts w:asciiTheme="majorHAnsi" w:hAnsiTheme="majorHAnsi" w:cstheme="majorHAnsi"/>
        </w:rPr>
        <w:t xml:space="preserve"> “Protecting Traditional Knowledge and Traditional Medicines of Indigenous Peoples through Intellectual Property Rights: Issues, </w:t>
      </w:r>
      <w:r w:rsidRPr="001631A3">
        <w:rPr>
          <w:rFonts w:asciiTheme="majorHAnsi" w:hAnsiTheme="majorHAnsi" w:cstheme="majorHAnsi"/>
        </w:rPr>
        <w:lastRenderedPageBreak/>
        <w:t>Challenges and Strategies.” International Journal on Minority and Group Rights, vol. 12, no. 1, 2005, pp. 1–24. // mb-</w:t>
      </w:r>
      <w:proofErr w:type="spellStart"/>
      <w:r w:rsidRPr="001631A3">
        <w:rPr>
          <w:rFonts w:asciiTheme="majorHAnsi" w:hAnsiTheme="majorHAnsi" w:cstheme="majorHAnsi"/>
        </w:rPr>
        <w:t>va</w:t>
      </w:r>
      <w:proofErr w:type="spellEnd"/>
    </w:p>
    <w:p w14:paraId="0E107239" w14:textId="5C6F5FF0" w:rsidR="008B10C4" w:rsidRPr="001631A3" w:rsidRDefault="008B10C4" w:rsidP="008B10C4">
      <w:pPr>
        <w:spacing w:after="0" w:line="240" w:lineRule="auto"/>
        <w:rPr>
          <w:rFonts w:asciiTheme="majorHAnsi" w:eastAsia="Times New Roman" w:hAnsiTheme="majorHAnsi" w:cstheme="majorHAnsi"/>
          <w:sz w:val="12"/>
        </w:rPr>
      </w:pPr>
      <w:r w:rsidRPr="001631A3">
        <w:rPr>
          <w:rFonts w:asciiTheme="majorHAnsi" w:eastAsia="Times New Roman" w:hAnsiTheme="majorHAnsi" w:cstheme="majorHAnsi"/>
          <w:sz w:val="12"/>
        </w:rPr>
        <w:t xml:space="preserve">The question is whether the existing laws, national and international, govern </w:t>
      </w:r>
      <w:proofErr w:type="spellStart"/>
      <w:r w:rsidRPr="001631A3">
        <w:rPr>
          <w:rFonts w:asciiTheme="majorHAnsi" w:eastAsia="Times New Roman" w:hAnsiTheme="majorHAnsi" w:cstheme="majorHAnsi"/>
          <w:sz w:val="12"/>
        </w:rPr>
        <w:t>ing</w:t>
      </w:r>
      <w:proofErr w:type="spellEnd"/>
      <w:r w:rsidRPr="001631A3">
        <w:rPr>
          <w:rFonts w:asciiTheme="majorHAnsi" w:eastAsia="Times New Roman" w:hAnsiTheme="majorHAnsi" w:cstheme="majorHAnsi"/>
          <w:sz w:val="12"/>
        </w:rPr>
        <w:t xml:space="preserve"> intellectual property allow for the effective protection of traditional </w:t>
      </w:r>
      <w:proofErr w:type="spellStart"/>
      <w:r w:rsidRPr="001631A3">
        <w:rPr>
          <w:rFonts w:asciiTheme="majorHAnsi" w:eastAsia="Times New Roman" w:hAnsiTheme="majorHAnsi" w:cstheme="majorHAnsi"/>
          <w:sz w:val="12"/>
        </w:rPr>
        <w:t>knowl</w:t>
      </w:r>
      <w:proofErr w:type="spellEnd"/>
      <w:r w:rsidRPr="001631A3">
        <w:rPr>
          <w:rFonts w:asciiTheme="majorHAnsi" w:eastAsia="Times New Roman" w:hAnsiTheme="majorHAnsi" w:cstheme="majorHAnsi"/>
          <w:sz w:val="12"/>
        </w:rPr>
        <w:t xml:space="preserve"> edge and </w:t>
      </w:r>
      <w:proofErr w:type="gramStart"/>
      <w:r w:rsidRPr="001631A3">
        <w:rPr>
          <w:rFonts w:asciiTheme="majorHAnsi" w:eastAsia="Times New Roman" w:hAnsiTheme="majorHAnsi" w:cstheme="majorHAnsi"/>
          <w:sz w:val="12"/>
        </w:rPr>
        <w:t>folklore in particular</w:t>
      </w:r>
      <w:proofErr w:type="gramEnd"/>
      <w:r w:rsidRPr="001631A3">
        <w:rPr>
          <w:rFonts w:asciiTheme="majorHAnsi" w:eastAsia="Times New Roman" w:hAnsiTheme="majorHAnsi" w:cstheme="majorHAnsi"/>
          <w:sz w:val="12"/>
        </w:rPr>
        <w:t xml:space="preserve">. If the laws are not </w:t>
      </w:r>
      <w:proofErr w:type="gramStart"/>
      <w:r w:rsidRPr="001631A3">
        <w:rPr>
          <w:rFonts w:asciiTheme="majorHAnsi" w:eastAsia="Times New Roman" w:hAnsiTheme="majorHAnsi" w:cstheme="majorHAnsi"/>
          <w:sz w:val="12"/>
        </w:rPr>
        <w:t>appropriate</w:t>
      </w:r>
      <w:proofErr w:type="gramEnd"/>
      <w:r w:rsidRPr="001631A3">
        <w:rPr>
          <w:rFonts w:asciiTheme="majorHAnsi" w:eastAsia="Times New Roman" w:hAnsiTheme="majorHAnsi" w:cstheme="majorHAnsi"/>
          <w:sz w:val="12"/>
        </w:rPr>
        <w:t xml:space="preserve"> then is there a need for a sui generis system. On the latter point, a sui generis system must be in function of the needs and demands of the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holders. As </w:t>
      </w:r>
      <w:proofErr w:type="spellStart"/>
      <w:r w:rsidRPr="001631A3">
        <w:rPr>
          <w:rFonts w:asciiTheme="majorHAnsi" w:eastAsia="Times New Roman" w:hAnsiTheme="majorHAnsi" w:cstheme="majorHAnsi"/>
          <w:sz w:val="12"/>
        </w:rPr>
        <w:t>Kongolo</w:t>
      </w:r>
      <w:proofErr w:type="spellEnd"/>
      <w:r w:rsidRPr="001631A3">
        <w:rPr>
          <w:rFonts w:asciiTheme="majorHAnsi" w:eastAsia="Times New Roman" w:hAnsiTheme="majorHAnsi" w:cstheme="majorHAnsi"/>
          <w:sz w:val="12"/>
        </w:rPr>
        <w:t xml:space="preserve"> and </w:t>
      </w:r>
      <w:proofErr w:type="spellStart"/>
      <w:r w:rsidRPr="001631A3">
        <w:rPr>
          <w:rFonts w:asciiTheme="majorHAnsi" w:eastAsia="Times New Roman" w:hAnsiTheme="majorHAnsi" w:cstheme="majorHAnsi"/>
          <w:sz w:val="12"/>
        </w:rPr>
        <w:t>Shyllon</w:t>
      </w:r>
      <w:proofErr w:type="spellEnd"/>
      <w:r w:rsidRPr="001631A3">
        <w:rPr>
          <w:rFonts w:asciiTheme="majorHAnsi" w:eastAsia="Times New Roman" w:hAnsiTheme="majorHAnsi" w:cstheme="majorHAnsi"/>
          <w:sz w:val="12"/>
        </w:rPr>
        <w:t xml:space="preserve"> note, "the fact is that knowledge that is claimed to have been 'invented' and hence 'patented' and converted into intellectual property is often an existing innovation in traditional or indigenous knowledge systems". With respect to the use of traditional medicinal plants, they posit four main issues for consideration: (1) whether the contribution of traditional knowledge to a final product is the sort of contribution that would allow one or more traditional persons to be considered joint inventor; (2) whether publication of information concerning indigenous plant use would bar the availability of a patent, (3) how to address the problems of compensation in the exploitation of herbal knowledge, and (4) whether </w:t>
      </w:r>
      <w:proofErr w:type="spellStart"/>
      <w:r w:rsidRPr="001631A3">
        <w:rPr>
          <w:rFonts w:asciiTheme="majorHAnsi" w:eastAsia="Times New Roman" w:hAnsiTheme="majorHAnsi" w:cstheme="majorHAnsi"/>
          <w:sz w:val="12"/>
        </w:rPr>
        <w:t>devel</w:t>
      </w:r>
      <w:proofErr w:type="spellEnd"/>
      <w:r w:rsidRPr="001631A3">
        <w:rPr>
          <w:rFonts w:asciiTheme="majorHAnsi" w:eastAsia="Times New Roman" w:hAnsiTheme="majorHAnsi" w:cstheme="majorHAnsi"/>
          <w:sz w:val="12"/>
        </w:rPr>
        <w:t xml:space="preserve"> oping countries should recognize through national legislation the rights of </w:t>
      </w:r>
      <w:proofErr w:type="spellStart"/>
      <w:r w:rsidRPr="001631A3">
        <w:rPr>
          <w:rFonts w:asciiTheme="majorHAnsi" w:eastAsia="Times New Roman" w:hAnsiTheme="majorHAnsi" w:cstheme="majorHAnsi"/>
          <w:sz w:val="12"/>
        </w:rPr>
        <w:t>tradi</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tional</w:t>
      </w:r>
      <w:proofErr w:type="spellEnd"/>
      <w:r w:rsidRPr="001631A3">
        <w:rPr>
          <w:rFonts w:asciiTheme="majorHAnsi" w:eastAsia="Times New Roman" w:hAnsiTheme="majorHAnsi" w:cstheme="majorHAnsi"/>
          <w:sz w:val="12"/>
        </w:rPr>
        <w:t xml:space="preserve"> flows from industrialized countries.61 </w:t>
      </w:r>
      <w:r w:rsidRPr="001631A3">
        <w:rPr>
          <w:rStyle w:val="Emphasis"/>
          <w:rFonts w:asciiTheme="majorHAnsi" w:hAnsiTheme="majorHAnsi" w:cstheme="majorHAnsi"/>
          <w:highlight w:val="yellow"/>
        </w:rPr>
        <w:t>Any system of protection must recognize the</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customary</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laws</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under which</w:t>
      </w:r>
      <w:r w:rsidRPr="001631A3">
        <w:rPr>
          <w:rStyle w:val="Emphasis"/>
          <w:rFonts w:asciiTheme="majorHAnsi" w:hAnsiTheme="majorHAnsi" w:cstheme="majorHAnsi"/>
        </w:rPr>
        <w:t xml:space="preserve"> the </w:t>
      </w:r>
      <w:r w:rsidRPr="001631A3">
        <w:rPr>
          <w:rStyle w:val="Emphasis"/>
          <w:rFonts w:asciiTheme="majorHAnsi" w:hAnsiTheme="majorHAnsi" w:cstheme="majorHAnsi"/>
          <w:highlight w:val="yellow"/>
        </w:rPr>
        <w:t>knowledge evolved</w:t>
      </w:r>
      <w:r w:rsidRPr="001631A3">
        <w:rPr>
          <w:rFonts w:asciiTheme="majorHAnsi" w:eastAsia="Times New Roman" w:hAnsiTheme="majorHAnsi" w:cstheme="majorHAnsi"/>
          <w:sz w:val="12"/>
        </w:rPr>
        <w:t>. In this connection, WIPO has noted, in the context of the work of the IGC, that, "</w:t>
      </w:r>
      <w:r w:rsidRPr="001631A3">
        <w:rPr>
          <w:rStyle w:val="Emphasis"/>
          <w:rFonts w:asciiTheme="majorHAnsi" w:hAnsiTheme="majorHAnsi" w:cstheme="majorHAnsi"/>
        </w:rPr>
        <w:t xml:space="preserve">the use of </w:t>
      </w:r>
      <w:r w:rsidRPr="001631A3">
        <w:rPr>
          <w:rStyle w:val="Emphasis"/>
          <w:rFonts w:asciiTheme="majorHAnsi" w:hAnsiTheme="majorHAnsi" w:cstheme="majorHAnsi"/>
          <w:highlight w:val="yellow"/>
        </w:rPr>
        <w:t>private property rights</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rPr>
        <w:t xml:space="preserve">for </w:t>
      </w:r>
      <w:r w:rsidR="008C780D">
        <w:rPr>
          <w:rStyle w:val="Emphasis"/>
          <w:rFonts w:asciiTheme="majorHAnsi" w:hAnsiTheme="majorHAnsi" w:cstheme="majorHAnsi"/>
        </w:rPr>
        <w:t>TRADITIONAL MEDICINE</w:t>
      </w:r>
      <w:r w:rsidRPr="001631A3">
        <w:rPr>
          <w:rFonts w:asciiTheme="majorHAnsi" w:eastAsia="Times New Roman" w:hAnsiTheme="majorHAnsi" w:cstheme="majorHAnsi"/>
          <w:sz w:val="12"/>
        </w:rPr>
        <w:t xml:space="preserve"> protection </w:t>
      </w:r>
      <w:r w:rsidRPr="001631A3">
        <w:rPr>
          <w:rStyle w:val="Emphasis"/>
          <w:rFonts w:asciiTheme="majorHAnsi" w:hAnsiTheme="majorHAnsi" w:cstheme="majorHAnsi"/>
          <w:highlight w:val="yellow"/>
        </w:rPr>
        <w:t>should</w:t>
      </w:r>
      <w:r w:rsidRPr="001631A3">
        <w:rPr>
          <w:rFonts w:asciiTheme="majorHAnsi" w:eastAsia="Times New Roman" w:hAnsiTheme="majorHAnsi" w:cstheme="majorHAnsi"/>
          <w:sz w:val="12"/>
        </w:rPr>
        <w:t xml:space="preserve"> thus </w:t>
      </w:r>
      <w:r w:rsidRPr="001631A3">
        <w:rPr>
          <w:rStyle w:val="Emphasis"/>
          <w:rFonts w:asciiTheme="majorHAnsi" w:hAnsiTheme="majorHAnsi" w:cstheme="majorHAnsi"/>
          <w:highlight w:val="yellow"/>
        </w:rPr>
        <w:t>be</w:t>
      </w:r>
      <w:r w:rsidRPr="001631A3">
        <w:rPr>
          <w:rStyle w:val="Emphasis"/>
          <w:rFonts w:asciiTheme="majorHAnsi" w:hAnsiTheme="majorHAnsi" w:cstheme="majorHAnsi"/>
        </w:rPr>
        <w:t xml:space="preserve"> carefully </w:t>
      </w:r>
      <w:r w:rsidRPr="001631A3">
        <w:rPr>
          <w:rStyle w:val="Emphasis"/>
          <w:rFonts w:asciiTheme="majorHAnsi" w:hAnsiTheme="majorHAnsi" w:cstheme="majorHAnsi"/>
          <w:highlight w:val="yellow"/>
        </w:rPr>
        <w:t>balanced with</w:t>
      </w:r>
      <w:r w:rsidRPr="001631A3">
        <w:rPr>
          <w:rFonts w:asciiTheme="majorHAnsi" w:eastAsia="Times New Roman" w:hAnsiTheme="majorHAnsi" w:cstheme="majorHAnsi"/>
          <w:sz w:val="12"/>
        </w:rPr>
        <w:t xml:space="preserve"> other policy measures to reflect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 xml:space="preserve">char </w:t>
      </w:r>
      <w:proofErr w:type="spellStart"/>
      <w:r w:rsidRPr="001631A3">
        <w:rPr>
          <w:rStyle w:val="Emphasis"/>
          <w:rFonts w:asciiTheme="majorHAnsi" w:hAnsiTheme="majorHAnsi" w:cstheme="majorHAnsi"/>
          <w:highlight w:val="yellow"/>
        </w:rPr>
        <w:t>acteristics</w:t>
      </w:r>
      <w:proofErr w:type="spellEnd"/>
      <w:r w:rsidRPr="001631A3">
        <w:rPr>
          <w:rStyle w:val="Emphasis"/>
          <w:rFonts w:asciiTheme="majorHAnsi" w:hAnsiTheme="majorHAnsi" w:cstheme="majorHAnsi"/>
          <w:highlight w:val="yellow"/>
        </w:rPr>
        <w:t xml:space="preserve"> of the protected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rPr>
        <w:t xml:space="preserve">, the stakeholder interests involved, the </w:t>
      </w:r>
      <w:r w:rsidRPr="001631A3">
        <w:rPr>
          <w:rStyle w:val="Emphasis"/>
          <w:rFonts w:asciiTheme="majorHAnsi" w:hAnsiTheme="majorHAnsi" w:cstheme="majorHAnsi"/>
          <w:highlight w:val="yellow"/>
        </w:rPr>
        <w:t>customary uses, and custodianship patterns</w:t>
      </w:r>
      <w:r w:rsidRPr="001631A3">
        <w:rPr>
          <w:rFonts w:asciiTheme="majorHAnsi" w:eastAsia="Times New Roman" w:hAnsiTheme="majorHAnsi" w:cstheme="majorHAnsi"/>
          <w:sz w:val="12"/>
        </w:rPr>
        <w:t xml:space="preserve">. Most countries which have implemented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protection have therefore supplemented a limited use of private property rights with a combination of other measures."62 Examples of sui generis initiatives include the combination of the grant of exclusive rights with access regulation in Brazil; combination of defensive protection of native insignia with repression of unfair competition in native Indian products in the United States; and </w:t>
      </w:r>
      <w:proofErr w:type="spellStart"/>
      <w:r w:rsidRPr="001631A3">
        <w:rPr>
          <w:rFonts w:asciiTheme="majorHAnsi" w:eastAsia="Times New Roman" w:hAnsiTheme="majorHAnsi" w:cstheme="majorHAnsi"/>
          <w:sz w:val="12"/>
        </w:rPr>
        <w:t>combina</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w:t>
      </w:r>
      <w:proofErr w:type="spellEnd"/>
      <w:r w:rsidRPr="001631A3">
        <w:rPr>
          <w:rFonts w:asciiTheme="majorHAnsi" w:eastAsia="Times New Roman" w:hAnsiTheme="majorHAnsi" w:cstheme="majorHAnsi"/>
          <w:sz w:val="12"/>
        </w:rPr>
        <w:t xml:space="preserve"> of exclusive property rights, access regulation and unfair competition law to create tailored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protection measures in Costa Rica and Portugal. "By learning from such national experiences, </w:t>
      </w:r>
      <w:r w:rsidRPr="001631A3">
        <w:rPr>
          <w:rStyle w:val="Emphasis"/>
          <w:rFonts w:asciiTheme="majorHAnsi" w:hAnsiTheme="majorHAnsi" w:cstheme="majorHAnsi"/>
        </w:rPr>
        <w:t>the</w:t>
      </w:r>
      <w:r w:rsidRPr="001631A3">
        <w:rPr>
          <w:rFonts w:asciiTheme="majorHAnsi" w:eastAsia="Times New Roman" w:hAnsiTheme="majorHAnsi" w:cstheme="majorHAnsi"/>
          <w:sz w:val="12"/>
        </w:rPr>
        <w:t xml:space="preserve"> combined or </w:t>
      </w:r>
      <w:r w:rsidRPr="001631A3">
        <w:rPr>
          <w:rStyle w:val="Emphasis"/>
          <w:rFonts w:asciiTheme="majorHAnsi" w:hAnsiTheme="majorHAnsi" w:cstheme="majorHAnsi"/>
          <w:highlight w:val="yellow"/>
        </w:rPr>
        <w:t>comprehensive approach would</w:t>
      </w:r>
      <w:r w:rsidRPr="001631A3">
        <w:rPr>
          <w:rFonts w:asciiTheme="majorHAnsi" w:eastAsia="Times New Roman" w:hAnsiTheme="majorHAnsi" w:cstheme="majorHAnsi"/>
          <w:sz w:val="12"/>
        </w:rPr>
        <w:t xml:space="preserve"> thus </w:t>
      </w:r>
      <w:r w:rsidRPr="001631A3">
        <w:rPr>
          <w:rStyle w:val="Emphasis"/>
          <w:rFonts w:asciiTheme="majorHAnsi" w:hAnsiTheme="majorHAnsi" w:cstheme="majorHAnsi"/>
          <w:highlight w:val="yellow"/>
        </w:rPr>
        <w:t>join</w:t>
      </w:r>
      <w:r w:rsidRPr="001631A3">
        <w:rPr>
          <w:rFonts w:asciiTheme="majorHAnsi" w:eastAsia="Times New Roman" w:hAnsiTheme="majorHAnsi" w:cstheme="majorHAnsi"/>
          <w:sz w:val="12"/>
        </w:rPr>
        <w:t xml:space="preserve"> different </w:t>
      </w:r>
      <w:r w:rsidRPr="001631A3">
        <w:rPr>
          <w:rStyle w:val="Emphasis"/>
          <w:rFonts w:asciiTheme="majorHAnsi" w:hAnsiTheme="majorHAnsi" w:cstheme="majorHAnsi"/>
          <w:highlight w:val="yellow"/>
        </w:rPr>
        <w:t>legal doctrines</w:t>
      </w:r>
      <w:r w:rsidRPr="001631A3">
        <w:rPr>
          <w:rFonts w:asciiTheme="majorHAnsi" w:eastAsia="Times New Roman" w:hAnsiTheme="majorHAnsi" w:cstheme="majorHAnsi"/>
          <w:sz w:val="12"/>
          <w:highlight w:val="yellow"/>
        </w:rPr>
        <w:t xml:space="preserve"> </w:t>
      </w:r>
      <w:r w:rsidRPr="001631A3">
        <w:rPr>
          <w:rFonts w:asciiTheme="majorHAnsi" w:eastAsia="Times New Roman" w:hAnsiTheme="majorHAnsi" w:cstheme="majorHAnsi"/>
          <w:sz w:val="12"/>
        </w:rPr>
        <w:t xml:space="preserve">and policy tools </w:t>
      </w:r>
      <w:r w:rsidRPr="001631A3">
        <w:rPr>
          <w:rStyle w:val="Emphasis"/>
          <w:rFonts w:asciiTheme="majorHAnsi" w:hAnsiTheme="majorHAnsi" w:cstheme="majorHAnsi"/>
          <w:highlight w:val="yellow"/>
        </w:rPr>
        <w:t>which have</w:t>
      </w:r>
      <w:r w:rsidRPr="001631A3">
        <w:rPr>
          <w:rStyle w:val="Emphasis"/>
          <w:rFonts w:asciiTheme="majorHAnsi" w:hAnsiTheme="majorHAnsi" w:cstheme="majorHAnsi"/>
        </w:rPr>
        <w:t xml:space="preserve"> been </w:t>
      </w:r>
      <w:r w:rsidRPr="001631A3">
        <w:rPr>
          <w:rFonts w:asciiTheme="majorHAnsi" w:hAnsiTheme="majorHAnsi" w:cstheme="majorHAnsi"/>
          <w:sz w:val="12"/>
        </w:rPr>
        <w:t>identified by Member States</w:t>
      </w:r>
      <w:r w:rsidRPr="001631A3">
        <w:rPr>
          <w:rFonts w:asciiTheme="majorHAnsi" w:eastAsia="Times New Roman" w:hAnsiTheme="majorHAnsi" w:cstheme="majorHAnsi"/>
          <w:sz w:val="12"/>
        </w:rPr>
        <w:t xml:space="preserve"> and have been </w:t>
      </w:r>
      <w:r w:rsidRPr="001631A3">
        <w:rPr>
          <w:rStyle w:val="Emphasis"/>
          <w:rFonts w:asciiTheme="majorHAnsi" w:hAnsiTheme="majorHAnsi" w:cstheme="majorHAnsi"/>
          <w:highlight w:val="yellow"/>
        </w:rPr>
        <w:t>proven effective</w:t>
      </w:r>
      <w:r w:rsidRPr="001631A3">
        <w:rPr>
          <w:rFonts w:asciiTheme="majorHAnsi" w:eastAsia="Times New Roman" w:hAnsiTheme="majorHAnsi" w:cstheme="majorHAnsi"/>
          <w:sz w:val="12"/>
        </w:rPr>
        <w:t xml:space="preserve"> in their jurisdictions in order to achieve an appropriate form of protection."63 Thus a 'bundle of rights and methods' may be best suited for the protection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This combined approach "would result in the availability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protec</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w:t>
      </w:r>
      <w:proofErr w:type="spellEnd"/>
      <w:r w:rsidRPr="001631A3">
        <w:rPr>
          <w:rFonts w:asciiTheme="majorHAnsi" w:eastAsia="Times New Roman" w:hAnsiTheme="majorHAnsi" w:cstheme="majorHAnsi"/>
          <w:sz w:val="12"/>
        </w:rPr>
        <w:t xml:space="preserve"> through a bundle of rights at the national level, which would include the use of existing IP rights, sui generis measures, and non-IP tools, such as access reg </w:t>
      </w:r>
      <w:proofErr w:type="spellStart"/>
      <w:r w:rsidRPr="001631A3">
        <w:rPr>
          <w:rFonts w:asciiTheme="majorHAnsi" w:eastAsia="Times New Roman" w:hAnsiTheme="majorHAnsi" w:cstheme="majorHAnsi"/>
          <w:sz w:val="12"/>
        </w:rPr>
        <w:t>ulation</w:t>
      </w:r>
      <w:proofErr w:type="spellEnd"/>
      <w:r w:rsidRPr="001631A3">
        <w:rPr>
          <w:rFonts w:asciiTheme="majorHAnsi" w:eastAsia="Times New Roman" w:hAnsiTheme="majorHAnsi" w:cstheme="majorHAnsi"/>
          <w:sz w:val="12"/>
        </w:rPr>
        <w:t xml:space="preserve"> and contractual agreements". 61 T. </w:t>
      </w:r>
      <w:proofErr w:type="spellStart"/>
      <w:r w:rsidRPr="001631A3">
        <w:rPr>
          <w:rFonts w:asciiTheme="majorHAnsi" w:eastAsia="Times New Roman" w:hAnsiTheme="majorHAnsi" w:cstheme="majorHAnsi"/>
          <w:sz w:val="12"/>
        </w:rPr>
        <w:t>Kongolo</w:t>
      </w:r>
      <w:proofErr w:type="spellEnd"/>
      <w:r w:rsidRPr="001631A3">
        <w:rPr>
          <w:rFonts w:asciiTheme="majorHAnsi" w:eastAsia="Times New Roman" w:hAnsiTheme="majorHAnsi" w:cstheme="majorHAnsi"/>
          <w:sz w:val="12"/>
        </w:rPr>
        <w:t xml:space="preserve"> and F. </w:t>
      </w:r>
      <w:proofErr w:type="spellStart"/>
      <w:r w:rsidRPr="001631A3">
        <w:rPr>
          <w:rFonts w:asciiTheme="majorHAnsi" w:eastAsia="Times New Roman" w:hAnsiTheme="majorHAnsi" w:cstheme="majorHAnsi"/>
          <w:sz w:val="12"/>
        </w:rPr>
        <w:t>Shyllon</w:t>
      </w:r>
      <w:proofErr w:type="spellEnd"/>
      <w:r w:rsidRPr="001631A3">
        <w:rPr>
          <w:rFonts w:asciiTheme="majorHAnsi" w:eastAsia="Times New Roman" w:hAnsiTheme="majorHAnsi" w:cstheme="majorHAnsi"/>
          <w:sz w:val="12"/>
        </w:rPr>
        <w:t>, 'Panorama of the Most Controversial IP Issues in Developing Countries', 6 European Intellectual Property Review, p. 260. 62 WIPO, Traditional Knowledge: Policy and Legal Options, WIPO/GR</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F/IC/6/4, 12 December 2003, para. 11. The international dimension of protection is addressed in-depth in doc </w:t>
      </w:r>
      <w:proofErr w:type="spellStart"/>
      <w:r w:rsidRPr="001631A3">
        <w:rPr>
          <w:rFonts w:asciiTheme="majorHAnsi" w:eastAsia="Times New Roman" w:hAnsiTheme="majorHAnsi" w:cstheme="majorHAnsi"/>
          <w:sz w:val="12"/>
        </w:rPr>
        <w:t>ument</w:t>
      </w:r>
      <w:proofErr w:type="spellEnd"/>
      <w:r w:rsidRPr="001631A3">
        <w:rPr>
          <w:rFonts w:asciiTheme="majorHAnsi" w:eastAsia="Times New Roman" w:hAnsiTheme="majorHAnsi" w:cstheme="majorHAnsi"/>
          <w:sz w:val="12"/>
        </w:rPr>
        <w:t xml:space="preserve"> WIPO/GR</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F/IC/6/6. Defensive protection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is covered only </w:t>
      </w:r>
      <w:proofErr w:type="gramStart"/>
      <w:r w:rsidRPr="001631A3">
        <w:rPr>
          <w:rFonts w:asciiTheme="majorHAnsi" w:eastAsia="Times New Roman" w:hAnsiTheme="majorHAnsi" w:cstheme="majorHAnsi"/>
          <w:sz w:val="12"/>
        </w:rPr>
        <w:t>briefly, since</w:t>
      </w:r>
      <w:proofErr w:type="gramEnd"/>
      <w:r w:rsidRPr="001631A3">
        <w:rPr>
          <w:rFonts w:asciiTheme="majorHAnsi" w:eastAsia="Times New Roman" w:hAnsiTheme="majorHAnsi" w:cstheme="majorHAnsi"/>
          <w:sz w:val="12"/>
        </w:rPr>
        <w:t xml:space="preserve"> documents WIPO/GR</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F/IC/5/6 and WIPO/GR</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.F/IC/6/8 cover this more extensively. 63 6. Key Legal Issues for the Protection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/TM What, then, are the core principles and legal doctrines that must underwrite the protection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For this </w:t>
      </w:r>
      <w:proofErr w:type="gramStart"/>
      <w:r w:rsidRPr="001631A3">
        <w:rPr>
          <w:rFonts w:asciiTheme="majorHAnsi" w:eastAsia="Times New Roman" w:hAnsiTheme="majorHAnsi" w:cstheme="majorHAnsi"/>
          <w:sz w:val="12"/>
        </w:rPr>
        <w:t>purpose</w:t>
      </w:r>
      <w:proofErr w:type="gramEnd"/>
      <w:r w:rsidRPr="001631A3">
        <w:rPr>
          <w:rFonts w:asciiTheme="majorHAnsi" w:eastAsia="Times New Roman" w:hAnsiTheme="majorHAnsi" w:cstheme="majorHAnsi"/>
          <w:sz w:val="12"/>
        </w:rPr>
        <w:t xml:space="preserve"> we rely on WIPO studies undertaken for the IGC.64 The principles and doctrines enumerated below have emerged from </w:t>
      </w:r>
      <w:proofErr w:type="spellStart"/>
      <w:r w:rsidRPr="001631A3">
        <w:rPr>
          <w:rFonts w:asciiTheme="majorHAnsi" w:eastAsia="Times New Roman" w:hAnsiTheme="majorHAnsi" w:cstheme="majorHAnsi"/>
          <w:sz w:val="12"/>
        </w:rPr>
        <w:t>exten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sive</w:t>
      </w:r>
      <w:proofErr w:type="spellEnd"/>
      <w:r w:rsidRPr="001631A3">
        <w:rPr>
          <w:rFonts w:asciiTheme="majorHAnsi" w:eastAsia="Times New Roman" w:hAnsiTheme="majorHAnsi" w:cstheme="majorHAnsi"/>
          <w:sz w:val="12"/>
        </w:rPr>
        <w:t xml:space="preserve"> discussions within the IGC on national experiences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protection. 6.1. Core Principles First, a comprehensive and combined approach is a starting point. It is </w:t>
      </w:r>
      <w:proofErr w:type="spellStart"/>
      <w:r w:rsidRPr="001631A3">
        <w:rPr>
          <w:rFonts w:asciiTheme="majorHAnsi" w:eastAsia="Times New Roman" w:hAnsiTheme="majorHAnsi" w:cstheme="majorHAnsi"/>
          <w:sz w:val="12"/>
        </w:rPr>
        <w:t>recog</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nized</w:t>
      </w:r>
      <w:proofErr w:type="spellEnd"/>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rPr>
        <w:t xml:space="preserve">that a comprehensive and </w:t>
      </w:r>
      <w:r w:rsidR="008C780D">
        <w:rPr>
          <w:rStyle w:val="Emphasis"/>
          <w:rFonts w:asciiTheme="majorHAnsi" w:hAnsiTheme="majorHAnsi" w:cstheme="majorHAnsi"/>
        </w:rPr>
        <w:t>TRADITIONAL MEDICINE</w:t>
      </w:r>
      <w:r w:rsidRPr="001631A3">
        <w:rPr>
          <w:rStyle w:val="Emphasis"/>
          <w:rFonts w:asciiTheme="majorHAnsi" w:hAnsiTheme="majorHAnsi" w:cstheme="majorHAnsi"/>
        </w:rPr>
        <w:t xml:space="preserve"> specific approach must be taken </w:t>
      </w:r>
      <w:r w:rsidRPr="001631A3">
        <w:rPr>
          <w:rStyle w:val="Emphasis"/>
          <w:rFonts w:asciiTheme="majorHAnsi" w:hAnsiTheme="majorHAnsi" w:cstheme="majorHAnsi"/>
          <w:highlight w:val="yellow"/>
        </w:rPr>
        <w:t xml:space="preserve">using exist </w:t>
      </w:r>
      <w:proofErr w:type="spellStart"/>
      <w:r w:rsidRPr="001631A3">
        <w:rPr>
          <w:rStyle w:val="Emphasis"/>
          <w:rFonts w:asciiTheme="majorHAnsi" w:hAnsiTheme="majorHAnsi" w:cstheme="majorHAnsi"/>
          <w:highlight w:val="yellow"/>
        </w:rPr>
        <w:t>ing</w:t>
      </w:r>
      <w:proofErr w:type="spellEnd"/>
      <w:r w:rsidRPr="001631A3">
        <w:rPr>
          <w:rStyle w:val="Emphasis"/>
          <w:rFonts w:asciiTheme="majorHAnsi" w:hAnsiTheme="majorHAnsi" w:cstheme="majorHAnsi"/>
          <w:highlight w:val="yellow"/>
        </w:rPr>
        <w:t xml:space="preserve"> IP mechanisms</w:t>
      </w:r>
      <w:r w:rsidRPr="001631A3">
        <w:rPr>
          <w:rStyle w:val="Emphasis"/>
          <w:rFonts w:asciiTheme="majorHAnsi" w:hAnsiTheme="majorHAnsi" w:cstheme="majorHAnsi"/>
        </w:rPr>
        <w:t>, the repression of unfair competition, the grant of exclusive sui generis rights and/or the application of prior informed consent requirements linked to access regimes</w:t>
      </w:r>
      <w:r w:rsidRPr="001631A3">
        <w:rPr>
          <w:rFonts w:asciiTheme="majorHAnsi" w:eastAsia="Times New Roman" w:hAnsiTheme="majorHAnsi" w:cstheme="majorHAnsi"/>
          <w:sz w:val="12"/>
        </w:rPr>
        <w:t xml:space="preserve">. It has been noted that a "bundle of rights" and meth </w:t>
      </w:r>
      <w:proofErr w:type="spellStart"/>
      <w:r w:rsidRPr="001631A3">
        <w:rPr>
          <w:rFonts w:asciiTheme="majorHAnsi" w:eastAsia="Times New Roman" w:hAnsiTheme="majorHAnsi" w:cstheme="majorHAnsi"/>
          <w:sz w:val="12"/>
        </w:rPr>
        <w:t>ods</w:t>
      </w:r>
      <w:proofErr w:type="spellEnd"/>
      <w:r w:rsidRPr="001631A3">
        <w:rPr>
          <w:rFonts w:asciiTheme="majorHAnsi" w:eastAsia="Times New Roman" w:hAnsiTheme="majorHAnsi" w:cstheme="majorHAnsi"/>
          <w:sz w:val="12"/>
        </w:rPr>
        <w:t xml:space="preserve"> might be applied for protection. Such </w:t>
      </w:r>
      <w:r w:rsidRPr="001631A3">
        <w:rPr>
          <w:rStyle w:val="Emphasis"/>
          <w:rFonts w:asciiTheme="majorHAnsi" w:hAnsiTheme="majorHAnsi" w:cstheme="majorHAnsi"/>
          <w:highlight w:val="yellow"/>
        </w:rPr>
        <w:t>a combined approach is not foreign to</w:t>
      </w:r>
      <w:r w:rsidRPr="001631A3">
        <w:rPr>
          <w:rFonts w:asciiTheme="majorHAnsi" w:eastAsia="Times New Roman" w:hAnsiTheme="majorHAnsi" w:cstheme="majorHAnsi"/>
          <w:sz w:val="12"/>
        </w:rPr>
        <w:t xml:space="preserve"> conventional </w:t>
      </w:r>
      <w:r w:rsidRPr="001631A3">
        <w:rPr>
          <w:rStyle w:val="Emphasis"/>
          <w:rFonts w:asciiTheme="majorHAnsi" w:hAnsiTheme="majorHAnsi" w:cstheme="majorHAnsi"/>
          <w:highlight w:val="yellow"/>
        </w:rPr>
        <w:t>IP law</w:t>
      </w:r>
      <w:r w:rsidRPr="001631A3">
        <w:rPr>
          <w:rFonts w:asciiTheme="majorHAnsi" w:eastAsia="Times New Roman" w:hAnsiTheme="majorHAnsi" w:cstheme="majorHAnsi"/>
          <w:sz w:val="12"/>
        </w:rPr>
        <w:t xml:space="preserve">. For example, ornamental or </w:t>
      </w:r>
      <w:r w:rsidRPr="001631A3">
        <w:rPr>
          <w:rStyle w:val="Emphasis"/>
          <w:rFonts w:asciiTheme="majorHAnsi" w:hAnsiTheme="majorHAnsi" w:cstheme="majorHAnsi"/>
        </w:rPr>
        <w:t>visually distinctive aspects of products can be protected by</w:t>
      </w:r>
      <w:r w:rsidRPr="001631A3">
        <w:rPr>
          <w:rFonts w:asciiTheme="majorHAnsi" w:eastAsia="Times New Roman" w:hAnsiTheme="majorHAnsi" w:cstheme="majorHAnsi"/>
          <w:sz w:val="12"/>
        </w:rPr>
        <w:t xml:space="preserve"> a combination of </w:t>
      </w:r>
      <w:r w:rsidRPr="001631A3">
        <w:rPr>
          <w:rStyle w:val="Emphasis"/>
          <w:rFonts w:asciiTheme="majorHAnsi" w:hAnsiTheme="majorHAnsi" w:cstheme="majorHAnsi"/>
        </w:rPr>
        <w:t>copyright, individual or unfair competition law</w:t>
      </w:r>
      <w:r w:rsidRPr="001631A3">
        <w:rPr>
          <w:rFonts w:asciiTheme="majorHAnsi" w:eastAsia="Times New Roman" w:hAnsiTheme="majorHAnsi" w:cstheme="majorHAnsi"/>
          <w:sz w:val="12"/>
        </w:rPr>
        <w:t xml:space="preserve">. Second,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repression of unfair competition, including appropriation</w:t>
      </w:r>
      <w:r w:rsidRPr="001631A3">
        <w:rPr>
          <w:rFonts w:asciiTheme="majorHAnsi" w:eastAsia="Times New Roman" w:hAnsiTheme="majorHAnsi" w:cstheme="majorHAnsi"/>
          <w:sz w:val="12"/>
        </w:rPr>
        <w:t xml:space="preserve"> and mis take of distinctive traditional characteristics. This </w:t>
      </w:r>
      <w:r w:rsidRPr="001631A3">
        <w:rPr>
          <w:rStyle w:val="Emphasis"/>
          <w:rFonts w:asciiTheme="majorHAnsi" w:hAnsiTheme="majorHAnsi" w:cstheme="majorHAnsi"/>
          <w:highlight w:val="yellow"/>
        </w:rPr>
        <w:t xml:space="preserve">may entail the suppression of any false, </w:t>
      </w:r>
      <w:proofErr w:type="gramStart"/>
      <w:r w:rsidRPr="001631A3">
        <w:rPr>
          <w:rStyle w:val="Emphasis"/>
          <w:rFonts w:asciiTheme="majorHAnsi" w:hAnsiTheme="majorHAnsi" w:cstheme="majorHAnsi"/>
          <w:highlight w:val="yellow"/>
        </w:rPr>
        <w:t>misleading</w:t>
      </w:r>
      <w:proofErr w:type="gramEnd"/>
      <w:r w:rsidRPr="001631A3">
        <w:rPr>
          <w:rStyle w:val="Emphasis"/>
          <w:rFonts w:asciiTheme="majorHAnsi" w:hAnsiTheme="majorHAnsi" w:cstheme="majorHAnsi"/>
          <w:highlight w:val="yellow"/>
        </w:rPr>
        <w:t xml:space="preserve"> or culturally offensive references to </w:t>
      </w:r>
      <w:r w:rsidR="008C780D">
        <w:rPr>
          <w:rStyle w:val="Emphasis"/>
          <w:rFonts w:asciiTheme="majorHAnsi" w:hAnsiTheme="majorHAnsi" w:cstheme="majorHAnsi"/>
          <w:highlight w:val="yellow"/>
        </w:rPr>
        <w:t>TRADITIONAL MEDICINE</w:t>
      </w:r>
      <w:r w:rsidRPr="001631A3">
        <w:rPr>
          <w:rFonts w:asciiTheme="majorHAnsi" w:eastAsia="Times New Roman" w:hAnsiTheme="majorHAnsi" w:cstheme="majorHAnsi"/>
          <w:sz w:val="12"/>
        </w:rPr>
        <w:t xml:space="preserve"> in the commercial arena, and any false or misleading indications or linkage with or endorsement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holders. Third, </w:t>
      </w:r>
      <w:r w:rsidRPr="001631A3">
        <w:rPr>
          <w:rStyle w:val="Emphasis"/>
          <w:rFonts w:asciiTheme="majorHAnsi" w:hAnsiTheme="majorHAnsi" w:cstheme="majorHAnsi"/>
        </w:rPr>
        <w:t xml:space="preserve">the principle of </w:t>
      </w:r>
      <w:r w:rsidRPr="001631A3">
        <w:rPr>
          <w:rStyle w:val="Emphasis"/>
          <w:rFonts w:asciiTheme="majorHAnsi" w:hAnsiTheme="majorHAnsi" w:cstheme="majorHAnsi"/>
          <w:highlight w:val="yellow"/>
        </w:rPr>
        <w:t>recognition of rights</w:t>
      </w:r>
      <w:r w:rsidRPr="001631A3">
        <w:rPr>
          <w:rStyle w:val="Emphasis"/>
          <w:rFonts w:asciiTheme="majorHAnsi" w:hAnsiTheme="majorHAnsi" w:cstheme="majorHAnsi"/>
        </w:rPr>
        <w:t xml:space="preserve"> of </w:t>
      </w:r>
      <w:r w:rsidR="008C780D">
        <w:rPr>
          <w:rStyle w:val="Emphasis"/>
          <w:rFonts w:asciiTheme="majorHAnsi" w:hAnsiTheme="majorHAnsi" w:cstheme="majorHAnsi"/>
        </w:rPr>
        <w:t>TRADITIONAL MEDICINE</w:t>
      </w:r>
      <w:r w:rsidRPr="001631A3">
        <w:rPr>
          <w:rStyle w:val="Emphasis"/>
          <w:rFonts w:asciiTheme="majorHAnsi" w:hAnsiTheme="majorHAnsi" w:cstheme="majorHAnsi"/>
        </w:rPr>
        <w:t xml:space="preserve"> holders, </w:t>
      </w:r>
      <w:r w:rsidRPr="001631A3">
        <w:rPr>
          <w:rStyle w:val="Emphasis"/>
          <w:rFonts w:asciiTheme="majorHAnsi" w:hAnsiTheme="majorHAnsi" w:cstheme="majorHAnsi"/>
          <w:highlight w:val="yellow"/>
        </w:rPr>
        <w:t xml:space="preserve">pertains to con </w:t>
      </w:r>
      <w:proofErr w:type="spellStart"/>
      <w:r w:rsidRPr="001631A3">
        <w:rPr>
          <w:rStyle w:val="Emphasis"/>
          <w:rFonts w:asciiTheme="majorHAnsi" w:hAnsiTheme="majorHAnsi" w:cstheme="majorHAnsi"/>
          <w:highlight w:val="yellow"/>
        </w:rPr>
        <w:t>ventional</w:t>
      </w:r>
      <w:proofErr w:type="spellEnd"/>
      <w:r w:rsidRPr="001631A3">
        <w:rPr>
          <w:rStyle w:val="Emphasis"/>
          <w:rFonts w:asciiTheme="majorHAnsi" w:hAnsiTheme="majorHAnsi" w:cstheme="majorHAnsi"/>
          <w:highlight w:val="yellow"/>
        </w:rPr>
        <w:t xml:space="preserve"> IP rights arising from innovation</w:t>
      </w:r>
      <w:r w:rsidRPr="001631A3">
        <w:rPr>
          <w:rStyle w:val="Emphasis"/>
          <w:rFonts w:asciiTheme="majorHAnsi" w:hAnsiTheme="majorHAnsi" w:cstheme="majorHAnsi"/>
        </w:rPr>
        <w:t xml:space="preserve"> and intellectual creativity</w:t>
      </w:r>
      <w:r w:rsidRPr="001631A3">
        <w:rPr>
          <w:rFonts w:asciiTheme="majorHAnsi" w:eastAsia="Times New Roman" w:hAnsiTheme="majorHAnsi" w:cstheme="majorHAnsi"/>
          <w:sz w:val="12"/>
        </w:rPr>
        <w:t xml:space="preserve"> contained in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elements, as well as to sui generis exclusive rights that may be available for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highlight w:val="yellow"/>
        </w:rPr>
        <w:t xml:space="preserve">Aggrieved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highlight w:val="yellow"/>
        </w:rPr>
        <w:t xml:space="preserve"> holders should</w:t>
      </w:r>
      <w:r w:rsidRPr="001631A3">
        <w:rPr>
          <w:rStyle w:val="Emphasis"/>
          <w:rFonts w:asciiTheme="majorHAnsi" w:hAnsiTheme="majorHAnsi" w:cstheme="majorHAnsi"/>
        </w:rPr>
        <w:t xml:space="preserve"> be able to </w:t>
      </w:r>
      <w:r w:rsidRPr="001631A3">
        <w:rPr>
          <w:rStyle w:val="Emphasis"/>
          <w:rFonts w:asciiTheme="majorHAnsi" w:hAnsiTheme="majorHAnsi" w:cstheme="majorHAnsi"/>
          <w:highlight w:val="yellow"/>
        </w:rPr>
        <w:t>seek</w:t>
      </w:r>
      <w:r w:rsidRPr="001631A3">
        <w:rPr>
          <w:rFonts w:asciiTheme="majorHAnsi" w:eastAsia="Times New Roman" w:hAnsiTheme="majorHAnsi" w:cstheme="majorHAnsi"/>
          <w:sz w:val="12"/>
        </w:rPr>
        <w:t xml:space="preserve"> remedies for misuse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and possibly to gain </w:t>
      </w:r>
      <w:r w:rsidRPr="001631A3">
        <w:rPr>
          <w:rStyle w:val="Emphasis"/>
          <w:rFonts w:asciiTheme="majorHAnsi" w:hAnsiTheme="majorHAnsi" w:cstheme="majorHAnsi"/>
          <w:highlight w:val="yellow"/>
        </w:rPr>
        <w:t>remuneration and benefit-sharing</w:t>
      </w:r>
      <w:r w:rsidRPr="001631A3">
        <w:rPr>
          <w:rFonts w:asciiTheme="majorHAnsi" w:eastAsia="Times New Roman" w:hAnsiTheme="majorHAnsi" w:cstheme="majorHAnsi"/>
          <w:sz w:val="12"/>
        </w:rPr>
        <w:t>. Fourth</w:t>
      </w:r>
      <w:r w:rsidRPr="001631A3">
        <w:rPr>
          <w:rFonts w:asciiTheme="majorHAnsi" w:hAnsiTheme="majorHAnsi" w:cstheme="majorHAnsi"/>
          <w:sz w:val="12"/>
        </w:rPr>
        <w:t>, the principle of prior informed consent (PIC) entails confirming that</w:t>
      </w:r>
      <w:r w:rsidRPr="001631A3">
        <w:rPr>
          <w:rStyle w:val="Emphasis"/>
          <w:rFonts w:asciiTheme="majorHAnsi" w:hAnsiTheme="majorHAnsi" w:cstheme="majorHAnsi"/>
        </w:rPr>
        <w:t xml:space="preserve"> </w:t>
      </w:r>
      <w:r w:rsidR="008C780D">
        <w:rPr>
          <w:rStyle w:val="Emphasis"/>
          <w:rFonts w:asciiTheme="majorHAnsi" w:hAnsiTheme="majorHAnsi" w:cstheme="majorHAnsi"/>
          <w:highlight w:val="yellow"/>
        </w:rPr>
        <w:t>TRADITIONAL MEDICINE</w:t>
      </w:r>
      <w:r w:rsidRPr="001631A3">
        <w:rPr>
          <w:rFonts w:asciiTheme="majorHAnsi" w:eastAsia="Times New Roman" w:hAnsiTheme="majorHAnsi" w:cstheme="majorHAnsi"/>
          <w:sz w:val="12"/>
        </w:rPr>
        <w:t xml:space="preserve">, held by a traditional community </w:t>
      </w:r>
      <w:r w:rsidRPr="001631A3">
        <w:rPr>
          <w:rStyle w:val="Emphasis"/>
          <w:rFonts w:asciiTheme="majorHAnsi" w:hAnsiTheme="majorHAnsi" w:cstheme="majorHAnsi"/>
          <w:highlight w:val="yellow"/>
        </w:rPr>
        <w:t xml:space="preserve">should not be accessed, recorded, </w:t>
      </w:r>
      <w:proofErr w:type="gramStart"/>
      <w:r w:rsidRPr="001631A3">
        <w:rPr>
          <w:rStyle w:val="Emphasis"/>
          <w:rFonts w:asciiTheme="majorHAnsi" w:hAnsiTheme="majorHAnsi" w:cstheme="majorHAnsi"/>
          <w:highlight w:val="yellow"/>
        </w:rPr>
        <w:t>used</w:t>
      </w:r>
      <w:proofErr w:type="gramEnd"/>
      <w:r w:rsidRPr="001631A3">
        <w:rPr>
          <w:rStyle w:val="Emphasis"/>
          <w:rFonts w:asciiTheme="majorHAnsi" w:hAnsiTheme="majorHAnsi" w:cstheme="majorHAnsi"/>
          <w:highlight w:val="yellow"/>
        </w:rPr>
        <w:t xml:space="preserve"> or commercialized without the prior informed consent of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highlight w:val="yellow"/>
        </w:rPr>
        <w:t xml:space="preserve"> holders</w:t>
      </w:r>
      <w:r w:rsidRPr="001631A3">
        <w:rPr>
          <w:rFonts w:asciiTheme="majorHAnsi" w:eastAsia="Times New Roman" w:hAnsiTheme="majorHAnsi" w:cstheme="majorHAnsi"/>
          <w:sz w:val="12"/>
        </w:rPr>
        <w:t xml:space="preserve">. Fifth, the principle of </w:t>
      </w:r>
      <w:r w:rsidRPr="001631A3">
        <w:rPr>
          <w:rStyle w:val="Emphasis"/>
          <w:rFonts w:asciiTheme="majorHAnsi" w:hAnsiTheme="majorHAnsi" w:cstheme="majorHAnsi"/>
          <w:highlight w:val="yellow"/>
        </w:rPr>
        <w:t xml:space="preserve">equity and benefit-sharing, entails protecting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highlight w:val="yellow"/>
        </w:rPr>
        <w:t xml:space="preserve"> in a manner conducive to</w:t>
      </w:r>
      <w:r w:rsidRPr="001631A3">
        <w:rPr>
          <w:rFonts w:asciiTheme="majorHAnsi" w:eastAsia="Times New Roman" w:hAnsiTheme="majorHAnsi" w:cstheme="majorHAnsi"/>
          <w:sz w:val="12"/>
        </w:rPr>
        <w:t xml:space="preserve"> social and economic </w:t>
      </w:r>
      <w:r w:rsidRPr="001631A3">
        <w:rPr>
          <w:rStyle w:val="Emphasis"/>
          <w:rFonts w:asciiTheme="majorHAnsi" w:hAnsiTheme="majorHAnsi" w:cstheme="majorHAnsi"/>
          <w:highlight w:val="yellow"/>
        </w:rPr>
        <w:t>welfare</w:t>
      </w:r>
      <w:r w:rsidRPr="001631A3">
        <w:rPr>
          <w:rStyle w:val="Emphasis"/>
          <w:rFonts w:asciiTheme="majorHAnsi" w:hAnsiTheme="majorHAnsi" w:cstheme="majorHAnsi"/>
        </w:rPr>
        <w:t xml:space="preserve">, balancing rights and </w:t>
      </w:r>
      <w:proofErr w:type="spellStart"/>
      <w:r w:rsidRPr="001631A3">
        <w:rPr>
          <w:rStyle w:val="Emphasis"/>
          <w:rFonts w:asciiTheme="majorHAnsi" w:hAnsiTheme="majorHAnsi" w:cstheme="majorHAnsi"/>
        </w:rPr>
        <w:t>obliga</w:t>
      </w:r>
      <w:proofErr w:type="spellEnd"/>
      <w:r w:rsidRPr="001631A3">
        <w:rPr>
          <w:rStyle w:val="Emphasis"/>
          <w:rFonts w:asciiTheme="majorHAnsi" w:hAnsiTheme="majorHAnsi" w:cstheme="majorHAnsi"/>
        </w:rPr>
        <w:t xml:space="preserve"> </w:t>
      </w:r>
      <w:proofErr w:type="spellStart"/>
      <w:r w:rsidRPr="001631A3">
        <w:rPr>
          <w:rStyle w:val="Emphasis"/>
          <w:rFonts w:asciiTheme="majorHAnsi" w:hAnsiTheme="majorHAnsi" w:cstheme="majorHAnsi"/>
        </w:rPr>
        <w:t>tions</w:t>
      </w:r>
      <w:proofErr w:type="spellEnd"/>
      <w:r w:rsidRPr="001631A3">
        <w:rPr>
          <w:rStyle w:val="Emphasis"/>
          <w:rFonts w:asciiTheme="majorHAnsi" w:hAnsiTheme="majorHAnsi" w:cstheme="majorHAnsi"/>
        </w:rPr>
        <w:t>, and the equitable sharing of benefits</w:t>
      </w:r>
      <w:r w:rsidRPr="001631A3">
        <w:rPr>
          <w:rFonts w:asciiTheme="majorHAnsi" w:eastAsia="Times New Roman" w:hAnsiTheme="majorHAnsi" w:cstheme="majorHAnsi"/>
          <w:sz w:val="12"/>
        </w:rPr>
        <w:t xml:space="preserve">. "A broad principle of equity is </w:t>
      </w:r>
      <w:proofErr w:type="spellStart"/>
      <w:r w:rsidRPr="001631A3">
        <w:rPr>
          <w:rFonts w:asciiTheme="majorHAnsi" w:eastAsia="Times New Roman" w:hAnsiTheme="majorHAnsi" w:cstheme="majorHAnsi"/>
          <w:sz w:val="12"/>
        </w:rPr>
        <w:t>cen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tral</w:t>
      </w:r>
      <w:proofErr w:type="spellEnd"/>
      <w:r w:rsidRPr="001631A3">
        <w:rPr>
          <w:rFonts w:asciiTheme="majorHAnsi" w:eastAsia="Times New Roman" w:hAnsiTheme="majorHAnsi" w:cstheme="majorHAnsi"/>
          <w:sz w:val="12"/>
        </w:rPr>
        <w:t xml:space="preserve"> to IP law, and is also implied in non-IP international legal instruments".65 Sixth, the principle of regulatory diversity, including sectoral distinctions, entails that a comprehensive use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protection "may need to reflect distinct policy objectives in specific sectors, and may need to be integrated with several regulatory systems at the national level".66 Distinct measures have been taken in some countries to regulate traditional medicine, traditional agricultural practices,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associated with genetic resources and tradition-based industries.67 64 Ibid., para. 22. 65 Ibid. 66 Ibid., para. 23. 67 Seventh, a principle of adapting the form of protection to the nature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highlight w:val="yellow"/>
        </w:rPr>
        <w:t>Whatever law is adopted</w:t>
      </w:r>
      <w:r w:rsidRPr="001631A3">
        <w:rPr>
          <w:rFonts w:asciiTheme="majorHAnsi" w:eastAsia="Times New Roman" w:hAnsiTheme="majorHAnsi" w:cstheme="majorHAnsi"/>
          <w:sz w:val="12"/>
        </w:rPr>
        <w:t xml:space="preserve">, that law </w:t>
      </w:r>
      <w:r w:rsidRPr="001631A3">
        <w:rPr>
          <w:rStyle w:val="Emphasis"/>
          <w:rFonts w:asciiTheme="majorHAnsi" w:hAnsiTheme="majorHAnsi" w:cstheme="majorHAnsi"/>
          <w:highlight w:val="yellow"/>
        </w:rPr>
        <w:t>may be shaped</w:t>
      </w:r>
      <w:r w:rsidRPr="001631A3">
        <w:rPr>
          <w:rFonts w:asciiTheme="majorHAnsi" w:eastAsia="Times New Roman" w:hAnsiTheme="majorHAnsi" w:cstheme="majorHAnsi"/>
          <w:sz w:val="12"/>
        </w:rPr>
        <w:t xml:space="preserve"> or guided </w:t>
      </w:r>
      <w:r w:rsidRPr="001631A3">
        <w:rPr>
          <w:rStyle w:val="Emphasis"/>
          <w:rFonts w:asciiTheme="majorHAnsi" w:hAnsiTheme="majorHAnsi" w:cstheme="majorHAnsi"/>
          <w:highlight w:val="yellow"/>
        </w:rPr>
        <w:t>by the</w:t>
      </w:r>
      <w:r w:rsidRPr="001631A3">
        <w:rPr>
          <w:rFonts w:asciiTheme="majorHAnsi" w:eastAsia="Times New Roman" w:hAnsiTheme="majorHAnsi" w:cstheme="majorHAnsi"/>
          <w:sz w:val="12"/>
        </w:rPr>
        <w:t xml:space="preserve"> </w:t>
      </w:r>
      <w:proofErr w:type="gramStart"/>
      <w:r w:rsidRPr="001631A3">
        <w:rPr>
          <w:rStyle w:val="Emphasis"/>
          <w:rFonts w:asciiTheme="majorHAnsi" w:hAnsiTheme="majorHAnsi" w:cstheme="majorHAnsi"/>
          <w:highlight w:val="yellow"/>
        </w:rPr>
        <w:t>particular</w:t>
      </w:r>
      <w:r w:rsidRPr="001631A3">
        <w:rPr>
          <w:rFonts w:asciiTheme="majorHAnsi" w:eastAsia="Times New Roman" w:hAnsiTheme="majorHAnsi" w:cstheme="majorHAnsi"/>
          <w:sz w:val="12"/>
        </w:rPr>
        <w:t xml:space="preserve"> characteristics</w:t>
      </w:r>
      <w:proofErr w:type="gramEnd"/>
      <w:r w:rsidRPr="001631A3">
        <w:rPr>
          <w:rFonts w:asciiTheme="majorHAnsi" w:eastAsia="Times New Roman" w:hAnsiTheme="majorHAnsi" w:cstheme="majorHAnsi"/>
          <w:sz w:val="12"/>
        </w:rPr>
        <w:t xml:space="preserve"> of the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rPr>
        <w:t xml:space="preserve"> may be </w:t>
      </w:r>
      <w:r w:rsidRPr="001631A3">
        <w:rPr>
          <w:rStyle w:val="Emphasis"/>
          <w:rFonts w:asciiTheme="majorHAnsi" w:hAnsiTheme="majorHAnsi" w:cstheme="majorHAnsi"/>
          <w:highlight w:val="yellow"/>
        </w:rPr>
        <w:t>disclosed or undisclosed, attributable or unattributable, collectively or individually held</w:t>
      </w:r>
      <w:r w:rsidRPr="001631A3">
        <w:rPr>
          <w:rStyle w:val="Emphasis"/>
          <w:rFonts w:asciiTheme="majorHAnsi" w:hAnsiTheme="majorHAnsi" w:cstheme="majorHAnsi"/>
        </w:rPr>
        <w:t xml:space="preserve">, codified or uncodified, and may be </w:t>
      </w:r>
      <w:r w:rsidRPr="001631A3">
        <w:rPr>
          <w:rStyle w:val="Emphasis"/>
          <w:rFonts w:asciiTheme="majorHAnsi" w:hAnsiTheme="majorHAnsi" w:cstheme="majorHAnsi"/>
          <w:highlight w:val="yellow"/>
        </w:rPr>
        <w:t>defined and bounded by diverse</w:t>
      </w:r>
      <w:r w:rsidRPr="001631A3">
        <w:rPr>
          <w:rFonts w:asciiTheme="majorHAnsi" w:eastAsia="Times New Roman" w:hAnsiTheme="majorHAnsi" w:cstheme="majorHAnsi"/>
          <w:sz w:val="12"/>
        </w:rPr>
        <w:t xml:space="preserve"> forms of </w:t>
      </w:r>
      <w:r w:rsidRPr="001631A3">
        <w:rPr>
          <w:rStyle w:val="Emphasis"/>
          <w:rFonts w:asciiTheme="majorHAnsi" w:hAnsiTheme="majorHAnsi" w:cstheme="majorHAnsi"/>
          <w:highlight w:val="yellow"/>
        </w:rPr>
        <w:t>custom</w:t>
      </w:r>
      <w:r w:rsidRPr="001631A3">
        <w:rPr>
          <w:rStyle w:val="Emphasis"/>
          <w:rFonts w:asciiTheme="majorHAnsi" w:hAnsiTheme="majorHAnsi" w:cstheme="majorHAnsi"/>
        </w:rPr>
        <w:t>ary law</w:t>
      </w:r>
      <w:r w:rsidRPr="001631A3">
        <w:rPr>
          <w:rStyle w:val="Emphasis"/>
          <w:rFonts w:asciiTheme="majorHAnsi" w:hAnsiTheme="majorHAnsi" w:cstheme="majorHAnsi"/>
          <w:highlight w:val="yellow"/>
        </w:rPr>
        <w:t>s</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and protocols</w:t>
      </w:r>
      <w:r w:rsidRPr="001631A3">
        <w:rPr>
          <w:rStyle w:val="Emphasis"/>
          <w:rFonts w:asciiTheme="majorHAnsi" w:hAnsiTheme="majorHAnsi" w:cstheme="majorHAnsi"/>
        </w:rPr>
        <w:t>."</w:t>
      </w:r>
      <w:r w:rsidRPr="001631A3">
        <w:rPr>
          <w:rFonts w:asciiTheme="majorHAnsi" w:eastAsia="Times New Roman" w:hAnsiTheme="majorHAnsi" w:cstheme="majorHAnsi"/>
          <w:sz w:val="12"/>
        </w:rPr>
        <w:t xml:space="preserve">68 Eighth, a principle of </w:t>
      </w:r>
      <w:r w:rsidRPr="001631A3">
        <w:rPr>
          <w:rStyle w:val="Emphasis"/>
          <w:rFonts w:asciiTheme="majorHAnsi" w:hAnsiTheme="majorHAnsi" w:cstheme="majorHAnsi"/>
        </w:rPr>
        <w:t xml:space="preserve">effective and appropriate remedies entails "making </w:t>
      </w:r>
      <w:proofErr w:type="spellStart"/>
      <w:r w:rsidRPr="001631A3">
        <w:rPr>
          <w:rStyle w:val="Emphasis"/>
          <w:rFonts w:asciiTheme="majorHAnsi" w:hAnsiTheme="majorHAnsi" w:cstheme="majorHAnsi"/>
        </w:rPr>
        <w:t>avail able</w:t>
      </w:r>
      <w:proofErr w:type="spellEnd"/>
      <w:r w:rsidRPr="001631A3">
        <w:rPr>
          <w:rStyle w:val="Emphasis"/>
          <w:rFonts w:asciiTheme="majorHAnsi" w:hAnsiTheme="majorHAnsi" w:cstheme="majorHAnsi"/>
        </w:rPr>
        <w:t xml:space="preserve"> effective and expeditious remedies</w:t>
      </w:r>
      <w:r w:rsidRPr="001631A3">
        <w:rPr>
          <w:rFonts w:asciiTheme="majorHAnsi" w:eastAsia="Times New Roman" w:hAnsiTheme="majorHAnsi" w:cstheme="majorHAnsi"/>
          <w:sz w:val="12"/>
        </w:rPr>
        <w:t xml:space="preserve"> such as injunctions and penalties, </w:t>
      </w:r>
      <w:r w:rsidRPr="001631A3">
        <w:rPr>
          <w:rStyle w:val="Emphasis"/>
          <w:rFonts w:asciiTheme="majorHAnsi" w:hAnsiTheme="majorHAnsi" w:cstheme="majorHAnsi"/>
        </w:rPr>
        <w:t>or mechanisms for</w:t>
      </w:r>
      <w:r w:rsidRPr="001631A3">
        <w:rPr>
          <w:rFonts w:asciiTheme="majorHAnsi" w:eastAsia="Times New Roman" w:hAnsiTheme="majorHAnsi" w:cstheme="majorHAnsi"/>
          <w:sz w:val="12"/>
        </w:rPr>
        <w:t xml:space="preserve"> payment of </w:t>
      </w:r>
      <w:r w:rsidRPr="001631A3">
        <w:rPr>
          <w:rStyle w:val="Emphasis"/>
          <w:rFonts w:asciiTheme="majorHAnsi" w:hAnsiTheme="majorHAnsi" w:cstheme="majorHAnsi"/>
        </w:rPr>
        <w:t>use fees or</w:t>
      </w:r>
      <w:r w:rsidRPr="001631A3">
        <w:rPr>
          <w:rFonts w:asciiTheme="majorHAnsi" w:eastAsia="Times New Roman" w:hAnsiTheme="majorHAnsi" w:cstheme="majorHAnsi"/>
          <w:sz w:val="12"/>
        </w:rPr>
        <w:t xml:space="preserve"> other </w:t>
      </w:r>
      <w:r w:rsidRPr="001631A3">
        <w:rPr>
          <w:rStyle w:val="Emphasis"/>
          <w:rFonts w:asciiTheme="majorHAnsi" w:hAnsiTheme="majorHAnsi" w:cstheme="majorHAnsi"/>
        </w:rPr>
        <w:t>compensation</w:t>
      </w:r>
      <w:r w:rsidRPr="001631A3">
        <w:rPr>
          <w:rFonts w:asciiTheme="majorHAnsi" w:eastAsia="Times New Roman" w:hAnsiTheme="majorHAnsi" w:cstheme="majorHAnsi"/>
          <w:sz w:val="12"/>
        </w:rPr>
        <w:t xml:space="preserve"> where there is out right prohibition on third party use".69 Ninth, a principle of </w:t>
      </w:r>
      <w:r w:rsidRPr="001631A3">
        <w:rPr>
          <w:rStyle w:val="Emphasis"/>
          <w:rFonts w:asciiTheme="majorHAnsi" w:hAnsiTheme="majorHAnsi" w:cstheme="majorHAnsi"/>
          <w:highlight w:val="yellow"/>
        </w:rPr>
        <w:t>safeguarding customary uses entails</w:t>
      </w:r>
      <w:r w:rsidRPr="001631A3">
        <w:rPr>
          <w:rStyle w:val="Emphasis"/>
          <w:rFonts w:asciiTheme="majorHAnsi" w:hAnsiTheme="majorHAnsi" w:cstheme="majorHAnsi"/>
        </w:rPr>
        <w:t xml:space="preserve"> the encouragement of </w:t>
      </w:r>
      <w:r w:rsidRPr="001631A3">
        <w:rPr>
          <w:rStyle w:val="Emphasis"/>
          <w:rFonts w:asciiTheme="majorHAnsi" w:hAnsiTheme="majorHAnsi" w:cstheme="majorHAnsi"/>
        </w:rPr>
        <w:lastRenderedPageBreak/>
        <w:t xml:space="preserve">the </w:t>
      </w:r>
      <w:r w:rsidRPr="001631A3">
        <w:rPr>
          <w:rStyle w:val="Emphasis"/>
          <w:rFonts w:asciiTheme="majorHAnsi" w:hAnsiTheme="majorHAnsi" w:cstheme="majorHAnsi"/>
          <w:highlight w:val="yellow"/>
        </w:rPr>
        <w:t xml:space="preserve">use of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highlight w:val="yellow"/>
        </w:rPr>
        <w:t xml:space="preserve"> and associated genetic resources, which "should not be restrained by</w:t>
      </w:r>
      <w:r w:rsidRPr="001631A3">
        <w:rPr>
          <w:rFonts w:asciiTheme="majorHAnsi" w:eastAsia="Times New Roman" w:hAnsiTheme="majorHAnsi" w:cstheme="majorHAnsi"/>
          <w:sz w:val="12"/>
        </w:rPr>
        <w:t xml:space="preserve"> the </w:t>
      </w:r>
      <w:r w:rsidRPr="001631A3">
        <w:rPr>
          <w:rStyle w:val="Emphasis"/>
          <w:rFonts w:asciiTheme="majorHAnsi" w:hAnsiTheme="majorHAnsi" w:cstheme="majorHAnsi"/>
        </w:rPr>
        <w:t xml:space="preserve">formal </w:t>
      </w:r>
      <w:r w:rsidRPr="001631A3">
        <w:rPr>
          <w:rStyle w:val="Emphasis"/>
          <w:rFonts w:asciiTheme="majorHAnsi" w:hAnsiTheme="majorHAnsi" w:cstheme="majorHAnsi"/>
          <w:highlight w:val="yellow"/>
        </w:rPr>
        <w:t>legal protection</w:t>
      </w:r>
      <w:r w:rsidRPr="001631A3">
        <w:rPr>
          <w:rFonts w:asciiTheme="majorHAnsi" w:eastAsia="Times New Roman" w:hAnsiTheme="majorHAnsi" w:cstheme="majorHAnsi"/>
          <w:sz w:val="12"/>
        </w:rPr>
        <w:t xml:space="preserve">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nor by other IP rights".70 Tenth, </w:t>
      </w:r>
      <w:r w:rsidRPr="001631A3">
        <w:rPr>
          <w:rFonts w:asciiTheme="majorHAnsi" w:hAnsiTheme="majorHAnsi" w:cstheme="majorHAnsi"/>
          <w:sz w:val="12"/>
        </w:rPr>
        <w:t>the principle of consistency with access and benefit-sharing frameworks for associated genetic resources entails adopting measures which regulate access to genetic resources and benefit-sharing. Legal protection</w:t>
      </w:r>
      <w:r w:rsidRPr="001631A3">
        <w:rPr>
          <w:rFonts w:asciiTheme="majorHAnsi" w:eastAsia="Times New Roman" w:hAnsiTheme="majorHAnsi" w:cstheme="majorHAnsi"/>
          <w:sz w:val="12"/>
        </w:rPr>
        <w:t xml:space="preserve">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associated with genetic resources should be coordinated with policy frameworks for associated genetic resources, including conservation, sustainable use and benefit-sharing.71 </w:t>
      </w:r>
      <w:r w:rsidRPr="001631A3">
        <w:rPr>
          <w:rStyle w:val="Emphasis"/>
          <w:rFonts w:asciiTheme="majorHAnsi" w:hAnsiTheme="majorHAnsi" w:cstheme="majorHAnsi"/>
        </w:rPr>
        <w:t xml:space="preserve">Related </w:t>
      </w:r>
      <w:r w:rsidRPr="001631A3">
        <w:rPr>
          <w:rStyle w:val="Emphasis"/>
          <w:rFonts w:asciiTheme="majorHAnsi" w:hAnsiTheme="majorHAnsi" w:cstheme="majorHAnsi"/>
          <w:highlight w:val="yellow"/>
        </w:rPr>
        <w:t xml:space="preserve">principles governing procedural and consultative process might be con </w:t>
      </w:r>
      <w:proofErr w:type="spellStart"/>
      <w:r w:rsidRPr="001631A3">
        <w:rPr>
          <w:rStyle w:val="Emphasis"/>
          <w:rFonts w:asciiTheme="majorHAnsi" w:hAnsiTheme="majorHAnsi" w:cstheme="majorHAnsi"/>
          <w:highlight w:val="yellow"/>
        </w:rPr>
        <w:t>sidered</w:t>
      </w:r>
      <w:proofErr w:type="spellEnd"/>
      <w:r w:rsidRPr="001631A3">
        <w:rPr>
          <w:rStyle w:val="Emphasis"/>
          <w:rFonts w:asciiTheme="majorHAnsi" w:hAnsiTheme="majorHAnsi" w:cstheme="majorHAnsi"/>
          <w:highlight w:val="yellow"/>
        </w:rPr>
        <w:t xml:space="preserve"> including</w:t>
      </w:r>
      <w:r w:rsidRPr="001631A3">
        <w:rPr>
          <w:rFonts w:asciiTheme="majorHAnsi" w:eastAsia="Times New Roman" w:hAnsiTheme="majorHAnsi" w:cstheme="majorHAnsi"/>
          <w:sz w:val="12"/>
        </w:rPr>
        <w:t xml:space="preserve"> the principle of </w:t>
      </w:r>
      <w:r w:rsidRPr="001631A3">
        <w:rPr>
          <w:rStyle w:val="Emphasis"/>
          <w:rFonts w:asciiTheme="majorHAnsi" w:hAnsiTheme="majorHAnsi" w:cstheme="majorHAnsi"/>
          <w:highlight w:val="yellow"/>
        </w:rPr>
        <w:t xml:space="preserve">full and effective participation of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highlight w:val="yellow"/>
        </w:rPr>
        <w:t xml:space="preserve"> holders and</w:t>
      </w:r>
      <w:r w:rsidRPr="001631A3">
        <w:rPr>
          <w:rFonts w:asciiTheme="majorHAnsi" w:eastAsia="Times New Roman" w:hAnsiTheme="majorHAnsi" w:cstheme="majorHAnsi"/>
          <w:sz w:val="12"/>
        </w:rPr>
        <w:t xml:space="preserve"> the principle of coordination with </w:t>
      </w:r>
      <w:r w:rsidRPr="001631A3">
        <w:rPr>
          <w:rStyle w:val="Emphasis"/>
          <w:rFonts w:asciiTheme="majorHAnsi" w:hAnsiTheme="majorHAnsi" w:cstheme="majorHAnsi"/>
          <w:highlight w:val="yellow"/>
        </w:rPr>
        <w:t>other relevant fora</w:t>
      </w:r>
      <w:r w:rsidRPr="001631A3">
        <w:rPr>
          <w:rStyle w:val="Emphasis"/>
          <w:rFonts w:asciiTheme="majorHAnsi" w:hAnsiTheme="majorHAnsi" w:cstheme="majorHAnsi"/>
        </w:rPr>
        <w:t xml:space="preserve"> and processes</w:t>
      </w:r>
      <w:r w:rsidRPr="001631A3">
        <w:rPr>
          <w:rFonts w:asciiTheme="majorHAnsi" w:eastAsia="Times New Roman" w:hAnsiTheme="majorHAnsi" w:cstheme="majorHAnsi"/>
          <w:sz w:val="12"/>
        </w:rPr>
        <w:t xml:space="preserve">.72 These principles clearly are geared towards affording maximum flexibility to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holders, legislators and policy makers. The development of a bundle or menu of legal and policy options, "flexibility can be achieved by drawing selectively on general legal doctrines in order to tailor the form of protection to specific needs,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subject matter and the legal systems of a given jurisdiction".73 6.2. Legal Doctrines and Policy Tools Various doctrines have been used as policy tools for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protection in national law. Their selective use "could build a sufficiently versatile doctrinal basis for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protection". The major doctrines are as follows. The first is </w:t>
      </w:r>
      <w:r w:rsidRPr="001631A3">
        <w:rPr>
          <w:rFonts w:asciiTheme="majorHAnsi" w:hAnsiTheme="majorHAnsi" w:cstheme="majorHAnsi"/>
          <w:sz w:val="12"/>
        </w:rPr>
        <w:t>the grant of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exclusive property rights</w:t>
      </w:r>
      <w:r w:rsidRPr="001631A3">
        <w:rPr>
          <w:rStyle w:val="Emphasis"/>
          <w:rFonts w:asciiTheme="majorHAnsi" w:hAnsiTheme="majorHAnsi" w:cstheme="majorHAnsi"/>
        </w:rPr>
        <w:t xml:space="preserve"> for </w:t>
      </w:r>
      <w:r w:rsidR="008C780D">
        <w:rPr>
          <w:rStyle w:val="Emphasis"/>
          <w:rFonts w:asciiTheme="majorHAnsi" w:hAnsiTheme="majorHAnsi" w:cstheme="majorHAnsi"/>
        </w:rPr>
        <w:t>TRADITIONAL MEDICINE</w:t>
      </w:r>
      <w:r w:rsidRPr="001631A3">
        <w:rPr>
          <w:rFonts w:asciiTheme="majorHAnsi" w:eastAsia="Times New Roman" w:hAnsiTheme="majorHAnsi" w:cstheme="majorHAnsi"/>
          <w:sz w:val="12"/>
        </w:rPr>
        <w:t xml:space="preserve">. Such rights </w:t>
      </w:r>
      <w:r w:rsidRPr="001631A3">
        <w:rPr>
          <w:rStyle w:val="Emphasis"/>
          <w:rFonts w:asciiTheme="majorHAnsi" w:hAnsiTheme="majorHAnsi" w:cstheme="majorHAnsi"/>
          <w:highlight w:val="yellow"/>
        </w:rPr>
        <w:t xml:space="preserve">may be communally or collectively held. This is for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highlight w:val="yellow"/>
        </w:rPr>
        <w:t xml:space="preserve"> that is distinct</w:t>
      </w:r>
      <w:r w:rsidRPr="001631A3">
        <w:rPr>
          <w:rStyle w:val="Emphasis"/>
          <w:rFonts w:asciiTheme="majorHAnsi" w:hAnsiTheme="majorHAnsi" w:cstheme="majorHAnsi"/>
        </w:rPr>
        <w:t xml:space="preserve"> and has a clear owner</w:t>
      </w:r>
      <w:r w:rsidRPr="001631A3">
        <w:rPr>
          <w:rFonts w:asciiTheme="majorHAnsi" w:eastAsia="Times New Roman" w:hAnsiTheme="majorHAnsi" w:cstheme="majorHAnsi"/>
          <w:sz w:val="12"/>
        </w:rPr>
        <w:t xml:space="preserve">. Existing IP rights have been used to protect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or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related subject matter. For example, </w:t>
      </w:r>
      <w:r w:rsidRPr="001631A3">
        <w:rPr>
          <w:rStyle w:val="Emphasis"/>
          <w:rFonts w:asciiTheme="majorHAnsi" w:hAnsiTheme="majorHAnsi" w:cstheme="majorHAnsi"/>
          <w:highlight w:val="yellow"/>
        </w:rPr>
        <w:t>practitioners of traditional medicine have protected their innovations by</w:t>
      </w:r>
      <w:r w:rsidRPr="001631A3">
        <w:rPr>
          <w:rStyle w:val="Emphasis"/>
          <w:rFonts w:asciiTheme="majorHAnsi" w:hAnsiTheme="majorHAnsi" w:cstheme="majorHAnsi"/>
        </w:rPr>
        <w:t xml:space="preserve"> using </w:t>
      </w:r>
      <w:r w:rsidRPr="001631A3">
        <w:rPr>
          <w:rStyle w:val="Emphasis"/>
          <w:rFonts w:asciiTheme="majorHAnsi" w:hAnsiTheme="majorHAnsi" w:cstheme="majorHAnsi"/>
          <w:highlight w:val="yellow"/>
        </w:rPr>
        <w:t>patent</w:t>
      </w:r>
      <w:r w:rsidRPr="001631A3">
        <w:rPr>
          <w:rStyle w:val="Emphasis"/>
          <w:rFonts w:asciiTheme="majorHAnsi" w:hAnsiTheme="majorHAnsi" w:cstheme="majorHAnsi"/>
        </w:rPr>
        <w:t xml:space="preserve"> rights</w:t>
      </w:r>
      <w:r w:rsidRPr="001631A3">
        <w:rPr>
          <w:rFonts w:asciiTheme="majorHAnsi" w:eastAsia="Times New Roman" w:hAnsiTheme="majorHAnsi" w:cstheme="majorHAnsi"/>
          <w:sz w:val="12"/>
        </w:rPr>
        <w:t xml:space="preserve"> under patent systems. </w:t>
      </w:r>
      <w:r w:rsidRPr="001631A3">
        <w:rPr>
          <w:rFonts w:asciiTheme="majorHAnsi" w:hAnsiTheme="majorHAnsi" w:cstheme="majorHAnsi"/>
          <w:sz w:val="12"/>
        </w:rPr>
        <w:t>An example is</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China</w:t>
      </w:r>
      <w:r w:rsidRPr="001631A3">
        <w:rPr>
          <w:rStyle w:val="Emphasis"/>
          <w:rFonts w:asciiTheme="majorHAnsi" w:hAnsiTheme="majorHAnsi" w:cstheme="majorHAnsi"/>
        </w:rPr>
        <w:t xml:space="preserve">, </w:t>
      </w:r>
      <w:r w:rsidRPr="001631A3">
        <w:rPr>
          <w:rFonts w:asciiTheme="majorHAnsi" w:hAnsiTheme="majorHAnsi" w:cstheme="majorHAnsi"/>
          <w:sz w:val="12"/>
        </w:rPr>
        <w:t>which</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granted 4479</w:t>
      </w:r>
      <w:r w:rsidRPr="001631A3">
        <w:rPr>
          <w:rStyle w:val="Emphasis"/>
          <w:rFonts w:asciiTheme="majorHAnsi" w:hAnsiTheme="majorHAnsi" w:cstheme="majorHAnsi"/>
        </w:rPr>
        <w:t xml:space="preserve"> patents </w:t>
      </w:r>
      <w:r w:rsidRPr="001631A3">
        <w:rPr>
          <w:rStyle w:val="Emphasis"/>
          <w:rFonts w:asciiTheme="majorHAnsi" w:hAnsiTheme="majorHAnsi" w:cstheme="majorHAnsi"/>
          <w:highlight w:val="yellow"/>
        </w:rPr>
        <w:t>for Traditional Chinese Medicine</w:t>
      </w:r>
      <w:r w:rsidRPr="001631A3">
        <w:rPr>
          <w:rFonts w:asciiTheme="majorHAnsi" w:eastAsia="Times New Roman" w:hAnsiTheme="majorHAnsi" w:cstheme="majorHAnsi"/>
          <w:sz w:val="12"/>
        </w:rPr>
        <w:t xml:space="preserve"> (TCM) </w:t>
      </w:r>
      <w:r w:rsidRPr="001631A3">
        <w:rPr>
          <w:rStyle w:val="Emphasis"/>
          <w:rFonts w:asciiTheme="majorHAnsi" w:hAnsiTheme="majorHAnsi" w:cstheme="majorHAnsi"/>
          <w:highlight w:val="yellow"/>
        </w:rPr>
        <w:t>in 2002</w:t>
      </w:r>
      <w:r w:rsidRPr="001631A3">
        <w:rPr>
          <w:rFonts w:asciiTheme="majorHAnsi" w:eastAsia="Times New Roman" w:hAnsiTheme="majorHAnsi" w:cstheme="majorHAnsi"/>
          <w:sz w:val="12"/>
        </w:rPr>
        <w:t xml:space="preserve">.74 Where existing exclusive IP rights are deemed to be insufficient to take into 68 Ibid., para. </w:t>
      </w:r>
      <w:r w:rsidRPr="001631A3">
        <w:rPr>
          <w:rFonts w:asciiTheme="majorHAnsi" w:eastAsia="Times New Roman" w:hAnsiTheme="majorHAnsi" w:cstheme="majorHAnsi"/>
          <w:sz w:val="12"/>
          <w:lang w:val="es-ES"/>
        </w:rPr>
        <w:t xml:space="preserve">24. 65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25. 70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26. 71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27. 72 76id., paras. 28-30. 73 76/d., para. </w:t>
      </w:r>
      <w:r w:rsidRPr="001631A3">
        <w:rPr>
          <w:rFonts w:asciiTheme="majorHAnsi" w:eastAsia="Times New Roman" w:hAnsiTheme="majorHAnsi" w:cstheme="majorHAnsi"/>
          <w:sz w:val="12"/>
        </w:rPr>
        <w:t xml:space="preserve">31. 74 The Economist, supra note 43. 21 account the specificities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sui generis rights have been called for. </w:t>
      </w:r>
      <w:proofErr w:type="spellStart"/>
      <w:r w:rsidRPr="001631A3">
        <w:rPr>
          <w:rFonts w:asciiTheme="majorHAnsi" w:eastAsia="Times New Roman" w:hAnsiTheme="majorHAnsi" w:cstheme="majorHAnsi"/>
          <w:sz w:val="12"/>
        </w:rPr>
        <w:t>Difficul</w:t>
      </w:r>
      <w:proofErr w:type="spellEnd"/>
      <w:r w:rsidRPr="001631A3">
        <w:rPr>
          <w:rFonts w:asciiTheme="majorHAnsi" w:eastAsia="Times New Roman" w:hAnsiTheme="majorHAnsi" w:cstheme="majorHAnsi"/>
          <w:sz w:val="12"/>
        </w:rPr>
        <w:t xml:space="preserve"> ties have arisen in this regard: meeting requirements of novelty or originality, and inventive step or non-obviousness; requirements in many IP laws for protected subject-matter to be fixed in material form; and the frequently informal nature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and the customary laws and protocols that define ownership; concern that </w:t>
      </w:r>
      <w:r w:rsidRPr="001631A3">
        <w:rPr>
          <w:rStyle w:val="Emphasis"/>
          <w:rFonts w:asciiTheme="majorHAnsi" w:hAnsiTheme="majorHAnsi" w:cstheme="majorHAnsi"/>
        </w:rPr>
        <w:t xml:space="preserve">protection </w:t>
      </w:r>
      <w:r w:rsidRPr="001631A3">
        <w:rPr>
          <w:rStyle w:val="Emphasis"/>
          <w:rFonts w:asciiTheme="majorHAnsi" w:hAnsiTheme="majorHAnsi" w:cstheme="majorHAnsi"/>
          <w:highlight w:val="yellow"/>
        </w:rPr>
        <w:t>systems should correspond to a positive duty to</w:t>
      </w:r>
      <w:r w:rsidRPr="001631A3">
        <w:rPr>
          <w:rStyle w:val="Emphasis"/>
          <w:rFonts w:asciiTheme="majorHAnsi" w:hAnsiTheme="majorHAnsi" w:cstheme="majorHAnsi"/>
        </w:rPr>
        <w:t xml:space="preserve"> preserve and </w:t>
      </w:r>
      <w:r w:rsidRPr="001631A3">
        <w:rPr>
          <w:rStyle w:val="Emphasis"/>
          <w:rFonts w:asciiTheme="majorHAnsi" w:hAnsiTheme="majorHAnsi" w:cstheme="majorHAnsi"/>
          <w:highlight w:val="yellow"/>
        </w:rPr>
        <w:t xml:space="preserve">maintain </w:t>
      </w:r>
      <w:r w:rsidR="008C780D">
        <w:rPr>
          <w:rStyle w:val="Emphasis"/>
          <w:rFonts w:asciiTheme="majorHAnsi" w:hAnsiTheme="majorHAnsi" w:cstheme="majorHAnsi"/>
          <w:highlight w:val="yellow"/>
        </w:rPr>
        <w:t>TRADITIONAL MEDICINE</w:t>
      </w:r>
      <w:r w:rsidRPr="001631A3">
        <w:rPr>
          <w:rFonts w:asciiTheme="majorHAnsi" w:eastAsia="Times New Roman" w:hAnsiTheme="majorHAnsi" w:cstheme="majorHAnsi"/>
          <w:sz w:val="12"/>
        </w:rPr>
        <w:t xml:space="preserve">, and not merely provide means to prevent unauthorized use; perceived tension between individualistic notions of IP rights and the sense of collective owner ship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and limitations on the term of protection in IP systems (20 years in the case of patents).75 The second, is the application of the principle of </w:t>
      </w:r>
      <w:r w:rsidRPr="001631A3">
        <w:rPr>
          <w:rStyle w:val="Emphasis"/>
          <w:rFonts w:asciiTheme="majorHAnsi" w:hAnsiTheme="majorHAnsi" w:cstheme="majorHAnsi"/>
          <w:highlight w:val="yellow"/>
        </w:rPr>
        <w:t>prior informed consent</w:t>
      </w:r>
      <w:r w:rsidRPr="001631A3">
        <w:rPr>
          <w:rFonts w:asciiTheme="majorHAnsi" w:eastAsia="Times New Roman" w:hAnsiTheme="majorHAnsi" w:cstheme="majorHAnsi"/>
          <w:sz w:val="12"/>
        </w:rPr>
        <w:t xml:space="preserve"> (PIC). This </w:t>
      </w:r>
      <w:r w:rsidRPr="001631A3">
        <w:rPr>
          <w:rStyle w:val="Emphasis"/>
          <w:rFonts w:asciiTheme="majorHAnsi" w:hAnsiTheme="majorHAnsi" w:cstheme="majorHAnsi"/>
          <w:highlight w:val="yellow"/>
        </w:rPr>
        <w:t>enables a regulatory framework</w:t>
      </w:r>
      <w:r w:rsidRPr="001631A3">
        <w:rPr>
          <w:rFonts w:asciiTheme="majorHAnsi" w:eastAsia="Times New Roman" w:hAnsiTheme="majorHAnsi" w:cstheme="majorHAnsi"/>
          <w:sz w:val="12"/>
        </w:rPr>
        <w:t xml:space="preserve"> </w:t>
      </w:r>
      <w:proofErr w:type="gramStart"/>
      <w:r w:rsidRPr="001631A3">
        <w:rPr>
          <w:rFonts w:asciiTheme="majorHAnsi" w:eastAsia="Times New Roman" w:hAnsiTheme="majorHAnsi" w:cstheme="majorHAnsi"/>
          <w:sz w:val="12"/>
        </w:rPr>
        <w:t xml:space="preserve">so as </w:t>
      </w:r>
      <w:r w:rsidRPr="001631A3">
        <w:rPr>
          <w:rStyle w:val="Emphasis"/>
          <w:rFonts w:asciiTheme="majorHAnsi" w:hAnsiTheme="majorHAnsi" w:cstheme="majorHAnsi"/>
          <w:highlight w:val="yellow"/>
        </w:rPr>
        <w:t>to</w:t>
      </w:r>
      <w:proofErr w:type="gramEnd"/>
      <w:r w:rsidRPr="001631A3">
        <w:rPr>
          <w:rStyle w:val="Emphasis"/>
          <w:rFonts w:asciiTheme="majorHAnsi" w:hAnsiTheme="majorHAnsi" w:cstheme="majorHAnsi"/>
        </w:rPr>
        <w:t xml:space="preserve"> control the use of </w:t>
      </w:r>
      <w:r w:rsidR="008C780D">
        <w:rPr>
          <w:rStyle w:val="Emphasis"/>
          <w:rFonts w:asciiTheme="majorHAnsi" w:hAnsiTheme="majorHAnsi" w:cstheme="majorHAnsi"/>
        </w:rPr>
        <w:t>TRADITIONAL MEDICINE</w:t>
      </w:r>
      <w:r w:rsidRPr="001631A3">
        <w:rPr>
          <w:rStyle w:val="Emphasis"/>
          <w:rFonts w:asciiTheme="majorHAnsi" w:hAnsiTheme="majorHAnsi" w:cstheme="majorHAnsi"/>
        </w:rPr>
        <w:t xml:space="preserve"> by third par ties and </w:t>
      </w:r>
      <w:r w:rsidRPr="001631A3">
        <w:rPr>
          <w:rStyle w:val="Emphasis"/>
          <w:rFonts w:asciiTheme="majorHAnsi" w:hAnsiTheme="majorHAnsi" w:cstheme="majorHAnsi"/>
          <w:highlight w:val="yellow"/>
        </w:rPr>
        <w:t>ensure a flow of benefits to</w:t>
      </w:r>
      <w:r w:rsidRPr="001631A3">
        <w:rPr>
          <w:rFonts w:asciiTheme="majorHAnsi" w:eastAsia="Times New Roman" w:hAnsiTheme="majorHAnsi" w:cstheme="majorHAnsi"/>
          <w:sz w:val="12"/>
        </w:rPr>
        <w:t xml:space="preserve"> the </w:t>
      </w:r>
      <w:r w:rsidRPr="001631A3">
        <w:rPr>
          <w:rStyle w:val="Emphasis"/>
          <w:rFonts w:asciiTheme="majorHAnsi" w:hAnsiTheme="majorHAnsi" w:cstheme="majorHAnsi"/>
          <w:highlight w:val="yellow"/>
        </w:rPr>
        <w:t>knowledge holders</w:t>
      </w:r>
      <w:r w:rsidRPr="001631A3">
        <w:rPr>
          <w:rStyle w:val="Emphasis"/>
          <w:rFonts w:asciiTheme="majorHAnsi" w:hAnsiTheme="majorHAnsi" w:cstheme="majorHAnsi"/>
        </w:rPr>
        <w:t xml:space="preserve">, in ways consistent with the collective nature of </w:t>
      </w:r>
      <w:r w:rsidR="008C780D">
        <w:rPr>
          <w:rStyle w:val="Emphasis"/>
          <w:rFonts w:asciiTheme="majorHAnsi" w:hAnsiTheme="majorHAnsi" w:cstheme="majorHAnsi"/>
        </w:rPr>
        <w:t>TRADITIONAL MEDICINE</w:t>
      </w:r>
      <w:r w:rsidRPr="001631A3">
        <w:rPr>
          <w:rFonts w:asciiTheme="majorHAnsi" w:eastAsia="Times New Roman" w:hAnsiTheme="majorHAnsi" w:cstheme="majorHAnsi"/>
          <w:sz w:val="12"/>
        </w:rPr>
        <w:t xml:space="preserve">. The third, is </w:t>
      </w:r>
      <w:r w:rsidRPr="001631A3">
        <w:rPr>
          <w:rStyle w:val="Emphasis"/>
          <w:rFonts w:asciiTheme="majorHAnsi" w:hAnsiTheme="majorHAnsi" w:cstheme="majorHAnsi"/>
          <w:highlight w:val="yellow"/>
        </w:rPr>
        <w:t>the compensatory liability approach</w:t>
      </w:r>
      <w:r w:rsidRPr="001631A3">
        <w:rPr>
          <w:rStyle w:val="Emphasis"/>
          <w:rFonts w:asciiTheme="majorHAnsi" w:hAnsiTheme="majorHAnsi" w:cstheme="majorHAnsi"/>
        </w:rPr>
        <w:t>,</w:t>
      </w:r>
      <w:r w:rsidRPr="001631A3">
        <w:rPr>
          <w:rFonts w:asciiTheme="majorHAnsi" w:eastAsia="Times New Roman" w:hAnsiTheme="majorHAnsi" w:cstheme="majorHAnsi"/>
          <w:sz w:val="12"/>
        </w:rPr>
        <w:t xml:space="preserve"> which </w:t>
      </w:r>
      <w:r w:rsidRPr="001631A3">
        <w:rPr>
          <w:rStyle w:val="Emphasis"/>
          <w:rFonts w:asciiTheme="majorHAnsi" w:hAnsiTheme="majorHAnsi" w:cstheme="majorHAnsi"/>
          <w:highlight w:val="yellow"/>
        </w:rPr>
        <w:t xml:space="preserve">would entitle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highlight w:val="yellow"/>
        </w:rPr>
        <w:t xml:space="preserve"> holders to</w:t>
      </w:r>
      <w:r w:rsidRPr="001631A3">
        <w:rPr>
          <w:rFonts w:asciiTheme="majorHAnsi" w:eastAsia="Times New Roman" w:hAnsiTheme="majorHAnsi" w:cstheme="majorHAnsi"/>
          <w:sz w:val="12"/>
        </w:rPr>
        <w:t xml:space="preserve"> compensatory contributions from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users who borrowed traditional know-how for industrial applications of their own during a specified </w:t>
      </w:r>
      <w:proofErr w:type="gramStart"/>
      <w:r w:rsidRPr="001631A3">
        <w:rPr>
          <w:rFonts w:asciiTheme="majorHAnsi" w:eastAsia="Times New Roman" w:hAnsiTheme="majorHAnsi" w:cstheme="majorHAnsi"/>
          <w:sz w:val="12"/>
        </w:rPr>
        <w:t>period of time</w:t>
      </w:r>
      <w:proofErr w:type="gramEnd"/>
      <w:r w:rsidRPr="001631A3">
        <w:rPr>
          <w:rFonts w:asciiTheme="majorHAnsi" w:eastAsia="Times New Roman" w:hAnsiTheme="majorHAnsi" w:cstheme="majorHAnsi"/>
          <w:sz w:val="12"/>
        </w:rPr>
        <w:t xml:space="preserve">. This would ensure that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holders gain a share of the </w:t>
      </w:r>
      <w:r w:rsidRPr="001631A3">
        <w:rPr>
          <w:rStyle w:val="Emphasis"/>
          <w:rFonts w:asciiTheme="majorHAnsi" w:hAnsiTheme="majorHAnsi" w:cstheme="majorHAnsi"/>
          <w:highlight w:val="yellow"/>
        </w:rPr>
        <w:t>economic and moral rewards</w:t>
      </w:r>
      <w:r w:rsidRPr="001631A3">
        <w:rPr>
          <w:rStyle w:val="Emphasis"/>
          <w:rFonts w:asciiTheme="majorHAnsi" w:hAnsiTheme="majorHAnsi" w:cstheme="majorHAnsi"/>
        </w:rPr>
        <w:t xml:space="preserve"> resulting from exploitation of such knowledge</w:t>
      </w:r>
      <w:r w:rsidRPr="001631A3">
        <w:rPr>
          <w:rFonts w:asciiTheme="majorHAnsi" w:eastAsia="Times New Roman" w:hAnsiTheme="majorHAnsi" w:cstheme="majorHAnsi"/>
          <w:sz w:val="12"/>
        </w:rPr>
        <w:t xml:space="preserve"> and at the same time </w:t>
      </w:r>
      <w:proofErr w:type="gramStart"/>
      <w:r w:rsidRPr="001631A3">
        <w:rPr>
          <w:rFonts w:asciiTheme="majorHAnsi" w:eastAsia="Times New Roman" w:hAnsiTheme="majorHAnsi" w:cstheme="majorHAnsi"/>
          <w:sz w:val="12"/>
        </w:rPr>
        <w:t>con tribute</w:t>
      </w:r>
      <w:proofErr w:type="gramEnd"/>
      <w:r w:rsidRPr="001631A3">
        <w:rPr>
          <w:rFonts w:asciiTheme="majorHAnsi" w:eastAsia="Times New Roman" w:hAnsiTheme="majorHAnsi" w:cstheme="majorHAnsi"/>
          <w:sz w:val="12"/>
        </w:rPr>
        <w:t xml:space="preserve"> to ensuring access to such knowledge. The fourth, is repression of unfair competition. The law of unfair competition includes a wide range of remedies, including repression of misleading and </w:t>
      </w:r>
      <w:proofErr w:type="spellStart"/>
      <w:r w:rsidRPr="001631A3">
        <w:rPr>
          <w:rFonts w:asciiTheme="majorHAnsi" w:eastAsia="Times New Roman" w:hAnsiTheme="majorHAnsi" w:cstheme="majorHAnsi"/>
          <w:sz w:val="12"/>
        </w:rPr>
        <w:t>decep</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tive</w:t>
      </w:r>
      <w:proofErr w:type="spellEnd"/>
      <w:r w:rsidRPr="001631A3">
        <w:rPr>
          <w:rFonts w:asciiTheme="majorHAnsi" w:eastAsia="Times New Roman" w:hAnsiTheme="majorHAnsi" w:cstheme="majorHAnsi"/>
          <w:sz w:val="12"/>
        </w:rPr>
        <w:t xml:space="preserve"> trade practices, unjust enrichment, passing off, and taking of unfair com </w:t>
      </w:r>
      <w:proofErr w:type="spellStart"/>
      <w:r w:rsidRPr="001631A3">
        <w:rPr>
          <w:rFonts w:asciiTheme="majorHAnsi" w:eastAsia="Times New Roman" w:hAnsiTheme="majorHAnsi" w:cstheme="majorHAnsi"/>
          <w:sz w:val="12"/>
        </w:rPr>
        <w:t>mercial</w:t>
      </w:r>
      <w:proofErr w:type="spellEnd"/>
      <w:r w:rsidRPr="001631A3">
        <w:rPr>
          <w:rFonts w:asciiTheme="majorHAnsi" w:eastAsia="Times New Roman" w:hAnsiTheme="majorHAnsi" w:cstheme="majorHAnsi"/>
          <w:sz w:val="12"/>
        </w:rPr>
        <w:t xml:space="preserve"> advantage. The fifth, is recognition of customary laws and protocols, "which functions as a cross-cutting interface with local legal systems in all the above-mentioned tools".76 An African Model Law77 and the sui generis laws of Peru78 and the Philippines79 incorporate customary laws by reference to such laws. 7. Strategies and interim measures These then are the main legal principles and doctrines, which must be </w:t>
      </w:r>
      <w:proofErr w:type="spellStart"/>
      <w:r w:rsidRPr="001631A3">
        <w:rPr>
          <w:rFonts w:asciiTheme="majorHAnsi" w:eastAsia="Times New Roman" w:hAnsiTheme="majorHAnsi" w:cstheme="majorHAnsi"/>
          <w:sz w:val="12"/>
        </w:rPr>
        <w:t>consid</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ered</w:t>
      </w:r>
      <w:proofErr w:type="spellEnd"/>
      <w:r w:rsidRPr="001631A3">
        <w:rPr>
          <w:rFonts w:asciiTheme="majorHAnsi" w:eastAsia="Times New Roman" w:hAnsiTheme="majorHAnsi" w:cstheme="majorHAnsi"/>
          <w:sz w:val="12"/>
        </w:rPr>
        <w:t xml:space="preserve">. At the national level, several steps are vital in the search for a functioning and effective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protection system. 75 Ibid., para. 21. 76 Ibid., para. 45. 77 African Model Law for Protection of the Rights of Local Communities, Farmers and Breeders and the regulation of access to Biological Resources, 2000. 78 See 'Efforts at Protecting Traditional Knowledge: The Experience of Peru', document prepared for WIPO Roundtable on Intellectual Property and Traditional Knowledge, Geneva, 1-2 November 1999. See also WIPO, Intellectual Property Needs and Expectations of Traditional Knowledge Holders. WIPO Report on Fact-finding Missions on Intellectual Property and Traditional Knowledge (1998-1999) Report of </w:t>
      </w:r>
      <w:proofErr w:type="gramStart"/>
      <w:r w:rsidRPr="001631A3">
        <w:rPr>
          <w:rFonts w:asciiTheme="majorHAnsi" w:eastAsia="Times New Roman" w:hAnsiTheme="majorHAnsi" w:cstheme="majorHAnsi"/>
          <w:sz w:val="12"/>
        </w:rPr>
        <w:t>Fact Finding</w:t>
      </w:r>
      <w:proofErr w:type="gramEnd"/>
      <w:r w:rsidRPr="001631A3">
        <w:rPr>
          <w:rFonts w:asciiTheme="majorHAnsi" w:eastAsia="Times New Roman" w:hAnsiTheme="majorHAnsi" w:cstheme="majorHAnsi"/>
          <w:sz w:val="12"/>
        </w:rPr>
        <w:t xml:space="preserve"> missions of the WIPO, Publication No. 768. ™ Philippines Executive Order, No. 247, 1995, Section 2(a). Policy objectives </w:t>
      </w:r>
      <w:proofErr w:type="gramStart"/>
      <w:r w:rsidRPr="001631A3">
        <w:rPr>
          <w:rFonts w:asciiTheme="majorHAnsi" w:eastAsia="Times New Roman" w:hAnsiTheme="majorHAnsi" w:cstheme="majorHAnsi"/>
          <w:sz w:val="12"/>
        </w:rPr>
        <w:t>have to</w:t>
      </w:r>
      <w:proofErr w:type="gramEnd"/>
      <w:r w:rsidRPr="001631A3">
        <w:rPr>
          <w:rFonts w:asciiTheme="majorHAnsi" w:eastAsia="Times New Roman" w:hAnsiTheme="majorHAnsi" w:cstheme="majorHAnsi"/>
          <w:sz w:val="12"/>
        </w:rPr>
        <w:t xml:space="preserve"> be clearly defined for any sui generis system. In the case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and TM, for example, </w:t>
      </w:r>
      <w:r w:rsidRPr="001631A3">
        <w:rPr>
          <w:rStyle w:val="Emphasis"/>
          <w:rFonts w:asciiTheme="majorHAnsi" w:hAnsiTheme="majorHAnsi" w:cstheme="majorHAnsi"/>
          <w:highlight w:val="yellow"/>
        </w:rPr>
        <w:t>the following objectives could be considered</w:t>
      </w:r>
      <w:r w:rsidRPr="001631A3">
        <w:rPr>
          <w:rStyle w:val="Emphasis"/>
          <w:rFonts w:asciiTheme="majorHAnsi" w:hAnsiTheme="majorHAnsi" w:cstheme="majorHAnsi"/>
        </w:rPr>
        <w:t xml:space="preserve">: - to create </w:t>
      </w:r>
      <w:r w:rsidRPr="001631A3">
        <w:rPr>
          <w:rStyle w:val="Emphasis"/>
          <w:rFonts w:asciiTheme="majorHAnsi" w:hAnsiTheme="majorHAnsi" w:cstheme="majorHAnsi"/>
          <w:highlight w:val="yellow"/>
        </w:rPr>
        <w:t>an appropriate system for access</w:t>
      </w:r>
      <w:r w:rsidRPr="001631A3">
        <w:rPr>
          <w:rStyle w:val="Emphasis"/>
          <w:rFonts w:asciiTheme="majorHAnsi" w:hAnsiTheme="majorHAnsi" w:cstheme="majorHAnsi"/>
        </w:rPr>
        <w:t xml:space="preserve"> to </w:t>
      </w:r>
      <w:r w:rsidR="008C780D">
        <w:rPr>
          <w:rStyle w:val="Emphasis"/>
          <w:rFonts w:asciiTheme="majorHAnsi" w:hAnsiTheme="majorHAnsi" w:cstheme="majorHAnsi"/>
        </w:rPr>
        <w:t>TRADITIONAL MEDICINE</w:t>
      </w:r>
      <w:r w:rsidRPr="001631A3">
        <w:rPr>
          <w:rStyle w:val="Emphasis"/>
          <w:rFonts w:asciiTheme="majorHAnsi" w:hAnsiTheme="majorHAnsi" w:cstheme="majorHAnsi"/>
        </w:rPr>
        <w:t xml:space="preserve"> - to ensure fair and </w:t>
      </w:r>
      <w:r w:rsidRPr="001631A3">
        <w:rPr>
          <w:rStyle w:val="Emphasis"/>
          <w:rFonts w:asciiTheme="majorHAnsi" w:hAnsiTheme="majorHAnsi" w:cstheme="majorHAnsi"/>
          <w:highlight w:val="yellow"/>
        </w:rPr>
        <w:t>equitable benefit-sharing</w:t>
      </w:r>
      <w:r w:rsidRPr="001631A3">
        <w:rPr>
          <w:rStyle w:val="Emphasis"/>
          <w:rFonts w:asciiTheme="majorHAnsi" w:hAnsiTheme="majorHAnsi" w:cstheme="majorHAnsi"/>
        </w:rPr>
        <w:t xml:space="preserve"> for </w:t>
      </w:r>
      <w:r w:rsidR="008C780D">
        <w:rPr>
          <w:rStyle w:val="Emphasis"/>
          <w:rFonts w:asciiTheme="majorHAnsi" w:hAnsiTheme="majorHAnsi" w:cstheme="majorHAnsi"/>
        </w:rPr>
        <w:t>TRADITIONAL MEDICINE</w:t>
      </w:r>
      <w:r w:rsidRPr="001631A3">
        <w:rPr>
          <w:rStyle w:val="Emphasis"/>
          <w:rFonts w:asciiTheme="majorHAnsi" w:hAnsiTheme="majorHAnsi" w:cstheme="majorHAnsi"/>
        </w:rPr>
        <w:t xml:space="preserve"> - to promote </w:t>
      </w:r>
      <w:r w:rsidRPr="001631A3">
        <w:rPr>
          <w:rStyle w:val="Emphasis"/>
          <w:rFonts w:asciiTheme="majorHAnsi" w:hAnsiTheme="majorHAnsi" w:cstheme="majorHAnsi"/>
          <w:highlight w:val="yellow"/>
        </w:rPr>
        <w:t xml:space="preserve">respect, preservation, wider application and development of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rPr>
        <w:t xml:space="preserve"> - to provide </w:t>
      </w:r>
      <w:r w:rsidRPr="001631A3">
        <w:rPr>
          <w:rStyle w:val="Emphasis"/>
          <w:rFonts w:asciiTheme="majorHAnsi" w:hAnsiTheme="majorHAnsi" w:cstheme="majorHAnsi"/>
          <w:highlight w:val="yellow"/>
        </w:rPr>
        <w:t xml:space="preserve">mechanisms for the enforcement of rights of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highlight w:val="yellow"/>
        </w:rPr>
        <w:t xml:space="preserve"> holders</w:t>
      </w:r>
      <w:r w:rsidRPr="001631A3">
        <w:rPr>
          <w:rStyle w:val="Emphasis"/>
          <w:rFonts w:asciiTheme="majorHAnsi" w:hAnsiTheme="majorHAnsi" w:cstheme="majorHAnsi"/>
        </w:rPr>
        <w:t xml:space="preserve">; and - to improve </w:t>
      </w:r>
      <w:r w:rsidRPr="001631A3">
        <w:rPr>
          <w:rStyle w:val="Emphasis"/>
          <w:rFonts w:asciiTheme="majorHAnsi" w:hAnsiTheme="majorHAnsi" w:cstheme="majorHAnsi"/>
          <w:highlight w:val="yellow"/>
        </w:rPr>
        <w:t xml:space="preserve">the quality of </w:t>
      </w:r>
      <w:r w:rsidR="008C780D">
        <w:rPr>
          <w:rStyle w:val="Emphasis"/>
          <w:rFonts w:asciiTheme="majorHAnsi" w:hAnsiTheme="majorHAnsi" w:cstheme="majorHAnsi"/>
          <w:highlight w:val="yellow"/>
        </w:rPr>
        <w:t>TRADITIONAL MEDICINE</w:t>
      </w:r>
      <w:r w:rsidRPr="001631A3">
        <w:rPr>
          <w:rStyle w:val="Emphasis"/>
          <w:rFonts w:asciiTheme="majorHAnsi" w:hAnsiTheme="majorHAnsi" w:cstheme="majorHAnsi"/>
          <w:highlight w:val="yellow"/>
        </w:rPr>
        <w:t>-based products</w:t>
      </w:r>
      <w:r w:rsidRPr="001631A3">
        <w:rPr>
          <w:rStyle w:val="Emphasis"/>
          <w:rFonts w:asciiTheme="majorHAnsi" w:hAnsiTheme="majorHAnsi" w:cstheme="majorHAnsi"/>
        </w:rPr>
        <w:t xml:space="preserve"> and remove low quality </w:t>
      </w:r>
      <w:proofErr w:type="spellStart"/>
      <w:r w:rsidRPr="001631A3">
        <w:rPr>
          <w:rStyle w:val="Emphasis"/>
          <w:rFonts w:asciiTheme="majorHAnsi" w:hAnsiTheme="majorHAnsi" w:cstheme="majorHAnsi"/>
        </w:rPr>
        <w:t>tra</w:t>
      </w:r>
      <w:proofErr w:type="spellEnd"/>
      <w:r w:rsidRPr="001631A3">
        <w:rPr>
          <w:rStyle w:val="Emphasis"/>
          <w:rFonts w:asciiTheme="majorHAnsi" w:hAnsiTheme="majorHAnsi" w:cstheme="majorHAnsi"/>
        </w:rPr>
        <w:t xml:space="preserve"> </w:t>
      </w:r>
      <w:proofErr w:type="spellStart"/>
      <w:r w:rsidRPr="001631A3">
        <w:rPr>
          <w:rStyle w:val="Emphasis"/>
          <w:rFonts w:asciiTheme="majorHAnsi" w:hAnsiTheme="majorHAnsi" w:cstheme="majorHAnsi"/>
        </w:rPr>
        <w:t>ditional</w:t>
      </w:r>
      <w:proofErr w:type="spellEnd"/>
      <w:r w:rsidRPr="001631A3">
        <w:rPr>
          <w:rStyle w:val="Emphasis"/>
          <w:rFonts w:asciiTheme="majorHAnsi" w:hAnsiTheme="majorHAnsi" w:cstheme="majorHAnsi"/>
        </w:rPr>
        <w:t xml:space="preserve"> medicine</w:t>
      </w:r>
      <w:r w:rsidRPr="001631A3">
        <w:rPr>
          <w:rFonts w:asciiTheme="majorHAnsi" w:eastAsia="Times New Roman" w:hAnsiTheme="majorHAnsi" w:cstheme="majorHAnsi"/>
          <w:sz w:val="12"/>
        </w:rPr>
        <w:t xml:space="preserve">. (ii) The scope of the subject matter </w:t>
      </w:r>
      <w:proofErr w:type="gramStart"/>
      <w:r w:rsidRPr="001631A3">
        <w:rPr>
          <w:rFonts w:asciiTheme="majorHAnsi" w:eastAsia="Times New Roman" w:hAnsiTheme="majorHAnsi" w:cstheme="majorHAnsi"/>
          <w:sz w:val="12"/>
        </w:rPr>
        <w:t>has to</w:t>
      </w:r>
      <w:proofErr w:type="gramEnd"/>
      <w:r w:rsidRPr="001631A3">
        <w:rPr>
          <w:rFonts w:asciiTheme="majorHAnsi" w:eastAsia="Times New Roman" w:hAnsiTheme="majorHAnsi" w:cstheme="majorHAnsi"/>
          <w:sz w:val="12"/>
        </w:rPr>
        <w:t xml:space="preserve"> be defined and eligible for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pro </w:t>
      </w:r>
      <w:proofErr w:type="spellStart"/>
      <w:r w:rsidRPr="001631A3">
        <w:rPr>
          <w:rFonts w:asciiTheme="majorHAnsi" w:eastAsia="Times New Roman" w:hAnsiTheme="majorHAnsi" w:cstheme="majorHAnsi"/>
          <w:sz w:val="12"/>
        </w:rPr>
        <w:t>tection</w:t>
      </w:r>
      <w:proofErr w:type="spellEnd"/>
      <w:r w:rsidRPr="001631A3">
        <w:rPr>
          <w:rFonts w:asciiTheme="majorHAnsi" w:eastAsia="Times New Roman" w:hAnsiTheme="majorHAnsi" w:cstheme="majorHAnsi"/>
          <w:sz w:val="12"/>
        </w:rPr>
        <w:t xml:space="preserve">. The use of appropriate terms and criteria for eligibility </w:t>
      </w:r>
      <w:proofErr w:type="gramStart"/>
      <w:r w:rsidRPr="001631A3">
        <w:rPr>
          <w:rFonts w:asciiTheme="majorHAnsi" w:eastAsia="Times New Roman" w:hAnsiTheme="majorHAnsi" w:cstheme="majorHAnsi"/>
          <w:sz w:val="12"/>
        </w:rPr>
        <w:t>has to</w:t>
      </w:r>
      <w:proofErr w:type="gramEnd"/>
      <w:r w:rsidRPr="001631A3">
        <w:rPr>
          <w:rFonts w:asciiTheme="majorHAnsi" w:eastAsia="Times New Roman" w:hAnsiTheme="majorHAnsi" w:cstheme="majorHAnsi"/>
          <w:sz w:val="12"/>
        </w:rPr>
        <w:t xml:space="preserve"> be clearly spelled out. (iii) Formal requirements for acquisition of rights need to be established. For example, </w:t>
      </w:r>
      <w:r w:rsidR="008C780D">
        <w:rPr>
          <w:rStyle w:val="Emphasis"/>
          <w:rFonts w:asciiTheme="majorHAnsi" w:hAnsiTheme="majorHAnsi" w:cstheme="majorHAnsi"/>
        </w:rPr>
        <w:t>TRADITIONAL MEDICINE</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protection may be automatic</w:t>
      </w:r>
      <w:r w:rsidRPr="001631A3">
        <w:rPr>
          <w:rFonts w:asciiTheme="majorHAnsi" w:eastAsia="Times New Roman" w:hAnsiTheme="majorHAnsi" w:cstheme="majorHAnsi"/>
          <w:sz w:val="12"/>
        </w:rPr>
        <w:t xml:space="preserve"> (as in copyright protection which is automatic upon creation of the work) </w:t>
      </w:r>
      <w:r w:rsidRPr="001631A3">
        <w:rPr>
          <w:rStyle w:val="Emphasis"/>
          <w:rFonts w:asciiTheme="majorHAnsi" w:hAnsiTheme="majorHAnsi" w:cstheme="majorHAnsi"/>
        </w:rPr>
        <w:t>or</w:t>
      </w:r>
      <w:r w:rsidRPr="001631A3">
        <w:rPr>
          <w:rFonts w:asciiTheme="majorHAnsi" w:eastAsia="Times New Roman" w:hAnsiTheme="majorHAnsi" w:cstheme="majorHAnsi"/>
          <w:sz w:val="12"/>
        </w:rPr>
        <w:t xml:space="preserve"> a </w:t>
      </w:r>
      <w:r w:rsidRPr="001631A3">
        <w:rPr>
          <w:rStyle w:val="Emphasis"/>
          <w:rFonts w:asciiTheme="majorHAnsi" w:hAnsiTheme="majorHAnsi" w:cstheme="majorHAnsi"/>
        </w:rPr>
        <w:t>formal</w:t>
      </w:r>
      <w:r w:rsidRPr="001631A3">
        <w:rPr>
          <w:rFonts w:asciiTheme="majorHAnsi" w:eastAsia="Times New Roman" w:hAnsiTheme="majorHAnsi" w:cstheme="majorHAnsi"/>
          <w:sz w:val="12"/>
        </w:rPr>
        <w:t xml:space="preserve"> step may be required, such as registering the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before protection becomes effective (as in the case of a trademark). (iv) Substantive criteria for eligibility must be established. For example, in Panama's sui generis law, only elements of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that remain 'traditional', that is </w:t>
      </w:r>
      <w:proofErr w:type="spellStart"/>
      <w:r w:rsidRPr="001631A3">
        <w:rPr>
          <w:rFonts w:asciiTheme="majorHAnsi" w:eastAsia="Times New Roman" w:hAnsiTheme="majorHAnsi" w:cstheme="majorHAnsi"/>
          <w:sz w:val="12"/>
        </w:rPr>
        <w:t>intrin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sically</w:t>
      </w:r>
      <w:proofErr w:type="spellEnd"/>
      <w:r w:rsidRPr="001631A3">
        <w:rPr>
          <w:rFonts w:asciiTheme="majorHAnsi" w:eastAsia="Times New Roman" w:hAnsiTheme="majorHAnsi" w:cstheme="majorHAnsi"/>
          <w:sz w:val="12"/>
        </w:rPr>
        <w:t xml:space="preserve"> linked to the community that has originated them, would be pro </w:t>
      </w:r>
      <w:proofErr w:type="spellStart"/>
      <w:r w:rsidRPr="001631A3">
        <w:rPr>
          <w:rFonts w:asciiTheme="majorHAnsi" w:eastAsia="Times New Roman" w:hAnsiTheme="majorHAnsi" w:cstheme="majorHAnsi"/>
          <w:sz w:val="12"/>
        </w:rPr>
        <w:t>tected</w:t>
      </w:r>
      <w:proofErr w:type="spellEnd"/>
      <w:r w:rsidRPr="001631A3">
        <w:rPr>
          <w:rFonts w:asciiTheme="majorHAnsi" w:eastAsia="Times New Roman" w:hAnsiTheme="majorHAnsi" w:cstheme="majorHAnsi"/>
          <w:sz w:val="12"/>
        </w:rPr>
        <w:t xml:space="preserve"> under the sui generis system.80 (v) The nature of rights in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conferred depends on the legal doctrine or com bination of doctrines used for protection (vi) The scope of rights will determine the degree of control, which the right holder will be able to exercise. Potential rights may include prevention of unauthorized access to protected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unauthorized commercial use of such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third party claims over protected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and so on. (vii) Determination of the custodians or beneficiaries. Does an individual or the community own the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Is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understood in the national context to refer to a collective product? This may then dictate the granting of collective rights and not to individuals. On the other hand, distinctive right holders may not be necessary, as </w:t>
      </w:r>
      <w:r w:rsidRPr="001631A3">
        <w:rPr>
          <w:rStyle w:val="Emphasis"/>
          <w:rFonts w:asciiTheme="majorHAnsi" w:hAnsiTheme="majorHAnsi" w:cstheme="majorHAnsi"/>
        </w:rPr>
        <w:t>collective marks and certification marks may be protected on behalf of a group of beneficiaries</w:t>
      </w:r>
      <w:r w:rsidRPr="001631A3">
        <w:rPr>
          <w:rFonts w:asciiTheme="majorHAnsi" w:eastAsia="Times New Roman" w:hAnsiTheme="majorHAnsi" w:cstheme="majorHAnsi"/>
          <w:sz w:val="12"/>
        </w:rPr>
        <w:t xml:space="preserve">. (viii) Expiration and loss of rights. The duration of rights, normally a key issue, may be problematic, as </w:t>
      </w:r>
      <w:r w:rsidRPr="001631A3">
        <w:rPr>
          <w:rStyle w:val="Emphasis"/>
          <w:rFonts w:asciiTheme="majorHAnsi" w:hAnsiTheme="majorHAnsi" w:cstheme="majorHAnsi"/>
          <w:highlight w:val="yellow"/>
        </w:rPr>
        <w:t>sui generis systems</w:t>
      </w:r>
      <w:r w:rsidRPr="001631A3">
        <w:rPr>
          <w:rStyle w:val="Emphasis"/>
          <w:rFonts w:asciiTheme="majorHAnsi" w:hAnsiTheme="majorHAnsi" w:cstheme="majorHAnsi"/>
        </w:rPr>
        <w:t xml:space="preserve"> sometimes </w:t>
      </w:r>
      <w:r w:rsidRPr="001631A3">
        <w:rPr>
          <w:rStyle w:val="Emphasis"/>
          <w:rFonts w:asciiTheme="majorHAnsi" w:hAnsiTheme="majorHAnsi" w:cstheme="majorHAnsi"/>
          <w:highlight w:val="yellow"/>
        </w:rPr>
        <w:t>do not contain</w:t>
      </w:r>
      <w:r w:rsidRPr="001631A3">
        <w:rPr>
          <w:rFonts w:asciiTheme="majorHAnsi" w:eastAsia="Times New Roman" w:hAnsiTheme="majorHAnsi" w:cstheme="majorHAnsi"/>
          <w:sz w:val="12"/>
        </w:rPr>
        <w:t xml:space="preserve"> expiration and </w:t>
      </w:r>
      <w:r w:rsidRPr="001631A3">
        <w:rPr>
          <w:rStyle w:val="Emphasis"/>
          <w:rFonts w:asciiTheme="majorHAnsi" w:hAnsiTheme="majorHAnsi" w:cstheme="majorHAnsi"/>
          <w:highlight w:val="yellow"/>
        </w:rPr>
        <w:t>loss of rights provisions</w:t>
      </w:r>
      <w:r w:rsidRPr="001631A3">
        <w:rPr>
          <w:rFonts w:asciiTheme="majorHAnsi" w:eastAsia="Times New Roman" w:hAnsiTheme="majorHAnsi" w:cstheme="majorHAnsi"/>
          <w:sz w:val="12"/>
        </w:rPr>
        <w:t xml:space="preserve">. Article 23 of the African Model Law states that community intellectual rights "shall at all times remain inalienable".8' (ix) Sanctions and enforcement. Appropriate mechanisms will need to be devised. Ley de </w:t>
      </w:r>
      <w:proofErr w:type="spellStart"/>
      <w:r w:rsidRPr="001631A3">
        <w:rPr>
          <w:rFonts w:asciiTheme="majorHAnsi" w:eastAsia="Times New Roman" w:hAnsiTheme="majorHAnsi" w:cstheme="majorHAnsi"/>
          <w:sz w:val="12"/>
        </w:rPr>
        <w:t>Propiedad</w:t>
      </w:r>
      <w:proofErr w:type="spellEnd"/>
      <w:r w:rsidRPr="001631A3">
        <w:rPr>
          <w:rFonts w:asciiTheme="majorHAnsi" w:eastAsia="Times New Roman" w:hAnsiTheme="majorHAnsi" w:cstheme="majorHAnsi"/>
          <w:sz w:val="12"/>
        </w:rPr>
        <w:t xml:space="preserve"> Intellectual </w:t>
      </w:r>
      <w:proofErr w:type="spellStart"/>
      <w:r w:rsidRPr="001631A3">
        <w:rPr>
          <w:rFonts w:asciiTheme="majorHAnsi" w:eastAsia="Times New Roman" w:hAnsiTheme="majorHAnsi" w:cstheme="majorHAnsi"/>
          <w:sz w:val="12"/>
        </w:rPr>
        <w:t>Indigena</w:t>
      </w:r>
      <w:proofErr w:type="spellEnd"/>
      <w:r w:rsidRPr="001631A3">
        <w:rPr>
          <w:rFonts w:asciiTheme="majorHAnsi" w:eastAsia="Times New Roman" w:hAnsiTheme="majorHAnsi" w:cstheme="majorHAnsi"/>
          <w:sz w:val="12"/>
        </w:rPr>
        <w:t xml:space="preserve">, Ley No. 20 (26 June 2000). African Model Law, supra note 77. </w:t>
      </w:r>
      <w:r w:rsidRPr="001631A3">
        <w:rPr>
          <w:rStyle w:val="Emphasis"/>
          <w:rFonts w:asciiTheme="majorHAnsi" w:hAnsiTheme="majorHAnsi" w:cstheme="majorHAnsi"/>
          <w:highlight w:val="yellow"/>
        </w:rPr>
        <w:t>Defensive protection</w:t>
      </w:r>
      <w:r w:rsidRPr="001631A3">
        <w:rPr>
          <w:rFonts w:asciiTheme="majorHAnsi" w:eastAsia="Times New Roman" w:hAnsiTheme="majorHAnsi" w:cstheme="majorHAnsi"/>
          <w:sz w:val="12"/>
        </w:rPr>
        <w:t xml:space="preserve">. This </w:t>
      </w:r>
      <w:r w:rsidRPr="001631A3">
        <w:rPr>
          <w:rStyle w:val="Emphasis"/>
          <w:rFonts w:asciiTheme="majorHAnsi" w:hAnsiTheme="majorHAnsi" w:cstheme="majorHAnsi"/>
        </w:rPr>
        <w:t>involves</w:t>
      </w:r>
      <w:r w:rsidRPr="001631A3">
        <w:rPr>
          <w:rFonts w:asciiTheme="majorHAnsi" w:eastAsia="Times New Roman" w:hAnsiTheme="majorHAnsi" w:cstheme="majorHAnsi"/>
          <w:sz w:val="12"/>
        </w:rPr>
        <w:t xml:space="preserve">, for example, </w:t>
      </w:r>
      <w:r w:rsidRPr="001631A3">
        <w:rPr>
          <w:rStyle w:val="Emphasis"/>
          <w:rFonts w:asciiTheme="majorHAnsi" w:hAnsiTheme="majorHAnsi" w:cstheme="majorHAnsi"/>
          <w:highlight w:val="yellow"/>
        </w:rPr>
        <w:t xml:space="preserve">the publication of </w:t>
      </w:r>
      <w:r w:rsidR="008C780D">
        <w:rPr>
          <w:rStyle w:val="Emphasis"/>
          <w:rFonts w:asciiTheme="majorHAnsi" w:hAnsiTheme="majorHAnsi" w:cstheme="majorHAnsi"/>
          <w:highlight w:val="yellow"/>
        </w:rPr>
        <w:t>TRADITIONAL MEDICINE</w:t>
      </w:r>
      <w:r w:rsidRPr="001631A3">
        <w:rPr>
          <w:rFonts w:asciiTheme="majorHAnsi" w:eastAsia="Times New Roman" w:hAnsiTheme="majorHAnsi" w:cstheme="majorHAnsi"/>
          <w:sz w:val="12"/>
        </w:rPr>
        <w:t xml:space="preserve"> on a digital database, </w:t>
      </w:r>
      <w:proofErr w:type="gramStart"/>
      <w:r w:rsidRPr="001631A3">
        <w:rPr>
          <w:rFonts w:asciiTheme="majorHAnsi" w:eastAsia="Times New Roman" w:hAnsiTheme="majorHAnsi" w:cstheme="majorHAnsi"/>
          <w:sz w:val="12"/>
        </w:rPr>
        <w:t xml:space="preserve">so as </w:t>
      </w:r>
      <w:r w:rsidRPr="001631A3">
        <w:rPr>
          <w:rStyle w:val="Emphasis"/>
          <w:rFonts w:asciiTheme="majorHAnsi" w:hAnsiTheme="majorHAnsi" w:cstheme="majorHAnsi"/>
          <w:highlight w:val="yellow"/>
        </w:rPr>
        <w:t>to</w:t>
      </w:r>
      <w:proofErr w:type="gramEnd"/>
      <w:r w:rsidRPr="001631A3">
        <w:rPr>
          <w:rFonts w:asciiTheme="majorHAnsi" w:eastAsia="Times New Roman" w:hAnsiTheme="majorHAnsi" w:cstheme="majorHAnsi"/>
          <w:sz w:val="12"/>
        </w:rPr>
        <w:t xml:space="preserve"> record that a particular community has been using that knowledge. This may </w:t>
      </w:r>
      <w:r w:rsidRPr="001631A3">
        <w:rPr>
          <w:rStyle w:val="Emphasis"/>
          <w:rFonts w:asciiTheme="majorHAnsi" w:hAnsiTheme="majorHAnsi" w:cstheme="majorHAnsi"/>
          <w:highlight w:val="yellow"/>
        </w:rPr>
        <w:t>avoid</w:t>
      </w:r>
      <w:r w:rsidRPr="001631A3">
        <w:rPr>
          <w:rStyle w:val="Emphasis"/>
          <w:rFonts w:asciiTheme="majorHAnsi" w:hAnsiTheme="majorHAnsi" w:cstheme="majorHAnsi"/>
        </w:rPr>
        <w:t xml:space="preserve"> </w:t>
      </w:r>
      <w:r w:rsidRPr="001631A3">
        <w:rPr>
          <w:rStyle w:val="Emphasis"/>
          <w:rFonts w:asciiTheme="majorHAnsi" w:hAnsiTheme="majorHAnsi" w:cstheme="majorHAnsi"/>
        </w:rPr>
        <w:lastRenderedPageBreak/>
        <w:t xml:space="preserve">the </w:t>
      </w:r>
      <w:r w:rsidRPr="001631A3">
        <w:rPr>
          <w:rStyle w:val="Emphasis"/>
          <w:rFonts w:asciiTheme="majorHAnsi" w:hAnsiTheme="majorHAnsi" w:cstheme="majorHAnsi"/>
          <w:highlight w:val="yellow"/>
        </w:rPr>
        <w:t>misguided</w:t>
      </w:r>
      <w:r w:rsidRPr="001631A3">
        <w:rPr>
          <w:rStyle w:val="Emphasis"/>
          <w:rFonts w:asciiTheme="majorHAnsi" w:hAnsiTheme="majorHAnsi" w:cstheme="majorHAnsi"/>
        </w:rPr>
        <w:t xml:space="preserve"> grant of </w:t>
      </w:r>
      <w:r w:rsidRPr="001631A3">
        <w:rPr>
          <w:rStyle w:val="Emphasis"/>
          <w:rFonts w:asciiTheme="majorHAnsi" w:hAnsiTheme="majorHAnsi" w:cstheme="majorHAnsi"/>
          <w:highlight w:val="yellow"/>
        </w:rPr>
        <w:t>patents</w:t>
      </w:r>
      <w:r w:rsidRPr="001631A3">
        <w:rPr>
          <w:rFonts w:asciiTheme="majorHAnsi" w:eastAsia="Times New Roman" w:hAnsiTheme="majorHAnsi" w:cstheme="majorHAnsi"/>
          <w:sz w:val="12"/>
        </w:rPr>
        <w:t xml:space="preserve"> men </w:t>
      </w:r>
      <w:proofErr w:type="spellStart"/>
      <w:r w:rsidRPr="001631A3">
        <w:rPr>
          <w:rFonts w:asciiTheme="majorHAnsi" w:eastAsia="Times New Roman" w:hAnsiTheme="majorHAnsi" w:cstheme="majorHAnsi"/>
          <w:sz w:val="12"/>
        </w:rPr>
        <w:t>tioned</w:t>
      </w:r>
      <w:proofErr w:type="spellEnd"/>
      <w:r w:rsidRPr="001631A3">
        <w:rPr>
          <w:rFonts w:asciiTheme="majorHAnsi" w:eastAsia="Times New Roman" w:hAnsiTheme="majorHAnsi" w:cstheme="majorHAnsi"/>
          <w:sz w:val="12"/>
        </w:rPr>
        <w:t xml:space="preserve"> above. (xi) Linkages with benefit sharing schemes. As some </w:t>
      </w:r>
      <w:r w:rsidR="008C780D">
        <w:rPr>
          <w:rFonts w:asciiTheme="majorHAnsi" w:eastAsia="Times New Roman" w:hAnsiTheme="majorHAnsi" w:cstheme="majorHAnsi"/>
          <w:sz w:val="12"/>
        </w:rPr>
        <w:t>TRADITIONAL MEDICINE</w:t>
      </w:r>
      <w:r w:rsidRPr="001631A3">
        <w:rPr>
          <w:rFonts w:asciiTheme="majorHAnsi" w:eastAsia="Times New Roman" w:hAnsiTheme="majorHAnsi" w:cstheme="majorHAnsi"/>
          <w:sz w:val="12"/>
        </w:rPr>
        <w:t xml:space="preserve"> is closely related to biological and genetic resources, such as when these resources are linked with traditional ways of life, </w:t>
      </w:r>
      <w:r w:rsidRPr="001631A3">
        <w:rPr>
          <w:rStyle w:val="Emphasis"/>
          <w:rFonts w:asciiTheme="majorHAnsi" w:hAnsiTheme="majorHAnsi" w:cstheme="majorHAnsi"/>
        </w:rPr>
        <w:t xml:space="preserve">regulation of access to biological resources may serve as a basis for protection of </w:t>
      </w:r>
      <w:r w:rsidR="008C780D">
        <w:rPr>
          <w:rStyle w:val="Emphasis"/>
          <w:rFonts w:asciiTheme="majorHAnsi" w:hAnsiTheme="majorHAnsi" w:cstheme="majorHAnsi"/>
        </w:rPr>
        <w:t>TRADITIONAL MEDICINE</w:t>
      </w:r>
      <w:r w:rsidRPr="001631A3">
        <w:rPr>
          <w:rFonts w:asciiTheme="majorHAnsi" w:eastAsia="Times New Roman" w:hAnsiTheme="majorHAnsi" w:cstheme="majorHAnsi"/>
          <w:sz w:val="12"/>
        </w:rPr>
        <w:t xml:space="preserve">. In this regard, related </w:t>
      </w:r>
      <w:proofErr w:type="spellStart"/>
      <w:r w:rsidRPr="001631A3">
        <w:rPr>
          <w:rFonts w:asciiTheme="majorHAnsi" w:eastAsia="Times New Roman" w:hAnsiTheme="majorHAnsi" w:cstheme="majorHAnsi"/>
          <w:sz w:val="12"/>
        </w:rPr>
        <w:t>conven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tions</w:t>
      </w:r>
      <w:proofErr w:type="spellEnd"/>
      <w:r w:rsidRPr="001631A3">
        <w:rPr>
          <w:rFonts w:asciiTheme="majorHAnsi" w:eastAsia="Times New Roman" w:hAnsiTheme="majorHAnsi" w:cstheme="majorHAnsi"/>
          <w:sz w:val="12"/>
        </w:rPr>
        <w:t xml:space="preserve"> such as the CBD will have to be closely studied</w:t>
      </w:r>
    </w:p>
    <w:p w14:paraId="27FA9D2C" w14:textId="77777777" w:rsidR="008B10C4" w:rsidRPr="001631A3" w:rsidRDefault="008B10C4" w:rsidP="008B10C4">
      <w:pPr>
        <w:rPr>
          <w:rFonts w:asciiTheme="majorHAnsi" w:hAnsiTheme="majorHAnsi" w:cstheme="majorHAnsi"/>
          <w:color w:val="000000"/>
          <w:sz w:val="27"/>
          <w:szCs w:val="27"/>
        </w:rPr>
      </w:pPr>
    </w:p>
    <w:p w14:paraId="708E6A21" w14:textId="77777777" w:rsidR="007878B8" w:rsidRDefault="007878B8" w:rsidP="007878B8">
      <w:pPr>
        <w:pStyle w:val="Heading2"/>
      </w:pPr>
      <w:r>
        <w:lastRenderedPageBreak/>
        <w:t>AT Innovation</w:t>
      </w:r>
    </w:p>
    <w:p w14:paraId="228A5B51" w14:textId="77777777" w:rsidR="007878B8" w:rsidRPr="00421BB6" w:rsidRDefault="007878B8" w:rsidP="007878B8">
      <w:pPr>
        <w:pStyle w:val="Heading4"/>
        <w:rPr>
          <w:rFonts w:eastAsia="Calibri"/>
        </w:rPr>
      </w:pPr>
      <w:r>
        <w:rPr>
          <w:rFonts w:eastAsia="Calibri"/>
        </w:rPr>
        <w:t>Patents are good---key to innovation</w:t>
      </w:r>
    </w:p>
    <w:p w14:paraId="30DDF87C" w14:textId="77777777" w:rsidR="007878B8" w:rsidRPr="00EA7D95" w:rsidRDefault="007878B8" w:rsidP="007878B8">
      <w:r w:rsidRPr="00EA7D95">
        <w:rPr>
          <w:rStyle w:val="Style13ptBold"/>
        </w:rPr>
        <w:t>Laxminarayan 1</w:t>
      </w:r>
      <w:r>
        <w:t xml:space="preserve">, </w:t>
      </w:r>
      <w:r w:rsidRPr="00EA7D95">
        <w:t>Ramanan Laxminarayan directs the Center for Disease Dynamics, Economics &amp; Policy. He is also a Senior Research Scholar and Lecturer at Princeton University. - See more at: http://www.cddep.org/profile/ramanan_laxminarayan#sthash.YqaghohJ.dpuf Spring 2001 http://www.rff.org/files/sharepoint/WorkImages/Download/RFF-Resources-143-antibiotic.pdf</w:t>
      </w:r>
    </w:p>
    <w:p w14:paraId="4E928084" w14:textId="77777777" w:rsidR="007878B8" w:rsidRPr="00421BB6" w:rsidRDefault="007878B8" w:rsidP="007878B8">
      <w:pPr>
        <w:rPr>
          <w:rFonts w:eastAsia="Calibri"/>
          <w:sz w:val="16"/>
        </w:rPr>
      </w:pPr>
      <w:r w:rsidRPr="00421BB6">
        <w:rPr>
          <w:rFonts w:eastAsia="Calibri"/>
          <w:sz w:val="16"/>
          <w:szCs w:val="16"/>
        </w:rPr>
        <w:t xml:space="preserve">The Role of Patents </w:t>
      </w:r>
      <w:r w:rsidRPr="00F22002">
        <w:rPr>
          <w:rFonts w:eastAsia="Calibri"/>
          <w:bCs/>
          <w:highlight w:val="green"/>
          <w:u w:val="single"/>
        </w:rPr>
        <w:t xml:space="preserve">Firms </w:t>
      </w:r>
      <w:r w:rsidRPr="00EA7D95">
        <w:rPr>
          <w:rFonts w:eastAsia="Calibri"/>
          <w:bCs/>
          <w:u w:val="single"/>
        </w:rPr>
        <w:t>that manufacture</w:t>
      </w:r>
      <w:r w:rsidRPr="00421BB6">
        <w:rPr>
          <w:rFonts w:eastAsia="Calibri"/>
          <w:sz w:val="16"/>
        </w:rPr>
        <w:t xml:space="preserve"> </w:t>
      </w:r>
      <w:r w:rsidRPr="00EA7D95">
        <w:rPr>
          <w:rFonts w:eastAsia="Calibri"/>
          <w:bCs/>
          <w:u w:val="single"/>
        </w:rPr>
        <w:t>antibiotics</w:t>
      </w:r>
      <w:r w:rsidRPr="00421BB6">
        <w:rPr>
          <w:rFonts w:eastAsia="Calibri"/>
          <w:sz w:val="16"/>
        </w:rPr>
        <w:t xml:space="preserve"> </w:t>
      </w:r>
      <w:r w:rsidRPr="00F22002">
        <w:rPr>
          <w:rFonts w:eastAsia="Calibri"/>
          <w:bCs/>
          <w:highlight w:val="green"/>
          <w:u w:val="single"/>
        </w:rPr>
        <w:t>face conflicting incentives</w:t>
      </w:r>
      <w:r w:rsidRPr="00EA7D95">
        <w:rPr>
          <w:rFonts w:eastAsia="Calibri"/>
          <w:bCs/>
          <w:u w:val="single"/>
        </w:rPr>
        <w:t xml:space="preserve"> with</w:t>
      </w:r>
      <w:r w:rsidRPr="00421BB6">
        <w:rPr>
          <w:rFonts w:eastAsia="Calibri"/>
          <w:sz w:val="16"/>
        </w:rPr>
        <w:t xml:space="preserve"> respect to </w:t>
      </w:r>
      <w:r w:rsidRPr="00EA7D95">
        <w:rPr>
          <w:rFonts w:eastAsia="Calibri"/>
          <w:bCs/>
          <w:u w:val="single"/>
        </w:rPr>
        <w:t>resistance</w:t>
      </w:r>
      <w:r w:rsidRPr="00421BB6">
        <w:rPr>
          <w:rFonts w:eastAsia="Calibri"/>
          <w:sz w:val="16"/>
        </w:rPr>
        <w:t xml:space="preserve">. </w:t>
      </w:r>
      <w:r w:rsidRPr="00EA7D95">
        <w:rPr>
          <w:rFonts w:eastAsia="Calibri"/>
          <w:bCs/>
          <w:u w:val="single"/>
        </w:rPr>
        <w:t>On the one hand, bacterial</w:t>
      </w:r>
      <w:r w:rsidRPr="00421BB6">
        <w:rPr>
          <w:rFonts w:eastAsia="Calibri"/>
          <w:sz w:val="16"/>
        </w:rPr>
        <w:t xml:space="preserve"> </w:t>
      </w:r>
      <w:r w:rsidRPr="00EA7D95">
        <w:rPr>
          <w:rFonts w:eastAsia="Calibri"/>
          <w:bCs/>
          <w:u w:val="single"/>
        </w:rPr>
        <w:t>resistance</w:t>
      </w:r>
      <w:r w:rsidRPr="00421BB6">
        <w:rPr>
          <w:rFonts w:eastAsia="Calibri"/>
          <w:sz w:val="16"/>
        </w:rPr>
        <w:t xml:space="preserve"> to a product can </w:t>
      </w:r>
      <w:r w:rsidRPr="00EA7D95">
        <w:rPr>
          <w:rFonts w:eastAsia="Calibri"/>
          <w:bCs/>
          <w:u w:val="single"/>
        </w:rPr>
        <w:t>reduce</w:t>
      </w:r>
      <w:r w:rsidRPr="00421BB6">
        <w:rPr>
          <w:rFonts w:eastAsia="Calibri"/>
          <w:sz w:val="16"/>
        </w:rPr>
        <w:t xml:space="preserve"> the </w:t>
      </w:r>
      <w:r w:rsidRPr="00EA7D95">
        <w:rPr>
          <w:rFonts w:eastAsia="Calibri"/>
          <w:bCs/>
          <w:u w:val="single"/>
        </w:rPr>
        <w:t>demand</w:t>
      </w:r>
      <w:r w:rsidRPr="00421BB6">
        <w:rPr>
          <w:rFonts w:eastAsia="Calibri"/>
          <w:sz w:val="16"/>
        </w:rPr>
        <w:t xml:space="preserve"> for that product. </w:t>
      </w:r>
      <w:r w:rsidRPr="00EA7D95">
        <w:rPr>
          <w:rFonts w:eastAsia="Calibri"/>
          <w:bCs/>
          <w:u w:val="single"/>
        </w:rPr>
        <w:t>On the other hand</w:t>
      </w:r>
      <w:r w:rsidRPr="00421BB6">
        <w:rPr>
          <w:rFonts w:eastAsia="Calibri"/>
          <w:sz w:val="16"/>
        </w:rPr>
        <w:t xml:space="preserve">, the </w:t>
      </w:r>
      <w:r w:rsidRPr="00EA7D95">
        <w:rPr>
          <w:rFonts w:eastAsia="Calibri"/>
          <w:bCs/>
          <w:u w:val="single"/>
        </w:rPr>
        <w:t>resistance</w:t>
      </w:r>
      <w:r w:rsidRPr="00421BB6">
        <w:rPr>
          <w:rFonts w:eastAsia="Calibri"/>
          <w:sz w:val="16"/>
        </w:rPr>
        <w:t xml:space="preserve"> </w:t>
      </w:r>
      <w:r w:rsidRPr="00EA7D95">
        <w:rPr>
          <w:rFonts w:eastAsia="Calibri"/>
          <w:bCs/>
          <w:u w:val="single"/>
        </w:rPr>
        <w:t>makes old drugs</w:t>
      </w:r>
      <w:r w:rsidRPr="00421BB6">
        <w:rPr>
          <w:rFonts w:eastAsia="Calibri"/>
          <w:sz w:val="16"/>
        </w:rPr>
        <w:t xml:space="preserve"> </w:t>
      </w:r>
      <w:r w:rsidRPr="00EA7D95">
        <w:rPr>
          <w:rFonts w:eastAsia="Calibri"/>
          <w:bCs/>
          <w:u w:val="single"/>
        </w:rPr>
        <w:t>obsolete</w:t>
      </w:r>
      <w:r w:rsidRPr="00421BB6">
        <w:rPr>
          <w:rFonts w:eastAsia="Calibri"/>
          <w:sz w:val="16"/>
        </w:rPr>
        <w:t xml:space="preserve"> </w:t>
      </w:r>
      <w:r w:rsidRPr="00EA7D95">
        <w:rPr>
          <w:rFonts w:eastAsia="Calibri"/>
          <w:bCs/>
          <w:u w:val="single"/>
        </w:rPr>
        <w:t>and can therefore</w:t>
      </w:r>
      <w:r w:rsidRPr="00421BB6">
        <w:rPr>
          <w:rFonts w:eastAsia="Calibri"/>
          <w:sz w:val="16"/>
        </w:rPr>
        <w:t xml:space="preserve"> </w:t>
      </w:r>
      <w:r w:rsidRPr="00EA7D95">
        <w:rPr>
          <w:rFonts w:eastAsia="Calibri"/>
          <w:bCs/>
          <w:u w:val="single"/>
        </w:rPr>
        <w:t>encourage</w:t>
      </w:r>
      <w:r w:rsidRPr="00421BB6">
        <w:rPr>
          <w:rFonts w:eastAsia="Calibri"/>
          <w:sz w:val="16"/>
        </w:rPr>
        <w:t xml:space="preserve"> </w:t>
      </w:r>
      <w:r w:rsidRPr="00EA7D95">
        <w:rPr>
          <w:rFonts w:eastAsia="Calibri"/>
          <w:bCs/>
          <w:u w:val="single"/>
        </w:rPr>
        <w:t>investment</w:t>
      </w:r>
      <w:r w:rsidRPr="00421BB6">
        <w:rPr>
          <w:rFonts w:eastAsia="Calibri"/>
          <w:sz w:val="16"/>
        </w:rPr>
        <w:t xml:space="preserve"> in </w:t>
      </w:r>
      <w:r w:rsidRPr="00EA7D95">
        <w:rPr>
          <w:rFonts w:eastAsia="Calibri"/>
          <w:bCs/>
          <w:u w:val="single"/>
        </w:rPr>
        <w:t>new antibiotics</w:t>
      </w:r>
      <w:r w:rsidRPr="00421BB6">
        <w:rPr>
          <w:rFonts w:eastAsia="Calibri"/>
          <w:sz w:val="16"/>
        </w:rPr>
        <w:t xml:space="preserve">. Pharmaceutical firms are driven to maximize profits </w:t>
      </w:r>
      <w:proofErr w:type="gramStart"/>
      <w:r w:rsidRPr="00421BB6">
        <w:rPr>
          <w:rFonts w:eastAsia="Calibri"/>
          <w:sz w:val="16"/>
        </w:rPr>
        <w:t>during the course of</w:t>
      </w:r>
      <w:proofErr w:type="gramEnd"/>
      <w:r w:rsidRPr="00421BB6">
        <w:rPr>
          <w:rFonts w:eastAsia="Calibri"/>
          <w:sz w:val="16"/>
        </w:rPr>
        <w:t xml:space="preserve"> the drug’s effective patent life—the period of time between obtaining regulatory approval for the antibiotic and the expiration of product and process patents to manufacture the drug. Given the paucity of tools at the policymaker’s disposal, </w:t>
      </w:r>
      <w:r w:rsidRPr="00EA7D95">
        <w:rPr>
          <w:rFonts w:eastAsia="Calibri"/>
          <w:bCs/>
          <w:u w:val="single"/>
        </w:rPr>
        <w:t xml:space="preserve">the </w:t>
      </w:r>
      <w:r w:rsidRPr="00F22002">
        <w:rPr>
          <w:rFonts w:eastAsia="Calibri"/>
          <w:bCs/>
          <w:highlight w:val="green"/>
          <w:u w:val="single"/>
        </w:rPr>
        <w:t>use of</w:t>
      </w:r>
      <w:r w:rsidRPr="00F22002">
        <w:rPr>
          <w:rFonts w:eastAsia="Calibri"/>
          <w:sz w:val="16"/>
          <w:highlight w:val="green"/>
        </w:rPr>
        <w:t xml:space="preserve"> </w:t>
      </w:r>
      <w:r w:rsidRPr="00F22002">
        <w:rPr>
          <w:rFonts w:eastAsia="Calibri"/>
          <w:b/>
          <w:iCs/>
          <w:highlight w:val="green"/>
          <w:u w:val="single"/>
          <w:bdr w:val="single" w:sz="8" w:space="0" w:color="auto"/>
        </w:rPr>
        <w:t>patents</w:t>
      </w:r>
      <w:r w:rsidRPr="00421BB6">
        <w:rPr>
          <w:rFonts w:eastAsia="Calibri"/>
          <w:sz w:val="16"/>
        </w:rPr>
        <w:t xml:space="preserve"> </w:t>
      </w:r>
      <w:r w:rsidRPr="00EA7D95">
        <w:rPr>
          <w:rFonts w:eastAsia="Calibri"/>
          <w:bCs/>
          <w:u w:val="single"/>
        </w:rPr>
        <w:t>to influence antibiotic use</w:t>
      </w:r>
      <w:r w:rsidRPr="00421BB6">
        <w:rPr>
          <w:rFonts w:eastAsia="Calibri"/>
          <w:sz w:val="16"/>
        </w:rPr>
        <w:t xml:space="preserve"> may be worth considering. A longer effective patent life </w:t>
      </w:r>
      <w:r w:rsidRPr="00EA7D95">
        <w:rPr>
          <w:rFonts w:eastAsia="Calibri"/>
          <w:bCs/>
          <w:u w:val="single"/>
        </w:rPr>
        <w:t>could</w:t>
      </w:r>
      <w:r w:rsidRPr="00421BB6">
        <w:rPr>
          <w:rFonts w:eastAsia="Calibri"/>
          <w:sz w:val="16"/>
        </w:rPr>
        <w:t xml:space="preserve"> </w:t>
      </w:r>
      <w:r w:rsidRPr="00F22002">
        <w:rPr>
          <w:rFonts w:eastAsia="Calibri"/>
          <w:bCs/>
          <w:highlight w:val="green"/>
          <w:u w:val="single"/>
        </w:rPr>
        <w:t>increase</w:t>
      </w:r>
      <w:r w:rsidRPr="00F22002">
        <w:rPr>
          <w:rFonts w:eastAsia="Calibri"/>
          <w:sz w:val="16"/>
          <w:highlight w:val="green"/>
        </w:rPr>
        <w:t xml:space="preserve"> </w:t>
      </w:r>
      <w:r w:rsidRPr="00F22002">
        <w:rPr>
          <w:rFonts w:eastAsia="Calibri"/>
          <w:bCs/>
          <w:highlight w:val="green"/>
          <w:u w:val="single"/>
        </w:rPr>
        <w:t>incentives</w:t>
      </w:r>
      <w:r w:rsidRPr="00421BB6">
        <w:rPr>
          <w:rFonts w:eastAsia="Calibri"/>
          <w:sz w:val="16"/>
        </w:rPr>
        <w:t xml:space="preserve"> </w:t>
      </w:r>
      <w:r w:rsidRPr="00EA7D95">
        <w:rPr>
          <w:rFonts w:eastAsia="Calibri"/>
          <w:bCs/>
          <w:u w:val="single"/>
        </w:rPr>
        <w:t xml:space="preserve">for a company </w:t>
      </w:r>
      <w:r w:rsidRPr="00F22002">
        <w:rPr>
          <w:rFonts w:eastAsia="Calibri"/>
          <w:bCs/>
          <w:highlight w:val="green"/>
          <w:u w:val="single"/>
        </w:rPr>
        <w:t xml:space="preserve">to </w:t>
      </w:r>
      <w:r w:rsidRPr="00F22002">
        <w:rPr>
          <w:rFonts w:eastAsia="Calibri"/>
          <w:b/>
          <w:iCs/>
          <w:highlight w:val="green"/>
          <w:u w:val="single"/>
          <w:bdr w:val="single" w:sz="8" w:space="0" w:color="auto"/>
        </w:rPr>
        <w:t>minimize</w:t>
      </w:r>
      <w:r w:rsidRPr="00F22002">
        <w:rPr>
          <w:rFonts w:eastAsia="Calibri"/>
          <w:bCs/>
          <w:highlight w:val="green"/>
          <w:u w:val="single"/>
        </w:rPr>
        <w:t xml:space="preserve"> </w:t>
      </w:r>
      <w:r w:rsidRPr="00F22002">
        <w:rPr>
          <w:rFonts w:eastAsia="Calibri"/>
          <w:b/>
          <w:iCs/>
          <w:highlight w:val="green"/>
          <w:u w:val="single"/>
          <w:bdr w:val="single" w:sz="8" w:space="0" w:color="auto"/>
        </w:rPr>
        <w:t>resistance</w:t>
      </w:r>
      <w:r w:rsidRPr="00421BB6">
        <w:rPr>
          <w:rFonts w:eastAsia="Calibri"/>
          <w:sz w:val="16"/>
        </w:rPr>
        <w:t xml:space="preserve">, </w:t>
      </w:r>
      <w:r w:rsidRPr="00EA7D95">
        <w:rPr>
          <w:rFonts w:eastAsia="Calibri"/>
          <w:bCs/>
          <w:u w:val="single"/>
        </w:rPr>
        <w:t xml:space="preserve">since </w:t>
      </w:r>
      <w:r w:rsidRPr="00F22002">
        <w:rPr>
          <w:rFonts w:eastAsia="Calibri"/>
          <w:bCs/>
          <w:highlight w:val="green"/>
          <w:u w:val="single"/>
        </w:rPr>
        <w:t>the</w:t>
      </w:r>
      <w:r w:rsidRPr="00EA7D95">
        <w:rPr>
          <w:rFonts w:eastAsia="Calibri"/>
          <w:bCs/>
          <w:u w:val="single"/>
        </w:rPr>
        <w:t xml:space="preserve"> </w:t>
      </w:r>
      <w:r w:rsidRPr="00F22002">
        <w:rPr>
          <w:rFonts w:eastAsia="Calibri"/>
          <w:bCs/>
          <w:highlight w:val="green"/>
          <w:u w:val="single"/>
        </w:rPr>
        <w:t>company</w:t>
      </w:r>
      <w:r w:rsidRPr="00EA7D95">
        <w:rPr>
          <w:rFonts w:eastAsia="Calibri"/>
          <w:bCs/>
          <w:u w:val="single"/>
        </w:rPr>
        <w:t xml:space="preserve"> would </w:t>
      </w:r>
      <w:r w:rsidRPr="00F22002">
        <w:rPr>
          <w:rFonts w:eastAsia="Calibri"/>
          <w:bCs/>
          <w:highlight w:val="green"/>
          <w:u w:val="single"/>
        </w:rPr>
        <w:t>enjoy a</w:t>
      </w:r>
      <w:r w:rsidRPr="00F22002">
        <w:rPr>
          <w:rFonts w:eastAsia="Calibri"/>
          <w:sz w:val="16"/>
          <w:highlight w:val="green"/>
        </w:rPr>
        <w:t xml:space="preserve"> </w:t>
      </w:r>
      <w:r w:rsidRPr="00F22002">
        <w:rPr>
          <w:rFonts w:eastAsia="Calibri"/>
          <w:bCs/>
          <w:highlight w:val="green"/>
          <w:u w:val="single"/>
        </w:rPr>
        <w:t>longer</w:t>
      </w:r>
      <w:r w:rsidRPr="00EA7D95">
        <w:rPr>
          <w:rFonts w:eastAsia="Calibri"/>
          <w:bCs/>
          <w:u w:val="single"/>
        </w:rPr>
        <w:t xml:space="preserve"> </w:t>
      </w:r>
      <w:r w:rsidRPr="00F22002">
        <w:rPr>
          <w:rFonts w:eastAsia="Calibri"/>
          <w:bCs/>
          <w:highlight w:val="green"/>
          <w:u w:val="single"/>
        </w:rPr>
        <w:t>period of</w:t>
      </w:r>
      <w:r w:rsidRPr="00F22002">
        <w:rPr>
          <w:rFonts w:eastAsia="Calibri"/>
          <w:sz w:val="16"/>
          <w:highlight w:val="green"/>
        </w:rPr>
        <w:t xml:space="preserve"> </w:t>
      </w:r>
      <w:r w:rsidRPr="00F22002">
        <w:rPr>
          <w:rFonts w:eastAsia="Calibri"/>
          <w:bCs/>
          <w:highlight w:val="green"/>
          <w:u w:val="single"/>
        </w:rPr>
        <w:t>monopoly</w:t>
      </w:r>
      <w:r w:rsidRPr="00EA7D95">
        <w:rPr>
          <w:rFonts w:eastAsia="Calibri"/>
          <w:bCs/>
          <w:u w:val="single"/>
        </w:rPr>
        <w:t xml:space="preserve"> benefits</w:t>
      </w:r>
      <w:r w:rsidRPr="00421BB6">
        <w:rPr>
          <w:rFonts w:eastAsia="Calibri"/>
          <w:sz w:val="16"/>
        </w:rPr>
        <w:t xml:space="preserve"> from its antibiotic’s effectiveness. </w:t>
      </w:r>
      <w:r w:rsidRPr="00EA7D95">
        <w:rPr>
          <w:rFonts w:eastAsia="Calibri"/>
          <w:bCs/>
          <w:u w:val="single"/>
        </w:rPr>
        <w:t>Patent breadth is another</w:t>
      </w:r>
      <w:r w:rsidRPr="00421BB6">
        <w:rPr>
          <w:rFonts w:eastAsia="Calibri"/>
          <w:sz w:val="16"/>
        </w:rPr>
        <w:t xml:space="preserve"> </w:t>
      </w:r>
      <w:r w:rsidRPr="00EA7D95">
        <w:rPr>
          <w:rFonts w:eastAsia="Calibri"/>
          <w:bCs/>
          <w:u w:val="single"/>
        </w:rPr>
        <w:t>critical consideration</w:t>
      </w:r>
      <w:r w:rsidRPr="00421BB6">
        <w:rPr>
          <w:rFonts w:eastAsia="Calibri"/>
          <w:sz w:val="16"/>
        </w:rPr>
        <w:t xml:space="preserve">. </w:t>
      </w:r>
      <w:r w:rsidRPr="00F22002">
        <w:rPr>
          <w:rFonts w:eastAsia="Calibri"/>
          <w:bCs/>
          <w:highlight w:val="green"/>
          <w:u w:val="single"/>
        </w:rPr>
        <w:t>When</w:t>
      </w:r>
      <w:r w:rsidRPr="00EA7D95">
        <w:rPr>
          <w:rFonts w:eastAsia="Calibri"/>
          <w:bCs/>
          <w:u w:val="single"/>
        </w:rPr>
        <w:t xml:space="preserve"> </w:t>
      </w:r>
      <w:r w:rsidRPr="00F22002">
        <w:rPr>
          <w:rFonts w:eastAsia="Calibri"/>
          <w:bCs/>
          <w:highlight w:val="green"/>
          <w:u w:val="single"/>
        </w:rPr>
        <w:t>resistance is significant</w:t>
      </w:r>
      <w:r w:rsidRPr="00421BB6">
        <w:rPr>
          <w:rFonts w:eastAsia="Calibri"/>
          <w:sz w:val="16"/>
        </w:rPr>
        <w:t xml:space="preserve">, other things being equal, </w:t>
      </w:r>
      <w:r w:rsidRPr="00F22002">
        <w:rPr>
          <w:rFonts w:eastAsia="Calibri"/>
          <w:bCs/>
          <w:highlight w:val="green"/>
          <w:u w:val="single"/>
        </w:rPr>
        <w:t>it may be prudent to</w:t>
      </w:r>
      <w:r w:rsidRPr="00EA7D95">
        <w:rPr>
          <w:rFonts w:eastAsia="Calibri"/>
          <w:bCs/>
          <w:u w:val="single"/>
        </w:rPr>
        <w:t xml:space="preserve"> </w:t>
      </w:r>
      <w:r w:rsidRPr="00F22002">
        <w:rPr>
          <w:rFonts w:eastAsia="Calibri"/>
          <w:bCs/>
          <w:highlight w:val="green"/>
          <w:u w:val="single"/>
        </w:rPr>
        <w:t xml:space="preserve">assign </w:t>
      </w:r>
      <w:r w:rsidRPr="00F22002">
        <w:rPr>
          <w:rFonts w:eastAsia="Calibri"/>
          <w:b/>
          <w:iCs/>
          <w:highlight w:val="green"/>
          <w:u w:val="single"/>
          <w:bdr w:val="single" w:sz="8" w:space="0" w:color="auto"/>
        </w:rPr>
        <w:t>broad patents</w:t>
      </w:r>
      <w:r w:rsidRPr="00EA7D95">
        <w:rPr>
          <w:rFonts w:eastAsia="Calibri"/>
          <w:bCs/>
          <w:u w:val="single"/>
        </w:rPr>
        <w:t xml:space="preserve"> that cover an entire class</w:t>
      </w:r>
      <w:r w:rsidRPr="00421BB6">
        <w:rPr>
          <w:rFonts w:eastAsia="Calibri"/>
          <w:sz w:val="16"/>
        </w:rPr>
        <w:t xml:space="preserve"> of antibiotics </w:t>
      </w:r>
      <w:r w:rsidRPr="00EA7D95">
        <w:rPr>
          <w:rFonts w:eastAsia="Calibri"/>
          <w:bCs/>
          <w:u w:val="single"/>
        </w:rPr>
        <w:t>rather than a single antibiotic</w:t>
      </w:r>
      <w:r w:rsidRPr="00421BB6">
        <w:rPr>
          <w:rFonts w:eastAsia="Calibri"/>
          <w:sz w:val="16"/>
        </w:rPr>
        <w:t xml:space="preserve">. In such a situation, </w:t>
      </w:r>
      <w:r w:rsidRPr="00EA7D95">
        <w:rPr>
          <w:rFonts w:eastAsia="Calibri"/>
          <w:bCs/>
          <w:u w:val="single"/>
        </w:rPr>
        <w:t>the benefits</w:t>
      </w:r>
      <w:r w:rsidRPr="00421BB6">
        <w:rPr>
          <w:rFonts w:eastAsia="Calibri"/>
          <w:sz w:val="16"/>
        </w:rPr>
        <w:t xml:space="preserve"> </w:t>
      </w:r>
      <w:r w:rsidRPr="00EA7D95">
        <w:rPr>
          <w:rFonts w:eastAsia="Calibri"/>
          <w:bCs/>
          <w:u w:val="single"/>
        </w:rPr>
        <w:t xml:space="preserve">of </w:t>
      </w:r>
      <w:r w:rsidRPr="00F22002">
        <w:rPr>
          <w:rFonts w:eastAsia="Calibri"/>
          <w:bCs/>
          <w:highlight w:val="green"/>
          <w:u w:val="single"/>
        </w:rPr>
        <w:t>preserving effectiveness</w:t>
      </w:r>
      <w:r w:rsidRPr="00421BB6">
        <w:rPr>
          <w:rFonts w:eastAsia="Calibri"/>
          <w:sz w:val="16"/>
        </w:rPr>
        <w:t xml:space="preserve"> </w:t>
      </w:r>
      <w:r w:rsidRPr="00EA7D95">
        <w:rPr>
          <w:rFonts w:eastAsia="Calibri"/>
          <w:bCs/>
          <w:u w:val="single"/>
        </w:rPr>
        <w:t xml:space="preserve">could </w:t>
      </w:r>
      <w:r w:rsidRPr="00F22002">
        <w:rPr>
          <w:rFonts w:eastAsia="Calibri"/>
          <w:bCs/>
          <w:highlight w:val="green"/>
          <w:u w:val="single"/>
        </w:rPr>
        <w:t>outweigh</w:t>
      </w:r>
      <w:r w:rsidRPr="00EA7D95">
        <w:rPr>
          <w:rFonts w:eastAsia="Calibri"/>
          <w:bCs/>
          <w:u w:val="single"/>
        </w:rPr>
        <w:t xml:space="preserve"> the </w:t>
      </w:r>
      <w:r w:rsidRPr="00F22002">
        <w:rPr>
          <w:rFonts w:eastAsia="Calibri"/>
          <w:bCs/>
          <w:highlight w:val="green"/>
          <w:u w:val="single"/>
        </w:rPr>
        <w:t>cost to</w:t>
      </w:r>
      <w:r w:rsidRPr="00F22002">
        <w:rPr>
          <w:rFonts w:eastAsia="Calibri"/>
          <w:sz w:val="16"/>
          <w:highlight w:val="green"/>
        </w:rPr>
        <w:t xml:space="preserve"> </w:t>
      </w:r>
      <w:r w:rsidRPr="00F22002">
        <w:rPr>
          <w:rFonts w:eastAsia="Calibri"/>
          <w:bCs/>
          <w:highlight w:val="green"/>
          <w:u w:val="single"/>
        </w:rPr>
        <w:t>society of</w:t>
      </w:r>
      <w:r w:rsidRPr="00EA7D95">
        <w:rPr>
          <w:rFonts w:eastAsia="Calibri"/>
          <w:bCs/>
          <w:u w:val="single"/>
        </w:rPr>
        <w:t xml:space="preserve"> greater </w:t>
      </w:r>
      <w:r w:rsidRPr="00F22002">
        <w:rPr>
          <w:rFonts w:eastAsia="Calibri"/>
          <w:bCs/>
          <w:highlight w:val="green"/>
          <w:u w:val="single"/>
        </w:rPr>
        <w:t>monopoly</w:t>
      </w:r>
      <w:r w:rsidRPr="00421BB6">
        <w:rPr>
          <w:rFonts w:eastAsia="Calibri"/>
          <w:sz w:val="16"/>
        </w:rPr>
        <w:t xml:space="preserve"> power associated with broader patents. </w:t>
      </w:r>
      <w:r w:rsidRPr="00F22002">
        <w:rPr>
          <w:rFonts w:eastAsia="Calibri"/>
          <w:bCs/>
          <w:highlight w:val="green"/>
          <w:u w:val="single"/>
        </w:rPr>
        <w:t>Broad</w:t>
      </w:r>
      <w:r w:rsidRPr="00EA7D95">
        <w:rPr>
          <w:rFonts w:eastAsia="Calibri"/>
          <w:bCs/>
          <w:u w:val="single"/>
        </w:rPr>
        <w:t xml:space="preserve"> </w:t>
      </w:r>
      <w:r w:rsidRPr="00F22002">
        <w:rPr>
          <w:rFonts w:eastAsia="Calibri"/>
          <w:bCs/>
          <w:highlight w:val="green"/>
          <w:u w:val="single"/>
        </w:rPr>
        <w:t>patents</w:t>
      </w:r>
      <w:r w:rsidRPr="00421BB6">
        <w:rPr>
          <w:rFonts w:eastAsia="Calibri"/>
          <w:sz w:val="16"/>
        </w:rPr>
        <w:t xml:space="preserve"> </w:t>
      </w:r>
      <w:r w:rsidRPr="00EA7D95">
        <w:rPr>
          <w:rFonts w:eastAsia="Calibri"/>
          <w:bCs/>
          <w:u w:val="single"/>
        </w:rPr>
        <w:t xml:space="preserve">may </w:t>
      </w:r>
      <w:r w:rsidRPr="00F22002">
        <w:rPr>
          <w:rFonts w:eastAsia="Calibri"/>
          <w:bCs/>
          <w:highlight w:val="green"/>
          <w:u w:val="single"/>
        </w:rPr>
        <w:t>prevent</w:t>
      </w:r>
      <w:r w:rsidRPr="00421BB6">
        <w:rPr>
          <w:rFonts w:eastAsia="Calibri"/>
          <w:sz w:val="16"/>
        </w:rPr>
        <w:t xml:space="preserve"> many </w:t>
      </w:r>
      <w:r w:rsidRPr="00EA7D95">
        <w:rPr>
          <w:rFonts w:eastAsia="Calibri"/>
          <w:bCs/>
          <w:u w:val="single"/>
        </w:rPr>
        <w:t xml:space="preserve">firms from </w:t>
      </w:r>
      <w:r w:rsidRPr="00F22002">
        <w:rPr>
          <w:rFonts w:eastAsia="Calibri"/>
          <w:bCs/>
          <w:highlight w:val="green"/>
          <w:u w:val="single"/>
        </w:rPr>
        <w:t>competing inefficiently</w:t>
      </w:r>
      <w:r w:rsidRPr="00421BB6">
        <w:rPr>
          <w:rFonts w:eastAsia="Calibri"/>
          <w:sz w:val="16"/>
        </w:rPr>
        <w:t xml:space="preserve"> </w:t>
      </w:r>
      <w:r w:rsidRPr="00EA7D95">
        <w:rPr>
          <w:rFonts w:eastAsia="Calibri"/>
          <w:bCs/>
          <w:u w:val="single"/>
        </w:rPr>
        <w:t>for the same pool</w:t>
      </w:r>
      <w:r w:rsidRPr="00421BB6">
        <w:rPr>
          <w:rFonts w:eastAsia="Calibri"/>
          <w:sz w:val="16"/>
        </w:rPr>
        <w:t xml:space="preserve"> of effectiveness embodied </w:t>
      </w:r>
      <w:r w:rsidRPr="00EA7D95">
        <w:rPr>
          <w:rFonts w:eastAsia="Calibri"/>
          <w:bCs/>
          <w:u w:val="single"/>
        </w:rPr>
        <w:t>in a class</w:t>
      </w:r>
      <w:r w:rsidRPr="00421BB6">
        <w:rPr>
          <w:rFonts w:eastAsia="Calibri"/>
          <w:sz w:val="16"/>
        </w:rPr>
        <w:t xml:space="preserve"> of antibiotics, </w:t>
      </w:r>
      <w:r w:rsidRPr="00EA7D95">
        <w:rPr>
          <w:rFonts w:eastAsia="Calibri"/>
          <w:bCs/>
          <w:u w:val="single"/>
        </w:rPr>
        <w:t xml:space="preserve">while </w:t>
      </w:r>
      <w:r w:rsidRPr="00F22002">
        <w:rPr>
          <w:rFonts w:eastAsia="Calibri"/>
          <w:bCs/>
          <w:highlight w:val="green"/>
          <w:u w:val="single"/>
        </w:rPr>
        <w:t>providing</w:t>
      </w:r>
      <w:r w:rsidRPr="00421BB6">
        <w:rPr>
          <w:rFonts w:eastAsia="Calibri"/>
          <w:sz w:val="16"/>
        </w:rPr>
        <w:t xml:space="preserve"> </w:t>
      </w:r>
      <w:r w:rsidRPr="00EA7D95">
        <w:rPr>
          <w:rFonts w:eastAsia="Calibri"/>
          <w:bCs/>
          <w:u w:val="single"/>
        </w:rPr>
        <w:t xml:space="preserve">an </w:t>
      </w:r>
      <w:r w:rsidRPr="00F22002">
        <w:rPr>
          <w:rFonts w:eastAsia="Calibri"/>
          <w:bCs/>
          <w:highlight w:val="green"/>
          <w:u w:val="single"/>
        </w:rPr>
        <w:t>incentive</w:t>
      </w:r>
      <w:r w:rsidRPr="00EA7D95">
        <w:rPr>
          <w:rFonts w:eastAsia="Calibri"/>
          <w:bCs/>
          <w:u w:val="single"/>
        </w:rPr>
        <w:t xml:space="preserve"> </w:t>
      </w:r>
      <w:r w:rsidRPr="00F22002">
        <w:rPr>
          <w:rFonts w:eastAsia="Calibri"/>
          <w:bCs/>
          <w:highlight w:val="green"/>
          <w:u w:val="single"/>
        </w:rPr>
        <w:t>to develop new antibiotics</w:t>
      </w:r>
      <w:r w:rsidRPr="00421BB6">
        <w:rPr>
          <w:rFonts w:eastAsia="Calibri"/>
          <w:sz w:val="16"/>
        </w:rPr>
        <w:t>.</w:t>
      </w:r>
    </w:p>
    <w:p w14:paraId="65592F21" w14:textId="77777777" w:rsidR="007878B8" w:rsidRPr="00C11B1F" w:rsidRDefault="007878B8" w:rsidP="007878B8">
      <w:pPr>
        <w:pStyle w:val="Heading4"/>
      </w:pPr>
      <w:r>
        <w:t xml:space="preserve">TRIPs </w:t>
      </w:r>
      <w:proofErr w:type="gramStart"/>
      <w:r>
        <w:t>encourages</w:t>
      </w:r>
      <w:proofErr w:type="gramEnd"/>
      <w:r>
        <w:t xml:space="preserve"> innovation</w:t>
      </w:r>
    </w:p>
    <w:p w14:paraId="2971E366" w14:textId="77777777" w:rsidR="007878B8" w:rsidRDefault="007878B8" w:rsidP="007878B8">
      <w:r>
        <w:t xml:space="preserve">Margaret </w:t>
      </w:r>
      <w:r w:rsidRPr="00B12FEA">
        <w:rPr>
          <w:rStyle w:val="Style13ptBold"/>
        </w:rPr>
        <w:t>Kyle and</w:t>
      </w:r>
      <w:r>
        <w:t xml:space="preserve"> Yi </w:t>
      </w:r>
      <w:r w:rsidRPr="00B12FEA">
        <w:rPr>
          <w:rStyle w:val="Style13ptBold"/>
        </w:rPr>
        <w:t>Qian 14</w:t>
      </w:r>
      <w:r>
        <w:t xml:space="preserve">, Kyle is Professor of Economics. Center for Industrial Economics, “INTELLECTUAL PROPERTY RIGHTS AND ACCESS TO INNOVATION: EVIDENCE FROM TRIPS,” </w:t>
      </w:r>
      <w:hyperlink r:id="rId14" w:history="1">
        <w:r w:rsidRPr="00686BA3">
          <w:rPr>
            <w:rStyle w:val="Hyperlink"/>
          </w:rPr>
          <w:t>https://www.nber.org/papers/w20799</w:t>
        </w:r>
      </w:hyperlink>
    </w:p>
    <w:p w14:paraId="112D94CD" w14:textId="77777777" w:rsidR="007878B8" w:rsidRDefault="007878B8" w:rsidP="007878B8">
      <w:r w:rsidRPr="00F641A4">
        <w:rPr>
          <w:rStyle w:val="StyleUnderline"/>
        </w:rPr>
        <w:t xml:space="preserve">The </w:t>
      </w:r>
      <w:r w:rsidRPr="00F22002">
        <w:rPr>
          <w:rStyle w:val="StyleUnderline"/>
          <w:highlight w:val="green"/>
        </w:rPr>
        <w:t>TRIPS Agreement</w:t>
      </w:r>
      <w:r w:rsidRPr="00F641A4">
        <w:rPr>
          <w:rStyle w:val="StyleUnderline"/>
        </w:rPr>
        <w:t xml:space="preserve">, which generally </w:t>
      </w:r>
      <w:r w:rsidRPr="00F22002">
        <w:rPr>
          <w:rStyle w:val="Emphasis"/>
          <w:highlight w:val="green"/>
        </w:rPr>
        <w:t>strengthened and harmonized IPRs</w:t>
      </w:r>
      <w:r w:rsidRPr="00F641A4">
        <w:rPr>
          <w:rStyle w:val="StyleUnderline"/>
        </w:rPr>
        <w:t xml:space="preserve"> across countries, does appear to have </w:t>
      </w:r>
      <w:r w:rsidRPr="00F22002">
        <w:rPr>
          <w:rStyle w:val="StyleUnderline"/>
          <w:highlight w:val="green"/>
        </w:rPr>
        <w:t>changed market outcomes</w:t>
      </w:r>
      <w:r w:rsidRPr="00F641A4">
        <w:rPr>
          <w:rStyle w:val="StyleUnderline"/>
        </w:rPr>
        <w:t xml:space="preserve">. On average, </w:t>
      </w:r>
      <w:r w:rsidRPr="00F22002">
        <w:rPr>
          <w:rStyle w:val="StyleUnderline"/>
          <w:highlight w:val="green"/>
        </w:rPr>
        <w:t>access to new pharmaceuticals has</w:t>
      </w:r>
      <w:r w:rsidRPr="00F641A4">
        <w:rPr>
          <w:rStyle w:val="StyleUnderline"/>
        </w:rPr>
        <w:t xml:space="preserve"> at least </w:t>
      </w:r>
      <w:r w:rsidRPr="00F22002">
        <w:rPr>
          <w:rStyle w:val="StyleUnderline"/>
          <w:highlight w:val="green"/>
        </w:rPr>
        <w:t>not decreased</w:t>
      </w:r>
      <w:r w:rsidRPr="00F641A4">
        <w:rPr>
          <w:rStyle w:val="StyleUnderline"/>
        </w:rPr>
        <w:t xml:space="preserve"> following TRIPS. Point </w:t>
      </w:r>
      <w:r w:rsidRPr="00F22002">
        <w:rPr>
          <w:rStyle w:val="Emphasis"/>
          <w:highlight w:val="green"/>
        </w:rPr>
        <w:t>estimates show an increase in the probability of new product launch</w:t>
      </w:r>
      <w:r w:rsidRPr="00F641A4">
        <w:rPr>
          <w:rStyle w:val="StyleUnderline"/>
        </w:rPr>
        <w:t xml:space="preserve"> and quantities sold, although differences are not always statistically significant. While patents are also associated with higher prices, there is some evidence that </w:t>
      </w:r>
      <w:r w:rsidRPr="00F22002">
        <w:rPr>
          <w:rStyle w:val="Emphasis"/>
          <w:highlight w:val="green"/>
        </w:rPr>
        <w:t>prices in poorer countries have fallen</w:t>
      </w:r>
      <w:r w:rsidRPr="00F641A4">
        <w:rPr>
          <w:rStyle w:val="StyleUnderline"/>
        </w:rPr>
        <w:t xml:space="preserve">, though not to the level of off-patent products. </w:t>
      </w:r>
      <w:r w:rsidRPr="006B1D72">
        <w:t>However, the effect of IPRs may be confounded by other policy changes</w:t>
      </w:r>
      <w:r>
        <w:t xml:space="preserve">. It is certainly possible that in the absence of countervailing policies, stronger IPRs would have resulted in a larger increase in prices. It is also likely that IPRs have very different implications for countries with a large generic sector (e.g., India) than for most of the developing countries we examine. </w:t>
      </w:r>
      <w:r w:rsidRPr="006B1D72">
        <w:rPr>
          <w:rStyle w:val="StyleUnderline"/>
        </w:rPr>
        <w:t xml:space="preserve">Nevertheless, we believe the </w:t>
      </w:r>
      <w:r w:rsidRPr="00F22002">
        <w:rPr>
          <w:rStyle w:val="StyleUnderline"/>
          <w:highlight w:val="green"/>
        </w:rPr>
        <w:t>results should be</w:t>
      </w:r>
      <w:r w:rsidRPr="006B1D72">
        <w:rPr>
          <w:rStyle w:val="StyleUnderline"/>
        </w:rPr>
        <w:t xml:space="preserve"> </w:t>
      </w:r>
      <w:r w:rsidRPr="00F22002">
        <w:rPr>
          <w:rStyle w:val="StyleUnderline"/>
          <w:highlight w:val="green"/>
        </w:rPr>
        <w:t>considered</w:t>
      </w:r>
      <w:r w:rsidRPr="006B1D72">
        <w:rPr>
          <w:rStyle w:val="StyleUnderline"/>
        </w:rPr>
        <w:t xml:space="preserve"> relatively </w:t>
      </w:r>
      <w:r w:rsidRPr="00F22002">
        <w:rPr>
          <w:rStyle w:val="Emphasis"/>
          <w:highlight w:val="green"/>
        </w:rPr>
        <w:t>good news</w:t>
      </w:r>
      <w:r w:rsidRPr="00F22002">
        <w:rPr>
          <w:rStyle w:val="StyleUnderline"/>
          <w:highlight w:val="green"/>
        </w:rPr>
        <w:t xml:space="preserve"> about</w:t>
      </w:r>
      <w:r w:rsidRPr="006B1D72">
        <w:rPr>
          <w:rStyle w:val="StyleUnderline"/>
        </w:rPr>
        <w:t xml:space="preserve"> the relationship between </w:t>
      </w:r>
      <w:r w:rsidRPr="00F22002">
        <w:rPr>
          <w:rStyle w:val="StyleUnderline"/>
          <w:highlight w:val="green"/>
        </w:rPr>
        <w:t>IPRs and access to innovative medicines</w:t>
      </w:r>
      <w:r w:rsidRPr="006B1D72">
        <w:rPr>
          <w:rStyle w:val="StyleUnderline"/>
        </w:rPr>
        <w:t>, although considerable work remains to improve the latter</w:t>
      </w:r>
      <w:r>
        <w:t>.</w:t>
      </w:r>
    </w:p>
    <w:p w14:paraId="1CB240A9" w14:textId="77777777" w:rsidR="007878B8" w:rsidRDefault="007878B8" w:rsidP="007878B8">
      <w:pPr>
        <w:pStyle w:val="Heading4"/>
      </w:pPr>
      <w:r>
        <w:lastRenderedPageBreak/>
        <w:t>Longer patents are net-good, downsides aren’t outweighed by the benefits</w:t>
      </w:r>
    </w:p>
    <w:p w14:paraId="7D67521B" w14:textId="77777777" w:rsidR="007878B8" w:rsidRDefault="007878B8" w:rsidP="007878B8">
      <w:r>
        <w:t xml:space="preserve">David </w:t>
      </w:r>
      <w:r w:rsidRPr="004D1281">
        <w:rPr>
          <w:rStyle w:val="Style13ptBold"/>
        </w:rPr>
        <w:t>Abrams 9</w:t>
      </w:r>
      <w:r>
        <w:t xml:space="preserve">, Assistant Professor of Law, University of Pennsylvania Law School, “Did TRIPS Spur Innovation? An Empirical Analysis of Patent Duration and Incentives to Innovate,” </w:t>
      </w:r>
      <w:hyperlink r:id="rId15" w:history="1">
        <w:r w:rsidRPr="00686BA3">
          <w:rPr>
            <w:rStyle w:val="Hyperlink"/>
          </w:rPr>
          <w:t>https://scholarship.law.upenn.edu/faculty_scholarship/274/</w:t>
        </w:r>
      </w:hyperlink>
    </w:p>
    <w:p w14:paraId="7FC5D748" w14:textId="77777777" w:rsidR="007878B8" w:rsidRDefault="007878B8" w:rsidP="007878B8">
      <w:r w:rsidRPr="00360477">
        <w:t>Let us consider the increase in value of innovation due to a one– standard-deviation increase in patent-term extension</w:t>
      </w:r>
      <w:r>
        <w:t xml:space="preserve">. The standard deviation of the term extension (by class) is 114 days (see Figure 6 for the full distribution). </w:t>
      </w:r>
      <w:r w:rsidRPr="00360477">
        <w:rPr>
          <w:rStyle w:val="StyleUnderline"/>
        </w:rPr>
        <w:t xml:space="preserve">Multiplying this by the coefficient above, we find that a one-standard-deviation </w:t>
      </w:r>
      <w:r w:rsidRPr="00F22002">
        <w:rPr>
          <w:rStyle w:val="StyleUnderline"/>
          <w:highlight w:val="green"/>
        </w:rPr>
        <w:t>increase in patent term</w:t>
      </w:r>
      <w:r w:rsidRPr="00360477">
        <w:rPr>
          <w:rStyle w:val="StyleUnderline"/>
        </w:rPr>
        <w:t xml:space="preserve"> extension </w:t>
      </w:r>
      <w:r w:rsidRPr="00F22002">
        <w:rPr>
          <w:rStyle w:val="StyleUnderline"/>
          <w:highlight w:val="green"/>
        </w:rPr>
        <w:t>is associated with an increase of about seven monthly patents</w:t>
      </w:r>
      <w:r w:rsidRPr="00360477">
        <w:rPr>
          <w:rStyle w:val="StyleUnderline"/>
        </w:rPr>
        <w:t xml:space="preserve">. From a mean of approximately thirty-four, in percentage terms, </w:t>
      </w:r>
      <w:r w:rsidRPr="00F22002">
        <w:rPr>
          <w:rStyle w:val="Emphasis"/>
          <w:highlight w:val="green"/>
        </w:rPr>
        <w:t>this comes to a twenty-one percent increase in value of innovation</w:t>
      </w:r>
      <w:r w:rsidRPr="00360477">
        <w:rPr>
          <w:rStyle w:val="StyleUnderline"/>
        </w:rPr>
        <w:t>—</w:t>
      </w:r>
      <w:r w:rsidRPr="00F22002">
        <w:rPr>
          <w:rStyle w:val="Emphasis"/>
          <w:highlight w:val="green"/>
        </w:rPr>
        <w:t>a very substantial increase</w:t>
      </w:r>
      <w:r w:rsidRPr="00360477">
        <w:rPr>
          <w:rStyle w:val="StyleUnderline"/>
        </w:rPr>
        <w:t xml:space="preserve">. It seems </w:t>
      </w:r>
      <w:r w:rsidRPr="00F22002">
        <w:rPr>
          <w:rStyle w:val="StyleUnderline"/>
          <w:highlight w:val="green"/>
        </w:rPr>
        <w:t>unlikely</w:t>
      </w:r>
      <w:r w:rsidRPr="00360477">
        <w:rPr>
          <w:rStyle w:val="StyleUnderline"/>
        </w:rPr>
        <w:t xml:space="preserve"> that the deadweight </w:t>
      </w:r>
      <w:r w:rsidRPr="00F22002">
        <w:rPr>
          <w:rStyle w:val="Emphasis"/>
          <w:highlight w:val="green"/>
        </w:rPr>
        <w:t>loss due to exclusive rights would be enough to offset this</w:t>
      </w:r>
      <w:r w:rsidRPr="00360477">
        <w:rPr>
          <w:rStyle w:val="StyleUnderline"/>
        </w:rPr>
        <w:t xml:space="preserve"> considerable gain, suggesting that an </w:t>
      </w:r>
      <w:r w:rsidRPr="00F22002">
        <w:rPr>
          <w:rStyle w:val="Emphasis"/>
          <w:highlight w:val="green"/>
        </w:rPr>
        <w:t>increase in patent terms could lead to greater welfare</w:t>
      </w:r>
      <w:r>
        <w:t>.</w:t>
      </w:r>
    </w:p>
    <w:p w14:paraId="1DDE1507" w14:textId="77777777" w:rsidR="00C972C7" w:rsidRDefault="00C972C7" w:rsidP="00C972C7">
      <w:pPr>
        <w:pStyle w:val="Heading2"/>
      </w:pPr>
      <w:r>
        <w:lastRenderedPageBreak/>
        <w:t>AT Global Health inequality</w:t>
      </w:r>
    </w:p>
    <w:p w14:paraId="6BD96C41" w14:textId="77777777" w:rsidR="00C972C7" w:rsidRDefault="00C972C7" w:rsidP="00C972C7">
      <w:pPr>
        <w:pStyle w:val="Heading3"/>
      </w:pPr>
      <w:r>
        <w:lastRenderedPageBreak/>
        <w:t>1NC---TRIPS=/=GHI</w:t>
      </w:r>
    </w:p>
    <w:p w14:paraId="0F1AFB18" w14:textId="77777777" w:rsidR="00C972C7" w:rsidRDefault="00C972C7" w:rsidP="00C972C7"/>
    <w:p w14:paraId="191F7667" w14:textId="77777777" w:rsidR="00C972C7" w:rsidRPr="00A013B9" w:rsidRDefault="00C972C7" w:rsidP="00C972C7">
      <w:pPr>
        <w:pStyle w:val="Heading4"/>
      </w:pPr>
      <w:r>
        <w:t>TRIPS reduces global health inequality</w:t>
      </w:r>
    </w:p>
    <w:p w14:paraId="670E071C" w14:textId="77777777" w:rsidR="00C972C7" w:rsidRDefault="00C972C7" w:rsidP="00C972C7">
      <w:r>
        <w:t xml:space="preserve">Samir Raheem </w:t>
      </w:r>
      <w:proofErr w:type="spellStart"/>
      <w:r w:rsidRPr="003C696D">
        <w:rPr>
          <w:rStyle w:val="Style13ptBold"/>
        </w:rPr>
        <w:t>Alsoodani</w:t>
      </w:r>
      <w:proofErr w:type="spellEnd"/>
      <w:r w:rsidRPr="003C696D">
        <w:rPr>
          <w:rStyle w:val="Style13ptBold"/>
        </w:rPr>
        <w:t xml:space="preserve"> 15</w:t>
      </w:r>
      <w:r>
        <w:t>, “"The WTO Agreement on Trade-Related Aspects of Intellectual Property Rights (TRIPS) may offered an access to essential pharmaceutical drugs for developing countries,” Journal Of the College of law /Al-</w:t>
      </w:r>
      <w:proofErr w:type="spellStart"/>
      <w:r>
        <w:t>Nahrain</w:t>
      </w:r>
      <w:proofErr w:type="spellEnd"/>
      <w:r>
        <w:t xml:space="preserve"> University 2015, Volume 17, Issue 2, Pages 393-410, </w:t>
      </w:r>
      <w:hyperlink r:id="rId16" w:history="1">
        <w:r w:rsidRPr="00686BA3">
          <w:rPr>
            <w:rStyle w:val="Hyperlink"/>
          </w:rPr>
          <w:t>https://www.iasj.net/iasj/article/109180</w:t>
        </w:r>
      </w:hyperlink>
    </w:p>
    <w:p w14:paraId="2033B822" w14:textId="77777777" w:rsidR="00C972C7" w:rsidRPr="003C696D" w:rsidRDefault="00C972C7" w:rsidP="00C972C7">
      <w:pPr>
        <w:rPr>
          <w:sz w:val="16"/>
        </w:rPr>
      </w:pPr>
      <w:r w:rsidRPr="003C696D">
        <w:rPr>
          <w:rStyle w:val="StyleUnderline"/>
        </w:rPr>
        <w:t xml:space="preserve">To conclude, it is beyond doubt that the </w:t>
      </w:r>
      <w:r w:rsidRPr="00F22002">
        <w:rPr>
          <w:rStyle w:val="StyleUnderline"/>
          <w:highlight w:val="green"/>
        </w:rPr>
        <w:t>TRIPS Agreement</w:t>
      </w:r>
      <w:r w:rsidRPr="003C696D">
        <w:rPr>
          <w:rStyle w:val="StyleUnderline"/>
        </w:rPr>
        <w:t xml:space="preserve"> and its later, permanent amendment of 2005 attempted in good faith to </w:t>
      </w:r>
      <w:r w:rsidRPr="00F22002">
        <w:rPr>
          <w:rStyle w:val="StyleUnderline"/>
          <w:highlight w:val="green"/>
        </w:rPr>
        <w:t>address an urgent issue faced by</w:t>
      </w:r>
      <w:r w:rsidRPr="003C696D">
        <w:rPr>
          <w:rStyle w:val="StyleUnderline"/>
        </w:rPr>
        <w:t xml:space="preserve"> many </w:t>
      </w:r>
      <w:r w:rsidRPr="00F22002">
        <w:rPr>
          <w:rStyle w:val="StyleUnderline"/>
          <w:highlight w:val="green"/>
        </w:rPr>
        <w:t>developing countries with regards to accessing essential medicine</w:t>
      </w:r>
      <w:r w:rsidRPr="003C696D">
        <w:rPr>
          <w:rStyle w:val="StyleUnderline"/>
        </w:rPr>
        <w:t xml:space="preserve">. To a certain extent in its basic tenets, </w:t>
      </w:r>
      <w:r w:rsidRPr="00F22002">
        <w:rPr>
          <w:rStyle w:val="Emphasis"/>
          <w:highlight w:val="green"/>
        </w:rPr>
        <w:t>it has had a profound and positive effect on the system</w:t>
      </w:r>
      <w:r w:rsidRPr="003C696D">
        <w:rPr>
          <w:rStyle w:val="StyleUnderline"/>
        </w:rPr>
        <w:t xml:space="preserve">, as it has </w:t>
      </w:r>
      <w:r w:rsidRPr="00F22002">
        <w:rPr>
          <w:rStyle w:val="StyleUnderline"/>
          <w:highlight w:val="green"/>
        </w:rPr>
        <w:t>made permanently possible the opportunity for the poorest countries to obtain medications more cheaply</w:t>
      </w:r>
      <w:r w:rsidRPr="003C696D">
        <w:rPr>
          <w:rStyle w:val="StyleUnderline"/>
        </w:rPr>
        <w:t xml:space="preserve"> through manufacture in developing countries under a compulsory licensing system</w:t>
      </w:r>
      <w:r w:rsidRPr="003C696D">
        <w:rPr>
          <w:sz w:val="16"/>
        </w:rPr>
        <w:t xml:space="preserve">. </w:t>
      </w:r>
      <w:r w:rsidRPr="003C696D">
        <w:rPr>
          <w:rStyle w:val="StyleUnderline"/>
        </w:rPr>
        <w:t xml:space="preserve">Certain positive outcomes arguably include the fact that disputes have been brought under the jurisdiction of one regulatory body, and the least developed </w:t>
      </w:r>
      <w:r w:rsidRPr="00F22002">
        <w:rPr>
          <w:rStyle w:val="StyleUnderline"/>
          <w:highlight w:val="green"/>
        </w:rPr>
        <w:t>Members have found</w:t>
      </w:r>
      <w:r w:rsidRPr="003C696D">
        <w:rPr>
          <w:rStyle w:val="StyleUnderline"/>
        </w:rPr>
        <w:t xml:space="preserve"> some </w:t>
      </w:r>
      <w:r w:rsidRPr="00F22002">
        <w:rPr>
          <w:rStyle w:val="Emphasis"/>
          <w:highlight w:val="green"/>
        </w:rPr>
        <w:t>redress in the power balance</w:t>
      </w:r>
      <w:r w:rsidRPr="003C696D">
        <w:rPr>
          <w:rStyle w:val="StyleUnderline"/>
        </w:rPr>
        <w:t xml:space="preserve"> regarding costs paid to the pharmaceutical industries based in the wealthier, developed countries (even if this redress has only been to the extent of facilitating increased bargaining capability). </w:t>
      </w:r>
      <w:r w:rsidRPr="00F22002">
        <w:rPr>
          <w:rStyle w:val="StyleUnderline"/>
          <w:highlight w:val="green"/>
        </w:rPr>
        <w:t xml:space="preserve">This can be considered a </w:t>
      </w:r>
      <w:r w:rsidRPr="00F22002">
        <w:rPr>
          <w:rStyle w:val="Emphasis"/>
          <w:highlight w:val="green"/>
        </w:rPr>
        <w:t>triumph from the perspective of universal human rights</w:t>
      </w:r>
      <w:r w:rsidRPr="003C696D">
        <w:rPr>
          <w:sz w:val="16"/>
        </w:rPr>
        <w:t>.</w:t>
      </w:r>
    </w:p>
    <w:p w14:paraId="5EB1F376" w14:textId="77777777" w:rsidR="00C972C7" w:rsidRDefault="00C972C7" w:rsidP="00C972C7">
      <w:pPr>
        <w:pStyle w:val="Heading2"/>
      </w:pPr>
      <w:r>
        <w:lastRenderedPageBreak/>
        <w:t>AT HIV/AIDS</w:t>
      </w:r>
    </w:p>
    <w:p w14:paraId="6BD5D8EC" w14:textId="77777777" w:rsidR="00C972C7" w:rsidRPr="008800F9" w:rsidRDefault="00C972C7" w:rsidP="00C972C7">
      <w:pPr>
        <w:pStyle w:val="Heading4"/>
      </w:pPr>
      <w:r>
        <w:t xml:space="preserve">No solvency—there are already generic versions of HIV/AIDS drugs. </w:t>
      </w:r>
      <w:proofErr w:type="spellStart"/>
      <w:r w:rsidRPr="00FB19E7">
        <w:rPr>
          <w:rFonts w:cs="Calibri"/>
        </w:rPr>
        <w:t>Kapczynski</w:t>
      </w:r>
      <w:proofErr w:type="spellEnd"/>
      <w:r w:rsidRPr="00FB19E7">
        <w:rPr>
          <w:rFonts w:cs="Calibri"/>
        </w:rPr>
        <w:t xml:space="preserve"> 19</w:t>
      </w:r>
    </w:p>
    <w:p w14:paraId="05EFB486" w14:textId="77777777" w:rsidR="00C972C7" w:rsidRPr="00FB19E7" w:rsidRDefault="00C972C7" w:rsidP="00C972C7">
      <w:r w:rsidRPr="00FB19E7">
        <w:t xml:space="preserve">Amy </w:t>
      </w:r>
      <w:proofErr w:type="spellStart"/>
      <w:r w:rsidRPr="00FB19E7">
        <w:t>Kapczynski</w:t>
      </w:r>
      <w:proofErr w:type="spellEnd"/>
      <w:r w:rsidRPr="00FB19E7">
        <w:t xml:space="preserve"> [professor of law at Yale Law School, faculty co-director of the Global Health Justice Partnership, and co-founder of the Law and Political Economy Blog], 19 - ("The Right to Medicines in an Age of Neoliberalism," Humanity Journal, 4-26-2019, http://humanityjournal.org/issue10-1/the-right-to-medicines-in-an-age-of-neoliberalism/)//ML</w:t>
      </w:r>
    </w:p>
    <w:p w14:paraId="57ED239D" w14:textId="77777777" w:rsidR="00C972C7" w:rsidRPr="00970CFD" w:rsidRDefault="00C972C7" w:rsidP="00C972C7">
      <w:pPr>
        <w:rPr>
          <w:sz w:val="12"/>
        </w:rPr>
      </w:pPr>
      <w:r w:rsidRPr="00F73167">
        <w:rPr>
          <w:rStyle w:val="StyleUnderline"/>
        </w:rPr>
        <w:t>Why are these newer medicines so astronomically costly? Not because they are costly to make, but because producers enjoy monopoly rights. For example, a new breakthrough treatment for hepatitis C can be made for as little as $170, but the company holding the key patents priced it at $84,000 in the</w:t>
      </w:r>
      <w:r w:rsidRPr="00FB19E7">
        <w:rPr>
          <w:rStyle w:val="StyleUnderline"/>
        </w:rPr>
        <w:t xml:space="preserve"> United State</w:t>
      </w:r>
      <w:r w:rsidRPr="00FB19E7">
        <w:rPr>
          <w:sz w:val="12"/>
        </w:rPr>
        <w:t xml:space="preserve">s.85 This is, in fact, one of the core insights that fueled the access to medicines campaign: </w:t>
      </w:r>
      <w:r w:rsidRPr="00FB19E7">
        <w:rPr>
          <w:rStyle w:val="StyleUnderline"/>
          <w:highlight w:val="yellow"/>
        </w:rPr>
        <w:t>HIV medicines that were being sold</w:t>
      </w:r>
      <w:r w:rsidRPr="00FB19E7">
        <w:rPr>
          <w:rStyle w:val="StyleUnderline"/>
        </w:rPr>
        <w:t xml:space="preserve"> for $10,000 to </w:t>
      </w:r>
      <w:r w:rsidRPr="00FB19E7">
        <w:rPr>
          <w:rStyle w:val="StyleUnderline"/>
          <w:highlight w:val="yellow"/>
        </w:rPr>
        <w:t>$15,000 a year</w:t>
      </w:r>
      <w:r w:rsidRPr="00FB19E7">
        <w:rPr>
          <w:sz w:val="12"/>
        </w:rPr>
        <w:t xml:space="preserve"> (and that must be taken for life) </w:t>
      </w:r>
      <w:r w:rsidRPr="00FB19E7">
        <w:rPr>
          <w:rStyle w:val="StyleUnderline"/>
          <w:highlight w:val="yellow"/>
        </w:rPr>
        <w:t>could be sold for as little as $100</w:t>
      </w:r>
      <w:r w:rsidRPr="00FB19E7">
        <w:rPr>
          <w:rStyle w:val="StyleUnderline"/>
        </w:rPr>
        <w:t xml:space="preserve"> </w:t>
      </w:r>
      <w:r w:rsidRPr="00FB19E7">
        <w:rPr>
          <w:sz w:val="12"/>
        </w:rPr>
        <w:t xml:space="preserve">in the absence of monopoly.86 </w:t>
      </w:r>
      <w:r w:rsidRPr="00F73167">
        <w:rPr>
          <w:rStyle w:val="StyleUnderline"/>
          <w:highlight w:val="yellow"/>
        </w:rPr>
        <w:t>The treatment of millions of people with HIV in the global South has been</w:t>
      </w:r>
      <w:r w:rsidRPr="00F73167">
        <w:rPr>
          <w:rStyle w:val="StyleUnderline"/>
        </w:rPr>
        <w:t xml:space="preserve">, in fact, </w:t>
      </w:r>
      <w:r w:rsidRPr="00F73167">
        <w:rPr>
          <w:rStyle w:val="StyleUnderline"/>
          <w:highlight w:val="yellow"/>
        </w:rPr>
        <w:t>predicated on the use of cheaper, high-quality generic medicines, often imported from India or made locally</w:t>
      </w:r>
      <w:r w:rsidRPr="00F73167">
        <w:rPr>
          <w:rStyle w:val="StyleUnderline"/>
        </w:rPr>
        <w:t xml:space="preserve">.¶ </w:t>
      </w:r>
    </w:p>
    <w:p w14:paraId="2C41645E" w14:textId="77777777" w:rsidR="00E53C94" w:rsidRDefault="00E53C94" w:rsidP="00E53C94">
      <w:pPr>
        <w:pStyle w:val="Heading4"/>
        <w:rPr>
          <w:rFonts w:asciiTheme="majorHAnsi" w:hAnsiTheme="majorHAnsi" w:cstheme="majorHAnsi"/>
        </w:rPr>
      </w:pPr>
    </w:p>
    <w:p w14:paraId="12AA34BA" w14:textId="77777777" w:rsidR="00E53C94" w:rsidRDefault="00E53C94" w:rsidP="00E53C94">
      <w:pPr>
        <w:pStyle w:val="Heading4"/>
        <w:rPr>
          <w:rFonts w:asciiTheme="majorHAnsi" w:hAnsiTheme="majorHAnsi" w:cstheme="majorHAnsi"/>
        </w:rPr>
      </w:pPr>
    </w:p>
    <w:p w14:paraId="2282C737" w14:textId="6BE259FE" w:rsidR="00E53C94" w:rsidRPr="001631A3" w:rsidRDefault="00E53C94" w:rsidP="00E53C94">
      <w:pPr>
        <w:pStyle w:val="Heading4"/>
        <w:rPr>
          <w:rFonts w:asciiTheme="majorHAnsi" w:hAnsiTheme="majorHAnsi" w:cstheme="majorHAnsi"/>
        </w:rPr>
      </w:pPr>
      <w:r w:rsidRPr="001631A3">
        <w:rPr>
          <w:rFonts w:asciiTheme="majorHAnsi" w:hAnsiTheme="majorHAnsi" w:cstheme="majorHAnsi"/>
        </w:rPr>
        <w:t xml:space="preserve">Reducing patent protections doesn’t stop pharma companies from existing or from having the resources to produce medicines based on </w:t>
      </w:r>
      <w:r w:rsidR="008C780D">
        <w:rPr>
          <w:rFonts w:asciiTheme="majorHAnsi" w:hAnsiTheme="majorHAnsi" w:cstheme="majorHAnsi"/>
        </w:rPr>
        <w:t>TRADITIONAL MEDICINE</w:t>
      </w:r>
      <w:r w:rsidRPr="001631A3">
        <w:rPr>
          <w:rFonts w:asciiTheme="majorHAnsi" w:hAnsiTheme="majorHAnsi" w:cstheme="majorHAnsi"/>
        </w:rPr>
        <w:t xml:space="preserve"> more cheaply than their Native/Indigenous creators and keepers – in the world of the aff, those Indigenous people are left with no way to safeguard their knowledge, creating a world where their practice of traditional medicine and healing is disrespected but pharma-produced drugs using the same compounds and techniques generate billions for settler-owned corporations. We use existing IP laws to not only protect </w:t>
      </w:r>
      <w:r w:rsidR="008C780D">
        <w:rPr>
          <w:rFonts w:asciiTheme="majorHAnsi" w:hAnsiTheme="majorHAnsi" w:cstheme="majorHAnsi"/>
        </w:rPr>
        <w:t>TRADITIONAL MEDICINE</w:t>
      </w:r>
      <w:r w:rsidRPr="001631A3">
        <w:rPr>
          <w:rFonts w:asciiTheme="majorHAnsi" w:hAnsiTheme="majorHAnsi" w:cstheme="majorHAnsi"/>
        </w:rPr>
        <w:t xml:space="preserve"> from exploitative and nonconsensual use but to encourage its protection and continued use by its Native originators. </w:t>
      </w:r>
    </w:p>
    <w:p w14:paraId="11B2B1B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69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961"/>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4A6"/>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8B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0C4"/>
    <w:rsid w:val="008C0FA2"/>
    <w:rsid w:val="008C2342"/>
    <w:rsid w:val="008C77B6"/>
    <w:rsid w:val="008C780D"/>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C6F"/>
    <w:rsid w:val="00C72AFE"/>
    <w:rsid w:val="00C81619"/>
    <w:rsid w:val="00C972C7"/>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C94"/>
    <w:rsid w:val="00E541F9"/>
    <w:rsid w:val="00E57B79"/>
    <w:rsid w:val="00E63419"/>
    <w:rsid w:val="00E64496"/>
    <w:rsid w:val="00E72115"/>
    <w:rsid w:val="00E8322E"/>
    <w:rsid w:val="00E903E0"/>
    <w:rsid w:val="00EA1115"/>
    <w:rsid w:val="00EA39EB"/>
    <w:rsid w:val="00EA58CE"/>
    <w:rsid w:val="00EB33FF"/>
    <w:rsid w:val="00EB3D1A"/>
    <w:rsid w:val="00EC101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DC63B2"/>
  <w14:defaultImageDpi w14:val="300"/>
  <w15:docId w15:val="{C9DBD9EB-4C46-744C-9CF3-86043DD5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696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69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69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E69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4E69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69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6961"/>
  </w:style>
  <w:style w:type="character" w:customStyle="1" w:styleId="Heading1Char">
    <w:name w:val="Heading 1 Char"/>
    <w:aliases w:val="Pocket Char"/>
    <w:basedOn w:val="DefaultParagraphFont"/>
    <w:link w:val="Heading1"/>
    <w:uiPriority w:val="9"/>
    <w:rsid w:val="004E69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69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E696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4E69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E696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4E6961"/>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4E696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6961"/>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E6961"/>
    <w:rPr>
      <w:color w:val="auto"/>
      <w:u w:val="none"/>
    </w:rPr>
  </w:style>
  <w:style w:type="paragraph" w:styleId="DocumentMap">
    <w:name w:val="Document Map"/>
    <w:basedOn w:val="Normal"/>
    <w:link w:val="DocumentMapChar"/>
    <w:uiPriority w:val="99"/>
    <w:semiHidden/>
    <w:unhideWhenUsed/>
    <w:rsid w:val="004E69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6961"/>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7878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878B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asj.net/iasj/article/10918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hyperlink" Target="https://scholarship.law.upenn.edu/faculty_scholarship/274/" TargetMode="External"/><Relationship Id="rId10" Type="http://schemas.openxmlformats.org/officeDocument/2006/relationships/hyperlink" Target="https://www.wsj.com/market-data/quotes/MRN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www.nber.org/papers/w207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15</Pages>
  <Words>8861</Words>
  <Characters>50509</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5</cp:revision>
  <dcterms:created xsi:type="dcterms:W3CDTF">2021-10-02T23:17:00Z</dcterms:created>
  <dcterms:modified xsi:type="dcterms:W3CDTF">2021-10-03T00:16:00Z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