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290A8" w14:textId="77777777" w:rsidR="00035344" w:rsidRPr="00FC5BB6" w:rsidRDefault="00035344" w:rsidP="00035344">
      <w:pPr>
        <w:pStyle w:val="Heading3"/>
      </w:pPr>
      <w:r>
        <w:t>WSDE CP</w:t>
      </w:r>
    </w:p>
    <w:p w14:paraId="392446E9" w14:textId="77777777" w:rsidR="00035344" w:rsidRDefault="00035344" w:rsidP="00035344">
      <w:pPr>
        <w:pStyle w:val="Heading4"/>
      </w:pPr>
      <w:r>
        <w:t>Plan text: Firms should be transformed into worker self-directed enterprises.</w:t>
      </w:r>
    </w:p>
    <w:p w14:paraId="3FC1363B" w14:textId="77777777" w:rsidR="00035344" w:rsidRPr="00EB2C33" w:rsidRDefault="00035344" w:rsidP="00035344">
      <w:r>
        <w:rPr>
          <w:rStyle w:val="Style13ptBold"/>
        </w:rPr>
        <w:t xml:space="preserve">Wolff ND - </w:t>
      </w:r>
      <w:r>
        <w:t xml:space="preserve">Richard D. Wolff [professor of economics emeritus at the University of Massachusetts, </w:t>
      </w:r>
      <w:proofErr w:type="gramStart"/>
      <w:r>
        <w:t>Amherst</w:t>
      </w:r>
      <w:proofErr w:type="gramEnd"/>
      <w:r>
        <w:t xml:space="preserve">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724A4A40" w14:textId="77777777" w:rsidR="00035344" w:rsidRDefault="00035344" w:rsidP="00035344">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270F6AC5" w14:textId="77777777" w:rsidR="00035344" w:rsidRDefault="00035344" w:rsidP="00035344">
      <w:pPr>
        <w:pStyle w:val="Heading4"/>
      </w:pPr>
      <w:r>
        <w:t xml:space="preserve">Empirics prove that self-directed firms are more democratic and successful. </w:t>
      </w:r>
    </w:p>
    <w:p w14:paraId="157FC23D" w14:textId="77777777" w:rsidR="00035344" w:rsidRPr="00B333AF" w:rsidRDefault="00035344" w:rsidP="00035344">
      <w:r>
        <w:t xml:space="preserve">Jerry </w:t>
      </w:r>
      <w:r w:rsidRPr="00D60273">
        <w:rPr>
          <w:b/>
          <w:bCs/>
          <w:sz w:val="26"/>
          <w:szCs w:val="26"/>
        </w:rPr>
        <w:t>Ashton, 13</w:t>
      </w:r>
      <w:r w:rsidRPr="00D60273">
        <w:t xml:space="preserve"> - ("The Worker Self-Directed Enterprise: A "Cure" for Capitalism, or a Slippery Slope to </w:t>
      </w:r>
      <w:proofErr w:type="gramStart"/>
      <w:r w:rsidRPr="00D60273">
        <w:t>Socialism?,</w:t>
      </w:r>
      <w:proofErr w:type="gramEnd"/>
      <w:r w:rsidRPr="00D60273">
        <w:t>" HuffPost, 1-2-2013, accessed 11-16-2021, https://www.huffpost.com/entry/worker-self-directed-enterprise_b_2385334)//MS</w:t>
      </w:r>
    </w:p>
    <w:p w14:paraId="614B5A40" w14:textId="77777777" w:rsidR="00035344" w:rsidRPr="00D60273" w:rsidRDefault="00035344" w:rsidP="00035344">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 xml:space="preserve">This co-op took its name from the </w:t>
      </w:r>
      <w:proofErr w:type="spellStart"/>
      <w:r w:rsidRPr="00D60273">
        <w:rPr>
          <w:sz w:val="16"/>
          <w:szCs w:val="16"/>
        </w:rPr>
        <w:t>Mondragan</w:t>
      </w:r>
      <w:proofErr w:type="spellEnd"/>
      <w:r w:rsidRPr="00D60273">
        <w:rPr>
          <w:sz w:val="16"/>
          <w:szCs w:val="16"/>
        </w:rPr>
        <w:t xml:space="preserve"> University founded by a local Catholic priest by the name of "Father </w:t>
      </w:r>
      <w:proofErr w:type="spellStart"/>
      <w:r w:rsidRPr="00D60273">
        <w:rPr>
          <w:sz w:val="16"/>
          <w:szCs w:val="16"/>
        </w:rPr>
        <w:t>Arizmendi</w:t>
      </w:r>
      <w:proofErr w:type="spellEnd"/>
      <w:r w:rsidRPr="00D60273">
        <w:rPr>
          <w:sz w:val="16"/>
          <w:szCs w:val="16"/>
        </w:rPr>
        <w:t>"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That same philosophy infuses</w:t>
      </w:r>
      <w:r w:rsidRPr="00D60273">
        <w:t xml:space="preserve"> </w:t>
      </w:r>
      <w:r w:rsidRPr="00D60273">
        <w:rPr>
          <w:b/>
          <w:bCs/>
          <w:highlight w:val="yellow"/>
          <w:u w:val="single"/>
        </w:rPr>
        <w:t xml:space="preserve">the </w:t>
      </w:r>
      <w:proofErr w:type="spellStart"/>
      <w:r w:rsidRPr="00D60273">
        <w:rPr>
          <w:b/>
          <w:bCs/>
          <w:highlight w:val="yellow"/>
          <w:u w:val="single"/>
        </w:rPr>
        <w:t>Arizmendi</w:t>
      </w:r>
      <w:proofErr w:type="spellEnd"/>
      <w:r w:rsidRPr="00D60273">
        <w:rPr>
          <w:b/>
          <w:bCs/>
          <w:highlight w:val="yellow"/>
          <w:u w:val="single"/>
        </w:rPr>
        <w:t xml:space="preserve">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9"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1133261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53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34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29832E"/>
  <w14:defaultImageDpi w14:val="300"/>
  <w15:docId w15:val="{26530299-B443-1A48-8A9C-DBBD50C94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534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353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53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353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353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53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5344"/>
  </w:style>
  <w:style w:type="character" w:customStyle="1" w:styleId="Heading1Char">
    <w:name w:val="Heading 1 Char"/>
    <w:aliases w:val="Pocket Char"/>
    <w:basedOn w:val="DefaultParagraphFont"/>
    <w:link w:val="Heading1"/>
    <w:uiPriority w:val="9"/>
    <w:rsid w:val="000353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534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3534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3534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035344"/>
    <w:rPr>
      <w:b/>
      <w:sz w:val="26"/>
      <w:u w:val="none"/>
    </w:rPr>
  </w:style>
  <w:style w:type="character" w:customStyle="1" w:styleId="StyleUnderline">
    <w:name w:val="Style Underline"/>
    <w:aliases w:val="Underline"/>
    <w:basedOn w:val="DefaultParagraphFont"/>
    <w:uiPriority w:val="1"/>
    <w:qFormat/>
    <w:rsid w:val="00035344"/>
    <w:rPr>
      <w:b w:val="0"/>
      <w:sz w:val="22"/>
      <w:u w:val="single"/>
    </w:rPr>
  </w:style>
  <w:style w:type="character" w:styleId="Emphasis">
    <w:name w:val="Emphasis"/>
    <w:basedOn w:val="DefaultParagraphFont"/>
    <w:uiPriority w:val="20"/>
    <w:qFormat/>
    <w:rsid w:val="0003534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35344"/>
    <w:rPr>
      <w:color w:val="auto"/>
      <w:u w:val="none"/>
    </w:rPr>
  </w:style>
  <w:style w:type="character" w:styleId="Hyperlink">
    <w:name w:val="Hyperlink"/>
    <w:basedOn w:val="DefaultParagraphFont"/>
    <w:uiPriority w:val="99"/>
    <w:unhideWhenUsed/>
    <w:rsid w:val="00035344"/>
    <w:rPr>
      <w:color w:val="auto"/>
      <w:u w:val="none"/>
    </w:rPr>
  </w:style>
  <w:style w:type="paragraph" w:styleId="DocumentMap">
    <w:name w:val="Document Map"/>
    <w:basedOn w:val="Normal"/>
    <w:link w:val="DocumentMapChar"/>
    <w:uiPriority w:val="99"/>
    <w:semiHidden/>
    <w:unhideWhenUsed/>
    <w:rsid w:val="000353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5344"/>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arizmendi.coo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870</Words>
  <Characters>4963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1</cp:revision>
  <dcterms:created xsi:type="dcterms:W3CDTF">2021-12-11T21:44:00Z</dcterms:created>
  <dcterms:modified xsi:type="dcterms:W3CDTF">2021-12-11T21:45:00Z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