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CE61C" w14:textId="61A7A03E" w:rsidR="002E2038" w:rsidRPr="002E2038" w:rsidRDefault="001B757D" w:rsidP="001B757D">
      <w:pPr>
        <w:pStyle w:val="Heading1"/>
      </w:pPr>
      <w:r>
        <w:t>Aff</w:t>
      </w:r>
    </w:p>
    <w:p w14:paraId="2ED8339C" w14:textId="3BB8C37B" w:rsidR="00CA1BD9" w:rsidRPr="00541074" w:rsidRDefault="00CA1BD9" w:rsidP="00CA1BD9">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456D0864" w14:textId="0D386329" w:rsidR="00CA1BD9" w:rsidRPr="00CA1BD9" w:rsidRDefault="00CA1BD9" w:rsidP="00CA1BD9">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02E7AF2F" w14:textId="77777777" w:rsidR="00CA1BD9" w:rsidRPr="008B349A" w:rsidRDefault="00CA1BD9" w:rsidP="00CA1BD9">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w:t>
      </w:r>
      <w:r w:rsidRPr="00517145">
        <w:rPr>
          <w:rStyle w:val="StyleUnderline"/>
          <w:highlight w:val="yellow"/>
        </w:rPr>
        <w:t>claim</w:t>
      </w:r>
      <w:r w:rsidRPr="008B349A">
        <w:rPr>
          <w:rStyle w:val="StyleUnderline"/>
        </w:rPr>
        <w:t xml:space="preserve">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BD82A35" w14:textId="77777777" w:rsidR="00CA1BD9" w:rsidRDefault="00CA1BD9" w:rsidP="00CA1BD9"/>
    <w:p w14:paraId="107EA311" w14:textId="56A46589" w:rsidR="004E07C1" w:rsidRPr="003714CF" w:rsidRDefault="004E07C1" w:rsidP="004E07C1">
      <w:pPr>
        <w:pStyle w:val="Heading3"/>
        <w:rPr>
          <w:rFonts w:cs="Calibri"/>
        </w:rPr>
      </w:pPr>
      <w:r w:rsidRPr="003714CF">
        <w:rPr>
          <w:rFonts w:cs="Calibri"/>
        </w:rPr>
        <w:lastRenderedPageBreak/>
        <w:t>Advantage 1: Space Debris</w:t>
      </w:r>
    </w:p>
    <w:p w14:paraId="7733867B" w14:textId="77777777" w:rsidR="004E07C1" w:rsidRPr="003714CF" w:rsidRDefault="004E07C1" w:rsidP="004E07C1">
      <w:pPr>
        <w:pStyle w:val="Heading4"/>
        <w:rPr>
          <w:rFonts w:cs="Calibri"/>
        </w:rPr>
      </w:pPr>
      <w:r w:rsidRPr="003714CF">
        <w:rPr>
          <w:rFonts w:cs="Calibri"/>
        </w:rPr>
        <w:t xml:space="preserve">Increasing space debris levels inevitably set off a chain of collisions. </w:t>
      </w:r>
    </w:p>
    <w:p w14:paraId="0EBB18FE" w14:textId="77777777" w:rsidR="004E07C1" w:rsidRPr="003714CF" w:rsidRDefault="004E07C1" w:rsidP="004E07C1">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ABA88F0" w14:textId="77777777" w:rsidR="004E07C1" w:rsidRPr="003714CF" w:rsidRDefault="004E07C1" w:rsidP="004E07C1">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21242FAA" w14:textId="77777777" w:rsidR="004E07C1" w:rsidRPr="003714CF" w:rsidRDefault="004E07C1" w:rsidP="004E07C1">
      <w:pPr>
        <w:pStyle w:val="Heading4"/>
        <w:rPr>
          <w:rFonts w:cs="Calibri"/>
        </w:rPr>
      </w:pPr>
      <w:r w:rsidRPr="003714CF">
        <w:rPr>
          <w:rFonts w:cs="Calibri"/>
        </w:rPr>
        <w:t>Collisions make orbit unusable, causing nuclear war, mass starvation, and economic destruction. Jonson 13</w:t>
      </w:r>
    </w:p>
    <w:p w14:paraId="04454362" w14:textId="77777777" w:rsidR="004E07C1" w:rsidRPr="003714CF" w:rsidRDefault="004E07C1" w:rsidP="004E07C1">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7036CA09" w14:textId="77777777" w:rsidR="004E07C1" w:rsidRPr="003714CF" w:rsidRDefault="004E07C1" w:rsidP="004E07C1">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0F1A765" w14:textId="77777777" w:rsidR="004E07C1" w:rsidRPr="003714CF" w:rsidRDefault="004E07C1" w:rsidP="004E07C1">
      <w:pPr>
        <w:rPr>
          <w:sz w:val="12"/>
        </w:rPr>
      </w:pPr>
    </w:p>
    <w:p w14:paraId="51AF855D" w14:textId="77777777" w:rsidR="004E07C1" w:rsidRDefault="004E07C1" w:rsidP="004E07C1">
      <w:pPr>
        <w:pStyle w:val="Heading3"/>
        <w:rPr>
          <w:rFonts w:cs="Calibri"/>
        </w:rPr>
      </w:pPr>
      <w:r w:rsidRPr="003714CF">
        <w:rPr>
          <w:rFonts w:cs="Calibri"/>
        </w:rPr>
        <w:lastRenderedPageBreak/>
        <w:t>Advantage 2: Corporate Colonialism</w:t>
      </w:r>
    </w:p>
    <w:p w14:paraId="559C190D" w14:textId="77777777" w:rsidR="004E07C1" w:rsidRPr="002401A3" w:rsidRDefault="004E07C1" w:rsidP="004E07C1">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079EBFA" w14:textId="77777777" w:rsidR="004E07C1" w:rsidRPr="002401A3" w:rsidRDefault="004E07C1" w:rsidP="004E07C1">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05EB102" w14:textId="77777777" w:rsidR="004E07C1" w:rsidRPr="004F3D18" w:rsidRDefault="004E07C1" w:rsidP="004E07C1">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0BB975BE" w14:textId="77777777" w:rsidR="004E07C1" w:rsidRPr="003714CF" w:rsidRDefault="004E07C1" w:rsidP="004E07C1">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7A0E0DFE" w14:textId="77777777" w:rsidR="004E07C1" w:rsidRPr="003714CF" w:rsidRDefault="004E07C1" w:rsidP="004E07C1">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083BB21A" w14:textId="77777777" w:rsidR="004E07C1" w:rsidRPr="003714CF" w:rsidRDefault="004E07C1" w:rsidP="004E07C1">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752C476A" w14:textId="77777777" w:rsidR="004E07C1" w:rsidRPr="003714CF" w:rsidRDefault="004E07C1" w:rsidP="004E07C1">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EBCA1A6" w14:textId="77777777" w:rsidR="004E07C1" w:rsidRPr="003714CF" w:rsidRDefault="004E07C1" w:rsidP="004E07C1">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59225C2" w14:textId="77777777" w:rsidR="004E07C1" w:rsidRPr="003714CF" w:rsidRDefault="004E07C1" w:rsidP="004E07C1">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6884F601" w14:textId="1E2B9A10" w:rsidR="004E07C1" w:rsidRPr="002401A3" w:rsidRDefault="004E07C1" w:rsidP="004E07C1">
      <w:pPr>
        <w:pStyle w:val="Heading3"/>
        <w:rPr>
          <w:rFonts w:cs="Calibri"/>
        </w:rPr>
      </w:pPr>
      <w:r w:rsidRPr="002401A3">
        <w:rPr>
          <w:rFonts w:cs="Calibri"/>
        </w:rPr>
        <w:lastRenderedPageBreak/>
        <w:t>Plan</w:t>
      </w:r>
      <w:r>
        <w:rPr>
          <w:rFonts w:cs="Calibri"/>
        </w:rPr>
        <w:t>/Solvency</w:t>
      </w:r>
    </w:p>
    <w:p w14:paraId="510E4FA9" w14:textId="6BEF7E19" w:rsidR="00B20A8B" w:rsidRPr="00E14A91" w:rsidRDefault="00B20A8B" w:rsidP="00B20A8B">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w:t>
      </w:r>
      <w:r w:rsidR="008A6E05">
        <w:rPr>
          <w:rStyle w:val="Style13ptBold"/>
        </w:rPr>
        <w:t>entities</w:t>
      </w:r>
      <w:r w:rsidRPr="00E14A91">
        <w:rPr>
          <w:rStyle w:val="Style13ptBold"/>
        </w:rPr>
        <w:t xml:space="preserve">, </w:t>
      </w:r>
      <w:r>
        <w:rPr>
          <w:rStyle w:val="Style13ptBold"/>
        </w:rPr>
        <w:t xml:space="preserve">then </w:t>
      </w:r>
      <w:r w:rsidRPr="00E14A91">
        <w:rPr>
          <w:rStyle w:val="Style13ptBold"/>
        </w:rPr>
        <w:t xml:space="preserve">the appropriation of outer space by private entries is unjust. </w:t>
      </w:r>
    </w:p>
    <w:p w14:paraId="2D12D9DE" w14:textId="77777777" w:rsidR="00B20A8B" w:rsidRPr="001A6991" w:rsidRDefault="00B20A8B" w:rsidP="00B20A8B">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473CDA76" w14:textId="77777777" w:rsidR="00B20A8B" w:rsidRDefault="00B20A8B" w:rsidP="00B20A8B">
      <w:pPr>
        <w:pStyle w:val="Heading4"/>
      </w:pPr>
      <w:r>
        <w:t>The aff:</w:t>
      </w:r>
    </w:p>
    <w:p w14:paraId="0495BF48" w14:textId="77777777" w:rsidR="00B20A8B" w:rsidRPr="003955A7" w:rsidRDefault="00B20A8B" w:rsidP="00B20A8B">
      <w:pPr>
        <w:pStyle w:val="Heading4"/>
        <w:numPr>
          <w:ilvl w:val="0"/>
          <w:numId w:val="12"/>
        </w:numPr>
        <w:tabs>
          <w:tab w:val="num" w:pos="360"/>
        </w:tabs>
        <w:ind w:left="0" w:firstLine="0"/>
      </w:pPr>
      <w:r>
        <w:t>solves debris and space colonialism by ensuring the sustainable and equitable use of outer space resources.</w:t>
      </w:r>
    </w:p>
    <w:p w14:paraId="7FD7DB89" w14:textId="77777777" w:rsidR="00B20A8B" w:rsidRDefault="00B20A8B" w:rsidP="00B20A8B">
      <w:pPr>
        <w:pStyle w:val="ListParagraph"/>
        <w:numPr>
          <w:ilvl w:val="0"/>
          <w:numId w:val="12"/>
        </w:numPr>
        <w:rPr>
          <w:rStyle w:val="Style13ptBold"/>
        </w:rPr>
      </w:pPr>
      <w:r>
        <w:rPr>
          <w:rStyle w:val="Style13ptBold"/>
        </w:rPr>
        <w:t>prevents circumvention by aligning the interests of state parties</w:t>
      </w:r>
    </w:p>
    <w:p w14:paraId="170E0152" w14:textId="77777777" w:rsidR="00B20A8B" w:rsidRPr="005D41A1" w:rsidRDefault="00B20A8B" w:rsidP="00B20A8B">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2A0B1B1" w14:textId="77777777" w:rsidR="004E07C1" w:rsidRDefault="004E07C1" w:rsidP="004E07C1">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48CA302A" w14:textId="0B0FE96A" w:rsidR="004E07C1" w:rsidRPr="009C185C" w:rsidRDefault="004E07C1" w:rsidP="004E07C1">
      <w:pPr>
        <w:ind w:left="720"/>
        <w:rPr>
          <w:sz w:val="16"/>
          <w:szCs w:val="16"/>
        </w:rPr>
      </w:pPr>
      <w:r w:rsidRPr="00C633D5">
        <w:rPr>
          <w:sz w:val="16"/>
          <w:szCs w:val="16"/>
        </w:rPr>
        <w:t>IV. NECESSITY FOR REGULATION TO PRESERVE THE HERITAGE OF MANKIND—A PROPOSAL</w:t>
      </w:r>
      <w:r w:rsidR="00623D7E">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341763">
        <w:rPr>
          <w:rStyle w:val="Emphasis"/>
        </w:rPr>
        <w:t xml:space="preserve"> a </w:t>
      </w:r>
      <w:r w:rsidRPr="00867C6E">
        <w:rPr>
          <w:rStyle w:val="Emphasis"/>
          <w:highlight w:val="yellow"/>
        </w:rPr>
        <w:t>commons</w:t>
      </w:r>
      <w:r w:rsidRPr="00942E10">
        <w:rPr>
          <w:rStyle w:val="Emphasis"/>
        </w:rPr>
        <w:t xml:space="preserve"> </w:t>
      </w:r>
      <w:r w:rsidRPr="00196D78">
        <w:rPr>
          <w:rStyle w:val="StyleUnderline"/>
        </w:rPr>
        <w:t xml:space="preserve">protected for the common heritage of mankind. </w:t>
      </w:r>
      <w:r w:rsidR="00623D7E">
        <w:rPr>
          <w:rStyle w:val="StyleUnderline"/>
        </w:rPr>
        <w:t xml:space="preserve">¶ </w:t>
      </w:r>
      <w:r>
        <w:t>A. The Motivations for International Compliance</w:t>
      </w:r>
      <w:r w:rsidR="00623D7E">
        <w:t xml:space="preserv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sidR="00623D7E">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sidR="00623D7E">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sidR="00623D7E">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sidR="00623D7E">
        <w:rPr>
          <w:sz w:val="16"/>
        </w:rPr>
        <w:t xml:space="preserve">¶ </w:t>
      </w:r>
      <w:r w:rsidRPr="000B3A06">
        <w:rPr>
          <w:sz w:val="16"/>
          <w:szCs w:val="16"/>
        </w:rPr>
        <w:t>B. Existing Proposals</w:t>
      </w:r>
      <w:r w:rsidR="00623D7E">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sidR="00623D7E">
        <w:rPr>
          <w:sz w:val="16"/>
          <w:szCs w:val="16"/>
        </w:rPr>
        <w:t xml:space="preserve">¶ </w:t>
      </w:r>
      <w:r>
        <w:t>C. A Coercive Proposal</w:t>
      </w:r>
      <w:r w:rsidR="00623D7E">
        <w:t xml:space="preserve">¶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sidR="00623D7E">
        <w:rPr>
          <w:rStyle w:val="Emphasis"/>
        </w:rPr>
        <w:t xml:space="preserve"> ¶ </w:t>
      </w:r>
      <w:r>
        <w:t>1. Geospace Delimitation</w:t>
      </w:r>
      <w:r w:rsidR="00623D7E">
        <w:t xml:space="preserve">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sidR="00623D7E">
        <w:rPr>
          <w:rStyle w:val="Emphasis"/>
        </w:rPr>
        <w:t xml:space="preserve">¶ </w:t>
      </w:r>
      <w:r w:rsidRPr="000B3A06">
        <w:rPr>
          <w:sz w:val="16"/>
          <w:szCs w:val="16"/>
        </w:rPr>
        <w:t xml:space="preserve">a. Antarctica </w:t>
      </w:r>
      <w:r w:rsidR="00623D7E">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sidR="00623D7E">
        <w:rPr>
          <w:sz w:val="16"/>
          <w:szCs w:val="16"/>
        </w:rPr>
        <w:t xml:space="preserve">¶ </w:t>
      </w:r>
      <w:r w:rsidRPr="000B3A06">
        <w:rPr>
          <w:sz w:val="16"/>
          <w:szCs w:val="16"/>
        </w:rPr>
        <w:t>b. The High Seas</w:t>
      </w:r>
      <w:r w:rsidR="00623D7E">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sidR="00623D7E">
        <w:rPr>
          <w:sz w:val="16"/>
          <w:szCs w:val="16"/>
        </w:rPr>
        <w:t xml:space="preserve">¶ </w:t>
      </w:r>
      <w:r w:rsidRPr="000B3A06">
        <w:rPr>
          <w:sz w:val="16"/>
          <w:szCs w:val="16"/>
        </w:rPr>
        <w:t>c. The Atmosphere</w:t>
      </w:r>
      <w:r w:rsidR="00623D7E">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sidR="00623D7E">
        <w:rPr>
          <w:sz w:val="16"/>
          <w:szCs w:val="16"/>
        </w:rPr>
        <w:t xml:space="preserve">¶ </w:t>
      </w:r>
      <w:r w:rsidRPr="000B3A06">
        <w:rPr>
          <w:sz w:val="16"/>
          <w:szCs w:val="16"/>
        </w:rPr>
        <w:t>d. Regulating the Telecommunication Spectrum</w:t>
      </w:r>
      <w:r w:rsidR="00623D7E">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sidR="00623D7E">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sidR="00623D7E">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sidR="00623D7E">
        <w:rPr>
          <w:sz w:val="16"/>
          <w:szCs w:val="16"/>
        </w:rPr>
        <w:t xml:space="preserve">¶ </w:t>
      </w:r>
      <w:r w:rsidRPr="000B3A06">
        <w:rPr>
          <w:sz w:val="16"/>
          <w:szCs w:val="16"/>
        </w:rPr>
        <w:t>e. The OST’s Ineffective Delimitations</w:t>
      </w:r>
      <w:r w:rsidR="00623D7E">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geospace from littering the commons and destroying the utility of reserved slots.163 Holistically, none of the delimitations in the Corpus Juris Spatialis negate the cause of the growing belt of debris in geospace.</w:t>
      </w:r>
      <w:r w:rsidR="00623D7E"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00623D7E" w:rsidRPr="00D43E58">
        <w:rPr>
          <w:rStyle w:val="StyleUnderline"/>
        </w:rPr>
        <w:t>¶</w:t>
      </w:r>
      <w:r w:rsidR="00623D7E"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w:t>
      </w:r>
      <w:r w:rsidR="00623D7E" w:rsidRPr="004B2AF5">
        <w:rPr>
          <w:sz w:val="16"/>
        </w:rPr>
        <w:t xml:space="preserve">¶ </w:t>
      </w:r>
      <w:r w:rsidRPr="004B2AF5">
        <w:t xml:space="preserve">2. </w:t>
      </w:r>
      <w:r w:rsidRPr="004B2AF5">
        <w:rPr>
          <w:rStyle w:val="Emphasis"/>
        </w:rPr>
        <w:t xml:space="preserve">Global Liability </w:t>
      </w:r>
      <w:r w:rsidR="00623D7E" w:rsidRPr="004B2AF5">
        <w:rPr>
          <w:rStyle w:val="Emphasis"/>
        </w:rPr>
        <w:t xml:space="preserve">¶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00623D7E" w:rsidRPr="002514FC">
        <w:rPr>
          <w:rStyle w:val="StyleUnderline"/>
        </w:rPr>
        <w:t>¶</w:t>
      </w:r>
      <w:r w:rsidR="00623D7E" w:rsidRPr="002514FC">
        <w:rPr>
          <w:sz w:val="16"/>
        </w:rPr>
        <w:t xml:space="preserve"> </w:t>
      </w:r>
      <w:r w:rsidRPr="002514FC">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171 To incorporate a time-honored risk calculation method, the Hand Formula is instructive and evidences a trend toward unapologetic endangerment to the utility of geospace in isolation of the associated tort regime.</w:t>
      </w:r>
      <w:r w:rsidR="00623D7E" w:rsidRPr="002514FC">
        <w:rPr>
          <w:sz w:val="16"/>
        </w:rPr>
        <w:t xml:space="preserv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sidR="00623D7E">
        <w:rPr>
          <w:rStyle w:val="StyleUnderline"/>
        </w:rPr>
        <w:t>¶</w:t>
      </w:r>
      <w:r w:rsidR="00623D7E">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sidR="00623D7E">
        <w:rPr>
          <w:sz w:val="16"/>
        </w:rPr>
        <w:t xml:space="preserve">¶ </w:t>
      </w:r>
      <w:r>
        <w:t>V. CONCLUSION</w:t>
      </w:r>
      <w:r w:rsidR="00623D7E">
        <w:t xml:space="preserve">¶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sidR="00623D7E">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sidR="00623D7E">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0232C5DA" w14:textId="178610C7" w:rsidR="004E07C1" w:rsidRPr="004A2A85" w:rsidRDefault="004E07C1" w:rsidP="004A2A85">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70DCDEF6" w14:textId="77777777" w:rsidR="004E07C1" w:rsidRDefault="004E07C1" w:rsidP="004E07C1">
      <w:r w:rsidRPr="007B217B">
        <w:rPr>
          <w:rStyle w:val="Style13ptBold"/>
        </w:rPr>
        <w:t>Dardot 18</w:t>
      </w:r>
      <w:r>
        <w:t xml:space="preserve"> [Pierre Dardot, “What democracy for the global commons?,” The Commons and a New Global Governance, ed. Samuel Cogolati and Jan Wouters (2018). </w:t>
      </w:r>
      <w:hyperlink r:id="rId46"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646267FF" w14:textId="77777777" w:rsidR="004E07C1" w:rsidRDefault="004E07C1" w:rsidP="004E07C1"/>
    <w:p w14:paraId="0B714C6D" w14:textId="694E03AE" w:rsidR="004E07C1" w:rsidRPr="00916813" w:rsidRDefault="004E07C1" w:rsidP="004E07C1">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00242D4F" w:rsidRPr="00C10AA1">
        <w:rPr>
          <w:rStyle w:val="StyleUnderline"/>
        </w:rPr>
        <w:t>¶</w:t>
      </w:r>
      <w:r w:rsidR="00242D4F"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sidR="00242D4F">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sidR="00242D4F">
        <w:rPr>
          <w:sz w:val="16"/>
          <w:szCs w:val="16"/>
        </w:rPr>
        <w:t xml:space="preserve">¶ </w:t>
      </w:r>
      <w:r w:rsidRPr="00FB2583">
        <w:rPr>
          <w:sz w:val="16"/>
          <w:szCs w:val="16"/>
        </w:rPr>
        <w:t>CURRENT PARADIGMS TO DEAL WITH THE UNLIMITED COSMOCAPITALISM</w:t>
      </w:r>
      <w:r w:rsidR="00242D4F">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sidR="00242D4F">
        <w:rPr>
          <w:sz w:val="16"/>
        </w:rPr>
        <w:t xml:space="preserve">¶ </w:t>
      </w:r>
      <w:r>
        <w:t xml:space="preserve">3.1 </w:t>
      </w:r>
      <w:r w:rsidRPr="004D5861">
        <w:t>Humanity’s Common Heritage Paradigm and the Appropriation of Space</w:t>
      </w:r>
      <w:r w:rsidR="00242D4F" w:rsidRPr="004D5861">
        <w:t xml:space="preserv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Congress, 2015).</w:t>
      </w:r>
      <w:r w:rsidR="00242D4F" w:rsidRPr="00075CB8">
        <w:rPr>
          <w:sz w:val="16"/>
        </w:rPr>
        <w:t xml:space="preserve">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non-appropriation by states only.</w:t>
      </w:r>
      <w:r w:rsidR="00242D4F" w:rsidRPr="00075CB8">
        <w:rPr>
          <w:rStyle w:val="StyleUnderline"/>
        </w:rPr>
        <w:t xml:space="preserve">¶ </w:t>
      </w:r>
      <w:r w:rsidRPr="00075CB8">
        <w:rPr>
          <w:rStyle w:val="StyleUnderline"/>
        </w:rPr>
        <w:t xml:space="preserve">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sidR="00242D4F">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sidR="00242D4F">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w:t>
      </w:r>
      <w:r w:rsidR="00242D4F" w:rsidRPr="00E60491">
        <w:rPr>
          <w:rStyle w:val="StyleUnderline"/>
        </w:rPr>
        <w:t xml:space="preserve">¶ </w:t>
      </w:r>
      <w:r w:rsidRPr="00E60491">
        <w:rPr>
          <w:rStyle w:val="StyleUnderline"/>
        </w:rPr>
        <w:t>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w:t>
      </w:r>
      <w:r w:rsidR="00242D4F"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sidR="00242D4F">
        <w:rPr>
          <w:rStyle w:val="StyleUnderline"/>
        </w:rPr>
        <w:t>¶</w:t>
      </w:r>
      <w:r w:rsidR="00242D4F">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w:t>
      </w:r>
      <w:r w:rsidRPr="00916813">
        <w:rPr>
          <w:sz w:val="16"/>
          <w:szCs w:val="16"/>
        </w:rPr>
        <w:lastRenderedPageBreak/>
        <w:t>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sidR="00242D4F">
        <w:rPr>
          <w:sz w:val="16"/>
          <w:szCs w:val="16"/>
        </w:rPr>
        <w:t xml:space="preserve">¶ </w:t>
      </w:r>
      <w:r>
        <w:rPr>
          <w:sz w:val="16"/>
          <w:szCs w:val="16"/>
        </w:rPr>
        <w:t xml:space="preserve">4. COSMODEMOCRACY </w:t>
      </w:r>
      <w:r w:rsidR="00242D4F">
        <w:rPr>
          <w:sz w:val="16"/>
          <w:szCs w:val="16"/>
        </w:rPr>
        <w:t xml:space="preserve">¶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w:t>
      </w:r>
      <w:r w:rsidR="00242D4F">
        <w:rPr>
          <w:sz w:val="16"/>
          <w:szCs w:val="16"/>
        </w:rPr>
        <w:t xml:space="preserve">¶ </w:t>
      </w:r>
      <w:r>
        <w:rPr>
          <w:sz w:val="16"/>
          <w:szCs w:val="16"/>
        </w:rPr>
        <w:t>4.1 Different Types of Cosmopolitanism 4.1.1 Cosmopolitanism as a project</w:t>
      </w:r>
      <w:r w:rsidR="00242D4F">
        <w:rPr>
          <w:sz w:val="16"/>
          <w:szCs w:val="16"/>
        </w:rPr>
        <w:t xml:space="preserve">¶ </w:t>
      </w:r>
      <w:r>
        <w:rPr>
          <w:sz w:val="16"/>
          <w:szCs w:val="16"/>
        </w:rPr>
        <w:t>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r w:rsidR="00242D4F">
        <w:rPr>
          <w:sz w:val="16"/>
          <w:szCs w:val="16"/>
        </w:rPr>
        <w:t xml:space="preserve">¶ </w:t>
      </w:r>
      <w:r>
        <w:rPr>
          <w:sz w:val="16"/>
          <w:szCs w:val="16"/>
        </w:rPr>
        <w:t>4.1.2 Factual cosmopolitanization</w:t>
      </w:r>
      <w:r w:rsidR="00242D4F">
        <w:rPr>
          <w:sz w:val="16"/>
          <w:szCs w:val="16"/>
        </w:rPr>
        <w:t xml:space="preserve">¶ </w:t>
      </w:r>
      <w:r>
        <w:rPr>
          <w:sz w:val="16"/>
          <w:szCs w:val="16"/>
        </w:rPr>
        <w:t xml:space="preserve">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r w:rsidR="00242D4F">
        <w:rPr>
          <w:sz w:val="16"/>
          <w:szCs w:val="16"/>
        </w:rPr>
        <w:t xml:space="preserve">¶ </w:t>
      </w:r>
      <w:r>
        <w:rPr>
          <w:sz w:val="16"/>
          <w:szCs w:val="16"/>
        </w:rPr>
        <w:t>4.1.3 Normative and institutional cosmopolitanism</w:t>
      </w:r>
      <w:r w:rsidR="00242D4F">
        <w:rPr>
          <w:sz w:val="16"/>
          <w:szCs w:val="16"/>
        </w:rPr>
        <w:t xml:space="preserve">¶ </w:t>
      </w:r>
      <w:r>
        <w:rPr>
          <w:sz w:val="16"/>
          <w:szCs w:val="16"/>
        </w:rPr>
        <w:t>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r w:rsidR="00242D4F">
        <w:rPr>
          <w:sz w:val="16"/>
          <w:szCs w:val="16"/>
        </w:rPr>
        <w:t xml:space="preserve">¶ </w:t>
      </w:r>
      <w:r>
        <w:rPr>
          <w:sz w:val="16"/>
          <w:szCs w:val="16"/>
        </w:rPr>
        <w:t>4.2 Cosmopolitics</w:t>
      </w:r>
      <w:r w:rsidR="00242D4F">
        <w:rPr>
          <w:sz w:val="16"/>
          <w:szCs w:val="16"/>
        </w:rPr>
        <w:t xml:space="preserve">¶ </w:t>
      </w:r>
      <w:r>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r w:rsidR="00242D4F">
        <w:rPr>
          <w:sz w:val="16"/>
          <w:szCs w:val="16"/>
        </w:rPr>
        <w:t xml:space="preserve">¶ </w:t>
      </w:r>
      <w:r>
        <w:rPr>
          <w:sz w:val="16"/>
          <w:szCs w:val="16"/>
        </w:rPr>
        <w:t>4.2.1 The dual federation of the commons</w:t>
      </w:r>
      <w:r w:rsidR="00242D4F">
        <w:rPr>
          <w:sz w:val="16"/>
          <w:szCs w:val="16"/>
        </w:rPr>
        <w:t xml:space="preserve">¶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r w:rsidR="00242D4F">
        <w:rPr>
          <w:sz w:val="16"/>
          <w:szCs w:val="16"/>
        </w:rPr>
        <w:t xml:space="preserve">¶ </w:t>
      </w:r>
      <w:r>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w:t>
      </w:r>
      <w:r w:rsidR="00242D4F" w:rsidRPr="00ED7F83">
        <w:rPr>
          <w:sz w:val="16"/>
          <w:szCs w:val="16"/>
        </w:rPr>
        <w:t xml:space="preserve">¶ </w:t>
      </w:r>
      <w:r w:rsidRPr="00ED7F83">
        <w:rPr>
          <w:sz w:val="16"/>
          <w:szCs w:val="16"/>
        </w:rPr>
        <w:t>4.2.2 Global citizenship</w:t>
      </w:r>
      <w:r w:rsidR="00242D4F" w:rsidRPr="00ED7F83">
        <w:rPr>
          <w:sz w:val="16"/>
          <w:szCs w:val="16"/>
        </w:rPr>
        <w:t xml:space="preserve">¶ </w:t>
      </w:r>
      <w:r w:rsidRPr="00ED7F83">
        <w:rPr>
          <w:sz w:val="16"/>
          <w:szCs w:val="16"/>
        </w:rPr>
        <w:t>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r w:rsidR="00242D4F">
        <w:rPr>
          <w:sz w:val="16"/>
          <w:szCs w:val="16"/>
        </w:rPr>
        <w:t xml:space="preserve">¶ </w:t>
      </w:r>
      <w:r>
        <w:rPr>
          <w:sz w:val="16"/>
          <w:szCs w:val="16"/>
        </w:rPr>
        <w:t>5. Conclusion</w:t>
      </w:r>
      <w:r w:rsidR="00242D4F">
        <w:rPr>
          <w:sz w:val="16"/>
          <w:szCs w:val="16"/>
        </w:rPr>
        <w:t xml:space="preserve">¶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lastRenderedPageBreak/>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48DB26A" w14:textId="77777777" w:rsidR="004E07C1" w:rsidRDefault="004E07C1" w:rsidP="004E07C1">
      <w:pPr>
        <w:rPr>
          <w:rStyle w:val="Style13ptBold"/>
        </w:rPr>
      </w:pPr>
    </w:p>
    <w:p w14:paraId="1B02448F" w14:textId="4C7EAAAA" w:rsidR="004E07C1" w:rsidRPr="00C67EF1" w:rsidRDefault="004E07C1" w:rsidP="004E07C1">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410CD055" w14:textId="32660976" w:rsidR="004E07C1" w:rsidRPr="009B1840" w:rsidRDefault="004E07C1" w:rsidP="004E07C1">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C27F293" w14:textId="1A3CA3B7" w:rsidR="004E07C1" w:rsidRPr="00895F70" w:rsidRDefault="004E07C1" w:rsidP="004E07C1">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sidR="006263E5">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sidR="006263E5">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sidR="006263E5">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sidR="006263E5">
        <w:rPr>
          <w:rStyle w:val="StyleUnderline"/>
        </w:rPr>
        <w:t xml:space="preserve">¶ </w:t>
      </w:r>
      <w:r w:rsidRPr="00895F70">
        <w:rPr>
          <w:rStyle w:val="StyleUnderline"/>
        </w:rPr>
        <w:t xml:space="preserve">On the other hand, it has also been suggested that </w:t>
      </w:r>
      <w:r w:rsidRPr="00CB1A1D">
        <w:rPr>
          <w:rStyle w:val="StyleUnderline"/>
        </w:rPr>
        <w:lastRenderedPageBreak/>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sidR="006263E5">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sidR="006263E5">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sidR="006263E5">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sidR="006263E5">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61D01905" w14:textId="7391A720" w:rsidR="004E07C1" w:rsidRPr="004E07C1" w:rsidRDefault="004E07C1" w:rsidP="004E07C1">
      <w:pPr>
        <w:tabs>
          <w:tab w:val="left" w:pos="10280"/>
        </w:tabs>
      </w:pPr>
    </w:p>
    <w:sectPr w:rsidR="004E07C1" w:rsidRPr="004E07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991D50"/>
    <w:multiLevelType w:val="hybridMultilevel"/>
    <w:tmpl w:val="5CD4CB1A"/>
    <w:lvl w:ilvl="0" w:tplc="A35EC2B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FD1251"/>
    <w:multiLevelType w:val="hybridMultilevel"/>
    <w:tmpl w:val="C93C817E"/>
    <w:lvl w:ilvl="0" w:tplc="03E840D6">
      <w:start w:val="1"/>
      <w:numFmt w:val="decimal"/>
      <w:lvlText w:val="%1."/>
      <w:lvlJc w:val="left"/>
      <w:pPr>
        <w:ind w:left="720" w:hanging="360"/>
      </w:pPr>
      <w:rPr>
        <w:rFonts w:eastAsia="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0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FB"/>
    <w:rsid w:val="0006091E"/>
    <w:rsid w:val="000638C1"/>
    <w:rsid w:val="00065FEE"/>
    <w:rsid w:val="00066E3C"/>
    <w:rsid w:val="00072718"/>
    <w:rsid w:val="0007381E"/>
    <w:rsid w:val="00075CB8"/>
    <w:rsid w:val="00076094"/>
    <w:rsid w:val="0008785F"/>
    <w:rsid w:val="00090CBE"/>
    <w:rsid w:val="00094DEC"/>
    <w:rsid w:val="000A2D8A"/>
    <w:rsid w:val="000D26A6"/>
    <w:rsid w:val="000D2B90"/>
    <w:rsid w:val="000D2D2C"/>
    <w:rsid w:val="000D6ED8"/>
    <w:rsid w:val="000D717B"/>
    <w:rsid w:val="00100B28"/>
    <w:rsid w:val="00102353"/>
    <w:rsid w:val="00117316"/>
    <w:rsid w:val="001209B4"/>
    <w:rsid w:val="001737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57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413"/>
    <w:rsid w:val="0022589F"/>
    <w:rsid w:val="002343FE"/>
    <w:rsid w:val="00235F7B"/>
    <w:rsid w:val="00242D4F"/>
    <w:rsid w:val="002502CF"/>
    <w:rsid w:val="002514F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038"/>
    <w:rsid w:val="002E392E"/>
    <w:rsid w:val="002E6BBC"/>
    <w:rsid w:val="002F1BA9"/>
    <w:rsid w:val="002F6E74"/>
    <w:rsid w:val="003106B3"/>
    <w:rsid w:val="0031385D"/>
    <w:rsid w:val="003171AB"/>
    <w:rsid w:val="00320F66"/>
    <w:rsid w:val="003223B2"/>
    <w:rsid w:val="00322A67"/>
    <w:rsid w:val="00330E13"/>
    <w:rsid w:val="00335A23"/>
    <w:rsid w:val="00340707"/>
    <w:rsid w:val="00341763"/>
    <w:rsid w:val="00341C61"/>
    <w:rsid w:val="0034622A"/>
    <w:rsid w:val="003513CB"/>
    <w:rsid w:val="00351841"/>
    <w:rsid w:val="003624A6"/>
    <w:rsid w:val="00364ADF"/>
    <w:rsid w:val="00365C8D"/>
    <w:rsid w:val="003670D9"/>
    <w:rsid w:val="00370B41"/>
    <w:rsid w:val="00371B27"/>
    <w:rsid w:val="003726C3"/>
    <w:rsid w:val="00375D2E"/>
    <w:rsid w:val="00383071"/>
    <w:rsid w:val="00383B19"/>
    <w:rsid w:val="00384CBC"/>
    <w:rsid w:val="003933F9"/>
    <w:rsid w:val="0039388F"/>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530"/>
    <w:rsid w:val="0047482C"/>
    <w:rsid w:val="00475436"/>
    <w:rsid w:val="0048047E"/>
    <w:rsid w:val="00482AF9"/>
    <w:rsid w:val="00496BB2"/>
    <w:rsid w:val="004A2A85"/>
    <w:rsid w:val="004B2AF5"/>
    <w:rsid w:val="004B37B4"/>
    <w:rsid w:val="004B72B4"/>
    <w:rsid w:val="004C0314"/>
    <w:rsid w:val="004C0D3D"/>
    <w:rsid w:val="004C213E"/>
    <w:rsid w:val="004C376C"/>
    <w:rsid w:val="004C657F"/>
    <w:rsid w:val="004D17D8"/>
    <w:rsid w:val="004D52D8"/>
    <w:rsid w:val="004D5861"/>
    <w:rsid w:val="004E07C1"/>
    <w:rsid w:val="004E355B"/>
    <w:rsid w:val="005028E5"/>
    <w:rsid w:val="00503735"/>
    <w:rsid w:val="00516A88"/>
    <w:rsid w:val="00517145"/>
    <w:rsid w:val="00522065"/>
    <w:rsid w:val="005224F2"/>
    <w:rsid w:val="00522B3C"/>
    <w:rsid w:val="00533F1C"/>
    <w:rsid w:val="00536D8B"/>
    <w:rsid w:val="005379C3"/>
    <w:rsid w:val="005519C2"/>
    <w:rsid w:val="005523E0"/>
    <w:rsid w:val="0055320F"/>
    <w:rsid w:val="0055699B"/>
    <w:rsid w:val="0056020A"/>
    <w:rsid w:val="005627CD"/>
    <w:rsid w:val="00563D3D"/>
    <w:rsid w:val="005659AA"/>
    <w:rsid w:val="00566E8B"/>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92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D7E"/>
    <w:rsid w:val="006263E5"/>
    <w:rsid w:val="00626A15"/>
    <w:rsid w:val="006379E9"/>
    <w:rsid w:val="006438CB"/>
    <w:rsid w:val="006529B9"/>
    <w:rsid w:val="00654695"/>
    <w:rsid w:val="0065500A"/>
    <w:rsid w:val="00655217"/>
    <w:rsid w:val="0065727C"/>
    <w:rsid w:val="0066202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88"/>
    <w:rsid w:val="00864E76"/>
    <w:rsid w:val="00867C6E"/>
    <w:rsid w:val="00872581"/>
    <w:rsid w:val="0087459D"/>
    <w:rsid w:val="00875717"/>
    <w:rsid w:val="0087680F"/>
    <w:rsid w:val="00876D81"/>
    <w:rsid w:val="00881D86"/>
    <w:rsid w:val="00883306"/>
    <w:rsid w:val="008904F9"/>
    <w:rsid w:val="00890E4C"/>
    <w:rsid w:val="00890E74"/>
    <w:rsid w:val="00892798"/>
    <w:rsid w:val="0089418F"/>
    <w:rsid w:val="00897C29"/>
    <w:rsid w:val="008A1A9C"/>
    <w:rsid w:val="008A3158"/>
    <w:rsid w:val="008A4633"/>
    <w:rsid w:val="008A6E05"/>
    <w:rsid w:val="008B032E"/>
    <w:rsid w:val="008C0FA2"/>
    <w:rsid w:val="008C2342"/>
    <w:rsid w:val="008C77B6"/>
    <w:rsid w:val="008D1B91"/>
    <w:rsid w:val="008D724A"/>
    <w:rsid w:val="008D7D0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E5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D21"/>
    <w:rsid w:val="00A54315"/>
    <w:rsid w:val="00A60FBC"/>
    <w:rsid w:val="00A65C0B"/>
    <w:rsid w:val="00A776BA"/>
    <w:rsid w:val="00A81FD2"/>
    <w:rsid w:val="00A8441A"/>
    <w:rsid w:val="00A8674A"/>
    <w:rsid w:val="00A96E24"/>
    <w:rsid w:val="00AA6F6E"/>
    <w:rsid w:val="00AB122B"/>
    <w:rsid w:val="00AB21B0"/>
    <w:rsid w:val="00AB48D3"/>
    <w:rsid w:val="00AE0243"/>
    <w:rsid w:val="00AE0681"/>
    <w:rsid w:val="00AE1BAD"/>
    <w:rsid w:val="00AE2124"/>
    <w:rsid w:val="00AE24BC"/>
    <w:rsid w:val="00AE3E3F"/>
    <w:rsid w:val="00AF2516"/>
    <w:rsid w:val="00AF4760"/>
    <w:rsid w:val="00AF55D4"/>
    <w:rsid w:val="00B0269A"/>
    <w:rsid w:val="00B0505F"/>
    <w:rsid w:val="00B05C2D"/>
    <w:rsid w:val="00B12933"/>
    <w:rsid w:val="00B12B88"/>
    <w:rsid w:val="00B137E0"/>
    <w:rsid w:val="00B13BC8"/>
    <w:rsid w:val="00B20A8B"/>
    <w:rsid w:val="00B24662"/>
    <w:rsid w:val="00B3569C"/>
    <w:rsid w:val="00B43676"/>
    <w:rsid w:val="00B5602D"/>
    <w:rsid w:val="00B60125"/>
    <w:rsid w:val="00B6656B"/>
    <w:rsid w:val="00B67E72"/>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AA1"/>
    <w:rsid w:val="00C203FA"/>
    <w:rsid w:val="00C244F5"/>
    <w:rsid w:val="00C3164F"/>
    <w:rsid w:val="00C31B5E"/>
    <w:rsid w:val="00C34D3E"/>
    <w:rsid w:val="00C35B37"/>
    <w:rsid w:val="00C3747A"/>
    <w:rsid w:val="00C37F29"/>
    <w:rsid w:val="00C56DCC"/>
    <w:rsid w:val="00C57075"/>
    <w:rsid w:val="00C72AFE"/>
    <w:rsid w:val="00C81619"/>
    <w:rsid w:val="00CA013C"/>
    <w:rsid w:val="00CA1BD9"/>
    <w:rsid w:val="00CA6D6D"/>
    <w:rsid w:val="00CC7A4E"/>
    <w:rsid w:val="00CD1359"/>
    <w:rsid w:val="00CD4C83"/>
    <w:rsid w:val="00D01EDC"/>
    <w:rsid w:val="00D078AA"/>
    <w:rsid w:val="00D10058"/>
    <w:rsid w:val="00D11978"/>
    <w:rsid w:val="00D15E30"/>
    <w:rsid w:val="00D16129"/>
    <w:rsid w:val="00D259C0"/>
    <w:rsid w:val="00D25DBD"/>
    <w:rsid w:val="00D26929"/>
    <w:rsid w:val="00D30CBD"/>
    <w:rsid w:val="00D30D9E"/>
    <w:rsid w:val="00D33908"/>
    <w:rsid w:val="00D354F2"/>
    <w:rsid w:val="00D36C30"/>
    <w:rsid w:val="00D37C90"/>
    <w:rsid w:val="00D43A8C"/>
    <w:rsid w:val="00D43E58"/>
    <w:rsid w:val="00D53072"/>
    <w:rsid w:val="00D61A4E"/>
    <w:rsid w:val="00D634EA"/>
    <w:rsid w:val="00D713A1"/>
    <w:rsid w:val="00D75271"/>
    <w:rsid w:val="00D77956"/>
    <w:rsid w:val="00D80D0F"/>
    <w:rsid w:val="00D80F0C"/>
    <w:rsid w:val="00D92077"/>
    <w:rsid w:val="00D951E2"/>
    <w:rsid w:val="00D9565A"/>
    <w:rsid w:val="00DA7E33"/>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9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F8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22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F45C3"/>
  <w14:defaultImageDpi w14:val="300"/>
  <w15:docId w15:val="{19BBB75D-C9D9-0440-8645-35B35E23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4D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4D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4D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44D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44D2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E203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44D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D21"/>
  </w:style>
  <w:style w:type="character" w:customStyle="1" w:styleId="Heading1Char">
    <w:name w:val="Heading 1 Char"/>
    <w:aliases w:val="Pocket Char"/>
    <w:basedOn w:val="DefaultParagraphFont"/>
    <w:link w:val="Heading1"/>
    <w:uiPriority w:val="9"/>
    <w:rsid w:val="00A44D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4D21"/>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44D2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44D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4D2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44D2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44D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4D2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44D21"/>
    <w:rPr>
      <w:color w:val="auto"/>
      <w:u w:val="none"/>
    </w:rPr>
  </w:style>
  <w:style w:type="paragraph" w:styleId="DocumentMap">
    <w:name w:val="Document Map"/>
    <w:basedOn w:val="Normal"/>
    <w:link w:val="DocumentMapChar"/>
    <w:uiPriority w:val="99"/>
    <w:semiHidden/>
    <w:unhideWhenUsed/>
    <w:rsid w:val="00A44D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4D21"/>
    <w:rPr>
      <w:rFonts w:ascii="Lucida Grande" w:hAnsi="Lucida Grande" w:cs="Lucida Grande"/>
    </w:rPr>
  </w:style>
  <w:style w:type="paragraph" w:customStyle="1" w:styleId="Emphasis1">
    <w:name w:val="Emphasis1"/>
    <w:basedOn w:val="Normal"/>
    <w:link w:val="Emphasis"/>
    <w:autoRedefine/>
    <w:uiPriority w:val="20"/>
    <w:qFormat/>
    <w:rsid w:val="004E07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E07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E07C1"/>
    <w:pPr>
      <w:ind w:left="720"/>
      <w:contextualSpacing/>
    </w:pPr>
  </w:style>
  <w:style w:type="character" w:styleId="CommentReference">
    <w:name w:val="annotation reference"/>
    <w:basedOn w:val="DefaultParagraphFont"/>
    <w:uiPriority w:val="99"/>
    <w:semiHidden/>
    <w:unhideWhenUsed/>
    <w:rsid w:val="004E07C1"/>
    <w:rPr>
      <w:sz w:val="16"/>
      <w:szCs w:val="16"/>
    </w:rPr>
  </w:style>
  <w:style w:type="paragraph" w:styleId="CommentText">
    <w:name w:val="annotation text"/>
    <w:basedOn w:val="Normal"/>
    <w:link w:val="CommentTextChar"/>
    <w:uiPriority w:val="99"/>
    <w:semiHidden/>
    <w:unhideWhenUsed/>
    <w:rsid w:val="004E07C1"/>
    <w:pPr>
      <w:spacing w:line="240" w:lineRule="auto"/>
    </w:pPr>
    <w:rPr>
      <w:sz w:val="20"/>
      <w:szCs w:val="20"/>
    </w:rPr>
  </w:style>
  <w:style w:type="character" w:customStyle="1" w:styleId="CommentTextChar">
    <w:name w:val="Comment Text Char"/>
    <w:basedOn w:val="DefaultParagraphFont"/>
    <w:link w:val="CommentText"/>
    <w:uiPriority w:val="99"/>
    <w:semiHidden/>
    <w:rsid w:val="004E07C1"/>
    <w:rPr>
      <w:rFonts w:ascii="Calibri" w:hAnsi="Calibri" w:cs="Calibri"/>
      <w:sz w:val="20"/>
      <w:szCs w:val="20"/>
    </w:rPr>
  </w:style>
  <w:style w:type="character" w:customStyle="1" w:styleId="Heading5Char">
    <w:name w:val="Heading 5 Char"/>
    <w:basedOn w:val="DefaultParagraphFont"/>
    <w:link w:val="Heading5"/>
    <w:uiPriority w:val="9"/>
    <w:rsid w:val="002E2038"/>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24</Pages>
  <Words>19474</Words>
  <Characters>111006</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Goor, Zoe</cp:lastModifiedBy>
  <cp:revision>9</cp:revision>
  <dcterms:created xsi:type="dcterms:W3CDTF">2022-01-22T18:53:00Z</dcterms:created>
  <dcterms:modified xsi:type="dcterms:W3CDTF">2022-03-18T23:23:00Z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