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DF418" w14:textId="77777777" w:rsidR="00D97D7F" w:rsidRDefault="00D97D7F" w:rsidP="00D97D7F">
      <w:pPr>
        <w:pStyle w:val="Heading1"/>
      </w:pPr>
      <w:r>
        <w:t>NC</w:t>
      </w:r>
    </w:p>
    <w:p w14:paraId="245A4E14" w14:textId="2552B699" w:rsidR="008F4176" w:rsidRDefault="008F4176" w:rsidP="00D97D7F">
      <w:pPr>
        <w:pStyle w:val="Heading2"/>
      </w:pPr>
      <w:r>
        <w:lastRenderedPageBreak/>
        <w:t>Framing:</w:t>
      </w:r>
    </w:p>
    <w:p w14:paraId="7133E232" w14:textId="0C11343D" w:rsidR="008F4176" w:rsidRPr="008F4176" w:rsidRDefault="008F4176" w:rsidP="008F4176">
      <w:pPr>
        <w:pStyle w:val="ListParagraph"/>
        <w:numPr>
          <w:ilvl w:val="0"/>
          <w:numId w:val="16"/>
        </w:numPr>
        <w:rPr>
          <w:b/>
          <w:bCs/>
          <w:sz w:val="26"/>
          <w:szCs w:val="26"/>
        </w:rPr>
      </w:pPr>
      <w:r>
        <w:rPr>
          <w:b/>
          <w:bCs/>
          <w:sz w:val="26"/>
          <w:szCs w:val="26"/>
        </w:rPr>
        <w:t xml:space="preserve">Extinction comes first under any </w:t>
      </w:r>
      <w:proofErr w:type="spellStart"/>
      <w:r>
        <w:rPr>
          <w:b/>
          <w:bCs/>
          <w:sz w:val="26"/>
          <w:szCs w:val="26"/>
        </w:rPr>
        <w:t>fw</w:t>
      </w:r>
      <w:proofErr w:type="spellEnd"/>
      <w:r>
        <w:rPr>
          <w:b/>
          <w:bCs/>
          <w:sz w:val="26"/>
          <w:szCs w:val="26"/>
        </w:rPr>
        <w:t>-we can’t address any future issues such as structural violence, etc. without the existence of humankind, and the potential for future life vastly outweighs what we currently have on Earth</w:t>
      </w:r>
    </w:p>
    <w:p w14:paraId="1A19ECCA" w14:textId="5F7B9D9C" w:rsidR="00D97D7F" w:rsidRDefault="00D97D7F" w:rsidP="00D97D7F">
      <w:pPr>
        <w:pStyle w:val="Heading2"/>
      </w:pPr>
      <w:r>
        <w:lastRenderedPageBreak/>
        <w:t>1</w:t>
      </w:r>
    </w:p>
    <w:p w14:paraId="6F9DB5B8" w14:textId="77777777" w:rsidR="00D97D7F" w:rsidRPr="00064B07" w:rsidRDefault="00D97D7F" w:rsidP="00D97D7F">
      <w:pPr>
        <w:pStyle w:val="Heading4"/>
      </w:pPr>
      <w:r>
        <w:t>The appropriation of outer space is unjust</w:t>
      </w:r>
      <w:r w:rsidRPr="00064B07">
        <w:t xml:space="preserve"> except for space-based solar power projects. </w:t>
      </w:r>
    </w:p>
    <w:p w14:paraId="10513C1C" w14:textId="77777777" w:rsidR="00D97D7F" w:rsidRDefault="00D97D7F" w:rsidP="00D97D7F"/>
    <w:p w14:paraId="177BBB64" w14:textId="77777777" w:rsidR="00D97D7F" w:rsidRDefault="00D97D7F" w:rsidP="00D97D7F">
      <w:pPr>
        <w:pStyle w:val="Heading4"/>
      </w:pPr>
      <w:r>
        <w:t xml:space="preserve">SSP is viable and requires privatization. </w:t>
      </w:r>
    </w:p>
    <w:p w14:paraId="00D0AE2B" w14:textId="77777777" w:rsidR="00D97D7F" w:rsidRDefault="00D97D7F" w:rsidP="00D97D7F">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w:t>
      </w:r>
      <w:proofErr w:type="gramStart"/>
      <w:r>
        <w:t>For</w:t>
      </w:r>
      <w:proofErr w:type="gramEnd"/>
      <w:r>
        <w:t xml:space="preserve"> The U.S.,” Innovation Frontier Project, August 18, 2021. </w:t>
      </w:r>
      <w:hyperlink r:id="rId5" w:history="1">
        <w:r w:rsidRPr="000C2261">
          <w:rPr>
            <w:rStyle w:val="Hyperlink"/>
          </w:rPr>
          <w:t>https://innovationfrontier.org/space-solar-power-an-extraterrestrial-energy-resource-for-the-u-s/</w:t>
        </w:r>
      </w:hyperlink>
      <w:r>
        <w:t>] CT</w:t>
      </w:r>
    </w:p>
    <w:p w14:paraId="60B65BFF" w14:textId="77777777" w:rsidR="00D97D7F" w:rsidRDefault="00D97D7F" w:rsidP="00D97D7F">
      <w:r>
        <w:t>FUTURE OF SSP</w:t>
      </w:r>
    </w:p>
    <w:p w14:paraId="4EF41E34" w14:textId="77777777" w:rsidR="00D97D7F" w:rsidRPr="00C57530" w:rsidRDefault="00D97D7F" w:rsidP="00D97D7F">
      <w:pPr>
        <w:ind w:left="720"/>
        <w:rPr>
          <w:sz w:val="16"/>
        </w:rPr>
      </w:pPr>
      <w:r w:rsidRPr="006B1CFB">
        <w:rPr>
          <w:rStyle w:val="StyleUnderline"/>
        </w:rPr>
        <w:t xml:space="preserve">The United States’ reluctance to pursue SSP can be attributed to </w:t>
      </w:r>
      <w:proofErr w:type="gramStart"/>
      <w:r w:rsidRPr="006B1CFB">
        <w:rPr>
          <w:rStyle w:val="StyleUnderline"/>
        </w:rPr>
        <w:t>a number of</w:t>
      </w:r>
      <w:proofErr w:type="gramEnd"/>
      <w:r w:rsidRPr="006B1CFB">
        <w:rPr>
          <w:rStyle w:val="StyleUnderline"/>
        </w:rPr>
        <w:t xml:space="preserve"> causes.</w:t>
      </w:r>
      <w:r w:rsidRPr="006B1CFB">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B1CFB">
        <w:rPr>
          <w:rStyle w:val="StyleUnderline"/>
        </w:rPr>
        <w:t>Finally, the fact that SSP is a space project meant to provide commercial levels of electrical power on Earth meant that it wasn’t obvious whether it fell within the purview of NASA or the DOE, and so both agencies were reluctant to allocate a substantial portion of their budget for its development.</w:t>
      </w:r>
      <w:r w:rsidRPr="006B1CFB">
        <w:rPr>
          <w:sz w:val="16"/>
        </w:rPr>
        <w:t xml:space="preserve"> Today, the low cost of natural gas and renewables like wind and solar makes it seem challenging to justify a space energy project of this scale. </w:t>
      </w:r>
      <w:r w:rsidRPr="006B1CFB">
        <w:rPr>
          <w:rStyle w:val="Emphasis"/>
        </w:rPr>
        <w:t xml:space="preserve">But </w:t>
      </w:r>
      <w:r w:rsidRPr="00C57530">
        <w:rPr>
          <w:rStyle w:val="Emphasis"/>
          <w:highlight w:val="yellow"/>
        </w:rPr>
        <w:t>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w:t>
      </w:r>
      <w:proofErr w:type="gramStart"/>
      <w:r w:rsidRPr="00C57530">
        <w:rPr>
          <w:sz w:val="16"/>
        </w:rPr>
        <w:t>that policymakers</w:t>
      </w:r>
      <w:proofErr w:type="gramEnd"/>
      <w:r w:rsidRPr="00C57530">
        <w:rPr>
          <w:sz w:val="16"/>
        </w:rPr>
        <w:t xml:space="preserve">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w:t>
      </w:r>
      <w:proofErr w:type="gramStart"/>
      <w:r w:rsidRPr="00C57530">
        <w:rPr>
          <w:rStyle w:val="StyleUnderline"/>
        </w:rPr>
        <w:t>similar to</w:t>
      </w:r>
      <w:proofErr w:type="gramEnd"/>
      <w:r w:rsidRPr="00C57530">
        <w:rPr>
          <w:rStyle w:val="StyleUnderline"/>
        </w:rPr>
        <w:t xml:space="preserve"> NASA’s commercial crew program or its more recent commercial lunar payload services program.</w:t>
      </w:r>
      <w:r w:rsidRPr="00C57530">
        <w:rPr>
          <w:sz w:val="16"/>
        </w:rPr>
        <w:t xml:space="preserve"> The directive must clearly delineate responsibilities between the agencies </w:t>
      </w:r>
      <w:proofErr w:type="gramStart"/>
      <w:r w:rsidRPr="00C57530">
        <w:rPr>
          <w:sz w:val="16"/>
        </w:rPr>
        <w:t>in order to</w:t>
      </w:r>
      <w:proofErr w:type="gramEnd"/>
      <w:r w:rsidRPr="00C57530">
        <w:rPr>
          <w:sz w:val="16"/>
        </w:rPr>
        <w:t xml:space="preserve"> avoid leadership paralysis that has stymied domestic SSP research in the past. </w:t>
      </w:r>
      <w:r w:rsidRPr="00C57530">
        <w:rPr>
          <w:rStyle w:val="StyleUnderline"/>
        </w:rPr>
        <w:t xml:space="preserve">Furthermore, </w:t>
      </w:r>
      <w:r w:rsidRPr="00C57530">
        <w:rPr>
          <w:rStyle w:val="Emphasis"/>
          <w:highlight w:val="yellow"/>
        </w:rPr>
        <w:t>a public-private program must be structured so that there is competition among multiple private companies</w:t>
      </w:r>
      <w:r w:rsidRPr="00C57530">
        <w:rPr>
          <w:rStyle w:val="StyleUnderline"/>
        </w:rPr>
        <w:t xml:space="preserve">, which must hit key milestones </w:t>
      </w:r>
      <w:proofErr w:type="gramStart"/>
      <w:r w:rsidRPr="00C57530">
        <w:rPr>
          <w:rStyle w:val="StyleUnderline"/>
        </w:rPr>
        <w:t>in order to</w:t>
      </w:r>
      <w:proofErr w:type="gramEnd"/>
      <w:r w:rsidRPr="00C57530">
        <w:rPr>
          <w:rStyle w:val="StyleUnderline"/>
        </w:rPr>
        <w:t xml:space="preserve">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 xml:space="preserve">This is also an approach likely to find </w:t>
      </w:r>
      <w:r w:rsidRPr="00C57530">
        <w:rPr>
          <w:rStyle w:val="StyleUnderline"/>
        </w:rPr>
        <w:lastRenderedPageBreak/>
        <w:t>support among new launch providers and spacecraft manufacturers that have demonstrated the innovation that occurs when operating within the relative constraints of fixed price contracts. I</w:t>
      </w:r>
      <w:r w:rsidRPr="00C57530">
        <w:rPr>
          <w:sz w:val="16"/>
        </w:rPr>
        <w:t xml:space="preserve">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w:t>
      </w:r>
      <w:proofErr w:type="gramStart"/>
      <w:r w:rsidRPr="00C57530">
        <w:rPr>
          <w:sz w:val="16"/>
        </w:rPr>
        <w:t>similar to</w:t>
      </w:r>
      <w:proofErr w:type="gramEnd"/>
      <w:r w:rsidRPr="00C57530">
        <w:rPr>
          <w:sz w:val="16"/>
        </w:rPr>
        <w:t xml:space="preserve">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w:t>
      </w:r>
      <w:proofErr w:type="gramStart"/>
      <w:r w:rsidRPr="00C57530">
        <w:rPr>
          <w:sz w:val="16"/>
        </w:rPr>
        <w:t>public-private</w:t>
      </w:r>
      <w:proofErr w:type="gramEnd"/>
      <w:r w:rsidRPr="00C57530">
        <w:rPr>
          <w:sz w:val="16"/>
        </w:rPr>
        <w:t xml:space="preserv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w:t>
      </w:r>
      <w:proofErr w:type="gramStart"/>
      <w:r w:rsidRPr="00C57530">
        <w:rPr>
          <w:sz w:val="16"/>
        </w:rPr>
        <w:t>take action</w:t>
      </w:r>
      <w:proofErr w:type="gramEnd"/>
      <w:r w:rsidRPr="00C57530">
        <w:rPr>
          <w:sz w:val="16"/>
        </w:rPr>
        <w:t xml:space="preserve"> on advancing domestic SSP capabilities soon, the United States will find itself losing its leadership position in space and increasingly vulnerable to natural and human-made disasters on the ground.</w:t>
      </w:r>
    </w:p>
    <w:p w14:paraId="06378AA9" w14:textId="77777777" w:rsidR="00D97D7F" w:rsidRDefault="00D97D7F" w:rsidP="00D97D7F">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1BCF19BD" w14:textId="77777777" w:rsidR="00D97D7F" w:rsidRPr="000F2E7A" w:rsidRDefault="00D97D7F" w:rsidP="00D97D7F"/>
    <w:p w14:paraId="731B1ECE" w14:textId="77777777" w:rsidR="00D97D7F" w:rsidRDefault="00D97D7F" w:rsidP="00D97D7F">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w:t>
      </w:r>
      <w:proofErr w:type="gramStart"/>
      <w:r>
        <w:t>For</w:t>
      </w:r>
      <w:proofErr w:type="gramEnd"/>
      <w:r>
        <w:t xml:space="preserve"> The U.S.,” Innovation Frontier Project, August 18, 2021. </w:t>
      </w:r>
      <w:hyperlink r:id="rId6" w:history="1">
        <w:r w:rsidRPr="000C2261">
          <w:rPr>
            <w:rStyle w:val="Hyperlink"/>
          </w:rPr>
          <w:t>https://innovationfrontier.org/space-solar-power-an-extraterrestrial-energy-resource-for-the-u-s/</w:t>
        </w:r>
      </w:hyperlink>
      <w:r>
        <w:t>] CT</w:t>
      </w:r>
    </w:p>
    <w:p w14:paraId="7279B90C" w14:textId="77777777" w:rsidR="00D97D7F" w:rsidRDefault="00D97D7F" w:rsidP="00D97D7F">
      <w:r>
        <w:t>EXECUTIVE SUMMARY</w:t>
      </w:r>
    </w:p>
    <w:p w14:paraId="42BCF712" w14:textId="77777777" w:rsidR="00D97D7F" w:rsidRDefault="00D97D7F" w:rsidP="00D97D7F">
      <w:pPr>
        <w:ind w:left="720"/>
        <w:rPr>
          <w:sz w:val="16"/>
        </w:rPr>
      </w:pPr>
      <w:r w:rsidRPr="000935D6">
        <w:rPr>
          <w:rStyle w:val="StyleUnderline"/>
        </w:rPr>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nuclear power systems can operate for decades without intervention and in locations where there is limited or non-existent sunlight. But nuclear energy is limited in its ability to scale </w:t>
      </w:r>
      <w:proofErr w:type="gramStart"/>
      <w:r w:rsidRPr="000935D6">
        <w:rPr>
          <w:sz w:val="16"/>
        </w:rPr>
        <w:t>and also</w:t>
      </w:r>
      <w:proofErr w:type="gramEnd"/>
      <w:r w:rsidRPr="000935D6">
        <w:rPr>
          <w:sz w:val="16"/>
        </w:rPr>
        <w:t xml:space="preserve">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w:t>
      </w:r>
      <w:r w:rsidRPr="000935D6">
        <w:rPr>
          <w:rStyle w:val="StyleUnderline"/>
        </w:rPr>
        <w:lastRenderedPageBreak/>
        <w:t>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 xml:space="preserve">rain or shine, </w:t>
      </w:r>
      <w:proofErr w:type="gramStart"/>
      <w:r w:rsidRPr="000935D6">
        <w:rPr>
          <w:rStyle w:val="Emphasis"/>
          <w:highlight w:val="yellow"/>
        </w:rPr>
        <w:t>day</w:t>
      </w:r>
      <w:proofErr w:type="gramEnd"/>
      <w:r w:rsidRPr="000935D6">
        <w:rPr>
          <w:rStyle w:val="Emphasis"/>
          <w:highlight w:val="yellow"/>
        </w:rPr>
        <w:t xml:space="preserve">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665F552A" w14:textId="77777777" w:rsidR="00D97D7F" w:rsidRDefault="00D97D7F" w:rsidP="00D97D7F">
      <w:pPr>
        <w:pStyle w:val="Heading4"/>
        <w:rPr>
          <w:u w:val="single"/>
        </w:rPr>
      </w:pPr>
      <w:r>
        <w:t xml:space="preserve">Cooperation over SBSP acts as an </w:t>
      </w:r>
      <w:r>
        <w:rPr>
          <w:u w:val="single"/>
        </w:rPr>
        <w:t>olive branch</w:t>
      </w:r>
      <w:r>
        <w:t xml:space="preserve"> that </w:t>
      </w:r>
      <w:r>
        <w:rPr>
          <w:u w:val="single"/>
        </w:rPr>
        <w:t>moderates</w:t>
      </w:r>
      <w:r>
        <w:t xml:space="preserve"> aggressive Chinese behavior and prevents </w:t>
      </w:r>
      <w:r>
        <w:rPr>
          <w:u w:val="single"/>
        </w:rPr>
        <w:t>miscalculation</w:t>
      </w:r>
      <w:r>
        <w:t xml:space="preserve"> from a </w:t>
      </w:r>
      <w:r>
        <w:rPr>
          <w:u w:val="single"/>
        </w:rPr>
        <w:t xml:space="preserve">space arms race. </w:t>
      </w:r>
    </w:p>
    <w:p w14:paraId="72530E1D" w14:textId="77777777" w:rsidR="00D97D7F" w:rsidRPr="00041929" w:rsidRDefault="00D97D7F" w:rsidP="00D97D7F"/>
    <w:p w14:paraId="775150EA" w14:textId="77777777" w:rsidR="00D97D7F" w:rsidRPr="00B70431" w:rsidRDefault="00D97D7F" w:rsidP="00D97D7F">
      <w:r>
        <w:t xml:space="preserve">Peter </w:t>
      </w:r>
      <w:r w:rsidRPr="00DC4E44">
        <w:rPr>
          <w:rStyle w:val="Style13ptBold"/>
        </w:rPr>
        <w:t>Loftus 19</w:t>
      </w:r>
      <w:r>
        <w:t>---Lieutenant Loftus is assigned to the 75th Fighter Squadron at Moody AFB, Georgia. He holds a bachelor’s degree from the University of Massachusetts, where he studied Political Science and Chinese, and a master’s degree in China Studies from the Johns Hopkins University School of Advanced International Studies, “Counter and Cooperate: How Space Can Be Used to Advance US–China Cooperation While Curbing Beijing’s Terrestrial Excesses,” Air and Space Power Journal, Spring 2019, https://www.airuniversity.af.edu/Portals/10/ASPJ/journals/Volume-33_Issue-1/SEA-Loftus.pdf</w:t>
      </w:r>
    </w:p>
    <w:p w14:paraId="55497ED4" w14:textId="77777777" w:rsidR="009264EF" w:rsidRDefault="00D97D7F" w:rsidP="00D97D7F">
      <w:pPr>
        <w:ind w:left="720"/>
        <w:rPr>
          <w:sz w:val="14"/>
        </w:rPr>
      </w:pPr>
      <w:r w:rsidRPr="000E30D5">
        <w:rPr>
          <w:rStyle w:val="StyleUnderline"/>
        </w:rPr>
        <w:t>As China’s interests continue to expand</w:t>
      </w:r>
      <w:r w:rsidRPr="00EE041D">
        <w:rPr>
          <w:sz w:val="14"/>
        </w:rPr>
        <w:t xml:space="preserve"> outward from its shores, </w:t>
      </w:r>
      <w:r w:rsidRPr="000E30D5">
        <w:rPr>
          <w:rStyle w:val="StyleUnderline"/>
        </w:rPr>
        <w:t>it seeks to build a military capable of protecting its economic interests overseas</w:t>
      </w:r>
      <w:r w:rsidRPr="00EE041D">
        <w:rPr>
          <w:sz w:val="14"/>
        </w:rPr>
        <w:t xml:space="preserve">. For example, China has participated in counterpiracy operations in the Gulf of Aden since 2008 and recently established a permanent base in Djibouti to aid in this effort and serve as a PLA logistics hub for the region. This base will assist the PLA Navy in extending its reach while also securing sea lines of communication, through which much of China’s imports and exports transit. </w:t>
      </w:r>
      <w:r w:rsidRPr="00E1183B">
        <w:rPr>
          <w:rStyle w:val="StyleUnderline"/>
          <w:highlight w:val="yellow"/>
        </w:rPr>
        <w:t>Beijing</w:t>
      </w:r>
      <w:r w:rsidRPr="000E30D5">
        <w:rPr>
          <w:rStyle w:val="StyleUnderline"/>
        </w:rPr>
        <w:t xml:space="preserve"> also </w:t>
      </w:r>
      <w:r w:rsidRPr="00E1183B">
        <w:rPr>
          <w:rStyle w:val="StyleUnderline"/>
          <w:highlight w:val="yellow"/>
        </w:rPr>
        <w:t xml:space="preserve">has grand ambitions in </w:t>
      </w:r>
      <w:r w:rsidRPr="00E1183B">
        <w:rPr>
          <w:rStyle w:val="Emphasis"/>
          <w:highlight w:val="yellow"/>
        </w:rPr>
        <w:t>space</w:t>
      </w:r>
      <w:r w:rsidRPr="00EE041D">
        <w:rPr>
          <w:sz w:val="14"/>
        </w:rPr>
        <w:t xml:space="preserve">, many of which are economical </w:t>
      </w:r>
      <w:proofErr w:type="gramStart"/>
      <w:r w:rsidRPr="00EE041D">
        <w:rPr>
          <w:sz w:val="14"/>
        </w:rPr>
        <w:t>and also</w:t>
      </w:r>
      <w:proofErr w:type="gramEnd"/>
      <w:r w:rsidRPr="00EE041D">
        <w:rPr>
          <w:sz w:val="14"/>
        </w:rPr>
        <w:t xml:space="preserve"> require protection. </w:t>
      </w:r>
      <w:r w:rsidRPr="00E1183B">
        <w:rPr>
          <w:rStyle w:val="StyleUnderline"/>
          <w:highlight w:val="yellow"/>
        </w:rPr>
        <w:t>These</w:t>
      </w:r>
      <w:r w:rsidRPr="000E30D5">
        <w:rPr>
          <w:rStyle w:val="StyleUnderline"/>
        </w:rPr>
        <w:t xml:space="preserve"> ambitions </w:t>
      </w:r>
      <w:r w:rsidRPr="00E1183B">
        <w:rPr>
          <w:rStyle w:val="StyleUnderline"/>
          <w:highlight w:val="yellow"/>
        </w:rPr>
        <w:t>include</w:t>
      </w:r>
      <w:r w:rsidRPr="00EE041D">
        <w:rPr>
          <w:sz w:val="14"/>
        </w:rPr>
        <w:t xml:space="preserve"> projects to start lunar and asteroid mining, bring the BeiDou-2 Navigation Satellite System network into global service by 2020 and establish a Chinese space station by 2022. Beijing even has preliminary </w:t>
      </w:r>
      <w:r w:rsidRPr="009E4AED">
        <w:rPr>
          <w:rStyle w:val="StyleUnderline"/>
        </w:rPr>
        <w:t>plans for an ambitious</w:t>
      </w:r>
      <w:r w:rsidRPr="000E30D5">
        <w:rPr>
          <w:rStyle w:val="StyleUnderline"/>
        </w:rPr>
        <w:t xml:space="preserve"> </w:t>
      </w:r>
      <w:r w:rsidRPr="00E1183B">
        <w:rPr>
          <w:rStyle w:val="Emphasis"/>
          <w:highlight w:val="yellow"/>
        </w:rPr>
        <w:t>s</w:t>
      </w:r>
      <w:r w:rsidRPr="009E4AED">
        <w:rPr>
          <w:rStyle w:val="Emphasis"/>
        </w:rPr>
        <w:t>pace</w:t>
      </w:r>
      <w:r w:rsidRPr="000E30D5">
        <w:rPr>
          <w:rStyle w:val="Emphasis"/>
        </w:rPr>
        <w:t>-</w:t>
      </w:r>
      <w:r w:rsidRPr="00E1183B">
        <w:rPr>
          <w:rStyle w:val="Emphasis"/>
          <w:highlight w:val="yellow"/>
        </w:rPr>
        <w:t>b</w:t>
      </w:r>
      <w:r w:rsidRPr="009E4AED">
        <w:rPr>
          <w:rStyle w:val="Emphasis"/>
        </w:rPr>
        <w:t>ased</w:t>
      </w:r>
      <w:r w:rsidRPr="00E1183B">
        <w:rPr>
          <w:rStyle w:val="Emphasis"/>
          <w:highlight w:val="yellow"/>
        </w:rPr>
        <w:t xml:space="preserve"> s</w:t>
      </w:r>
      <w:r w:rsidRPr="009E4AED">
        <w:rPr>
          <w:rStyle w:val="Emphasis"/>
        </w:rPr>
        <w:t>ola</w:t>
      </w:r>
      <w:r w:rsidRPr="00E1183B">
        <w:rPr>
          <w:rStyle w:val="Emphasis"/>
          <w:highlight w:val="yellow"/>
        </w:rPr>
        <w:t xml:space="preserve">r </w:t>
      </w:r>
      <w:r w:rsidRPr="009E4AED">
        <w:rPr>
          <w:rStyle w:val="Emphasis"/>
        </w:rPr>
        <w:t>energy network</w:t>
      </w:r>
      <w:r w:rsidRPr="00EE041D">
        <w:rPr>
          <w:sz w:val="14"/>
        </w:rPr>
        <w:t xml:space="preserve"> that will use microwaves to transmit power back to Earth by 2050.10 In the Strategic Studies Quarterly 12, no. 1 edition, </w:t>
      </w:r>
      <w:r w:rsidRPr="000E30D5">
        <w:rPr>
          <w:rStyle w:val="StyleUnderline"/>
        </w:rPr>
        <w:t xml:space="preserve">Dr. Namrata Goswami argues that Chinese space exploration must be viewed through the broader </w:t>
      </w:r>
      <w:r w:rsidRPr="000E30D5">
        <w:rPr>
          <w:rStyle w:val="StyleUnderline"/>
        </w:rPr>
        <w:lastRenderedPageBreak/>
        <w:t xml:space="preserve">framework of the Chinese economy’s </w:t>
      </w:r>
      <w:r w:rsidRPr="000E30D5">
        <w:rPr>
          <w:rStyle w:val="Emphasis"/>
        </w:rPr>
        <w:t>expanding need for resources</w:t>
      </w:r>
      <w:r w:rsidRPr="00EE041D">
        <w:rPr>
          <w:sz w:val="14"/>
        </w:rPr>
        <w:t xml:space="preserve">.11 She </w:t>
      </w:r>
      <w:r w:rsidRPr="009E4AED">
        <w:rPr>
          <w:sz w:val="14"/>
        </w:rPr>
        <w:t xml:space="preserve">explains that President </w:t>
      </w:r>
      <w:r w:rsidRPr="009E4AED">
        <w:rPr>
          <w:rStyle w:val="StyleUnderline"/>
        </w:rPr>
        <w:t>Xi sees space</w:t>
      </w:r>
      <w:r w:rsidRPr="009E4AED">
        <w:rPr>
          <w:sz w:val="14"/>
        </w:rPr>
        <w:t xml:space="preserve"> Counter and Cooperate AIR &amp; SPACE POWER JOURNAL </w:t>
      </w:r>
      <w:r w:rsidRPr="009E4AED">
        <w:rPr>
          <w:sz w:val="14"/>
        </w:rPr>
        <w:t xml:space="preserve"> SPRING 2019 73 </w:t>
      </w:r>
      <w:r w:rsidRPr="009E4AED">
        <w:rPr>
          <w:rStyle w:val="StyleUnderline"/>
        </w:rPr>
        <w:t>as an environment</w:t>
      </w:r>
      <w:r w:rsidRPr="009E4AED">
        <w:rPr>
          <w:sz w:val="14"/>
        </w:rPr>
        <w:t xml:space="preserve"> </w:t>
      </w:r>
      <w:r w:rsidRPr="009E4AED">
        <w:rPr>
          <w:rStyle w:val="StyleUnderline"/>
        </w:rPr>
        <w:t>for</w:t>
      </w:r>
      <w:r w:rsidRPr="009E4AED">
        <w:rPr>
          <w:sz w:val="14"/>
        </w:rPr>
        <w:t xml:space="preserve"> </w:t>
      </w:r>
      <w:r w:rsidRPr="009E4AED">
        <w:rPr>
          <w:rStyle w:val="Emphasis"/>
        </w:rPr>
        <w:t>scientific innovation</w:t>
      </w:r>
      <w:r w:rsidRPr="009E4AED">
        <w:rPr>
          <w:sz w:val="14"/>
        </w:rPr>
        <w:t xml:space="preserve"> </w:t>
      </w:r>
      <w:r w:rsidRPr="009E4AED">
        <w:rPr>
          <w:rStyle w:val="StyleUnderline"/>
        </w:rPr>
        <w:t xml:space="preserve">as well as an opportunity to </w:t>
      </w:r>
      <w:r w:rsidRPr="009E4AED">
        <w:rPr>
          <w:rStyle w:val="Emphasis"/>
        </w:rPr>
        <w:t>revitalize</w:t>
      </w:r>
      <w:r w:rsidRPr="009E4AED">
        <w:rPr>
          <w:sz w:val="14"/>
        </w:rPr>
        <w:t xml:space="preserve"> </w:t>
      </w:r>
      <w:r w:rsidRPr="009E4AED">
        <w:rPr>
          <w:rStyle w:val="StyleUnderline"/>
        </w:rPr>
        <w:t>stagnant</w:t>
      </w:r>
      <w:r w:rsidRPr="009E4AED">
        <w:rPr>
          <w:sz w:val="14"/>
        </w:rPr>
        <w:t xml:space="preserve"> </w:t>
      </w:r>
      <w:r w:rsidRPr="009E4AED">
        <w:rPr>
          <w:rStyle w:val="StyleUnderline"/>
        </w:rPr>
        <w:t>state-owned enterprises</w:t>
      </w:r>
      <w:r w:rsidRPr="009E4AED">
        <w:rPr>
          <w:sz w:val="14"/>
        </w:rPr>
        <w:t xml:space="preserve">. She goes on to state that “. . . </w:t>
      </w:r>
      <w:r w:rsidRPr="009E4AED">
        <w:rPr>
          <w:rStyle w:val="StyleUnderline"/>
        </w:rPr>
        <w:t>these goals</w:t>
      </w:r>
      <w:r w:rsidRPr="009E4AED">
        <w:rPr>
          <w:sz w:val="14"/>
        </w:rPr>
        <w:t xml:space="preserve"> are unique as they </w:t>
      </w:r>
      <w:r w:rsidRPr="009E4AED">
        <w:rPr>
          <w:rStyle w:val="StyleUnderline"/>
        </w:rPr>
        <w:t xml:space="preserve">indicate a completely different view of space. Rather than just an arena for </w:t>
      </w:r>
      <w:r w:rsidRPr="009E4AED">
        <w:rPr>
          <w:rStyle w:val="Emphasis"/>
        </w:rPr>
        <w:t>conquest</w:t>
      </w:r>
      <w:r w:rsidRPr="009E4AED">
        <w:rPr>
          <w:rStyle w:val="StyleUnderline"/>
        </w:rPr>
        <w:t xml:space="preserve"> and </w:t>
      </w:r>
      <w:r w:rsidRPr="009E4AED">
        <w:rPr>
          <w:rStyle w:val="Emphasis"/>
        </w:rPr>
        <w:t>showing off,</w:t>
      </w:r>
      <w:r w:rsidRPr="009E4AED">
        <w:rPr>
          <w:sz w:val="14"/>
        </w:rPr>
        <w:t xml:space="preserve"> </w:t>
      </w:r>
      <w:r w:rsidRPr="009E4AED">
        <w:rPr>
          <w:rStyle w:val="StyleUnderline"/>
        </w:rPr>
        <w:t xml:space="preserve">China views space as an environment in which to </w:t>
      </w:r>
      <w:r w:rsidRPr="009E4AED">
        <w:rPr>
          <w:rStyle w:val="Emphasis"/>
        </w:rPr>
        <w:t>live</w:t>
      </w:r>
      <w:r w:rsidRPr="009E4AED">
        <w:rPr>
          <w:rStyle w:val="StyleUnderline"/>
        </w:rPr>
        <w:t>,</w:t>
      </w:r>
      <w:r w:rsidRPr="009E4AED">
        <w:rPr>
          <w:sz w:val="14"/>
        </w:rPr>
        <w:t xml:space="preserve"> </w:t>
      </w:r>
      <w:r w:rsidRPr="009E4AED">
        <w:rPr>
          <w:rStyle w:val="Emphasis"/>
        </w:rPr>
        <w:t>work</w:t>
      </w:r>
      <w:r w:rsidRPr="009E4AED">
        <w:rPr>
          <w:sz w:val="14"/>
        </w:rPr>
        <w:t xml:space="preserve">, </w:t>
      </w:r>
      <w:r w:rsidRPr="009E4AED">
        <w:rPr>
          <w:rStyle w:val="StyleUnderline"/>
        </w:rPr>
        <w:t>and</w:t>
      </w:r>
      <w:r w:rsidRPr="009E4AED">
        <w:rPr>
          <w:sz w:val="14"/>
        </w:rPr>
        <w:t xml:space="preserve"> </w:t>
      </w:r>
      <w:r w:rsidRPr="009E4AED">
        <w:rPr>
          <w:rStyle w:val="Emphasis"/>
        </w:rPr>
        <w:t>create wealth</w:t>
      </w:r>
      <w:r w:rsidRPr="009E4AED">
        <w:rPr>
          <w:sz w:val="14"/>
        </w:rPr>
        <w:t xml:space="preserve"> </w:t>
      </w:r>
      <w:r w:rsidRPr="009E4AED">
        <w:rPr>
          <w:rStyle w:val="StyleUnderline"/>
        </w:rPr>
        <w:t>through</w:t>
      </w:r>
      <w:r w:rsidRPr="00EE041D">
        <w:rPr>
          <w:sz w:val="14"/>
        </w:rPr>
        <w:t xml:space="preserve"> </w:t>
      </w:r>
      <w:r w:rsidRPr="00EE041D">
        <w:rPr>
          <w:rStyle w:val="Emphasis"/>
        </w:rPr>
        <w:t>habitation</w:t>
      </w:r>
      <w:r w:rsidRPr="00EE041D">
        <w:rPr>
          <w:sz w:val="14"/>
        </w:rPr>
        <w:t xml:space="preserve"> </w:t>
      </w:r>
      <w:r w:rsidRPr="00EE041D">
        <w:rPr>
          <w:rStyle w:val="StyleUnderline"/>
        </w:rPr>
        <w:t>and</w:t>
      </w:r>
      <w:r w:rsidRPr="00EE041D">
        <w:rPr>
          <w:sz w:val="14"/>
        </w:rPr>
        <w:t xml:space="preserve"> </w:t>
      </w:r>
      <w:r w:rsidRPr="00EE041D">
        <w:rPr>
          <w:rStyle w:val="Emphasis"/>
        </w:rPr>
        <w:t>resource extraction</w:t>
      </w:r>
      <w:r w:rsidRPr="00EE041D">
        <w:rPr>
          <w:sz w:val="14"/>
        </w:rPr>
        <w:t xml:space="preserve">.”12 </w:t>
      </w:r>
      <w:r w:rsidRPr="00EE041D">
        <w:rPr>
          <w:rStyle w:val="StyleUnderline"/>
        </w:rPr>
        <w:t>This</w:t>
      </w:r>
      <w:r w:rsidRPr="00EE041D">
        <w:rPr>
          <w:sz w:val="14"/>
        </w:rPr>
        <w:t xml:space="preserve"> </w:t>
      </w:r>
      <w:r w:rsidRPr="00EE041D">
        <w:rPr>
          <w:rStyle w:val="StyleUnderline"/>
        </w:rPr>
        <w:t>begs the question</w:t>
      </w:r>
      <w:r w:rsidRPr="00EE041D">
        <w:rPr>
          <w:sz w:val="14"/>
        </w:rPr>
        <w:t xml:space="preserve">: how will China protect its interests in space? Leadership in Beijing will increasingly have to consider how it will secure these important economic assets in a realm where there are few laws or agreed upon codes of conduct. Although this analysis is not exhaustive, it provides a basis for understanding China’s current space initiatives and ambitions. </w:t>
      </w:r>
      <w:proofErr w:type="gramStart"/>
      <w:r w:rsidRPr="00EE041D">
        <w:rPr>
          <w:sz w:val="14"/>
        </w:rPr>
        <w:t>So</w:t>
      </w:r>
      <w:proofErr w:type="gramEnd"/>
      <w:r w:rsidRPr="00EE041D">
        <w:rPr>
          <w:sz w:val="14"/>
        </w:rPr>
        <w:t xml:space="preserve"> </w:t>
      </w:r>
      <w:r w:rsidRPr="00E1183B">
        <w:rPr>
          <w:rStyle w:val="Emphasis"/>
          <w:highlight w:val="yellow"/>
        </w:rPr>
        <w:t>what kind of policy should Washington adopt</w:t>
      </w:r>
      <w:r w:rsidRPr="00E1183B">
        <w:rPr>
          <w:sz w:val="14"/>
          <w:highlight w:val="yellow"/>
        </w:rPr>
        <w:t xml:space="preserve"> </w:t>
      </w:r>
      <w:r w:rsidRPr="00E1183B">
        <w:rPr>
          <w:rStyle w:val="StyleUnderline"/>
          <w:highlight w:val="yellow"/>
        </w:rPr>
        <w:t>to</w:t>
      </w:r>
      <w:r w:rsidRPr="00EE041D">
        <w:rPr>
          <w:rStyle w:val="StyleUnderline"/>
        </w:rPr>
        <w:t xml:space="preserve"> </w:t>
      </w:r>
      <w:r w:rsidRPr="00E1183B">
        <w:rPr>
          <w:rStyle w:val="Emphasis"/>
          <w:highlight w:val="yellow"/>
        </w:rPr>
        <w:t>accommodate</w:t>
      </w:r>
      <w:r w:rsidRPr="00EE041D">
        <w:rPr>
          <w:rStyle w:val="Emphasis"/>
        </w:rPr>
        <w:t xml:space="preserve"> </w:t>
      </w:r>
      <w:r w:rsidRPr="00E1183B">
        <w:rPr>
          <w:rStyle w:val="Emphasis"/>
          <w:highlight w:val="yellow"/>
        </w:rPr>
        <w:t>China’s interests</w:t>
      </w:r>
      <w:r w:rsidRPr="00EE041D">
        <w:rPr>
          <w:sz w:val="14"/>
        </w:rPr>
        <w:t xml:space="preserve">, </w:t>
      </w:r>
      <w:r w:rsidRPr="00EE041D">
        <w:rPr>
          <w:rStyle w:val="Emphasis"/>
        </w:rPr>
        <w:t>advance our own</w:t>
      </w:r>
      <w:r w:rsidRPr="00EE041D">
        <w:rPr>
          <w:sz w:val="14"/>
        </w:rPr>
        <w:t xml:space="preserve">, </w:t>
      </w:r>
      <w:r w:rsidRPr="00E1183B">
        <w:rPr>
          <w:rStyle w:val="StyleUnderline"/>
          <w:highlight w:val="yellow"/>
        </w:rPr>
        <w:t>and</w:t>
      </w:r>
      <w:r w:rsidRPr="00E1183B">
        <w:rPr>
          <w:sz w:val="14"/>
          <w:highlight w:val="yellow"/>
        </w:rPr>
        <w:t xml:space="preserve"> </w:t>
      </w:r>
      <w:r w:rsidRPr="00E1183B">
        <w:rPr>
          <w:rStyle w:val="Emphasis"/>
          <w:highlight w:val="yellow"/>
        </w:rPr>
        <w:t>dissuade Beijing</w:t>
      </w:r>
      <w:r w:rsidRPr="00E1183B">
        <w:rPr>
          <w:sz w:val="14"/>
          <w:highlight w:val="yellow"/>
        </w:rPr>
        <w:t xml:space="preserve"> </w:t>
      </w:r>
      <w:r w:rsidRPr="00E1183B">
        <w:rPr>
          <w:rStyle w:val="StyleUnderline"/>
          <w:highlight w:val="yellow"/>
        </w:rPr>
        <w:t>from extending</w:t>
      </w:r>
      <w:r w:rsidRPr="00EE041D">
        <w:rPr>
          <w:rStyle w:val="StyleUnderline"/>
        </w:rPr>
        <w:t xml:space="preserve"> a </w:t>
      </w:r>
      <w:r w:rsidRPr="00EE041D">
        <w:rPr>
          <w:rStyle w:val="Emphasis"/>
        </w:rPr>
        <w:t xml:space="preserve">potential </w:t>
      </w:r>
      <w:r w:rsidRPr="00E1183B">
        <w:rPr>
          <w:rStyle w:val="Emphasis"/>
          <w:highlight w:val="yellow"/>
        </w:rPr>
        <w:t>conflict into space</w:t>
      </w:r>
      <w:r w:rsidRPr="00EE041D">
        <w:rPr>
          <w:sz w:val="14"/>
        </w:rPr>
        <w:t xml:space="preserve">? </w:t>
      </w:r>
      <w:r w:rsidRPr="00E1183B">
        <w:rPr>
          <w:rStyle w:val="StyleUnderline"/>
          <w:highlight w:val="yellow"/>
        </w:rPr>
        <w:t>An intelligent approach will be</w:t>
      </w:r>
      <w:r w:rsidRPr="00EE041D">
        <w:rPr>
          <w:sz w:val="14"/>
        </w:rPr>
        <w:t xml:space="preserve"> two-fold. On one hand, we should </w:t>
      </w:r>
      <w:r w:rsidRPr="00E1183B">
        <w:rPr>
          <w:rStyle w:val="Emphasis"/>
          <w:highlight w:val="yellow"/>
        </w:rPr>
        <w:t>foster</w:t>
      </w:r>
      <w:r w:rsidRPr="00EE041D">
        <w:rPr>
          <w:rStyle w:val="Emphasis"/>
        </w:rPr>
        <w:t xml:space="preserve"> </w:t>
      </w:r>
      <w:r w:rsidRPr="00E1183B">
        <w:rPr>
          <w:rStyle w:val="Emphasis"/>
          <w:highlight w:val="yellow"/>
        </w:rPr>
        <w:t>cooperation</w:t>
      </w:r>
      <w:r w:rsidRPr="00E1183B">
        <w:rPr>
          <w:sz w:val="14"/>
          <w:highlight w:val="yellow"/>
        </w:rPr>
        <w:t xml:space="preserve"> </w:t>
      </w:r>
      <w:r w:rsidRPr="00E1183B">
        <w:rPr>
          <w:rStyle w:val="StyleUnderline"/>
          <w:highlight w:val="yellow"/>
        </w:rPr>
        <w:t>where our interests</w:t>
      </w:r>
      <w:r w:rsidRPr="00EE041D">
        <w:rPr>
          <w:rStyle w:val="StyleUnderline"/>
        </w:rPr>
        <w:t xml:space="preserve"> with the Chinese </w:t>
      </w:r>
      <w:r w:rsidRPr="00E1183B">
        <w:rPr>
          <w:rStyle w:val="Emphasis"/>
          <w:highlight w:val="yellow"/>
        </w:rPr>
        <w:t>overlap</w:t>
      </w:r>
      <w:r w:rsidRPr="00EE041D">
        <w:rPr>
          <w:sz w:val="14"/>
        </w:rPr>
        <w:t xml:space="preserve">. On the other, we should develop a comprehensive approach for defending our interests, especially in the SCS. The latter issue is of great importance because we must first confront Beijing’s transgressions here on Earth to deter China’s militaristic expansionism in space. Proposals for US Policy Cooperate China’s economic and military rise during the last several decades was made possible by the post-World War II economic order established by the US. However, </w:t>
      </w:r>
      <w:r w:rsidRPr="00EE041D">
        <w:rPr>
          <w:rStyle w:val="StyleUnderline"/>
        </w:rPr>
        <w:t xml:space="preserve">as a great power, </w:t>
      </w:r>
      <w:r w:rsidRPr="00E1183B">
        <w:rPr>
          <w:rStyle w:val="StyleUnderline"/>
          <w:highlight w:val="yellow"/>
        </w:rPr>
        <w:t xml:space="preserve">China is </w:t>
      </w:r>
      <w:r w:rsidRPr="00E1183B">
        <w:rPr>
          <w:rStyle w:val="Emphasis"/>
          <w:highlight w:val="yellow"/>
        </w:rPr>
        <w:t>unsatisfied</w:t>
      </w:r>
      <w:r w:rsidRPr="00E1183B">
        <w:rPr>
          <w:rStyle w:val="StyleUnderline"/>
          <w:highlight w:val="yellow"/>
        </w:rPr>
        <w:t xml:space="preserve"> with</w:t>
      </w:r>
      <w:r w:rsidRPr="00E1183B">
        <w:rPr>
          <w:sz w:val="14"/>
          <w:highlight w:val="yellow"/>
        </w:rPr>
        <w:t xml:space="preserve"> </w:t>
      </w:r>
      <w:r w:rsidRPr="00E1183B">
        <w:rPr>
          <w:rStyle w:val="StyleUnderline"/>
          <w:highlight w:val="yellow"/>
        </w:rPr>
        <w:t>the</w:t>
      </w:r>
      <w:r w:rsidRPr="00EE041D">
        <w:rPr>
          <w:rStyle w:val="StyleUnderline"/>
        </w:rPr>
        <w:t xml:space="preserve"> current </w:t>
      </w:r>
      <w:r w:rsidRPr="00E1183B">
        <w:rPr>
          <w:rStyle w:val="Emphasis"/>
          <w:highlight w:val="yellow"/>
        </w:rPr>
        <w:t>US-led order</w:t>
      </w:r>
      <w:r w:rsidRPr="00EE041D">
        <w:rPr>
          <w:rStyle w:val="StyleUnderline"/>
        </w:rPr>
        <w:t xml:space="preserve"> </w:t>
      </w:r>
      <w:r w:rsidRPr="00E1183B">
        <w:rPr>
          <w:rStyle w:val="StyleUnderline"/>
          <w:highlight w:val="yellow"/>
        </w:rPr>
        <w:t xml:space="preserve">that it did </w:t>
      </w:r>
      <w:r w:rsidRPr="00E1183B">
        <w:rPr>
          <w:rStyle w:val="Emphasis"/>
          <w:highlight w:val="yellow"/>
        </w:rPr>
        <w:t>little to</w:t>
      </w:r>
      <w:r w:rsidRPr="00EE041D">
        <w:rPr>
          <w:rStyle w:val="Emphasis"/>
        </w:rPr>
        <w:t xml:space="preserve"> help </w:t>
      </w:r>
      <w:r w:rsidRPr="00E1183B">
        <w:rPr>
          <w:rStyle w:val="Emphasis"/>
          <w:highlight w:val="yellow"/>
        </w:rPr>
        <w:t>shape</w:t>
      </w:r>
      <w:r w:rsidRPr="00EE041D">
        <w:rPr>
          <w:sz w:val="14"/>
        </w:rPr>
        <w:t xml:space="preserve">. </w:t>
      </w:r>
      <w:r w:rsidRPr="009E4AED">
        <w:rPr>
          <w:rStyle w:val="StyleUnderline"/>
        </w:rPr>
        <w:t>Beijing and Washington are increasingly</w:t>
      </w:r>
      <w:r w:rsidRPr="009E4AED">
        <w:rPr>
          <w:sz w:val="14"/>
        </w:rPr>
        <w:t xml:space="preserve"> </w:t>
      </w:r>
      <w:r w:rsidRPr="009E4AED">
        <w:rPr>
          <w:rStyle w:val="Emphasis"/>
        </w:rPr>
        <w:t>at odds</w:t>
      </w:r>
      <w:r w:rsidRPr="00EE041D">
        <w:rPr>
          <w:rStyle w:val="Emphasis"/>
        </w:rPr>
        <w:t xml:space="preserve"> internationally</w:t>
      </w:r>
      <w:r w:rsidRPr="00EE041D">
        <w:rPr>
          <w:sz w:val="14"/>
        </w:rPr>
        <w:t xml:space="preserve"> </w:t>
      </w:r>
      <w:r w:rsidRPr="00EE041D">
        <w:rPr>
          <w:rStyle w:val="StyleUnderline"/>
        </w:rPr>
        <w:t xml:space="preserve">as their competing interests and visions for the future begin to </w:t>
      </w:r>
      <w:r w:rsidRPr="00EE041D">
        <w:rPr>
          <w:rStyle w:val="Emphasis"/>
        </w:rPr>
        <w:t>collide</w:t>
      </w:r>
      <w:r w:rsidRPr="00EE041D">
        <w:rPr>
          <w:rStyle w:val="StyleUnderline"/>
        </w:rPr>
        <w:t>.</w:t>
      </w:r>
      <w:r w:rsidRPr="00EE041D">
        <w:rPr>
          <w:sz w:val="14"/>
        </w:rPr>
        <w:t xml:space="preserve"> </w:t>
      </w:r>
      <w:r w:rsidRPr="00E1183B">
        <w:rPr>
          <w:rStyle w:val="Emphasis"/>
          <w:highlight w:val="yellow"/>
        </w:rPr>
        <w:t>New avenues for cooperation</w:t>
      </w:r>
      <w:r w:rsidRPr="00E1183B">
        <w:rPr>
          <w:sz w:val="14"/>
          <w:highlight w:val="yellow"/>
        </w:rPr>
        <w:t xml:space="preserve"> </w:t>
      </w:r>
      <w:r w:rsidRPr="00E1183B">
        <w:rPr>
          <w:rStyle w:val="StyleUnderline"/>
          <w:highlight w:val="yellow"/>
        </w:rPr>
        <w:t>are</w:t>
      </w:r>
      <w:r w:rsidRPr="00EE041D">
        <w:rPr>
          <w:sz w:val="14"/>
        </w:rPr>
        <w:t xml:space="preserve"> </w:t>
      </w:r>
      <w:r w:rsidRPr="00EE041D">
        <w:rPr>
          <w:rStyle w:val="Emphasis"/>
        </w:rPr>
        <w:t xml:space="preserve">desperately </w:t>
      </w:r>
      <w:r w:rsidRPr="00E1183B">
        <w:rPr>
          <w:rStyle w:val="Emphasis"/>
          <w:highlight w:val="yellow"/>
        </w:rPr>
        <w:t>needed</w:t>
      </w:r>
      <w:r w:rsidRPr="00E1183B">
        <w:rPr>
          <w:sz w:val="14"/>
          <w:highlight w:val="yellow"/>
        </w:rPr>
        <w:t xml:space="preserve"> </w:t>
      </w:r>
      <w:r w:rsidRPr="00E1183B">
        <w:rPr>
          <w:rStyle w:val="StyleUnderline"/>
          <w:highlight w:val="yellow"/>
        </w:rPr>
        <w:t xml:space="preserve">to foster </w:t>
      </w:r>
      <w:r w:rsidRPr="00E1183B">
        <w:rPr>
          <w:rStyle w:val="Emphasis"/>
          <w:highlight w:val="yellow"/>
        </w:rPr>
        <w:t>mutual trust</w:t>
      </w:r>
      <w:r w:rsidRPr="00EE041D">
        <w:rPr>
          <w:sz w:val="14"/>
        </w:rPr>
        <w:t xml:space="preserve"> </w:t>
      </w:r>
      <w:r w:rsidRPr="00E1183B">
        <w:rPr>
          <w:rStyle w:val="StyleUnderline"/>
          <w:highlight w:val="yellow"/>
        </w:rPr>
        <w:t>and</w:t>
      </w:r>
      <w:r w:rsidRPr="00EE041D">
        <w:rPr>
          <w:rStyle w:val="StyleUnderline"/>
        </w:rPr>
        <w:t xml:space="preserve"> </w:t>
      </w:r>
      <w:r w:rsidRPr="00E1183B">
        <w:rPr>
          <w:rStyle w:val="StyleUnderline"/>
          <w:highlight w:val="yellow"/>
        </w:rPr>
        <w:t xml:space="preserve">create an environment where the US and China can </w:t>
      </w:r>
      <w:r w:rsidRPr="00E1183B">
        <w:rPr>
          <w:rStyle w:val="Emphasis"/>
          <w:highlight w:val="yellow"/>
        </w:rPr>
        <w:t>coexist</w:t>
      </w:r>
      <w:r w:rsidRPr="00EE041D">
        <w:rPr>
          <w:sz w:val="14"/>
        </w:rPr>
        <w:t xml:space="preserve"> </w:t>
      </w:r>
      <w:r w:rsidRPr="00EE041D">
        <w:rPr>
          <w:rStyle w:val="StyleUnderline"/>
        </w:rPr>
        <w:t>with</w:t>
      </w:r>
      <w:r w:rsidRPr="00EE041D">
        <w:rPr>
          <w:sz w:val="14"/>
        </w:rPr>
        <w:t xml:space="preserve"> </w:t>
      </w:r>
      <w:r w:rsidRPr="00EE041D">
        <w:rPr>
          <w:rStyle w:val="Emphasis"/>
        </w:rPr>
        <w:t>minimal friction</w:t>
      </w:r>
      <w:r w:rsidRPr="00EE041D">
        <w:rPr>
          <w:sz w:val="14"/>
        </w:rPr>
        <w:t xml:space="preserve">. </w:t>
      </w:r>
      <w:r w:rsidRPr="00E1183B">
        <w:rPr>
          <w:rStyle w:val="Emphasis"/>
          <w:highlight w:val="yellow"/>
        </w:rPr>
        <w:t>Space</w:t>
      </w:r>
      <w:r w:rsidRPr="00E1183B">
        <w:rPr>
          <w:sz w:val="14"/>
          <w:highlight w:val="yellow"/>
        </w:rPr>
        <w:t xml:space="preserve"> </w:t>
      </w:r>
      <w:r w:rsidRPr="00E1183B">
        <w:rPr>
          <w:rStyle w:val="StyleUnderline"/>
          <w:highlight w:val="yellow"/>
        </w:rPr>
        <w:t xml:space="preserve">presents an </w:t>
      </w:r>
      <w:r w:rsidRPr="00C723F3">
        <w:rPr>
          <w:rStyle w:val="Emphasis"/>
        </w:rPr>
        <w:t xml:space="preserve">excellent </w:t>
      </w:r>
      <w:r w:rsidRPr="00E1183B">
        <w:rPr>
          <w:rStyle w:val="Emphasis"/>
          <w:highlight w:val="yellow"/>
        </w:rPr>
        <w:t>opportunity</w:t>
      </w:r>
      <w:r w:rsidRPr="00EE041D">
        <w:rPr>
          <w:rStyle w:val="StyleUnderline"/>
        </w:rPr>
        <w:t xml:space="preserve"> for</w:t>
      </w:r>
      <w:r w:rsidRPr="00EE041D">
        <w:rPr>
          <w:sz w:val="14"/>
        </w:rPr>
        <w:t xml:space="preserve"> </w:t>
      </w:r>
      <w:r w:rsidRPr="00EE041D">
        <w:rPr>
          <w:rStyle w:val="Emphasis"/>
        </w:rPr>
        <w:t>cooperation</w:t>
      </w:r>
      <w:r w:rsidRPr="00EE041D">
        <w:rPr>
          <w:sz w:val="14"/>
        </w:rPr>
        <w:t xml:space="preserve"> </w:t>
      </w:r>
      <w:r w:rsidRPr="00EE041D">
        <w:rPr>
          <w:rStyle w:val="StyleUnderline"/>
        </w:rPr>
        <w:t>between Washington and Beijing</w:t>
      </w:r>
      <w:r w:rsidRPr="00EE041D">
        <w:rPr>
          <w:sz w:val="14"/>
        </w:rPr>
        <w:t xml:space="preserve">. Our two nations will compete in this realm—there is no avoiding that. However, both parties will benefit greatly from having a standardized set of rules governing military and economic activities in space. Hopefully, if these two great powers establish a framework of behaviors and norms for space, the rest of the world will follow suit. </w:t>
      </w:r>
      <w:r w:rsidRPr="00EE041D">
        <w:rPr>
          <w:rStyle w:val="Emphasis"/>
        </w:rPr>
        <w:t>To start</w:t>
      </w:r>
      <w:r w:rsidRPr="00EE041D">
        <w:rPr>
          <w:sz w:val="14"/>
        </w:rPr>
        <w:t xml:space="preserve">, </w:t>
      </w:r>
      <w:r w:rsidRPr="00E1183B">
        <w:rPr>
          <w:rStyle w:val="Emphasis"/>
          <w:sz w:val="24"/>
          <w:highlight w:val="yellow"/>
        </w:rPr>
        <w:t>the US should extend an olive branch</w:t>
      </w:r>
      <w:r w:rsidRPr="00EE041D">
        <w:rPr>
          <w:sz w:val="14"/>
        </w:rPr>
        <w:t>. As Brian Wee</w:t>
      </w:r>
      <w:r>
        <w:rPr>
          <w:sz w:val="14"/>
        </w:rPr>
        <w:t xml:space="preserve"> </w:t>
      </w:r>
      <w:r w:rsidRPr="00EE041D">
        <w:rPr>
          <w:sz w:val="14"/>
        </w:rPr>
        <w:t xml:space="preserve">den and </w:t>
      </w:r>
      <w:proofErr w:type="gramStart"/>
      <w:r w:rsidRPr="00EE041D">
        <w:rPr>
          <w:sz w:val="14"/>
        </w:rPr>
        <w:t>Xiao</w:t>
      </w:r>
      <w:proofErr w:type="gramEnd"/>
      <w:r w:rsidRPr="00EE041D">
        <w:rPr>
          <w:sz w:val="14"/>
        </w:rPr>
        <w:t xml:space="preserve"> He point out in their article for War on the Rocks, </w:t>
      </w:r>
      <w:r w:rsidRPr="00E77D7F">
        <w:rPr>
          <w:sz w:val="14"/>
        </w:rPr>
        <w:t>“</w:t>
      </w:r>
      <w:r w:rsidRPr="00E77D7F">
        <w:rPr>
          <w:rStyle w:val="StyleUnderline"/>
        </w:rPr>
        <w:t xml:space="preserve">Washington still hopes that Beijing can be a </w:t>
      </w:r>
      <w:r w:rsidRPr="00E77D7F">
        <w:rPr>
          <w:rStyle w:val="Emphasis"/>
        </w:rPr>
        <w:t>constructive partner</w:t>
      </w:r>
      <w:r w:rsidRPr="00E77D7F">
        <w:rPr>
          <w:sz w:val="14"/>
        </w:rPr>
        <w:t xml:space="preserve"> </w:t>
      </w:r>
      <w:r w:rsidRPr="00E77D7F">
        <w:rPr>
          <w:rStyle w:val="StyleUnderline"/>
        </w:rPr>
        <w:t>for</w:t>
      </w:r>
      <w:r w:rsidRPr="00E77D7F">
        <w:rPr>
          <w:sz w:val="14"/>
        </w:rPr>
        <w:t xml:space="preserve"> </w:t>
      </w:r>
      <w:r w:rsidRPr="00E77D7F">
        <w:rPr>
          <w:rStyle w:val="StyleUnderline"/>
        </w:rPr>
        <w:t>greater international space security</w:t>
      </w:r>
      <w:r w:rsidRPr="00EE041D">
        <w:rPr>
          <w:sz w:val="14"/>
        </w:rPr>
        <w:t xml:space="preserve">. </w:t>
      </w:r>
      <w:r w:rsidRPr="00E1183B">
        <w:rPr>
          <w:rStyle w:val="StyleUnderline"/>
          <w:highlight w:val="yellow"/>
        </w:rPr>
        <w:t xml:space="preserve">While China </w:t>
      </w:r>
      <w:r w:rsidRPr="009E4AED">
        <w:rPr>
          <w:rStyle w:val="StyleUnderline"/>
        </w:rPr>
        <w:t xml:space="preserve">still </w:t>
      </w:r>
      <w:r w:rsidRPr="00E1183B">
        <w:rPr>
          <w:rStyle w:val="StyleUnderline"/>
          <w:highlight w:val="yellow"/>
        </w:rPr>
        <w:t>chafes at the</w:t>
      </w:r>
      <w:r w:rsidRPr="00EE041D">
        <w:rPr>
          <w:rStyle w:val="StyleUnderline"/>
        </w:rPr>
        <w:t xml:space="preserve"> largely </w:t>
      </w:r>
      <w:r w:rsidRPr="00E1183B">
        <w:rPr>
          <w:rStyle w:val="StyleUnderline"/>
          <w:highlight w:val="yellow"/>
        </w:rPr>
        <w:t>American</w:t>
      </w:r>
      <w:r w:rsidRPr="00EE041D">
        <w:rPr>
          <w:rStyle w:val="StyleUnderline"/>
        </w:rPr>
        <w:t xml:space="preserve"> constructed rules-based </w:t>
      </w:r>
      <w:r w:rsidRPr="00E1183B">
        <w:rPr>
          <w:rStyle w:val="StyleUnderline"/>
          <w:highlight w:val="yellow"/>
        </w:rPr>
        <w:t>order</w:t>
      </w:r>
      <w:r w:rsidRPr="00EE041D">
        <w:rPr>
          <w:rStyle w:val="StyleUnderline"/>
        </w:rPr>
        <w:t xml:space="preserve">, </w:t>
      </w:r>
      <w:r w:rsidRPr="00E1183B">
        <w:rPr>
          <w:rStyle w:val="StyleUnderline"/>
          <w:highlight w:val="yellow"/>
        </w:rPr>
        <w:t>it</w:t>
      </w:r>
      <w:r w:rsidRPr="00EE041D">
        <w:rPr>
          <w:rStyle w:val="StyleUnderline"/>
        </w:rPr>
        <w:t xml:space="preserve"> likewise </w:t>
      </w:r>
      <w:r w:rsidRPr="00E1183B">
        <w:rPr>
          <w:rStyle w:val="StyleUnderline"/>
          <w:highlight w:val="yellow"/>
        </w:rPr>
        <w:t xml:space="preserve">has a </w:t>
      </w:r>
      <w:r w:rsidRPr="00E1183B">
        <w:rPr>
          <w:rStyle w:val="Emphasis"/>
          <w:highlight w:val="yellow"/>
        </w:rPr>
        <w:t>clear interest</w:t>
      </w:r>
      <w:r w:rsidRPr="00EE041D">
        <w:rPr>
          <w:rStyle w:val="StyleUnderline"/>
        </w:rPr>
        <w:t xml:space="preserve"> </w:t>
      </w:r>
      <w:r w:rsidRPr="009E4AED">
        <w:rPr>
          <w:rStyle w:val="StyleUnderline"/>
        </w:rPr>
        <w:t xml:space="preserve">in </w:t>
      </w:r>
      <w:r w:rsidRPr="009E4AED">
        <w:rPr>
          <w:rStyle w:val="StyleUnderline"/>
          <w:highlight w:val="yellow"/>
        </w:rPr>
        <w:t>using</w:t>
      </w:r>
      <w:r w:rsidRPr="009E4AED">
        <w:rPr>
          <w:rStyle w:val="StyleUnderline"/>
        </w:rPr>
        <w:t xml:space="preserve"> its development of </w:t>
      </w:r>
      <w:r w:rsidRPr="009E4AED">
        <w:rPr>
          <w:rStyle w:val="StyleUnderline"/>
          <w:highlight w:val="yellow"/>
        </w:rPr>
        <w:t>space</w:t>
      </w:r>
      <w:r w:rsidRPr="009E4AED">
        <w:rPr>
          <w:rStyle w:val="StyleUnderline"/>
        </w:rPr>
        <w:t xml:space="preserve"> capabilities </w:t>
      </w:r>
      <w:r w:rsidRPr="009E4AED">
        <w:rPr>
          <w:rStyle w:val="StyleUnderline"/>
          <w:highlight w:val="yellow"/>
        </w:rPr>
        <w:t xml:space="preserve">to </w:t>
      </w:r>
      <w:r w:rsidRPr="009E4AED">
        <w:rPr>
          <w:rStyle w:val="Emphasis"/>
          <w:highlight w:val="yellow"/>
        </w:rPr>
        <w:t>promote</w:t>
      </w:r>
      <w:r w:rsidRPr="009E4AED">
        <w:rPr>
          <w:rStyle w:val="Emphasis"/>
        </w:rPr>
        <w:t xml:space="preserve"> bilateral </w:t>
      </w:r>
      <w:r w:rsidRPr="00E1183B">
        <w:rPr>
          <w:rStyle w:val="Emphasis"/>
          <w:highlight w:val="yellow"/>
        </w:rPr>
        <w:t>cooperation</w:t>
      </w:r>
      <w:r w:rsidRPr="00E1183B">
        <w:rPr>
          <w:sz w:val="14"/>
          <w:highlight w:val="yellow"/>
        </w:rPr>
        <w:t xml:space="preserve"> </w:t>
      </w:r>
      <w:r w:rsidRPr="00E1183B">
        <w:rPr>
          <w:rStyle w:val="StyleUnderline"/>
          <w:highlight w:val="yellow"/>
        </w:rPr>
        <w:t>and to</w:t>
      </w:r>
      <w:r w:rsidRPr="00EE041D">
        <w:rPr>
          <w:rStyle w:val="StyleUnderline"/>
        </w:rPr>
        <w:t xml:space="preserve"> </w:t>
      </w:r>
      <w:r w:rsidRPr="00E1183B">
        <w:rPr>
          <w:rStyle w:val="Emphasis"/>
          <w:sz w:val="24"/>
          <w:highlight w:val="yellow"/>
        </w:rPr>
        <w:t xml:space="preserve">play a role the formation of </w:t>
      </w:r>
      <w:r w:rsidRPr="009E4AED">
        <w:rPr>
          <w:rStyle w:val="Emphasis"/>
          <w:sz w:val="24"/>
        </w:rPr>
        <w:t xml:space="preserve">new </w:t>
      </w:r>
      <w:r w:rsidRPr="00E1183B">
        <w:rPr>
          <w:rStyle w:val="Emphasis"/>
          <w:sz w:val="24"/>
          <w:highlight w:val="yellow"/>
        </w:rPr>
        <w:t>international regimes</w:t>
      </w:r>
      <w:r w:rsidRPr="00EE041D">
        <w:rPr>
          <w:sz w:val="14"/>
        </w:rPr>
        <w:t>.</w:t>
      </w:r>
    </w:p>
    <w:p w14:paraId="55688D88" w14:textId="77777777" w:rsidR="009264EF" w:rsidRDefault="009264EF" w:rsidP="00D97D7F">
      <w:pPr>
        <w:ind w:left="720"/>
        <w:rPr>
          <w:sz w:val="14"/>
        </w:rPr>
      </w:pPr>
    </w:p>
    <w:p w14:paraId="059A0DE2" w14:textId="7F936A79" w:rsidR="00D97D7F" w:rsidRDefault="00D97D7F" w:rsidP="00D97D7F">
      <w:pPr>
        <w:ind w:left="720"/>
        <w:rPr>
          <w:sz w:val="14"/>
        </w:rPr>
      </w:pPr>
      <w:r w:rsidRPr="00EE041D">
        <w:rPr>
          <w:sz w:val="14"/>
        </w:rPr>
        <w:t xml:space="preserve">”13 </w:t>
      </w:r>
      <w:r w:rsidRPr="00EE041D">
        <w:rPr>
          <w:rStyle w:val="StyleUnderline"/>
        </w:rPr>
        <w:t xml:space="preserve">While Russia seeks to </w:t>
      </w:r>
      <w:r w:rsidRPr="00EE041D">
        <w:rPr>
          <w:rStyle w:val="Emphasis"/>
        </w:rPr>
        <w:t>undermine</w:t>
      </w:r>
      <w:r w:rsidRPr="00EE041D">
        <w:rPr>
          <w:rStyle w:val="StyleUnderline"/>
        </w:rPr>
        <w:t xml:space="preserve"> international space initiatives,</w:t>
      </w:r>
      <w:r w:rsidRPr="00EE041D">
        <w:rPr>
          <w:sz w:val="14"/>
        </w:rPr>
        <w:t xml:space="preserve"> </w:t>
      </w:r>
      <w:r w:rsidRPr="00EE041D">
        <w:rPr>
          <w:rStyle w:val="Emphasis"/>
        </w:rPr>
        <w:t>Beijing</w:t>
      </w:r>
      <w:r w:rsidRPr="00EE041D">
        <w:rPr>
          <w:sz w:val="14"/>
        </w:rPr>
        <w:t xml:space="preserve"> </w:t>
      </w:r>
      <w:r w:rsidRPr="00EE041D">
        <w:rPr>
          <w:rStyle w:val="StyleUnderline"/>
        </w:rPr>
        <w:t>and</w:t>
      </w:r>
      <w:r w:rsidRPr="00EE041D">
        <w:rPr>
          <w:sz w:val="14"/>
        </w:rPr>
        <w:t xml:space="preserve"> </w:t>
      </w:r>
      <w:r w:rsidRPr="00EE041D">
        <w:rPr>
          <w:rStyle w:val="Emphasis"/>
        </w:rPr>
        <w:t>Washington</w:t>
      </w:r>
      <w:r w:rsidRPr="00EE041D">
        <w:rPr>
          <w:sz w:val="14"/>
        </w:rPr>
        <w:t xml:space="preserve"> </w:t>
      </w:r>
      <w:r w:rsidRPr="00EE041D">
        <w:rPr>
          <w:rStyle w:val="StyleUnderline"/>
        </w:rPr>
        <w:t>should</w:t>
      </w:r>
      <w:r w:rsidRPr="00EE041D">
        <w:rPr>
          <w:sz w:val="14"/>
        </w:rPr>
        <w:t xml:space="preserve"> </w:t>
      </w:r>
      <w:r w:rsidRPr="00EE041D">
        <w:rPr>
          <w:rStyle w:val="StyleUnderline"/>
        </w:rPr>
        <w:t>look toward the future and create a bold plan for space governance</w:t>
      </w:r>
      <w:r w:rsidRPr="00EE041D">
        <w:rPr>
          <w:sz w:val="14"/>
        </w:rPr>
        <w:t xml:space="preserve">. This does not mean intimate cooperation, but there should be norms and codes for how government entities and private corporations 74 AIR &amp; SPACE POWER JOURNAL </w:t>
      </w:r>
      <w:r w:rsidRPr="00EE041D">
        <w:rPr>
          <w:sz w:val="14"/>
        </w:rPr>
        <w:t xml:space="preserve"> SPRING 2019 Loftus should act in space. Weeden and He go on to say that both sides should seek to establish confidence-building mechanisms to help build trust as well as processes for cooperation and deconfliction. On the economic front, private companies crave stability and clear rules. If the world’s two preeminent military and economic powers establish clear guidelines early on, potential financiers will have greater confidence to invest the large up-front costs for expensive space-based projects. This leads to the next point that both sides should </w:t>
      </w:r>
      <w:proofErr w:type="gramStart"/>
      <w:r w:rsidRPr="00EE041D">
        <w:rPr>
          <w:sz w:val="14"/>
        </w:rPr>
        <w:t>promote:</w:t>
      </w:r>
      <w:proofErr w:type="gramEnd"/>
      <w:r w:rsidRPr="00EE041D">
        <w:rPr>
          <w:sz w:val="14"/>
        </w:rPr>
        <w:t xml:space="preserve"> private sector cooperation in the space domain. It would be advantageous for both sides if private corporations in the US and China pursue space exploration together. Space-lift capabilities, space stations, asteroid mining, lunar stations, and other endeavors all require significant initial costs. </w:t>
      </w:r>
      <w:r w:rsidRPr="00E1183B">
        <w:rPr>
          <w:rStyle w:val="StyleUnderline"/>
          <w:highlight w:val="yellow"/>
        </w:rPr>
        <w:t>By partnering</w:t>
      </w:r>
      <w:r w:rsidRPr="00EE041D">
        <w:rPr>
          <w:rStyle w:val="StyleUnderline"/>
        </w:rPr>
        <w:t xml:space="preserve">, </w:t>
      </w:r>
      <w:r w:rsidRPr="00E1183B">
        <w:rPr>
          <w:rStyle w:val="StyleUnderline"/>
          <w:highlight w:val="yellow"/>
        </w:rPr>
        <w:t>American and Chinese</w:t>
      </w:r>
      <w:r w:rsidRPr="00EE041D">
        <w:rPr>
          <w:rStyle w:val="StyleUnderline"/>
        </w:rPr>
        <w:t xml:space="preserve"> corporations </w:t>
      </w:r>
      <w:r w:rsidRPr="00E1183B">
        <w:rPr>
          <w:rStyle w:val="StyleUnderline"/>
          <w:highlight w:val="yellow"/>
        </w:rPr>
        <w:t>could</w:t>
      </w:r>
      <w:r w:rsidRPr="00EE041D">
        <w:rPr>
          <w:rStyle w:val="StyleUnderline"/>
        </w:rPr>
        <w:t xml:space="preserve"> </w:t>
      </w:r>
      <w:r w:rsidRPr="00E1183B">
        <w:rPr>
          <w:rStyle w:val="StyleUnderline"/>
          <w:highlight w:val="yellow"/>
        </w:rPr>
        <w:t>call upon</w:t>
      </w:r>
      <w:r w:rsidRPr="00EE041D">
        <w:rPr>
          <w:rStyle w:val="StyleUnderline"/>
        </w:rPr>
        <w:t xml:space="preserve"> the support of both the Chinese and US </w:t>
      </w:r>
      <w:r w:rsidRPr="00E1183B">
        <w:rPr>
          <w:rStyle w:val="StyleUnderline"/>
          <w:highlight w:val="yellow"/>
        </w:rPr>
        <w:t xml:space="preserve">governments in seeking out </w:t>
      </w:r>
      <w:r w:rsidRPr="009E4AED">
        <w:rPr>
          <w:rStyle w:val="StyleUnderline"/>
        </w:rPr>
        <w:t xml:space="preserve">new resources such as </w:t>
      </w:r>
      <w:r w:rsidRPr="00E1183B">
        <w:rPr>
          <w:rStyle w:val="Emphasis"/>
          <w:highlight w:val="yellow"/>
        </w:rPr>
        <w:t>solar power</w:t>
      </w:r>
      <w:r w:rsidRPr="00EE041D">
        <w:rPr>
          <w:sz w:val="14"/>
        </w:rPr>
        <w:t xml:space="preserve">, </w:t>
      </w:r>
      <w:r w:rsidRPr="00E206C8">
        <w:rPr>
          <w:rStyle w:val="StyleUnderline"/>
        </w:rPr>
        <w:t>rare elements</w:t>
      </w:r>
      <w:r w:rsidRPr="00EE041D">
        <w:rPr>
          <w:sz w:val="14"/>
        </w:rPr>
        <w:t xml:space="preserve">, </w:t>
      </w:r>
      <w:r w:rsidRPr="007E17C4">
        <w:rPr>
          <w:rStyle w:val="StyleUnderline"/>
        </w:rPr>
        <w:t>and</w:t>
      </w:r>
      <w:r w:rsidRPr="00EE041D">
        <w:rPr>
          <w:sz w:val="14"/>
        </w:rPr>
        <w:t xml:space="preserve"> </w:t>
      </w:r>
      <w:r w:rsidRPr="009E4AED">
        <w:rPr>
          <w:sz w:val="14"/>
        </w:rPr>
        <w:t xml:space="preserve">numerous </w:t>
      </w:r>
      <w:r w:rsidRPr="009E4AED">
        <w:rPr>
          <w:rStyle w:val="StyleUnderline"/>
        </w:rPr>
        <w:t>other fields for scientific discovery that would be of great benefit to people everywhere</w:t>
      </w:r>
      <w:r w:rsidRPr="009E4AED">
        <w:rPr>
          <w:sz w:val="14"/>
        </w:rPr>
        <w:t>. A</w:t>
      </w:r>
      <w:r w:rsidRPr="00EE041D">
        <w:rPr>
          <w:sz w:val="14"/>
        </w:rPr>
        <w:t xml:space="preserve"> private-sector partnership should be plausible </w:t>
      </w:r>
      <w:proofErr w:type="gramStart"/>
      <w:r w:rsidRPr="00EE041D">
        <w:rPr>
          <w:sz w:val="14"/>
        </w:rPr>
        <w:t>as long as</w:t>
      </w:r>
      <w:proofErr w:type="gramEnd"/>
      <w:r w:rsidRPr="00EE041D">
        <w:rPr>
          <w:sz w:val="14"/>
        </w:rPr>
        <w:t xml:space="preserve"> intellectual property rights are respected and the governments involved don’t micromanage the projects. </w:t>
      </w:r>
      <w:r w:rsidRPr="009E4AED">
        <w:rPr>
          <w:rStyle w:val="StyleUnderline"/>
        </w:rPr>
        <w:t>Deep</w:t>
      </w:r>
      <w:r w:rsidRPr="00EE041D">
        <w:rPr>
          <w:rStyle w:val="StyleUnderline"/>
        </w:rPr>
        <w:t xml:space="preserve"> US–Chinese </w:t>
      </w:r>
      <w:r w:rsidRPr="00E1183B">
        <w:rPr>
          <w:rStyle w:val="StyleUnderline"/>
          <w:highlight w:val="yellow"/>
        </w:rPr>
        <w:t>economic integration is</w:t>
      </w:r>
      <w:r w:rsidRPr="00EE041D">
        <w:rPr>
          <w:rStyle w:val="StyleUnderline"/>
        </w:rPr>
        <w:t xml:space="preserve"> often cited as </w:t>
      </w:r>
      <w:r w:rsidRPr="00E1183B">
        <w:rPr>
          <w:rStyle w:val="StyleUnderline"/>
          <w:highlight w:val="yellow"/>
        </w:rPr>
        <w:t>one reason war</w:t>
      </w:r>
      <w:r w:rsidRPr="00EE041D">
        <w:rPr>
          <w:rStyle w:val="StyleUnderline"/>
        </w:rPr>
        <w:t xml:space="preserve"> between our two nations </w:t>
      </w:r>
      <w:r w:rsidRPr="00E1183B">
        <w:rPr>
          <w:rStyle w:val="StyleUnderline"/>
          <w:highlight w:val="yellow"/>
        </w:rPr>
        <w:t xml:space="preserve">is unthinkable. </w:t>
      </w:r>
      <w:r w:rsidRPr="00E1183B">
        <w:rPr>
          <w:rStyle w:val="Emphasis"/>
          <w:highlight w:val="yellow"/>
        </w:rPr>
        <w:t>Why would the same logic not extend to space</w:t>
      </w:r>
      <w:r w:rsidRPr="00EE041D">
        <w:rPr>
          <w:rStyle w:val="Emphasis"/>
        </w:rPr>
        <w:t>?</w:t>
      </w:r>
      <w:r w:rsidRPr="00EE041D">
        <w:rPr>
          <w:sz w:val="14"/>
        </w:rPr>
        <w:t xml:space="preserve"> Despite the potential space holds for cooperation, there is plenty of room for conflict. While high-ranking military officials in both China and the US believe the militarization of space is inevitable, it would be beneficial to agree upon one rule up front: no kinetic strikes.14 In 2007, China tested an antisatellite missile against one of its failing weather satellites, projecting debris that continues to threaten space-based assets to this day. A kinetic battle involving satellites would create clouds of space junk for which there is no current remedy. Both Beijing and Washington have reason to limit space warfare to </w:t>
      </w:r>
      <w:proofErr w:type="spellStart"/>
      <w:r w:rsidRPr="00EE041D">
        <w:rPr>
          <w:sz w:val="14"/>
        </w:rPr>
        <w:t>nonkinetic</w:t>
      </w:r>
      <w:proofErr w:type="spellEnd"/>
      <w:r w:rsidRPr="00EE041D">
        <w:rPr>
          <w:sz w:val="14"/>
        </w:rPr>
        <w:t xml:space="preserve"> means. If a conflict were to occur, there are </w:t>
      </w:r>
      <w:proofErr w:type="gramStart"/>
      <w:r w:rsidRPr="00EE041D">
        <w:rPr>
          <w:sz w:val="14"/>
        </w:rPr>
        <w:t>a number of</w:t>
      </w:r>
      <w:proofErr w:type="gramEnd"/>
      <w:r w:rsidRPr="00EE041D">
        <w:rPr>
          <w:sz w:val="14"/>
        </w:rPr>
        <w:t xml:space="preserve"> different ways to neutralize or affect satellites short of kinetic strikes. These methods include radio frequency jamming and lasers that can temporarily incapacitate or even </w:t>
      </w:r>
      <w:proofErr w:type="gramStart"/>
      <w:r w:rsidRPr="00EE041D">
        <w:rPr>
          <w:sz w:val="14"/>
        </w:rPr>
        <w:t>completely destroy</w:t>
      </w:r>
      <w:proofErr w:type="gramEnd"/>
      <w:r w:rsidRPr="00EE041D">
        <w:rPr>
          <w:sz w:val="14"/>
        </w:rPr>
        <w:t xml:space="preserve"> satellite-based sensors. It should be added that spy satellites are important to building trust. Spy satellites allow nation-states to </w:t>
      </w:r>
      <w:proofErr w:type="gramStart"/>
      <w:r w:rsidRPr="00EE041D">
        <w:rPr>
          <w:sz w:val="14"/>
        </w:rPr>
        <w:t>have an understanding of</w:t>
      </w:r>
      <w:proofErr w:type="gramEnd"/>
      <w:r w:rsidRPr="00EE041D">
        <w:rPr>
          <w:sz w:val="14"/>
        </w:rPr>
        <w:t xml:space="preserve"> what their rivals are doing, at least partially allaying suspicion of the other party. A similar terrestrial example is the Treaty on Open Skies, which is primarily based around the US and Russia but claims 32 other signatories. </w:t>
      </w:r>
      <w:r w:rsidRPr="00EE041D">
        <w:rPr>
          <w:sz w:val="14"/>
        </w:rPr>
        <w:lastRenderedPageBreak/>
        <w:t>According to the Department of State, “the Treaty is designed to enhance mutual understanding and confidence by giving all participants, regardless of size, a direct role in gathering information through aerial imaging on military forces and activities of concern to them.”15 Both sides must recognize the importance of this technology in allaying suspicions and preventing paranoia. An agreement to not target spy satellites (through a kinetic strike, jamming, lasers, or any other means) would be a bitter pill to swallow but would foster greater openness while also mitigating the militarization of space.</w:t>
      </w:r>
    </w:p>
    <w:p w14:paraId="021347BC" w14:textId="77777777" w:rsidR="00D97D7F" w:rsidRDefault="00D97D7F" w:rsidP="00D97D7F">
      <w:pPr>
        <w:pStyle w:val="Heading2"/>
      </w:pPr>
      <w:r>
        <w:lastRenderedPageBreak/>
        <w:t>2</w:t>
      </w:r>
    </w:p>
    <w:p w14:paraId="38B3A65A" w14:textId="77777777" w:rsidR="00D97D7F" w:rsidRPr="006735FE" w:rsidRDefault="00D97D7F" w:rsidP="00D97D7F">
      <w:pPr>
        <w:pStyle w:val="Heading4"/>
      </w:pPr>
      <w:r w:rsidRPr="006735FE">
        <w:t xml:space="preserve">TEXT: The Outer Space Treaty ought to be amended to establish an international legal trust system governing outer space.  </w:t>
      </w:r>
    </w:p>
    <w:p w14:paraId="5F01A73C" w14:textId="77777777" w:rsidR="00D97D7F" w:rsidRPr="006735FE" w:rsidRDefault="00D97D7F" w:rsidP="00D97D7F">
      <w:pPr>
        <w:pStyle w:val="Heading4"/>
      </w:pPr>
      <w:r w:rsidRPr="006735FE">
        <w:t xml:space="preserve">The Legal trust would include private property rights and would ensure the sustainable development as well as the equitable distribution of space resources.  </w:t>
      </w:r>
    </w:p>
    <w:p w14:paraId="5D797FCA" w14:textId="77777777" w:rsidR="00D97D7F" w:rsidRDefault="00D97D7F" w:rsidP="00D97D7F">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7"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19283DCE" w14:textId="77777777" w:rsidR="00D97D7F" w:rsidRDefault="00D97D7F" w:rsidP="00D97D7F"/>
    <w:p w14:paraId="37D7BE03" w14:textId="77777777" w:rsidR="00D97D7F" w:rsidRPr="00081D48" w:rsidRDefault="00D97D7F" w:rsidP="00D97D7F">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6AA13914" w14:textId="77777777" w:rsidR="00D97D7F" w:rsidRPr="0040162B" w:rsidRDefault="00D97D7F" w:rsidP="00D97D7F"/>
    <w:p w14:paraId="461792C0" w14:textId="77777777" w:rsidR="00D97D7F" w:rsidRDefault="00D97D7F" w:rsidP="00D97D7F">
      <w:pPr>
        <w:pStyle w:val="Heading2"/>
      </w:pPr>
      <w:r>
        <w:lastRenderedPageBreak/>
        <w:t>3</w:t>
      </w:r>
    </w:p>
    <w:p w14:paraId="1165AB77" w14:textId="77777777" w:rsidR="00D97D7F" w:rsidRDefault="00D97D7F" w:rsidP="00D97D7F">
      <w:pPr>
        <w:pStyle w:val="Heading4"/>
      </w:pPr>
      <w:r>
        <w:t>The private sector is essential for asteroid mining – competition is key and government development is not effective, efficient, or cheap enough. Thiessen 21:</w:t>
      </w:r>
    </w:p>
    <w:p w14:paraId="046FB44C" w14:textId="77777777" w:rsidR="00D97D7F" w:rsidRDefault="00D97D7F" w:rsidP="00D97D7F">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C6486B3" w14:textId="77777777" w:rsidR="00D97D7F" w:rsidRPr="00777D49" w:rsidRDefault="00D97D7F" w:rsidP="00D97D7F">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4790589E" w14:textId="77777777" w:rsidR="00D97D7F" w:rsidRDefault="00D97D7F" w:rsidP="00D97D7F"/>
    <w:p w14:paraId="07A48C34" w14:textId="77777777" w:rsidR="00D97D7F" w:rsidRDefault="00D97D7F" w:rsidP="00D97D7F">
      <w:pPr>
        <w:pStyle w:val="Heading4"/>
      </w:pPr>
      <w:r>
        <w:t>Taking away property rights scares investors away and spills over to other space activities. Freeland 05</w:t>
      </w:r>
    </w:p>
    <w:p w14:paraId="4EA36275" w14:textId="77777777" w:rsidR="00D97D7F" w:rsidRPr="002C77DA" w:rsidRDefault="00D97D7F" w:rsidP="00D97D7F">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w:t>
      </w:r>
      <w:r w:rsidRPr="00263890">
        <w:rPr>
          <w:sz w:val="16"/>
        </w:rPr>
        <w:lastRenderedPageBreak/>
        <w:t xml:space="preserve">the International Law of Outer Space.” Chicago Journal of International Law: Vol. 6: No. 1, Article 4. 2005. JDN. </w:t>
      </w:r>
      <w:hyperlink r:id="rId8" w:history="1">
        <w:r w:rsidRPr="00263890">
          <w:rPr>
            <w:rStyle w:val="Hyperlink"/>
            <w:sz w:val="16"/>
          </w:rPr>
          <w:t>https://chicagounbound.uchicago.edu/cgi/viewcontent.cgi?article=1269&amp;context=cjil</w:t>
        </w:r>
      </w:hyperlink>
    </w:p>
    <w:p w14:paraId="6D050BDA" w14:textId="77777777" w:rsidR="00D97D7F" w:rsidRPr="00BE7D84" w:rsidRDefault="00D97D7F" w:rsidP="00D97D7F">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75A492DE" w14:textId="77777777" w:rsidR="00D97D7F" w:rsidRPr="0023115E" w:rsidRDefault="00D97D7F" w:rsidP="00D97D7F">
      <w:pPr>
        <w:rPr>
          <w:b/>
          <w:bCs/>
          <w:u w:val="single"/>
        </w:rPr>
      </w:pPr>
    </w:p>
    <w:p w14:paraId="45A34569" w14:textId="77777777" w:rsidR="00D97D7F" w:rsidRPr="000832CC" w:rsidRDefault="00D97D7F" w:rsidP="00D97D7F">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23AAA33D" w14:textId="77777777" w:rsidR="00D97D7F" w:rsidRPr="000832CC" w:rsidRDefault="00D97D7F" w:rsidP="00D97D7F">
      <w:r w:rsidRPr="00524E75">
        <w:rPr>
          <w:rFonts w:asciiTheme="minorHAnsi" w:hAnsiTheme="minorHAnsi"/>
        </w:rPr>
        <w:t>Chris Taylor [</w:t>
      </w:r>
      <w:proofErr w:type="gramStart"/>
      <w:r w:rsidRPr="00524E75">
        <w:rPr>
          <w:rFonts w:asciiTheme="minorHAnsi" w:hAnsiTheme="minorHAnsi"/>
        </w:rPr>
        <w:t>journalist,  was</w:t>
      </w:r>
      <w:proofErr w:type="gramEnd"/>
      <w:r w:rsidRPr="00524E75">
        <w:rPr>
          <w:rFonts w:asciiTheme="minorHAnsi" w:hAnsiTheme="minorHAnsi"/>
        </w:rPr>
        <w:t xml:space="preserve">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644529AF" w14:textId="77777777" w:rsidR="00D97D7F" w:rsidRPr="0097088D" w:rsidRDefault="00D97D7F" w:rsidP="00D97D7F">
      <w:pPr>
        <w:rPr>
          <w:sz w:val="12"/>
        </w:rPr>
      </w:pPr>
      <w:r w:rsidRPr="000832CC">
        <w:rPr>
          <w:sz w:val="12"/>
        </w:rPr>
        <w:t>How much, exactly? We’re only just beginning to guess</w:t>
      </w:r>
      <w:r w:rsidRPr="000832CC">
        <w:rPr>
          <w:rStyle w:val="StyleUnderline"/>
        </w:rPr>
        <w:t>. </w:t>
      </w:r>
      <w:proofErr w:type="spellStart"/>
      <w:r>
        <w:rPr>
          <w:sz w:val="24"/>
        </w:rPr>
        <w:fldChar w:fldCharType="begin"/>
      </w:r>
      <w:r>
        <w:instrText xml:space="preserve"> HYPERLINK "http://www.asterank.com/" \t "_blank" </w:instrText>
      </w:r>
      <w:r>
        <w:rPr>
          <w:sz w:val="24"/>
        </w:rP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9"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0"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w:t>
      </w:r>
      <w:r w:rsidRPr="000832CC">
        <w:rPr>
          <w:sz w:val="12"/>
        </w:rPr>
        <w:lastRenderedPageBreak/>
        <w:t xml:space="preserve">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1" w:tgtFrame="_blank" w:history="1">
        <w:r w:rsidRPr="000832CC">
          <w:rPr>
            <w:rStyle w:val="StyleUnderline"/>
            <w:rFonts w:eastAsiaTheme="majorEastAsia"/>
          </w:rPr>
          <w:t>tiny hopping robot rovers</w:t>
        </w:r>
      </w:hyperlink>
      <w:r w:rsidRPr="000832CC">
        <w:rPr>
          <w:rStyle w:val="StyleUnderline"/>
        </w:rPr>
        <w:t xml:space="preserve"> and a </w:t>
      </w:r>
      <w:hyperlink r:id="rId12"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3"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4"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5"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6"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7"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18"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19"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0"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1"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2"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3"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4"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w:t>
      </w:r>
      <w:r w:rsidRPr="000832CC">
        <w:rPr>
          <w:sz w:val="12"/>
        </w:rPr>
        <w:lastRenderedPageBreak/>
        <w:t xml:space="preserve">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5"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6"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C5D0633" w14:textId="77777777" w:rsidR="00D97D7F" w:rsidRPr="00405D88" w:rsidRDefault="00D97D7F" w:rsidP="00D97D7F">
      <w:pPr>
        <w:pStyle w:val="Heading4"/>
        <w:rPr>
          <w:rFonts w:cs="Calibri"/>
        </w:rPr>
      </w:pPr>
      <w:r w:rsidRPr="00405D88">
        <w:rPr>
          <w:rFonts w:cs="Calibri"/>
        </w:rPr>
        <w:t>Warming causes extinction.</w:t>
      </w:r>
    </w:p>
    <w:p w14:paraId="27C3B463" w14:textId="77777777" w:rsidR="00D97D7F" w:rsidRPr="00405D88" w:rsidRDefault="00D97D7F" w:rsidP="00D97D7F">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19EBF5FC" w14:textId="77777777" w:rsidR="00D97D7F" w:rsidRPr="00405D88" w:rsidRDefault="00D97D7F" w:rsidP="00D97D7F">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t>
      </w:r>
      <w:r w:rsidRPr="00405D88">
        <w:rPr>
          <w:sz w:val="16"/>
          <w:szCs w:val="16"/>
        </w:rPr>
        <w:lastRenderedPageBreak/>
        <w:t xml:space="preserve">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707D8DF3" w14:textId="77777777" w:rsidR="00D97D7F" w:rsidRPr="008D164E" w:rsidRDefault="00D97D7F" w:rsidP="00D97D7F"/>
    <w:p w14:paraId="1BBB99E4" w14:textId="77777777" w:rsidR="00D97D7F" w:rsidRDefault="00D97D7F" w:rsidP="00D97D7F">
      <w:pPr>
        <w:pStyle w:val="Heading2"/>
      </w:pPr>
      <w:r>
        <w:lastRenderedPageBreak/>
        <w:t>Case</w:t>
      </w:r>
    </w:p>
    <w:p w14:paraId="070B87FD" w14:textId="77777777" w:rsidR="00D97D7F" w:rsidRDefault="00D97D7F" w:rsidP="00D97D7F">
      <w:pPr>
        <w:pStyle w:val="Heading3"/>
      </w:pPr>
      <w:r>
        <w:lastRenderedPageBreak/>
        <w:t>C1: Climate</w:t>
      </w:r>
    </w:p>
    <w:p w14:paraId="606CA550" w14:textId="77777777" w:rsidR="00D97D7F" w:rsidRDefault="00D97D7F" w:rsidP="00D97D7F">
      <w:pPr>
        <w:pStyle w:val="Heading4"/>
        <w:numPr>
          <w:ilvl w:val="0"/>
          <w:numId w:val="13"/>
        </w:numPr>
      </w:pPr>
      <w:r>
        <w:t>We have passed the breaking point and current climate change is irreversible</w:t>
      </w:r>
    </w:p>
    <w:p w14:paraId="430ED4F0" w14:textId="77777777" w:rsidR="00D97D7F" w:rsidRPr="00275D0C" w:rsidRDefault="00D97D7F" w:rsidP="00D97D7F">
      <w:r w:rsidRPr="00F21B6B">
        <w:t xml:space="preserve">Brad </w:t>
      </w:r>
      <w:r w:rsidRPr="00F21B6B">
        <w:rPr>
          <w:rFonts w:eastAsiaTheme="majorEastAsia" w:cstheme="majorBidi"/>
          <w:b/>
          <w:bCs/>
          <w:sz w:val="26"/>
          <w:szCs w:val="26"/>
        </w:rPr>
        <w:t>Plumer</w:t>
      </w:r>
      <w:r w:rsidRPr="00F21B6B">
        <w:t xml:space="preserve"> </w:t>
      </w:r>
      <w:r w:rsidRPr="00F21B6B">
        <w:rPr>
          <w:rFonts w:eastAsiaTheme="majorEastAsia" w:cstheme="majorBidi"/>
          <w:b/>
          <w:bCs/>
          <w:sz w:val="26"/>
          <w:szCs w:val="26"/>
        </w:rPr>
        <w:t xml:space="preserve">and </w:t>
      </w:r>
      <w:r w:rsidRPr="00F21B6B">
        <w:t xml:space="preserve">Henry </w:t>
      </w:r>
      <w:r w:rsidRPr="00F21B6B">
        <w:rPr>
          <w:rFonts w:eastAsiaTheme="majorEastAsia" w:cstheme="majorBidi"/>
          <w:b/>
          <w:bCs/>
          <w:sz w:val="26"/>
          <w:szCs w:val="26"/>
        </w:rPr>
        <w:t xml:space="preserve">Fountain </w:t>
      </w:r>
      <w:r>
        <w:rPr>
          <w:rFonts w:eastAsiaTheme="majorEastAsia" w:cstheme="majorBidi"/>
          <w:b/>
          <w:bCs/>
          <w:sz w:val="26"/>
          <w:szCs w:val="26"/>
        </w:rPr>
        <w:t xml:space="preserve">8/9 </w:t>
      </w:r>
      <w:r w:rsidRPr="00275D0C">
        <w:t>(Brad Plumer is a climate reporter specializing in policy and technology efforts to cut carbon dioxide emissions. Henry Fountain covers climate change, with a focus on the innovations that will be needed to overcome it.), 8-9-2021, "A Hotter Future Is Certain, Climate Panel Warns. But How Hot Is Up to Us.," NY Times, https://www.nytimes.com/2021/08/09/climate/climate-change-report-ipcc-un.html</w:t>
      </w:r>
    </w:p>
    <w:p w14:paraId="2B0BE417" w14:textId="77777777" w:rsidR="00D97D7F" w:rsidRDefault="00D97D7F" w:rsidP="00D97D7F">
      <w:r w:rsidRPr="00275D0C">
        <w:rPr>
          <w:rStyle w:val="Emphasis"/>
          <w:highlight w:val="yellow"/>
        </w:rPr>
        <w:t>Nations</w:t>
      </w:r>
      <w:r w:rsidRPr="00777489">
        <w:rPr>
          <w:rStyle w:val="Emphasis"/>
        </w:rPr>
        <w:t xml:space="preserve"> have delayed curbing their fossil-fuel emissions for so long that they </w:t>
      </w:r>
      <w:r w:rsidRPr="00275D0C">
        <w:rPr>
          <w:rStyle w:val="Emphasis"/>
          <w:highlight w:val="yellow"/>
        </w:rPr>
        <w:t>can no longer </w:t>
      </w:r>
      <w:hyperlink r:id="rId27" w:history="1">
        <w:r w:rsidRPr="00275D0C">
          <w:rPr>
            <w:rStyle w:val="Emphasis"/>
            <w:highlight w:val="yellow"/>
          </w:rPr>
          <w:t>stop global warming from intensifying</w:t>
        </w:r>
      </w:hyperlink>
      <w:r w:rsidRPr="00777489">
        <w:rPr>
          <w:rStyle w:val="Emphasis"/>
        </w:rPr>
        <w:t> over the next 30 years</w:t>
      </w:r>
      <w:r w:rsidRPr="00777489">
        <w:t>, though there is still a short window to prevent the most harrowing future, a </w:t>
      </w:r>
      <w:hyperlink r:id="rId28" w:tgtFrame="_blank" w:history="1">
        <w:r w:rsidRPr="00777489">
          <w:rPr>
            <w:rStyle w:val="Hyperlink"/>
          </w:rPr>
          <w:t>major new United Nations scientific report </w:t>
        </w:r>
      </w:hyperlink>
      <w:r w:rsidRPr="00777489">
        <w:t xml:space="preserve">has concluded. </w:t>
      </w:r>
      <w:r w:rsidRPr="00275D0C">
        <w:rPr>
          <w:rStyle w:val="Emphasis"/>
          <w:highlight w:val="yellow"/>
        </w:rPr>
        <w:t>Humans have already heated the planet by</w:t>
      </w:r>
      <w:r w:rsidRPr="00777489">
        <w:rPr>
          <w:rStyle w:val="Emphasis"/>
        </w:rPr>
        <w:t xml:space="preserve"> roughly </w:t>
      </w:r>
      <w:r w:rsidRPr="00275D0C">
        <w:rPr>
          <w:rStyle w:val="Emphasis"/>
          <w:highlight w:val="yellow"/>
        </w:rPr>
        <w:t>1.1 degrees</w:t>
      </w:r>
      <w:r w:rsidRPr="00777489">
        <w:rPr>
          <w:rStyle w:val="Emphasis"/>
        </w:rPr>
        <w:t xml:space="preserve"> Celsius, or 2 degrees Fahrenheit, since the 19th century, largely by burning coal, oil and gas for </w:t>
      </w:r>
      <w:hyperlink r:id="rId29" w:history="1">
        <w:r w:rsidRPr="00777489">
          <w:rPr>
            <w:rStyle w:val="Emphasis"/>
          </w:rPr>
          <w:t>energy</w:t>
        </w:r>
      </w:hyperlink>
      <w:r w:rsidRPr="00777489">
        <w:rPr>
          <w:rStyle w:val="Emphasis"/>
        </w:rPr>
        <w:t xml:space="preserve">. And </w:t>
      </w:r>
      <w:r w:rsidRPr="00275D0C">
        <w:rPr>
          <w:rStyle w:val="Emphasis"/>
          <w:highlight w:val="yellow"/>
        </w:rPr>
        <w:t>the consequences </w:t>
      </w:r>
      <w:hyperlink r:id="rId30" w:history="1">
        <w:r w:rsidRPr="00275D0C">
          <w:rPr>
            <w:rStyle w:val="Emphasis"/>
            <w:highlight w:val="yellow"/>
          </w:rPr>
          <w:t>can be felt across the globe</w:t>
        </w:r>
      </w:hyperlink>
      <w:r w:rsidRPr="00777489">
        <w:t>: This summer alone</w:t>
      </w:r>
      <w:r>
        <w:t xml:space="preserve"> </w:t>
      </w:r>
      <w:r w:rsidRPr="00275D0C">
        <w:rPr>
          <w:rStyle w:val="Emphasis"/>
          <w:highlight w:val="yellow"/>
        </w:rPr>
        <w:t>blistering heat waves</w:t>
      </w:r>
      <w:r>
        <w:t xml:space="preserve"> have killed</w:t>
      </w:r>
      <w:r w:rsidRPr="00777489">
        <w:t> hundreds of people in the United States and Canada</w:t>
      </w:r>
      <w:r w:rsidRPr="00777489">
        <w:rPr>
          <w:rStyle w:val="Emphasis"/>
        </w:rPr>
        <w:t xml:space="preserve">, </w:t>
      </w:r>
      <w:r w:rsidRPr="00275D0C">
        <w:rPr>
          <w:rStyle w:val="Emphasis"/>
          <w:highlight w:val="yellow"/>
        </w:rPr>
        <w:t>floods</w:t>
      </w:r>
      <w:r w:rsidRPr="00777489">
        <w:t xml:space="preserve"> have devastated Germany and China, </w:t>
      </w:r>
      <w:r w:rsidRPr="00275D0C">
        <w:rPr>
          <w:rStyle w:val="Emphasis"/>
          <w:highlight w:val="yellow"/>
        </w:rPr>
        <w:t>and wildfires</w:t>
      </w:r>
      <w:r w:rsidRPr="00777489">
        <w:t xml:space="preserve"> have raged out of control in Siberia, Turkey and </w:t>
      </w:r>
      <w:hyperlink r:id="rId31" w:history="1">
        <w:r w:rsidRPr="00777489">
          <w:rPr>
            <w:rStyle w:val="Hyperlink"/>
          </w:rPr>
          <w:t>Greece</w:t>
        </w:r>
      </w:hyperlink>
      <w:r w:rsidRPr="00777489">
        <w:t xml:space="preserve">. </w:t>
      </w:r>
      <w:r w:rsidRPr="00777489">
        <w:rPr>
          <w:rStyle w:val="Emphasis"/>
        </w:rPr>
        <w:t xml:space="preserve">But that’s </w:t>
      </w:r>
      <w:r w:rsidRPr="00275D0C">
        <w:rPr>
          <w:rStyle w:val="Emphasis"/>
          <w:highlight w:val="yellow"/>
        </w:rPr>
        <w:t>only the beginning</w:t>
      </w:r>
      <w:r w:rsidRPr="00777489">
        <w:rPr>
          <w:rStyle w:val="Emphasis"/>
        </w:rPr>
        <w:t>, according to the report</w:t>
      </w:r>
      <w:r w:rsidRPr="00777489">
        <w:t>, issued on Monday by the Intergovernmental Panel on </w:t>
      </w:r>
      <w:hyperlink r:id="rId32" w:history="1">
        <w:r w:rsidRPr="00777489">
          <w:rPr>
            <w:rStyle w:val="Hyperlink"/>
          </w:rPr>
          <w:t>Climate Change</w:t>
        </w:r>
      </w:hyperlink>
      <w:r w:rsidRPr="00777489">
        <w:t>, a body of scientists convened by the </w:t>
      </w:r>
      <w:hyperlink r:id="rId33" w:history="1">
        <w:r w:rsidRPr="00777489">
          <w:rPr>
            <w:rStyle w:val="Hyperlink"/>
          </w:rPr>
          <w:t>United Nations</w:t>
        </w:r>
      </w:hyperlink>
      <w:r w:rsidRPr="00F21B6B">
        <w:rPr>
          <w:rStyle w:val="Emphasis"/>
        </w:rPr>
        <w:t xml:space="preserve">. </w:t>
      </w:r>
      <w:r w:rsidRPr="00275D0C">
        <w:rPr>
          <w:rStyle w:val="Emphasis"/>
          <w:highlight w:val="yellow"/>
        </w:rPr>
        <w:t>Even if nations started sharply cutting emissions today, total </w:t>
      </w:r>
      <w:hyperlink r:id="rId34" w:history="1">
        <w:r w:rsidRPr="00275D0C">
          <w:rPr>
            <w:rStyle w:val="Emphasis"/>
            <w:highlight w:val="yellow"/>
          </w:rPr>
          <w:t>global warming</w:t>
        </w:r>
      </w:hyperlink>
      <w:r w:rsidRPr="00275D0C">
        <w:rPr>
          <w:rStyle w:val="Emphasis"/>
          <w:highlight w:val="yellow"/>
        </w:rPr>
        <w:t> is likely to rise</w:t>
      </w:r>
      <w:r w:rsidRPr="00F21B6B">
        <w:rPr>
          <w:rStyle w:val="Emphasis"/>
        </w:rPr>
        <w:t xml:space="preserve"> around 1.5 degrees Celsius within the next two decades, </w:t>
      </w:r>
      <w:r w:rsidRPr="00275D0C">
        <w:rPr>
          <w:rStyle w:val="Emphasis"/>
          <w:highlight w:val="yellow"/>
        </w:rPr>
        <w:t>a hotter future that is now essentially locked in</w:t>
      </w:r>
      <w:r w:rsidRPr="00F21B6B">
        <w:rPr>
          <w:rStyle w:val="Emphasis"/>
        </w:rPr>
        <w:t>.</w:t>
      </w:r>
      <w:r w:rsidRPr="00777489">
        <w:t xml:space="preserve"> </w:t>
      </w:r>
      <w:r w:rsidRPr="00F21B6B">
        <w:rPr>
          <w:rStyle w:val="Emphasis"/>
        </w:rPr>
        <w:t>At 1.5 degrees of warming, scientists </w:t>
      </w:r>
      <w:hyperlink r:id="rId35" w:history="1">
        <w:r w:rsidRPr="00F21B6B">
          <w:rPr>
            <w:rStyle w:val="Emphasis"/>
          </w:rPr>
          <w:t>have found</w:t>
        </w:r>
      </w:hyperlink>
      <w:r w:rsidRPr="00F21B6B">
        <w:rPr>
          <w:rStyle w:val="Emphasis"/>
        </w:rPr>
        <w:t>, the dangers grow considerably</w:t>
      </w:r>
      <w:r w:rsidRPr="00777489">
        <w:t xml:space="preserve">. Nearly 1 billion people worldwide could swelter in more frequent life-threatening heat waves. Hundreds of millions more would struggle for water because of severe droughts. Some animal and plant species alive today will be gone. Coral reefs, which sustain fisheries for large swaths of the globe, will suffer more frequent mass die-offs. </w:t>
      </w:r>
      <w:r w:rsidRPr="00F21B6B">
        <w:rPr>
          <w:rStyle w:val="Emphasis"/>
        </w:rPr>
        <w:t>“We can expect a significant jump in extreme weather over the next 20 or 30 years,”</w:t>
      </w:r>
      <w:r w:rsidRPr="00777489">
        <w:t xml:space="preserve"> said Piers Forster, a </w:t>
      </w:r>
      <w:hyperlink r:id="rId36" w:history="1">
        <w:r w:rsidRPr="00777489">
          <w:rPr>
            <w:rStyle w:val="Hyperlink"/>
          </w:rPr>
          <w:t>climate scientist</w:t>
        </w:r>
      </w:hyperlink>
      <w:r w:rsidRPr="00777489">
        <w:t xml:space="preserve"> at the University of Leeds and one of hundreds of international experts who helped write the report. “Things are unfortunately likely to get worse than they are today.” Not all is lost, however, and humanity can still prevent the planet from getting even hotter. </w:t>
      </w:r>
      <w:r w:rsidRPr="00F21B6B">
        <w:rPr>
          <w:rStyle w:val="Emphasis"/>
        </w:rPr>
        <w:t>Doing so would require a coordinated effort among countries to stop adding carbon dioxide to the atmosphere by around 2050, which would entail a rapid shift away from fossil fuels starting immediately, as well as potentially removing </w:t>
      </w:r>
      <w:hyperlink r:id="rId37" w:history="1">
        <w:r w:rsidRPr="00F21B6B">
          <w:rPr>
            <w:rStyle w:val="Emphasis"/>
          </w:rPr>
          <w:t>vast amounts of carbon from the air</w:t>
        </w:r>
      </w:hyperlink>
      <w:r w:rsidRPr="00F21B6B">
        <w:rPr>
          <w:rStyle w:val="Emphasis"/>
        </w:rPr>
        <w:t>.</w:t>
      </w:r>
      <w:r w:rsidRPr="00777489">
        <w:t xml:space="preserve"> If that happened, global warming would likely halt and level off at around 1.5 degrees Celsius, the report concludes. </w:t>
      </w:r>
      <w:r w:rsidRPr="00F21B6B">
        <w:rPr>
          <w:rStyle w:val="Emphasis"/>
        </w:rPr>
        <w:t xml:space="preserve">But </w:t>
      </w:r>
      <w:r w:rsidRPr="00275D0C">
        <w:rPr>
          <w:rStyle w:val="Emphasis"/>
          <w:highlight w:val="yellow"/>
        </w:rPr>
        <w:t>if nations</w:t>
      </w:r>
      <w:r w:rsidRPr="00F21B6B">
        <w:rPr>
          <w:rStyle w:val="Emphasis"/>
        </w:rPr>
        <w:t xml:space="preserve"> </w:t>
      </w:r>
      <w:r w:rsidRPr="00275D0C">
        <w:rPr>
          <w:rStyle w:val="Emphasis"/>
          <w:highlight w:val="yellow"/>
        </w:rPr>
        <w:t>fail</w:t>
      </w:r>
      <w:r w:rsidRPr="00F21B6B">
        <w:rPr>
          <w:rStyle w:val="Emphasis"/>
        </w:rPr>
        <w:t xml:space="preserve"> in that effort, global average </w:t>
      </w:r>
      <w:r w:rsidRPr="00275D0C">
        <w:rPr>
          <w:rStyle w:val="Emphasis"/>
          <w:highlight w:val="yellow"/>
        </w:rPr>
        <w:t>temperatures will keep rising</w:t>
      </w:r>
      <w:r w:rsidRPr="00F21B6B">
        <w:rPr>
          <w:rStyle w:val="Emphasis"/>
        </w:rPr>
        <w:t xml:space="preserve"> — potentially passing 2 degrees, 3 degrees or even 4 degrees Celsius, compared with the preindustrial era.</w:t>
      </w:r>
      <w:r w:rsidRPr="00777489">
        <w:t xml:space="preserve"> The report describes how every additional degree of warming brings far greater perils, such as ever more vicious floods and heat waves, worsening droughts and accelerating sea-level rise that could threaten the existence of some island nations. </w:t>
      </w:r>
      <w:r w:rsidRPr="00F21B6B">
        <w:rPr>
          <w:rStyle w:val="Emphasis"/>
        </w:rPr>
        <w:t>The hotter the planet gets, the greater the risks of crossing dangerous “tipping points,” like the irreversible collapse of the immense ice sheets in Greenland and </w:t>
      </w:r>
      <w:hyperlink r:id="rId38" w:history="1">
        <w:r w:rsidRPr="00F21B6B">
          <w:rPr>
            <w:rStyle w:val="Emphasis"/>
          </w:rPr>
          <w:t>West Antarctica</w:t>
        </w:r>
      </w:hyperlink>
      <w:r w:rsidRPr="00F21B6B">
        <w:rPr>
          <w:rStyle w:val="Emphasis"/>
        </w:rPr>
        <w:t>. “</w:t>
      </w:r>
      <w:r w:rsidRPr="00275D0C">
        <w:rPr>
          <w:rStyle w:val="Emphasis"/>
          <w:highlight w:val="yellow"/>
        </w:rPr>
        <w:t>There’s no going back from some changes</w:t>
      </w:r>
      <w:r w:rsidRPr="00F21B6B">
        <w:rPr>
          <w:rStyle w:val="Emphasis"/>
        </w:rPr>
        <w:t xml:space="preserve"> in the </w:t>
      </w:r>
      <w:hyperlink r:id="rId39" w:history="1">
        <w:r w:rsidRPr="00F21B6B">
          <w:rPr>
            <w:rStyle w:val="Emphasis"/>
          </w:rPr>
          <w:t>climate system</w:t>
        </w:r>
      </w:hyperlink>
      <w:r w:rsidRPr="00F21B6B">
        <w:rPr>
          <w:rStyle w:val="Emphasis"/>
        </w:rPr>
        <w:t>,”</w:t>
      </w:r>
      <w:r w:rsidRPr="00777489">
        <w:t xml:space="preserve"> said Ko Barrett, a vice-chair of the panel and a senior adviser for </w:t>
      </w:r>
      <w:hyperlink r:id="rId40" w:history="1">
        <w:r w:rsidRPr="00777489">
          <w:rPr>
            <w:rStyle w:val="Hyperlink"/>
          </w:rPr>
          <w:t>climate</w:t>
        </w:r>
      </w:hyperlink>
      <w:r w:rsidRPr="00777489">
        <w:t> at the National Oceanic and Atmospheric Administration. But, she added, immediate and sustained emissions cuts “could really make a difference in the climate future we have ahead of us.” The report, approved by 195 governments and based on more than 14,000 studies, is the most comprehensive summary to date of the physical science of </w:t>
      </w:r>
      <w:hyperlink r:id="rId41" w:history="1">
        <w:r w:rsidRPr="00777489">
          <w:rPr>
            <w:rStyle w:val="Hyperlink"/>
          </w:rPr>
          <w:t>climate change</w:t>
        </w:r>
      </w:hyperlink>
      <w:r w:rsidRPr="00777489">
        <w:t>. It will be a focal point when diplomats gather in November at a </w:t>
      </w:r>
      <w:hyperlink r:id="rId42" w:history="1">
        <w:r w:rsidRPr="00777489">
          <w:rPr>
            <w:rStyle w:val="Hyperlink"/>
          </w:rPr>
          <w:t>U.N. summit in Glasgow</w:t>
        </w:r>
      </w:hyperlink>
      <w:r w:rsidRPr="00777489">
        <w:t xml:space="preserve"> to discuss how to step up their efforts to reduce emissions. A growing number of world leaders, including President Biden, have endorsed the </w:t>
      </w:r>
      <w:r w:rsidRPr="00777489">
        <w:lastRenderedPageBreak/>
        <w:t xml:space="preserve">goal of limiting global warming to 1.5 degrees Celsius, though </w:t>
      </w:r>
      <w:r w:rsidRPr="00275D0C">
        <w:rPr>
          <w:rStyle w:val="Emphasis"/>
        </w:rPr>
        <w:t xml:space="preserve">current </w:t>
      </w:r>
      <w:r w:rsidRPr="00275D0C">
        <w:rPr>
          <w:rStyle w:val="Emphasis"/>
          <w:highlight w:val="yellow"/>
        </w:rPr>
        <w:t xml:space="preserve">policies in the major polluting countries are </w:t>
      </w:r>
      <w:r w:rsidRPr="00275D0C">
        <w:rPr>
          <w:rStyle w:val="Emphasis"/>
        </w:rPr>
        <w:t xml:space="preserve">still </w:t>
      </w:r>
      <w:r w:rsidRPr="00275D0C">
        <w:rPr>
          <w:rStyle w:val="Emphasis"/>
          <w:highlight w:val="yellow"/>
        </w:rPr>
        <w:t>far</w:t>
      </w:r>
      <w:r w:rsidRPr="00F21B6B">
        <w:rPr>
          <w:rStyle w:val="Emphasis"/>
        </w:rPr>
        <w:t xml:space="preserve"> off-track </w:t>
      </w:r>
      <w:r w:rsidRPr="00275D0C">
        <w:rPr>
          <w:rStyle w:val="Emphasis"/>
          <w:highlight w:val="yellow"/>
        </w:rPr>
        <w:t>from achieving that target</w:t>
      </w:r>
      <w:r w:rsidRPr="00F21B6B">
        <w:rPr>
          <w:rStyle w:val="Emphasis"/>
        </w:rPr>
        <w:t>.</w:t>
      </w:r>
      <w:r w:rsidRPr="00777489">
        <w:t xml:space="preserve"> The 10 biggest emitters of greenhouse gases are China, the United States, the European Union, India, </w:t>
      </w:r>
      <w:hyperlink r:id="rId43" w:history="1">
        <w:r w:rsidRPr="00777489">
          <w:rPr>
            <w:rStyle w:val="Hyperlink"/>
          </w:rPr>
          <w:t>Russia</w:t>
        </w:r>
      </w:hyperlink>
      <w:r w:rsidRPr="00777489">
        <w:t xml:space="preserve">, Japan, Brazil, Indonesia, Iran and Canada. The new report leaves no doubt that humans are responsible for global warming, concluding that essentially </w:t>
      </w:r>
      <w:proofErr w:type="gramStart"/>
      <w:r w:rsidRPr="00777489">
        <w:t>all of</w:t>
      </w:r>
      <w:proofErr w:type="gramEnd"/>
      <w:r w:rsidRPr="00777489">
        <w:t xml:space="preserve"> the rise in global average temperatures since the 19th century has been driven by nations burning fossil fuels, clearing forests and loading the atmosphere with greenhouse gases like carbon dioxide and methane that trap heat.</w:t>
      </w:r>
    </w:p>
    <w:p w14:paraId="023A0539" w14:textId="77777777" w:rsidR="00D97D7F" w:rsidRDefault="00D97D7F" w:rsidP="00D97D7F">
      <w:pPr>
        <w:pStyle w:val="Heading4"/>
        <w:numPr>
          <w:ilvl w:val="0"/>
          <w:numId w:val="13"/>
        </w:numPr>
      </w:pPr>
      <w:r>
        <w:t>Space tech helps mitigate effects of climate change.</w:t>
      </w:r>
    </w:p>
    <w:p w14:paraId="06E71E66" w14:textId="77777777" w:rsidR="00D97D7F" w:rsidRDefault="00D97D7F" w:rsidP="00D97D7F">
      <w:r w:rsidRPr="00BD3BBC">
        <w:rPr>
          <w:b/>
          <w:bCs/>
          <w:sz w:val="26"/>
          <w:szCs w:val="26"/>
        </w:rPr>
        <w:t>ESA, 10</w:t>
      </w:r>
      <w:r>
        <w:t xml:space="preserve"> - ("Space technology helps mitigate climate change," ESA, 5-1-2010, 12-17-2021https://www.esa.int/Applications/Telecommunications_Integrated_Applications/Technology_Transfer/Space_technology_helps_mitigate_climate_change)//AW</w:t>
      </w:r>
    </w:p>
    <w:p w14:paraId="0583450F" w14:textId="77777777" w:rsidR="009264EF" w:rsidRDefault="00D97D7F" w:rsidP="009264EF">
      <w:pPr>
        <w:rPr>
          <w:u w:val="single"/>
        </w:rPr>
      </w:pPr>
      <w:r w:rsidRPr="00CD1D00">
        <w:rPr>
          <w:highlight w:val="yellow"/>
          <w:u w:val="single"/>
        </w:rPr>
        <w:t>Space tech</w:t>
      </w:r>
      <w:r w:rsidRPr="00BD3BBC">
        <w:rPr>
          <w:u w:val="single"/>
        </w:rPr>
        <w:t xml:space="preserve">nologies </w:t>
      </w:r>
      <w:r w:rsidRPr="00CD1D00">
        <w:rPr>
          <w:highlight w:val="yellow"/>
          <w:u w:val="single"/>
        </w:rPr>
        <w:t>have led to</w:t>
      </w:r>
      <w:r w:rsidRPr="00BD3BBC">
        <w:rPr>
          <w:sz w:val="12"/>
        </w:rPr>
        <w:t xml:space="preserve"> </w:t>
      </w:r>
      <w:proofErr w:type="gramStart"/>
      <w:r w:rsidRPr="00BD3BBC">
        <w:rPr>
          <w:sz w:val="12"/>
        </w:rPr>
        <w:t>a number of</w:t>
      </w:r>
      <w:proofErr w:type="gramEnd"/>
      <w:r w:rsidRPr="00BD3BBC">
        <w:rPr>
          <w:sz w:val="12"/>
        </w:rPr>
        <w:t xml:space="preserve"> </w:t>
      </w:r>
      <w:r w:rsidRPr="00CD1D00">
        <w:rPr>
          <w:highlight w:val="yellow"/>
          <w:u w:val="single"/>
        </w:rPr>
        <w:t>inventions that benefit the environment and save energy.</w:t>
      </w:r>
      <w:r w:rsidRPr="00BD3BBC">
        <w:rPr>
          <w:sz w:val="12"/>
        </w:rPr>
        <w:t xml:space="preserve"> </w:t>
      </w:r>
      <w:r w:rsidRPr="00CD1D00">
        <w:rPr>
          <w:highlight w:val="yellow"/>
          <w:u w:val="single"/>
        </w:rPr>
        <w:t>Satellite</w:t>
      </w:r>
      <w:r w:rsidRPr="00BD3BBC">
        <w:rPr>
          <w:u w:val="single"/>
        </w:rPr>
        <w:t>-based systems</w:t>
      </w:r>
      <w:r w:rsidRPr="00BD3BBC">
        <w:rPr>
          <w:sz w:val="12"/>
        </w:rPr>
        <w:t xml:space="preserve"> are </w:t>
      </w:r>
      <w:r w:rsidRPr="00CD1D00">
        <w:rPr>
          <w:highlight w:val="yellow"/>
          <w:u w:val="single"/>
        </w:rPr>
        <w:t>reduc</w:t>
      </w:r>
      <w:r w:rsidRPr="00CD1D00">
        <w:rPr>
          <w:sz w:val="12"/>
          <w:highlight w:val="yellow"/>
        </w:rPr>
        <w:t>ing</w:t>
      </w:r>
      <w:r w:rsidRPr="00BD3BBC">
        <w:rPr>
          <w:sz w:val="12"/>
        </w:rPr>
        <w:t xml:space="preserve"> </w:t>
      </w:r>
      <w:r w:rsidRPr="00BD3BBC">
        <w:rPr>
          <w:u w:val="single"/>
        </w:rPr>
        <w:t xml:space="preserve">vehicles’ </w:t>
      </w:r>
      <w:r w:rsidRPr="00CD1D00">
        <w:rPr>
          <w:highlight w:val="yellow"/>
          <w:u w:val="single"/>
        </w:rPr>
        <w:t>carbon</w:t>
      </w:r>
      <w:r w:rsidRPr="00BD3BBC">
        <w:rPr>
          <w:u w:val="single"/>
        </w:rPr>
        <w:t xml:space="preserve"> </w:t>
      </w:r>
      <w:r w:rsidRPr="00CD1D00">
        <w:rPr>
          <w:highlight w:val="yellow"/>
          <w:u w:val="single"/>
        </w:rPr>
        <w:t>dioxide emissions</w:t>
      </w:r>
      <w:r w:rsidRPr="00BD3BBC">
        <w:rPr>
          <w:u w:val="single"/>
        </w:rPr>
        <w:t xml:space="preserve">, </w:t>
      </w:r>
      <w:r w:rsidRPr="00CD1D00">
        <w:rPr>
          <w:highlight w:val="yellow"/>
          <w:u w:val="single"/>
        </w:rPr>
        <w:t>remote-sensing tech</w:t>
      </w:r>
      <w:r w:rsidRPr="00BD3BBC">
        <w:rPr>
          <w:sz w:val="12"/>
        </w:rPr>
        <w:t xml:space="preserve">nology is </w:t>
      </w:r>
      <w:r w:rsidRPr="00CD1D00">
        <w:rPr>
          <w:highlight w:val="yellow"/>
          <w:u w:val="single"/>
        </w:rPr>
        <w:t>making wind turbines more efficient</w:t>
      </w:r>
      <w:r w:rsidRPr="00BD3BBC">
        <w:rPr>
          <w:u w:val="single"/>
        </w:rPr>
        <w:t xml:space="preserve">, </w:t>
      </w:r>
      <w:r w:rsidRPr="00CD1D00">
        <w:rPr>
          <w:highlight w:val="yellow"/>
          <w:u w:val="single"/>
        </w:rPr>
        <w:t>and</w:t>
      </w:r>
      <w:r w:rsidRPr="00BD3BBC">
        <w:rPr>
          <w:u w:val="single"/>
        </w:rPr>
        <w:t xml:space="preserve"> info</w:t>
      </w:r>
      <w:r w:rsidRPr="00BD3BBC">
        <w:rPr>
          <w:sz w:val="12"/>
        </w:rPr>
        <w:t>rmation</w:t>
      </w:r>
      <w:r w:rsidRPr="00BD3BBC">
        <w:rPr>
          <w:u w:val="single"/>
        </w:rPr>
        <w:t xml:space="preserve"> from </w:t>
      </w:r>
      <w:r w:rsidRPr="00BD3BBC">
        <w:rPr>
          <w:sz w:val="12"/>
        </w:rPr>
        <w:t>weather</w:t>
      </w:r>
      <w:r w:rsidRPr="00BD3BBC">
        <w:rPr>
          <w:u w:val="single"/>
        </w:rPr>
        <w:t xml:space="preserve"> </w:t>
      </w:r>
      <w:r w:rsidRPr="00CD1D00">
        <w:rPr>
          <w:highlight w:val="yellow"/>
          <w:u w:val="single"/>
        </w:rPr>
        <w:t>satellites</w:t>
      </w:r>
      <w:r w:rsidRPr="00BD3BBC">
        <w:rPr>
          <w:u w:val="single"/>
        </w:rPr>
        <w:t xml:space="preserve"> is </w:t>
      </w:r>
      <w:r w:rsidRPr="00CD1D00">
        <w:rPr>
          <w:highlight w:val="yellow"/>
          <w:u w:val="single"/>
        </w:rPr>
        <w:t>helping solar cells</w:t>
      </w:r>
      <w:r w:rsidRPr="00BD3BBC">
        <w:rPr>
          <w:u w:val="single"/>
        </w:rPr>
        <w:t xml:space="preserve"> </w:t>
      </w:r>
      <w:r w:rsidRPr="00BD3BBC">
        <w:rPr>
          <w:sz w:val="12"/>
        </w:rPr>
        <w:t xml:space="preserve">to </w:t>
      </w:r>
      <w:r w:rsidRPr="00CD1D00">
        <w:rPr>
          <w:highlight w:val="yellow"/>
          <w:u w:val="single"/>
        </w:rPr>
        <w:t>produce more energy</w:t>
      </w:r>
    </w:p>
    <w:p w14:paraId="085C3A94" w14:textId="56B8AAF4" w:rsidR="00D97D7F" w:rsidRPr="007D0CE1" w:rsidRDefault="00BD76AE" w:rsidP="009264EF">
      <w:r>
        <w:rPr>
          <w:rStyle w:val="Style13ptBold"/>
        </w:rPr>
        <w:t xml:space="preserve">Ozone layer depletion can’t cause extinction-be </w:t>
      </w:r>
      <w:proofErr w:type="spellStart"/>
      <w:r>
        <w:rPr>
          <w:rStyle w:val="Style13ptBold"/>
        </w:rPr>
        <w:t>highly skep</w:t>
      </w:r>
      <w:proofErr w:type="spellEnd"/>
      <w:r>
        <w:rPr>
          <w:rStyle w:val="Style13ptBold"/>
        </w:rPr>
        <w:t xml:space="preserve">tical of their impacts. </w:t>
      </w:r>
      <w:r w:rsidR="00D97D7F" w:rsidRPr="007D0CE1">
        <w:rPr>
          <w:rStyle w:val="Style13ptBold"/>
        </w:rPr>
        <w:t xml:space="preserve">Ridley 14 </w:t>
      </w:r>
      <w:r w:rsidR="00D97D7F" w:rsidRPr="007D0CE1">
        <w:t xml:space="preserve">(Matthew White Ridley, </w:t>
      </w:r>
      <w:proofErr w:type="gramStart"/>
      <w:r w:rsidR="00D97D7F">
        <w:t>BA</w:t>
      </w:r>
      <w:proofErr w:type="gramEnd"/>
      <w:r w:rsidR="00D97D7F">
        <w:t xml:space="preserve"> and PhD in Zoology from Oxford</w:t>
      </w:r>
      <w:r w:rsidR="00D97D7F" w:rsidRPr="007D0CE1">
        <w:t xml:space="preserve">. “THE OZONE HOLE WAS EXAGGERATED AS A PROBLEM,” </w:t>
      </w:r>
      <w:r w:rsidR="00D97D7F" w:rsidRPr="00BD76AE">
        <w:rPr>
          <w:i/>
          <w:iCs/>
        </w:rPr>
        <w:t>Rational Optimist</w:t>
      </w:r>
      <w:r w:rsidR="00D97D7F" w:rsidRPr="007D0CE1">
        <w:t xml:space="preserve">, 9/25/14, </w:t>
      </w:r>
      <w:hyperlink r:id="rId44" w:history="1">
        <w:r w:rsidR="00D97D7F" w:rsidRPr="007D0CE1">
          <w:rPr>
            <w:rStyle w:val="Hyperlink"/>
          </w:rPr>
          <w:t>http://www.rationaloptimist.com/blog/the-ozone-hole-was-exaggerated-as-a-problem.aspx</w:t>
        </w:r>
      </w:hyperlink>
      <w:r w:rsidR="00D97D7F" w:rsidRPr="007D0CE1">
        <w:t xml:space="preserve">) </w:t>
      </w:r>
    </w:p>
    <w:p w14:paraId="553FF50A" w14:textId="77777777" w:rsidR="00D97D7F" w:rsidRPr="00D13355" w:rsidRDefault="00D97D7F" w:rsidP="00D97D7F">
      <w:pPr>
        <w:rPr>
          <w:sz w:val="16"/>
        </w:rPr>
      </w:pPr>
      <w:r w:rsidRPr="007D0CE1">
        <w:rPr>
          <w:rStyle w:val="StyleUnderline"/>
        </w:rPr>
        <w:t xml:space="preserve">Serial hyperbole does the environmental movement no </w:t>
      </w:r>
      <w:proofErr w:type="spellStart"/>
      <w:r w:rsidRPr="007D0CE1">
        <w:rPr>
          <w:rStyle w:val="StyleUnderline"/>
        </w:rPr>
        <w:t>favours</w:t>
      </w:r>
      <w:proofErr w:type="spellEnd"/>
      <w:r w:rsidRPr="007D0CE1">
        <w:rPr>
          <w:sz w:val="16"/>
        </w:rPr>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CF5A50">
        <w:rPr>
          <w:rStyle w:val="Emphasis"/>
          <w:highlight w:val="green"/>
        </w:rPr>
        <w:t>ozone</w:t>
      </w:r>
      <w:r w:rsidRPr="007D0CE1">
        <w:rPr>
          <w:rStyle w:val="StyleUnderline"/>
        </w:rPr>
        <w:t xml:space="preserve"> hole </w:t>
      </w:r>
      <w:r w:rsidRPr="00CF5A50">
        <w:rPr>
          <w:rStyle w:val="Emphasis"/>
          <w:highlight w:val="green"/>
        </w:rPr>
        <w:t>was never</w:t>
      </w:r>
      <w:r w:rsidRPr="007D0CE1">
        <w:rPr>
          <w:rStyle w:val="StyleUnderline"/>
        </w:rPr>
        <w:t xml:space="preserve"> nearly </w:t>
      </w:r>
      <w:r w:rsidRPr="00CF5A50">
        <w:rPr>
          <w:rStyle w:val="Emphasis"/>
          <w:highlight w:val="green"/>
        </w:rPr>
        <w:t>as dangerous as</w:t>
      </w:r>
      <w:r w:rsidRPr="007D0CE1">
        <w:rPr>
          <w:rStyle w:val="StyleUnderline"/>
        </w:rPr>
        <w:t xml:space="preserve"> some </w:t>
      </w:r>
      <w:r w:rsidRPr="00CF5A50">
        <w:rPr>
          <w:rStyle w:val="Emphasis"/>
          <w:highlight w:val="green"/>
        </w:rPr>
        <w:t>people said</w:t>
      </w:r>
      <w:r w:rsidRPr="007D0CE1">
        <w:rPr>
          <w:rStyle w:val="StyleUnderline"/>
        </w:rPr>
        <w:t xml:space="preserve">, that it is not necessarily healing yet </w:t>
      </w:r>
      <w:r w:rsidRPr="00CF5A50">
        <w:rPr>
          <w:rStyle w:val="Emphasis"/>
          <w:highlight w:val="green"/>
        </w:rPr>
        <w:t>and</w:t>
      </w:r>
      <w:r w:rsidRPr="007D0CE1">
        <w:rPr>
          <w:rStyle w:val="StyleUnderline"/>
        </w:rPr>
        <w:t xml:space="preserve"> that it </w:t>
      </w:r>
      <w:r w:rsidRPr="00CF5A50">
        <w:rPr>
          <w:rStyle w:val="Emphasis"/>
          <w:highlight w:val="green"/>
        </w:rPr>
        <w:t>might not have been caused</w:t>
      </w:r>
      <w:r w:rsidRPr="007D0CE1">
        <w:rPr>
          <w:rStyle w:val="StyleUnderline"/>
        </w:rPr>
        <w:t xml:space="preserve"> mainly </w:t>
      </w:r>
      <w:r w:rsidRPr="00CF5A50">
        <w:rPr>
          <w:rStyle w:val="Emphasis"/>
          <w:highlight w:val="green"/>
        </w:rPr>
        <w:t>by CFCs anyway</w:t>
      </w:r>
      <w:r w:rsidRPr="007D0CE1">
        <w:rPr>
          <w:rStyle w:val="StyleUnderline"/>
        </w:rPr>
        <w:t>.</w:t>
      </w:r>
      <w:r w:rsidRPr="007D0CE1">
        <w:rPr>
          <w:sz w:val="16"/>
        </w:rPr>
        <w:t xml:space="preserve">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7D0CE1">
        <w:rPr>
          <w:sz w:val="16"/>
        </w:rPr>
        <w:t>actually announced</w:t>
      </w:r>
      <w:proofErr w:type="gramEnd"/>
      <w:r w:rsidRPr="007D0CE1">
        <w:rPr>
          <w:sz w:val="16"/>
        </w:rPr>
        <w:t xml:space="preserve"> last week, </w:t>
      </w:r>
      <w:r w:rsidRPr="007D0CE1">
        <w:rPr>
          <w:rStyle w:val="StyleUnderline"/>
        </w:rPr>
        <w:t>in the words of a Nasa scientist, Paul Newman: “From 2000 to 2013, ozone levels climbed 4 per cent in the key mid-northern latitudes</w:t>
      </w:r>
      <w:r w:rsidRPr="007D0CE1">
        <w:rPr>
          <w:sz w:val="16"/>
        </w:rPr>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rPr>
          <w:sz w:val="16"/>
        </w:rPr>
        <w:t>So</w:t>
      </w:r>
      <w:proofErr w:type="gramEnd"/>
      <w:r w:rsidRPr="007D0CE1">
        <w:rPr>
          <w:sz w:val="16"/>
        </w:rPr>
        <w:t xml:space="preserve"> what’s happening to the Antarctic ozone hole? Thanks to a diligent blogger named Anthony Watts, I came across a press release also from </w:t>
      </w:r>
      <w:r w:rsidRPr="00CF5A50">
        <w:rPr>
          <w:rStyle w:val="Emphasis"/>
          <w:highlight w:val="green"/>
        </w:rPr>
        <w:t>Nasa</w:t>
      </w:r>
      <w:r w:rsidRPr="007D0CE1">
        <w:rPr>
          <w:rStyle w:val="StyleUnderline"/>
        </w:rPr>
        <w:t xml:space="preserve"> about nine months ago, which </w:t>
      </w:r>
      <w:r w:rsidRPr="00CF5A50">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CF5A50">
        <w:rPr>
          <w:rStyle w:val="Emphasis"/>
          <w:highlight w:val="green"/>
        </w:rPr>
        <w:t>new studies show</w:t>
      </w:r>
      <w:r w:rsidRPr="007D0CE1">
        <w:rPr>
          <w:rStyle w:val="StyleUnderline"/>
        </w:rPr>
        <w:t xml:space="preserve"> that signs of recovery are not yet present, and that </w:t>
      </w:r>
      <w:r w:rsidRPr="00CF5A50">
        <w:rPr>
          <w:rStyle w:val="Emphasis"/>
          <w:highlight w:val="green"/>
        </w:rPr>
        <w:t>temperature and winds are</w:t>
      </w:r>
      <w:r w:rsidRPr="007D0CE1">
        <w:rPr>
          <w:rStyle w:val="StyleUnderline"/>
        </w:rPr>
        <w:t xml:space="preserve"> still </w:t>
      </w:r>
      <w:r w:rsidRPr="00CF5A50">
        <w:rPr>
          <w:rStyle w:val="Emphasis"/>
          <w:highlight w:val="green"/>
        </w:rPr>
        <w:t>driving</w:t>
      </w:r>
      <w:r w:rsidRPr="007D0CE1">
        <w:rPr>
          <w:rStyle w:val="StyleUnderline"/>
        </w:rPr>
        <w:t xml:space="preserve"> any annual </w:t>
      </w:r>
      <w:r w:rsidRPr="00CF5A50">
        <w:rPr>
          <w:rStyle w:val="Emphasis"/>
          <w:highlight w:val="green"/>
        </w:rPr>
        <w:t>changes in ozone</w:t>
      </w:r>
      <w:r w:rsidRPr="007D0CE1">
        <w:rPr>
          <w:rStyle w:val="StyleUnderline"/>
        </w:rPr>
        <w:t xml:space="preserve"> hole size</w:t>
      </w:r>
      <w:r w:rsidRPr="007D0CE1">
        <w:rPr>
          <w:sz w:val="16"/>
        </w:rPr>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rPr>
          <w:sz w:val="16"/>
        </w:rPr>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CF5A50">
        <w:rPr>
          <w:rStyle w:val="Emphasis"/>
          <w:highlight w:val="green"/>
        </w:rPr>
        <w:t>weak September sunshine</w:t>
      </w:r>
      <w:r w:rsidRPr="007D0CE1">
        <w:rPr>
          <w:rStyle w:val="StyleUnderline"/>
        </w:rPr>
        <w:t xml:space="preserve">, though it feels much the same, </w:t>
      </w:r>
      <w:r w:rsidRPr="00CF5A50">
        <w:rPr>
          <w:rStyle w:val="Emphasis"/>
          <w:highlight w:val="green"/>
        </w:rPr>
        <w:t>has the power to cause sunburn</w:t>
      </w:r>
      <w:r w:rsidRPr="007D0CE1">
        <w:rPr>
          <w:rStyle w:val="StyleUnderline"/>
        </w:rPr>
        <w:t xml:space="preserve"> more like that of latitudes a few hundred miles north. </w:t>
      </w:r>
      <w:r w:rsidRPr="00CF5A50">
        <w:rPr>
          <w:rStyle w:val="Emphasis"/>
          <w:highlight w:val="green"/>
        </w:rPr>
        <w:t>Hardly Armageddon</w:t>
      </w:r>
      <w:r w:rsidRPr="007D0CE1">
        <w:rPr>
          <w:sz w:val="16"/>
        </w:rPr>
        <w:t xml:space="preserve">.  </w:t>
      </w:r>
      <w:r w:rsidRPr="007D0CE1">
        <w:rPr>
          <w:rStyle w:val="StyleUnderline"/>
        </w:rPr>
        <w:t>The New York Times reported “an increase in Twilight Zone-type reports of sheep and rabbits with cataracts” in southern Chile</w:t>
      </w:r>
      <w:r w:rsidRPr="007D0CE1">
        <w:rPr>
          <w:sz w:val="16"/>
        </w:rPr>
        <w:t xml:space="preserve">. Not to be outdone, Al Gore </w:t>
      </w:r>
      <w:r w:rsidRPr="007D0CE1">
        <w:rPr>
          <w:sz w:val="16"/>
        </w:rPr>
        <w:lastRenderedPageBreak/>
        <w:t xml:space="preserve">wrote that “hunters now report finding blind rabbits; fisherman catch blind salmon”. Zoologists briefly blamed the </w:t>
      </w:r>
      <w:r w:rsidRPr="00CF5A50">
        <w:rPr>
          <w:rStyle w:val="Emphasis"/>
          <w:highlight w:val="green"/>
        </w:rPr>
        <w:t>near extinction</w:t>
      </w:r>
      <w:r w:rsidRPr="007D0CE1">
        <w:rPr>
          <w:rStyle w:val="StyleUnderline"/>
        </w:rPr>
        <w:t xml:space="preserve"> of many amphibian species on thin ozone</w:t>
      </w:r>
      <w:r w:rsidRPr="007D0CE1">
        <w:rPr>
          <w:sz w:val="16"/>
        </w:rPr>
        <w:t xml:space="preserve">. </w:t>
      </w:r>
      <w:r w:rsidRPr="00CF5A50">
        <w:rPr>
          <w:rStyle w:val="Emphasis"/>
          <w:highlight w:val="green"/>
        </w:rPr>
        <w:t>Melanoma</w:t>
      </w:r>
      <w:r w:rsidRPr="007D0CE1">
        <w:rPr>
          <w:sz w:val="16"/>
        </w:rPr>
        <w:t xml:space="preserve"> in people was also said to be on the rise as a result.  </w:t>
      </w:r>
      <w:r w:rsidRPr="007D0CE1">
        <w:rPr>
          <w:rStyle w:val="StyleUnderline"/>
        </w:rPr>
        <w:t xml:space="preserve">This </w:t>
      </w:r>
      <w:r w:rsidRPr="00CF5A50">
        <w:rPr>
          <w:rStyle w:val="Emphasis"/>
          <w:highlight w:val="green"/>
        </w:rPr>
        <w:t>was nonsense.</w:t>
      </w:r>
      <w:r w:rsidRPr="007D0CE1">
        <w:rPr>
          <w:rStyle w:val="StyleUnderline"/>
        </w:rPr>
        <w:t xml:space="preserve"> Frogs were dying out because of a fungal disease spread from Africa — nothing to do with ozone.</w:t>
      </w:r>
      <w:r w:rsidRPr="007D0CE1">
        <w:rPr>
          <w:sz w:val="16"/>
        </w:rPr>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CF5A50">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CF5A50">
        <w:rPr>
          <w:rStyle w:val="Emphasis"/>
          <w:highlight w:val="green"/>
        </w:rPr>
        <w:t>levelled</w:t>
      </w:r>
      <w:proofErr w:type="gramEnd"/>
      <w:r w:rsidRPr="00CF5A50">
        <w:rPr>
          <w:rStyle w:val="Emphasis"/>
          <w:highlight w:val="green"/>
        </w:rPr>
        <w:t xml:space="preserve"> out</w:t>
      </w:r>
      <w:r w:rsidRPr="007D0CE1">
        <w:rPr>
          <w:rStyle w:val="StyleUnderline"/>
        </w:rPr>
        <w:t xml:space="preserve"> during the period </w:t>
      </w:r>
      <w:r w:rsidRPr="00CF5A50">
        <w:rPr>
          <w:rStyle w:val="Emphasis"/>
          <w:highlight w:val="green"/>
        </w:rPr>
        <w:t>when</w:t>
      </w:r>
      <w:r w:rsidRPr="007D0CE1">
        <w:rPr>
          <w:rStyle w:val="StyleUnderline"/>
        </w:rPr>
        <w:t xml:space="preserve"> the </w:t>
      </w:r>
      <w:r w:rsidRPr="00CF5A50">
        <w:rPr>
          <w:rStyle w:val="Emphasis"/>
          <w:highlight w:val="green"/>
        </w:rPr>
        <w:t>ozone got thinner</w:t>
      </w:r>
      <w:r w:rsidRPr="007D0CE1">
        <w:rPr>
          <w:sz w:val="16"/>
        </w:rPr>
        <w:t xml:space="preserve">. </w:t>
      </w:r>
    </w:p>
    <w:p w14:paraId="11A86018" w14:textId="77777777" w:rsidR="00D97D7F" w:rsidRPr="00D13355" w:rsidRDefault="00D97D7F" w:rsidP="00D97D7F"/>
    <w:p w14:paraId="037B3BEF" w14:textId="77777777" w:rsidR="00D97D7F" w:rsidRDefault="00D97D7F" w:rsidP="00D97D7F">
      <w:pPr>
        <w:pStyle w:val="Heading3"/>
      </w:pPr>
      <w:r>
        <w:lastRenderedPageBreak/>
        <w:t>C2: Debris</w:t>
      </w:r>
    </w:p>
    <w:p w14:paraId="29B6F0AE" w14:textId="77777777" w:rsidR="00D97D7F" w:rsidRPr="0089747E" w:rsidRDefault="00D97D7F" w:rsidP="00D97D7F">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6A3C072B" w14:textId="77777777" w:rsidR="00D97D7F" w:rsidRPr="0089747E" w:rsidRDefault="00D97D7F" w:rsidP="00D97D7F">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1BEBF329" w14:textId="77777777" w:rsidR="00D97D7F" w:rsidRDefault="00D97D7F" w:rsidP="00D97D7F">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5DC2D02" w14:textId="77777777" w:rsidR="00D97D7F" w:rsidRPr="00093FC9" w:rsidRDefault="00D97D7F" w:rsidP="00D97D7F">
      <w:pPr>
        <w:keepNext/>
        <w:keepLines/>
        <w:spacing w:before="200"/>
        <w:contextualSpacing/>
        <w:outlineLvl w:val="3"/>
        <w:rPr>
          <w:rFonts w:eastAsia="MS Gothic"/>
          <w:b/>
          <w:iCs/>
          <w:sz w:val="26"/>
          <w:u w:val="single"/>
        </w:rPr>
      </w:pPr>
      <w:bookmarkStart w:id="0" w:name="_Hlk19345098"/>
      <w:bookmarkStart w:id="1"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2AB779A6" w14:textId="77777777" w:rsidR="00D97D7F" w:rsidRPr="00093FC9" w:rsidRDefault="00D97D7F" w:rsidP="00D97D7F">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5BC29990" w14:textId="77777777" w:rsidR="00D97D7F" w:rsidRPr="00093FC9" w:rsidRDefault="00D97D7F" w:rsidP="00D97D7F">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538A155C" w14:textId="77777777" w:rsidR="00D97D7F" w:rsidRPr="00093FC9" w:rsidRDefault="00D97D7F" w:rsidP="00D97D7F">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73624169" w14:textId="77777777" w:rsidR="00D97D7F" w:rsidRPr="00934434" w:rsidRDefault="00D97D7F" w:rsidP="00D97D7F">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bookmarkEnd w:id="0"/>
      <w:bookmarkEnd w:id="1"/>
    </w:p>
    <w:p w14:paraId="1B7454EE" w14:textId="77777777" w:rsidR="00D97D7F" w:rsidRPr="0089747E" w:rsidRDefault="00D97D7F" w:rsidP="00D97D7F">
      <w:pPr>
        <w:pStyle w:val="Heading3"/>
      </w:pPr>
      <w:r>
        <w:lastRenderedPageBreak/>
        <w:t>Kessler</w:t>
      </w:r>
    </w:p>
    <w:p w14:paraId="5836CB7A" w14:textId="67B2250F" w:rsidR="00C22A4E" w:rsidRPr="00C22A4E" w:rsidRDefault="00C22A4E" w:rsidP="00C22A4E">
      <w:pPr>
        <w:pStyle w:val="ListParagraph"/>
        <w:keepNext/>
        <w:keepLines/>
        <w:numPr>
          <w:ilvl w:val="0"/>
          <w:numId w:val="17"/>
        </w:numPr>
        <w:spacing w:before="200"/>
        <w:outlineLvl w:val="3"/>
        <w:rPr>
          <w:rFonts w:eastAsia="Malgun Gothic"/>
          <w:b/>
          <w:iCs/>
          <w:sz w:val="26"/>
        </w:rPr>
      </w:pPr>
      <w:r>
        <w:rPr>
          <w:rFonts w:eastAsia="Malgun Gothic"/>
          <w:b/>
          <w:iCs/>
          <w:sz w:val="26"/>
        </w:rPr>
        <w:t>They have no articulated link to Kessler-they haven’t explained why private companies uniquely cause debris in either card or that they contribute to Kessler syndrome. Don’t let them change their links in the 1ar because that undermines clash.</w:t>
      </w:r>
    </w:p>
    <w:p w14:paraId="58EAE4A2" w14:textId="02F04FEC" w:rsidR="00D97D7F" w:rsidRPr="0089747E" w:rsidRDefault="00D97D7F" w:rsidP="00D97D7F">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46520134" w14:textId="77777777" w:rsidR="00D97D7F" w:rsidRPr="0089747E" w:rsidRDefault="00D97D7F" w:rsidP="00D97D7F">
      <w:pPr>
        <w:rPr>
          <w:rFonts w:eastAsia="Calibri"/>
        </w:rPr>
      </w:pPr>
      <w:bookmarkStart w:id="2"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2"/>
    <w:p w14:paraId="53050660" w14:textId="77777777" w:rsidR="00D97D7F" w:rsidRPr="000578F6" w:rsidRDefault="00D97D7F" w:rsidP="00D97D7F">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02D26C97" w14:textId="77777777" w:rsidR="00D97D7F" w:rsidRPr="0089747E" w:rsidRDefault="00D97D7F" w:rsidP="00D97D7F">
      <w:pPr>
        <w:ind w:left="720"/>
        <w:rPr>
          <w:rFonts w:eastAsia="Calibri"/>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5D9C9CEB" w14:textId="77777777" w:rsidR="00D97D7F" w:rsidRPr="00D13355" w:rsidRDefault="00D97D7F" w:rsidP="00D97D7F"/>
    <w:p w14:paraId="5C3CC8D3" w14:textId="3B187440" w:rsidR="00D97D7F" w:rsidRDefault="00D97D7F" w:rsidP="00D97D7F">
      <w:pPr>
        <w:pStyle w:val="Heading3"/>
      </w:pPr>
      <w:r>
        <w:lastRenderedPageBreak/>
        <w:t xml:space="preserve">C3: </w:t>
      </w:r>
      <w:proofErr w:type="spellStart"/>
      <w:r w:rsidR="00727BE6">
        <w:t>Structual</w:t>
      </w:r>
      <w:proofErr w:type="spellEnd"/>
      <w:r w:rsidR="00727BE6">
        <w:t xml:space="preserve"> Violence</w:t>
      </w:r>
    </w:p>
    <w:p w14:paraId="22F13540" w14:textId="631CB5E9" w:rsidR="00D97D7F" w:rsidRPr="00E8332D" w:rsidRDefault="00D97D7F" w:rsidP="00D97D7F">
      <w:pPr>
        <w:pStyle w:val="Heading4"/>
        <w:rPr>
          <w:rFonts w:cs="Calibri"/>
        </w:rPr>
      </w:pPr>
      <w:r>
        <w:t>1</w:t>
      </w:r>
      <w:r w:rsidRPr="00D13355">
        <w:rPr>
          <w:rFonts w:cs="Calibri"/>
        </w:rPr>
        <w:t xml:space="preserve"> </w:t>
      </w:r>
      <w:r>
        <w:rPr>
          <w:rFonts w:cs="Calibri"/>
        </w:rPr>
        <w:t xml:space="preserve">Private </w:t>
      </w:r>
      <w:proofErr w:type="gramStart"/>
      <w:r>
        <w:rPr>
          <w:rFonts w:cs="Calibri"/>
        </w:rPr>
        <w:t>entities</w:t>
      </w:r>
      <w:proofErr w:type="gramEnd"/>
      <w:r>
        <w:rPr>
          <w:rFonts w:cs="Calibri"/>
        </w:rPr>
        <w:t xml:space="preserve"> working with governments resolves the link and better address the symptoms of </w:t>
      </w:r>
      <w:r w:rsidR="008F4176">
        <w:rPr>
          <w:rFonts w:cs="Calibri"/>
        </w:rPr>
        <w:t>structural violence</w:t>
      </w:r>
      <w:r>
        <w:rPr>
          <w:rFonts w:cs="Calibri"/>
        </w:rPr>
        <w:t xml:space="preserve"> by collaborating to solve climate change.</w:t>
      </w:r>
    </w:p>
    <w:p w14:paraId="1A948FA0" w14:textId="77777777" w:rsidR="00D97D7F" w:rsidRPr="00E8332D" w:rsidRDefault="00D97D7F" w:rsidP="00D97D7F">
      <w:proofErr w:type="spellStart"/>
      <w:r w:rsidRPr="00E8332D">
        <w:t>Maanas</w:t>
      </w:r>
      <w:proofErr w:type="spellEnd"/>
      <w:r w:rsidRPr="00E8332D">
        <w:t xml:space="preserve"> </w:t>
      </w:r>
      <w:r w:rsidRPr="001B5522">
        <w:rPr>
          <w:b/>
          <w:bCs/>
          <w:sz w:val="26"/>
          <w:szCs w:val="26"/>
        </w:rPr>
        <w:t>Sharma, 21</w:t>
      </w:r>
      <w:r w:rsidRPr="00E8332D">
        <w:t xml:space="preserve"> - ("The Space Review: The privatized frontier: the ethical implications and role of private companies in space exploration," No Publication, 9-7-2021, 12-6-2021https://www.thespacereview.com/article/4238/1)//AW</w:t>
      </w:r>
    </w:p>
    <w:p w14:paraId="5056A984" w14:textId="06163031" w:rsidR="00D97D7F" w:rsidRPr="00F16E58" w:rsidRDefault="00D97D7F" w:rsidP="00D97D7F">
      <w:pPr>
        <w:rPr>
          <w:u w:val="single"/>
        </w:rPr>
      </w:pPr>
      <w:r w:rsidRPr="00E8332D">
        <w:rPr>
          <w:sz w:val="12"/>
        </w:rPr>
        <w:t xml:space="preserve">In recent years, </w:t>
      </w:r>
      <w:r w:rsidRPr="001B5522">
        <w:rPr>
          <w:highlight w:val="yellow"/>
          <w:u w:val="single"/>
        </w:rPr>
        <w:t>private</w:t>
      </w:r>
      <w:r w:rsidRPr="00E8332D">
        <w:rPr>
          <w:u w:val="single"/>
        </w:rPr>
        <w:t xml:space="preserve"> companies</w:t>
      </w:r>
      <w:r w:rsidRPr="00E8332D">
        <w:rPr>
          <w:sz w:val="12"/>
        </w:rPr>
        <w:t xml:space="preserve"> have taken on a larger role in the space exploration system. With lower costs and faster production times, they have </w:t>
      </w:r>
      <w:r w:rsidRPr="001B5522">
        <w:rPr>
          <w:highlight w:val="yellow"/>
          <w:u w:val="single"/>
        </w:rPr>
        <w:t>displace</w:t>
      </w:r>
      <w:r w:rsidRPr="001B5522">
        <w:rPr>
          <w:sz w:val="12"/>
          <w:highlight w:val="yellow"/>
        </w:rPr>
        <w:t>d</w:t>
      </w:r>
      <w:r w:rsidRPr="00E8332D">
        <w:rPr>
          <w:sz w:val="12"/>
        </w:rPr>
        <w:t xml:space="preserve"> some functions of </w:t>
      </w:r>
      <w:r w:rsidRPr="001B5522">
        <w:rPr>
          <w:highlight w:val="yellow"/>
          <w:u w:val="single"/>
        </w:rPr>
        <w:t>government space agencies</w:t>
      </w:r>
      <w:r w:rsidRPr="00E8332D">
        <w:rPr>
          <w:u w:val="single"/>
        </w:rPr>
        <w:t xml:space="preserve">. </w:t>
      </w:r>
      <w:r w:rsidRPr="00E8332D">
        <w:rPr>
          <w:sz w:val="12"/>
        </w:rPr>
        <w:t xml:space="preserve">Though many have levied criticism against privatized space exploration, it also allows room for more altruistic actions by government space agencies and the benefits from increased space </w:t>
      </w:r>
      <w:proofErr w:type="gramStart"/>
      <w:r w:rsidRPr="00E8332D">
        <w:rPr>
          <w:sz w:val="12"/>
        </w:rPr>
        <w:t>exploration as a whole</w:t>
      </w:r>
      <w:proofErr w:type="gramEnd"/>
      <w:r w:rsidRPr="00E8332D">
        <w:rPr>
          <w:sz w:val="12"/>
        </w:rPr>
        <w:t xml:space="preserve">. Thus, we should encourage this development, as the process is net ethical in the end. Especially if performed in conjunction with adequate government action on the topic, </w:t>
      </w:r>
      <w:r w:rsidRPr="001B5522">
        <w:rPr>
          <w:highlight w:val="yellow"/>
          <w:u w:val="single"/>
        </w:rPr>
        <w:t>private space exploration can overcome</w:t>
      </w:r>
      <w:r w:rsidRPr="00E8332D">
        <w:rPr>
          <w:sz w:val="12"/>
        </w:rPr>
        <w:t xml:space="preserve"> possible shortcomings in its risky and </w:t>
      </w:r>
      <w:r w:rsidRPr="001B5522">
        <w:rPr>
          <w:highlight w:val="yellow"/>
          <w:u w:val="single"/>
        </w:rPr>
        <w:t>capitalistic</w:t>
      </w:r>
      <w:r w:rsidRPr="00E8332D">
        <w:rPr>
          <w:u w:val="single"/>
        </w:rPr>
        <w:t xml:space="preserve"> </w:t>
      </w:r>
      <w:r w:rsidRPr="001B5522">
        <w:rPr>
          <w:highlight w:val="yellow"/>
          <w:u w:val="single"/>
        </w:rPr>
        <w:t>nature</w:t>
      </w:r>
      <w:r w:rsidRPr="00E8332D">
        <w:rPr>
          <w:sz w:val="12"/>
        </w:rPr>
        <w:t xml:space="preserve"> and ensure a positive contribution to the </w:t>
      </w:r>
      <w:proofErr w:type="gramStart"/>
      <w:r w:rsidRPr="00E8332D">
        <w:rPr>
          <w:sz w:val="12"/>
        </w:rPr>
        <w:t>general public</w:t>
      </w:r>
      <w:proofErr w:type="gramEnd"/>
      <w:r w:rsidRPr="00E8332D">
        <w:rPr>
          <w:sz w:val="12"/>
        </w:rPr>
        <w:t xml:space="preserve"> on Earth. Critics contend that companies must answer to their shareholders and justify their profits. This contributes to a larger overall psyche that prioritizes cost and speed above all else, resulting in significantly increased risks The implications of commercial space exploration have been thrust into the limelight with the successes and failures of billionaire Elon Musk’s company SpaceX. While </w:t>
      </w:r>
      <w:r w:rsidRPr="001B5522">
        <w:rPr>
          <w:highlight w:val="yellow"/>
          <w:u w:val="single"/>
        </w:rPr>
        <w:t>private companies are not new</w:t>
      </w:r>
      <w:r w:rsidRPr="00E8332D">
        <w:rPr>
          <w:u w:val="single"/>
        </w:rPr>
        <w:t xml:space="preserve"> to space exploration</w:t>
      </w:r>
      <w:r w:rsidRPr="00E8332D">
        <w:rPr>
          <w:sz w:val="12"/>
        </w:rPr>
        <w:t xml:space="preserve">,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w:t>
      </w:r>
      <w:r w:rsidRPr="001B5522">
        <w:rPr>
          <w:highlight w:val="yellow"/>
          <w:u w:val="single"/>
        </w:rPr>
        <w:t>NASA’s budget has shifted</w:t>
      </w:r>
      <w:r w:rsidRPr="00E8332D">
        <w:rPr>
          <w:u w:val="single"/>
        </w:rPr>
        <w:t xml:space="preserve"> to significantly relying on private companies.</w:t>
      </w:r>
      <w:r w:rsidRPr="00E8332D">
        <w:rPr>
          <w:sz w:val="12"/>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w:t>
      </w:r>
      <w:r w:rsidRPr="001B5522">
        <w:rPr>
          <w:highlight w:val="yellow"/>
          <w:u w:val="single"/>
        </w:rPr>
        <w:t>increase in mishaps is</w:t>
      </w:r>
      <w:r w:rsidRPr="00E8332D">
        <w:rPr>
          <w:u w:val="single"/>
        </w:rPr>
        <w:t xml:space="preserve"> largely </w:t>
      </w:r>
      <w:r w:rsidRPr="001B5522">
        <w:rPr>
          <w:highlight w:val="yellow"/>
          <w:u w:val="single"/>
        </w:rPr>
        <w:t>overstated</w:t>
      </w:r>
      <w:r w:rsidRPr="00E8332D">
        <w:rPr>
          <w:sz w:val="12"/>
        </w:rPr>
        <w:t xml:space="preserve">. Companies recognize the need for safety aboard their expeditions themselves.[5] After all, the </w:t>
      </w:r>
      <w:r w:rsidRPr="001B5522">
        <w:rPr>
          <w:highlight w:val="yellow"/>
          <w:u w:val="single"/>
        </w:rPr>
        <w:t>potential</w:t>
      </w:r>
      <w:r w:rsidRPr="00E8332D">
        <w:rPr>
          <w:u w:val="single"/>
        </w:rPr>
        <w:t xml:space="preserve"> </w:t>
      </w:r>
      <w:r w:rsidRPr="001B5522">
        <w:rPr>
          <w:highlight w:val="yellow"/>
          <w:u w:val="single"/>
        </w:rPr>
        <w:t>backlash</w:t>
      </w:r>
      <w:r w:rsidRPr="00E8332D">
        <w:rPr>
          <w:u w:val="single"/>
        </w:rPr>
        <w:t xml:space="preserve"> from a mishap </w:t>
      </w:r>
      <w:r w:rsidRPr="001B5522">
        <w:rPr>
          <w:highlight w:val="yellow"/>
          <w:u w:val="single"/>
        </w:rPr>
        <w:t xml:space="preserve">could destroy </w:t>
      </w:r>
      <w:r w:rsidRPr="001B5522">
        <w:rPr>
          <w:u w:val="single"/>
        </w:rPr>
        <w:t xml:space="preserve">the </w:t>
      </w:r>
      <w:r w:rsidRPr="001B5522">
        <w:rPr>
          <w:highlight w:val="yellow"/>
          <w:u w:val="single"/>
        </w:rPr>
        <w:t>company’s reputation</w:t>
      </w:r>
      <w:r w:rsidRPr="00E8332D">
        <w:rPr>
          <w:sz w:val="12"/>
        </w:rPr>
        <w:t xml:space="preserve"> </w:t>
      </w:r>
    </w:p>
    <w:p w14:paraId="4A5D6EBE" w14:textId="77777777" w:rsidR="001F4171" w:rsidRDefault="001F4171"/>
    <w:sectPr w:rsidR="001F41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5015EB"/>
    <w:multiLevelType w:val="hybridMultilevel"/>
    <w:tmpl w:val="6BF28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1E5664"/>
    <w:multiLevelType w:val="hybridMultilevel"/>
    <w:tmpl w:val="F8846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F57E70"/>
    <w:multiLevelType w:val="hybridMultilevel"/>
    <w:tmpl w:val="A52E6C92"/>
    <w:lvl w:ilvl="0" w:tplc="98B03552">
      <w:start w:val="1"/>
      <w:numFmt w:val="decimal"/>
      <w:lvlText w:val="%1."/>
      <w:lvlJc w:val="left"/>
      <w:pPr>
        <w:ind w:left="720" w:hanging="360"/>
      </w:pPr>
      <w:rPr>
        <w:rFonts w:hint="default"/>
        <w:b/>
        <w:bCs/>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626BAC"/>
    <w:multiLevelType w:val="hybridMultilevel"/>
    <w:tmpl w:val="CC685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6679D6"/>
    <w:multiLevelType w:val="hybridMultilevel"/>
    <w:tmpl w:val="1520C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2"/>
  </w:num>
  <w:num w:numId="15">
    <w:abstractNumId w:val="11"/>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D7F"/>
    <w:rsid w:val="001F4171"/>
    <w:rsid w:val="00381D72"/>
    <w:rsid w:val="00727BE6"/>
    <w:rsid w:val="008F4176"/>
    <w:rsid w:val="009264EF"/>
    <w:rsid w:val="00A43A44"/>
    <w:rsid w:val="00BD76AE"/>
    <w:rsid w:val="00C22A4E"/>
    <w:rsid w:val="00D97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75065F"/>
  <w15:chartTrackingRefBased/>
  <w15:docId w15:val="{87867181-460E-BA4C-A093-EA4CA791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7D7F"/>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D97D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7D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7D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97D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97D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7D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97D7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97D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7D7F"/>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D97D7F"/>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D97D7F"/>
    <w:rPr>
      <w:rFonts w:ascii="Calibri" w:hAnsi="Calibri"/>
      <w:b/>
      <w:iCs/>
      <w:sz w:val="22"/>
      <w:u w:val="single"/>
    </w:rPr>
  </w:style>
  <w:style w:type="character" w:styleId="FollowedHyperlink">
    <w:name w:val="FollowedHyperlink"/>
    <w:basedOn w:val="DefaultParagraphFont"/>
    <w:uiPriority w:val="99"/>
    <w:semiHidden/>
    <w:unhideWhenUsed/>
    <w:rsid w:val="00D97D7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D97D7F"/>
  </w:style>
  <w:style w:type="paragraph" w:styleId="DocumentMap">
    <w:name w:val="Document Map"/>
    <w:basedOn w:val="Normal"/>
    <w:link w:val="DocumentMapChar"/>
    <w:uiPriority w:val="99"/>
    <w:semiHidden/>
    <w:unhideWhenUsed/>
    <w:rsid w:val="00D97D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7D7F"/>
    <w:rPr>
      <w:rFonts w:ascii="Lucida Grande" w:eastAsiaTheme="minorEastAsia" w:hAnsi="Lucida Grande" w:cs="Lucida Grand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D97D7F"/>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bCs w:val="0"/>
      <w:sz w:val="24"/>
      <w:szCs w:val="24"/>
    </w:rPr>
  </w:style>
  <w:style w:type="paragraph" w:customStyle="1" w:styleId="Emphasis1">
    <w:name w:val="Emphasis1"/>
    <w:basedOn w:val="Normal"/>
    <w:link w:val="Emphasis"/>
    <w:autoRedefine/>
    <w:uiPriority w:val="20"/>
    <w:qFormat/>
    <w:rsid w:val="00D97D7F"/>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textbold">
    <w:name w:val="text bold"/>
    <w:basedOn w:val="Normal"/>
    <w:uiPriority w:val="20"/>
    <w:qFormat/>
    <w:rsid w:val="00D97D7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basedOn w:val="Normal"/>
    <w:uiPriority w:val="34"/>
    <w:qFormat/>
    <w:rsid w:val="00D97D7F"/>
    <w:pPr>
      <w:ind w:left="720"/>
      <w:contextualSpacing/>
    </w:pPr>
  </w:style>
  <w:style w:type="paragraph" w:styleId="NoSpacing">
    <w:name w:val="No Spacing"/>
    <w:aliases w:val="Card Format,No Spacing51,No Spacing311,ClearFormatting,Clear,DDI Tag,Tag Title,No Spacing11211,No Spacing6,No Spacing7,No Spacing8,No Spacing1111111,No Spacing tnr,ca,Small Text,Note Level 21,Note Level 2,nonunderlined"/>
    <w:basedOn w:val="Heading1"/>
    <w:autoRedefine/>
    <w:uiPriority w:val="99"/>
    <w:qFormat/>
    <w:rsid w:val="00D97D7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sa.gov/directorates/spacetech/niac/2017_Phase_I_Phase_II/Sustainable_Human_Exploration/" TargetMode="External"/><Relationship Id="rId18" Type="http://schemas.openxmlformats.org/officeDocument/2006/relationships/hyperlink" Target="https://www.forbes.com/sites/scottsnowden/2019/03/12/solar-power-stations-in-space-could-supply-the-world-with-limitless-energy/" TargetMode="External"/><Relationship Id="rId26" Type="http://schemas.openxmlformats.org/officeDocument/2006/relationships/hyperlink" Target="https://mashable.com/category/space-junk" TargetMode="External"/><Relationship Id="rId39" Type="http://schemas.openxmlformats.org/officeDocument/2006/relationships/hyperlink" Target="https://www.nytimes.com/2021/11/10/climate/climate-cop26-glasgow.html" TargetMode="External"/><Relationship Id="rId21" Type="http://schemas.openxmlformats.org/officeDocument/2006/relationships/hyperlink" Target="https://mashable.com/article/armageddon-asteroid-threat" TargetMode="External"/><Relationship Id="rId34" Type="http://schemas.openxmlformats.org/officeDocument/2006/relationships/hyperlink" Target="https://www.nytimes.com/2021/11/01/world/europe/cop26-glasgow-biden-climate.html" TargetMode="External"/><Relationship Id="rId42" Type="http://schemas.openxmlformats.org/officeDocument/2006/relationships/hyperlink" Target="https://www.nytimes.com/article/what-is-cop26-climate-change-summit.html" TargetMode="External"/><Relationship Id="rId7"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2" Type="http://schemas.openxmlformats.org/officeDocument/2006/relationships/styles" Target="styles.xml"/><Relationship Id="rId16"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ytimes.com/2021/10/29/business/greece-green-energy-climate-eu.html" TargetMode="External"/><Relationship Id="rId1" Type="http://schemas.openxmlformats.org/officeDocument/2006/relationships/numbering" Target="numbering.xml"/><Relationship Id="rId6" Type="http://schemas.openxmlformats.org/officeDocument/2006/relationships/hyperlink" Target="https://innovationfrontier.org/space-solar-power-an-extraterrestrial-energy-resource-for-the-u-s/" TargetMode="External"/><Relationship Id="rId11" Type="http://schemas.openxmlformats.org/officeDocument/2006/relationships/hyperlink" Target="https://www.space.com/41941-hayabusa2-asteroid-rovers-hopping-tech.html" TargetMode="External"/><Relationship Id="rId24" Type="http://schemas.openxmlformats.org/officeDocument/2006/relationships/hyperlink" Target="https://www.nationalgeographic.com/science/phenomena/2014/06/24/diamond-the-size-of-earth/" TargetMode="External"/><Relationship Id="rId32" Type="http://schemas.openxmlformats.org/officeDocument/2006/relationships/hyperlink" Target="https://www.nytimes.com/2021/10/22/world/europe/russia-arctic-climate-change-putin.html" TargetMode="External"/><Relationship Id="rId37" Type="http://schemas.openxmlformats.org/officeDocument/2006/relationships/hyperlink" Target="https://www.nytimes.com/2021/01/18/climate/carbon-removal-technology.html" TargetMode="External"/><Relationship Id="rId40" Type="http://schemas.openxmlformats.org/officeDocument/2006/relationships/hyperlink" Target="https://www.nytimes.com/2021/11/10/climate/climate-cop26-glasgow.html" TargetMode="External"/><Relationship Id="rId45" Type="http://schemas.openxmlformats.org/officeDocument/2006/relationships/fontTable" Target="fontTable.xml"/><Relationship Id="rId5" Type="http://schemas.openxmlformats.org/officeDocument/2006/relationships/hyperlink" Target="https://innovationfrontier.org/space-solar-power-an-extraterrestrial-energy-resource-for-the-u-s/" TargetMode="External"/><Relationship Id="rId15"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3" Type="http://schemas.openxmlformats.org/officeDocument/2006/relationships/hyperlink" Target="https://www.space.com/asteroid-apophis-2029-flyby-planetary-defense.html" TargetMode="External"/><Relationship Id="rId28" Type="http://schemas.openxmlformats.org/officeDocument/2006/relationships/hyperlink" Target="https://www.ipcc.ch/report/ar6/wg1/" TargetMode="External"/><Relationship Id="rId36" Type="http://schemas.openxmlformats.org/officeDocument/2006/relationships/hyperlink" Target="https://www.nytimes.com/2021/11/10/climate/climate-cop26-glasgow.html" TargetMode="External"/><Relationship Id="rId10" Type="http://schemas.openxmlformats.org/officeDocument/2006/relationships/hyperlink" Target="http://www.thespacereview.com/article/3633/1" TargetMode="External"/><Relationship Id="rId19" Type="http://schemas.openxmlformats.org/officeDocument/2006/relationships/hyperlink" Target="https://medium.com/fitch-blog/why-is-big-pharma-interested-in-the-space-economy-c078ac1bf67c" TargetMode="External"/><Relationship Id="rId31" Type="http://schemas.openxmlformats.org/officeDocument/2006/relationships/hyperlink" Target="https://www.nytimes.com/2021/10/29/business/greece-green-energy-climate-eu.html" TargetMode="External"/><Relationship Id="rId44" Type="http://schemas.openxmlformats.org/officeDocument/2006/relationships/hyperlink" Target="http://www.rationaloptimist.com/blog/the-ozone-hole-was-exaggerated-as-a-problem.aspx" TargetMode="External"/><Relationship Id="rId4" Type="http://schemas.openxmlformats.org/officeDocument/2006/relationships/webSettings" Target="webSettings.xml"/><Relationship Id="rId9" Type="http://schemas.openxmlformats.org/officeDocument/2006/relationships/hyperlink" Target="https://en.wikipedia.org/wiki/Memex" TargetMode="External"/><Relationship Id="rId14" Type="http://schemas.openxmlformats.org/officeDocument/2006/relationships/hyperlink" Target="https://www.amazon.com/dp/B003QP4NPE/ref=dp-kindle-redirect?_encoding=UTF8&amp;btkr=1" TargetMode="External"/><Relationship Id="rId22" Type="http://schemas.openxmlformats.org/officeDocument/2006/relationships/hyperlink" Target="https://space.nss.org/technologies-for-asteroid-capture-into-earth-orbit/" TargetMode="External"/><Relationship Id="rId27" Type="http://schemas.openxmlformats.org/officeDocument/2006/relationships/hyperlink" Target="https://www.nytimes.com/2021/11/13/climate/cop26-glasgow-climate-agreement.html" TargetMode="External"/><Relationship Id="rId30" Type="http://schemas.openxmlformats.org/officeDocument/2006/relationships/hyperlink" Target="https://www.nytimes.com/2021/07/17/climate/heatwave-weather-hot.html?searchResultPosition=5" TargetMode="External"/><Relationship Id="rId35" Type="http://schemas.openxmlformats.org/officeDocument/2006/relationships/hyperlink" Target="https://www.nytimes.com/interactive/2018/10/07/climate/ipcc-report-half-degree.html" TargetMode="External"/><Relationship Id="rId43" Type="http://schemas.openxmlformats.org/officeDocument/2006/relationships/hyperlink" Target="https://www.nytimes.com/2021/10/22/world/europe/russia-arctic-climate-change-putin.html" TargetMode="External"/><Relationship Id="rId8" Type="http://schemas.openxmlformats.org/officeDocument/2006/relationships/hyperlink" Target="https://chicagounbound.uchicago.edu/cgi/viewcontent.cgi?article=1269&amp;context=cjil" TargetMode="External"/><Relationship Id="rId3" Type="http://schemas.openxmlformats.org/officeDocument/2006/relationships/settings" Target="settings.xml"/><Relationship Id="rId12" Type="http://schemas.openxmlformats.org/officeDocument/2006/relationships/hyperlink" Target="https://www.space.com/japan-hayabusa2-asteroid-bomb-video.html" TargetMode="External"/><Relationship Id="rId17" Type="http://schemas.openxmlformats.org/officeDocument/2006/relationships/hyperlink" Target="https://en.wikipedia.org/wiki/Space-based_solar_power" TargetMode="External"/><Relationship Id="rId25" Type="http://schemas.openxmlformats.org/officeDocument/2006/relationships/hyperlink" Target="https://www.nbcnews.com/science/space/neil-degrasse-tyson-says-space-ventures-will-spawn-first-trillionaire-n352271" TargetMode="External"/><Relationship Id="rId33" Type="http://schemas.openxmlformats.org/officeDocument/2006/relationships/hyperlink" Target="https://www.nytimes.com/2021/10/26/climate/greenhouse-gas-emissions-un-climate-report.html" TargetMode="External"/><Relationship Id="rId38" Type="http://schemas.openxmlformats.org/officeDocument/2006/relationships/hyperlink" Target="https://www.nytimes.com/interactive/2020/04/30/climate/antarctica-ice-climate-change.html" TargetMode="External"/><Relationship Id="rId46" Type="http://schemas.openxmlformats.org/officeDocument/2006/relationships/theme" Target="theme/theme1.xml"/><Relationship Id="rId20" Type="http://schemas.openxmlformats.org/officeDocument/2006/relationships/hyperlink" Target="https://en.wikipedia.org/wiki/O%27Neill_cylinder" TargetMode="External"/><Relationship Id="rId41" Type="http://schemas.openxmlformats.org/officeDocument/2006/relationships/hyperlink" Target="https://www.nytimes.com/2021/10/07/climate/climate-threats-federal-governm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20</Pages>
  <Words>12194</Words>
  <Characters>69512</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dc:creator>
  <cp:keywords/>
  <dc:description/>
  <cp:lastModifiedBy>Fischer, Leah</cp:lastModifiedBy>
  <cp:revision>7</cp:revision>
  <dcterms:created xsi:type="dcterms:W3CDTF">2022-02-11T21:46:00Z</dcterms:created>
  <dcterms:modified xsi:type="dcterms:W3CDTF">2022-02-11T22:16:00Z</dcterms:modified>
</cp:coreProperties>
</file>