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FA85A" w14:textId="77777777" w:rsidR="00DB38B0" w:rsidRDefault="00DB38B0" w:rsidP="00DB38B0">
      <w:pPr>
        <w:pStyle w:val="Heading1"/>
      </w:pPr>
      <w:r>
        <w:t>NC vs. Loyola</w:t>
      </w:r>
    </w:p>
    <w:p w14:paraId="7F716BA7" w14:textId="77777777" w:rsidR="00442056" w:rsidRDefault="00442056" w:rsidP="00442056">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3D3BD4F0" w14:textId="77777777" w:rsidR="00442056" w:rsidRDefault="00442056" w:rsidP="00442056">
      <w:pPr>
        <w:pStyle w:val="Heading4"/>
      </w:pPr>
      <w:r>
        <w:t xml:space="preserve">A is </w:t>
      </w:r>
      <w:proofErr w:type="gramStart"/>
      <w:r>
        <w:t>an</w:t>
      </w:r>
      <w:proofErr w:type="gramEnd"/>
      <w:r>
        <w:t xml:space="preserve"> generic indefinite singular. Cohen 01 </w:t>
      </w:r>
    </w:p>
    <w:p w14:paraId="3B64CAFD" w14:textId="77777777" w:rsidR="00442056" w:rsidRDefault="00442056" w:rsidP="00442056">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24CC108C" w14:textId="77777777" w:rsidR="00442056" w:rsidRPr="00271F77" w:rsidRDefault="00442056" w:rsidP="00442056">
      <w:pPr>
        <w:rPr>
          <w:rStyle w:val="Style13ptBold"/>
        </w:rPr>
      </w:pPr>
      <w:r>
        <w:rPr>
          <w:rStyle w:val="Style13ptBold"/>
        </w:rPr>
        <w:t xml:space="preserve">*IS generic = </w:t>
      </w:r>
      <w:r w:rsidRPr="00C972AA">
        <w:rPr>
          <w:rStyle w:val="Style13ptBold"/>
        </w:rPr>
        <w:t>Indefinite Singulars</w:t>
      </w:r>
    </w:p>
    <w:p w14:paraId="43A38D05" w14:textId="77777777" w:rsidR="00442056" w:rsidRDefault="00442056" w:rsidP="00442056">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7465E190" w14:textId="77777777" w:rsidR="00442056" w:rsidRPr="003A22DC" w:rsidRDefault="00442056" w:rsidP="00442056">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038B4EF9" w14:textId="77777777" w:rsidR="00442056" w:rsidRPr="00EF3EAD" w:rsidRDefault="00442056" w:rsidP="00442056">
      <w:pPr>
        <w:pStyle w:val="Heading4"/>
      </w:pPr>
      <w:r w:rsidRPr="00BC4B37">
        <w:t>Violation—</w:t>
      </w:r>
      <w:r>
        <w:t>they specified US</w:t>
      </w:r>
    </w:p>
    <w:p w14:paraId="12614B1A" w14:textId="77777777" w:rsidR="00442056" w:rsidRDefault="00442056" w:rsidP="00442056">
      <w:pPr>
        <w:pStyle w:val="Heading4"/>
      </w:pPr>
      <w:r>
        <w:t>Vote neg:</w:t>
      </w:r>
    </w:p>
    <w:p w14:paraId="398AD11A" w14:textId="77777777" w:rsidR="00442056" w:rsidRPr="003A22DC" w:rsidRDefault="00442056" w:rsidP="00442056">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D84B62D" w14:textId="77777777" w:rsidR="00442056" w:rsidRDefault="00442056" w:rsidP="00442056">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074DAD20" w14:textId="77777777" w:rsidR="00442056" w:rsidRPr="006A7C9E" w:rsidRDefault="00442056" w:rsidP="00442056">
      <w:pPr>
        <w:pStyle w:val="Heading4"/>
      </w:pPr>
      <w:r>
        <w:t xml:space="preserve">DTD – same thing as drop the </w:t>
      </w:r>
      <w:proofErr w:type="spellStart"/>
      <w:r>
        <w:t>arg</w:t>
      </w:r>
      <w:proofErr w:type="spellEnd"/>
    </w:p>
    <w:p w14:paraId="49F750C2" w14:textId="77777777" w:rsidR="00442056" w:rsidRPr="003A22DC" w:rsidRDefault="00442056" w:rsidP="00442056">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2FE1FBCB" w14:textId="77777777" w:rsidR="00442056" w:rsidRDefault="00442056" w:rsidP="00442056">
      <w:pPr>
        <w:pStyle w:val="Heading4"/>
        <w:rPr>
          <w:rFonts w:eastAsia="Times New Roman"/>
        </w:rPr>
      </w:pPr>
      <w:r w:rsidRPr="00BC4B37">
        <w:rPr>
          <w:rFonts w:eastAsia="Times New Roman"/>
        </w:rPr>
        <w:t xml:space="preserve">No RVIs—it’s your burden to be topical. </w:t>
      </w:r>
    </w:p>
    <w:p w14:paraId="0B856202" w14:textId="77777777" w:rsidR="00442056" w:rsidRDefault="00442056" w:rsidP="00442056">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170D903D" w14:textId="77777777" w:rsidR="00442056" w:rsidRDefault="00442056" w:rsidP="00442056">
      <w:pPr>
        <w:pStyle w:val="Heading4"/>
      </w:pPr>
      <w:r>
        <w:t xml:space="preserve">A is </w:t>
      </w:r>
      <w:proofErr w:type="gramStart"/>
      <w:r>
        <w:t>an</w:t>
      </w:r>
      <w:proofErr w:type="gramEnd"/>
      <w:r>
        <w:t xml:space="preserve"> generic indefinite singular. Cohen 01 </w:t>
      </w:r>
    </w:p>
    <w:p w14:paraId="7E633FC2" w14:textId="77777777" w:rsidR="00442056" w:rsidRDefault="00442056" w:rsidP="00442056">
      <w:pPr>
        <w:rPr>
          <w:rStyle w:val="Style13ptBold"/>
        </w:rPr>
      </w:pPr>
      <w:r w:rsidRPr="00271F77">
        <w:rPr>
          <w:rStyle w:val="Style13ptBold"/>
        </w:rPr>
        <w:t xml:space="preserve">Ariel Cohen (Ben-Gurion University of the Negev), “On the Generic Use of Indefinite Singulars,” Journal of Semantics 18:3, 2001 </w:t>
      </w:r>
      <w:hyperlink r:id="rId10" w:history="1">
        <w:r w:rsidRPr="007723F6">
          <w:rPr>
            <w:rStyle w:val="Hyperlink"/>
            <w:sz w:val="16"/>
          </w:rPr>
          <w:t>https://core.ac.uk/download/pdf/188590876.pdf</w:t>
        </w:r>
      </w:hyperlink>
    </w:p>
    <w:p w14:paraId="4092003E" w14:textId="77777777" w:rsidR="00442056" w:rsidRPr="00271F77" w:rsidRDefault="00442056" w:rsidP="00442056">
      <w:pPr>
        <w:rPr>
          <w:rStyle w:val="Style13ptBold"/>
        </w:rPr>
      </w:pPr>
      <w:r>
        <w:rPr>
          <w:rStyle w:val="Style13ptBold"/>
        </w:rPr>
        <w:t xml:space="preserve">*IS generic = </w:t>
      </w:r>
      <w:r w:rsidRPr="00C972AA">
        <w:rPr>
          <w:rStyle w:val="Style13ptBold"/>
        </w:rPr>
        <w:t>Indefinite Singulars</w:t>
      </w:r>
    </w:p>
    <w:p w14:paraId="3C2033A6" w14:textId="77777777" w:rsidR="00442056" w:rsidRDefault="00442056" w:rsidP="00442056">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w:t>
      </w:r>
      <w:r w:rsidRPr="005F6850">
        <w:rPr>
          <w:sz w:val="16"/>
        </w:rPr>
        <w:lastRenderedPageBreak/>
        <w:t>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3A6A3B13" w14:textId="77777777" w:rsidR="00442056" w:rsidRPr="003A22DC" w:rsidRDefault="00442056" w:rsidP="00442056">
      <w:pPr>
        <w:pStyle w:val="Heading4"/>
        <w:rPr>
          <w:highlight w:val="yellow"/>
          <w:u w:val="single"/>
        </w:rPr>
      </w:pPr>
      <w:r>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18692497" w14:textId="77777777" w:rsidR="00442056" w:rsidRPr="00EF3EAD" w:rsidRDefault="00442056" w:rsidP="00442056">
      <w:pPr>
        <w:pStyle w:val="Heading4"/>
      </w:pPr>
      <w:r w:rsidRPr="00BC4B37">
        <w:t>Violation—</w:t>
      </w:r>
      <w:r>
        <w:t>they specified US</w:t>
      </w:r>
    </w:p>
    <w:p w14:paraId="14AD82C9" w14:textId="77777777" w:rsidR="00442056" w:rsidRDefault="00442056" w:rsidP="00442056">
      <w:pPr>
        <w:pStyle w:val="Heading4"/>
      </w:pPr>
      <w:r>
        <w:t>Vote neg:</w:t>
      </w:r>
    </w:p>
    <w:p w14:paraId="5F7F08E6" w14:textId="77777777" w:rsidR="00442056" w:rsidRPr="003A22DC" w:rsidRDefault="00442056" w:rsidP="00442056">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7853C05" w14:textId="77777777" w:rsidR="00442056" w:rsidRDefault="00442056" w:rsidP="00442056">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3D5C44D6" w14:textId="77777777" w:rsidR="00442056" w:rsidRPr="006A7C9E" w:rsidRDefault="00442056" w:rsidP="00442056">
      <w:pPr>
        <w:pStyle w:val="Heading4"/>
      </w:pPr>
      <w:r>
        <w:t xml:space="preserve">DTD – same thing as drop the </w:t>
      </w:r>
      <w:proofErr w:type="spellStart"/>
      <w:r>
        <w:t>arg</w:t>
      </w:r>
      <w:proofErr w:type="spellEnd"/>
    </w:p>
    <w:p w14:paraId="17C9A85A" w14:textId="77777777" w:rsidR="00442056" w:rsidRPr="003A22DC" w:rsidRDefault="00442056" w:rsidP="00442056">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2E4C39AC" w14:textId="77777777" w:rsidR="00442056" w:rsidRDefault="00442056" w:rsidP="00442056">
      <w:pPr>
        <w:pStyle w:val="Heading4"/>
        <w:rPr>
          <w:rFonts w:eastAsia="Times New Roman"/>
        </w:rPr>
      </w:pPr>
      <w:r w:rsidRPr="00BC4B37">
        <w:rPr>
          <w:rFonts w:eastAsia="Times New Roman"/>
        </w:rPr>
        <w:t xml:space="preserve">No RVIs—it’s your burden to be topical. </w:t>
      </w:r>
    </w:p>
    <w:p w14:paraId="3FA6DCCD" w14:textId="77777777" w:rsidR="00442056" w:rsidRDefault="00442056" w:rsidP="001D0E51">
      <w:pPr>
        <w:pStyle w:val="Heading2"/>
      </w:pPr>
    </w:p>
    <w:p w14:paraId="566748EB" w14:textId="1D3970BE" w:rsidR="001D0E51" w:rsidRDefault="001D0E51" w:rsidP="001D0E51">
      <w:pPr>
        <w:pStyle w:val="Heading2"/>
      </w:pPr>
      <w:r>
        <w:lastRenderedPageBreak/>
        <w:t>NC</w:t>
      </w:r>
    </w:p>
    <w:p w14:paraId="536544D3" w14:textId="77777777" w:rsidR="001D0E51" w:rsidRPr="00FC5BB6" w:rsidRDefault="001D0E51" w:rsidP="001D0E51">
      <w:pPr>
        <w:pStyle w:val="Heading3"/>
      </w:pPr>
      <w:r>
        <w:lastRenderedPageBreak/>
        <w:t>WSDE CP</w:t>
      </w:r>
    </w:p>
    <w:p w14:paraId="6F0E2A3E" w14:textId="77777777" w:rsidR="001D0E51" w:rsidRDefault="001D0E51" w:rsidP="001D0E51">
      <w:pPr>
        <w:pStyle w:val="Heading4"/>
      </w:pPr>
      <w:r>
        <w:t>Plan text: Firms should be transformed into worker self-directed enterprises.</w:t>
      </w:r>
    </w:p>
    <w:p w14:paraId="0D777354" w14:textId="77777777" w:rsidR="001D0E51" w:rsidRPr="00EB2C33" w:rsidRDefault="001D0E51" w:rsidP="001D0E51">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3A901916" w14:textId="77777777" w:rsidR="001D0E51" w:rsidRDefault="001D0E51" w:rsidP="001D0E51">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451F23FA" w14:textId="77777777" w:rsidR="001D0E51" w:rsidRDefault="001D0E51" w:rsidP="001D0E51">
      <w:pPr>
        <w:pStyle w:val="Heading4"/>
      </w:pPr>
      <w:r>
        <w:t xml:space="preserve">Empirics prove that self-directed firms are more democratic and successful. </w:t>
      </w:r>
    </w:p>
    <w:p w14:paraId="56B4167E" w14:textId="77777777" w:rsidR="001D0E51" w:rsidRPr="00B333AF" w:rsidRDefault="001D0E51" w:rsidP="001D0E51">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55CFD675" w14:textId="77777777" w:rsidR="001D0E51" w:rsidRPr="00D60273" w:rsidRDefault="001D0E51" w:rsidP="001D0E51">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 xml:space="preserve">That same philosophy </w:t>
      </w:r>
      <w:r w:rsidRPr="00D60273">
        <w:rPr>
          <w:sz w:val="16"/>
          <w:szCs w:val="16"/>
        </w:rPr>
        <w:lastRenderedPageBreak/>
        <w:t>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11"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7F3BC525" w14:textId="53BD7273" w:rsidR="004C68E1" w:rsidRPr="004C68E1" w:rsidRDefault="004C68E1" w:rsidP="004C68E1">
      <w:pPr>
        <w:pStyle w:val="Heading4"/>
        <w:jc w:val="center"/>
        <w:rPr>
          <w:rFonts w:cs="Calibri"/>
          <w:sz w:val="32"/>
          <w:szCs w:val="32"/>
          <w:u w:val="single"/>
        </w:rPr>
      </w:pPr>
      <w:r w:rsidRPr="004C68E1">
        <w:rPr>
          <w:rFonts w:cs="Calibri"/>
          <w:sz w:val="32"/>
          <w:szCs w:val="32"/>
          <w:u w:val="single"/>
        </w:rPr>
        <w:t>ECON DA</w:t>
      </w:r>
    </w:p>
    <w:p w14:paraId="5DD8FC58" w14:textId="3B95DC93" w:rsidR="00A05F35" w:rsidRPr="00C72F84" w:rsidRDefault="00A05F35" w:rsidP="00A05F35">
      <w:pPr>
        <w:pStyle w:val="Heading4"/>
        <w:rPr>
          <w:rFonts w:cs="Calibri"/>
        </w:rPr>
      </w:pPr>
      <w:r w:rsidRPr="00C72F84">
        <w:rPr>
          <w:rFonts w:cs="Calibri"/>
        </w:rPr>
        <w:t xml:space="preserve">Growth is </w:t>
      </w:r>
      <w:r w:rsidRPr="00C72F84">
        <w:rPr>
          <w:rFonts w:cs="Calibri"/>
          <w:u w:val="single"/>
        </w:rPr>
        <w:t>surging</w:t>
      </w:r>
      <w:r w:rsidRPr="00C72F84">
        <w:rPr>
          <w:rFonts w:cs="Calibri"/>
        </w:rPr>
        <w:t xml:space="preserve">. </w:t>
      </w:r>
    </w:p>
    <w:p w14:paraId="6855B367" w14:textId="77777777" w:rsidR="00A05F35" w:rsidRPr="00C72F84" w:rsidRDefault="00A05F35" w:rsidP="00A05F35">
      <w:r w:rsidRPr="00C72F84">
        <w:rPr>
          <w:rStyle w:val="Style13ptBold"/>
        </w:rPr>
        <w:t>Halloran ’9-14</w:t>
      </w:r>
      <w:r w:rsidRPr="00C72F84">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3AD064CA" w14:textId="77777777" w:rsidR="00A05F35" w:rsidRPr="00C72F84" w:rsidRDefault="00A05F35" w:rsidP="00A05F35">
      <w:pPr>
        <w:rPr>
          <w:sz w:val="16"/>
        </w:rPr>
      </w:pPr>
      <w:r w:rsidRPr="00C72F84">
        <w:rPr>
          <w:sz w:val="16"/>
        </w:rPr>
        <w:t xml:space="preserve">However, </w:t>
      </w:r>
      <w:r w:rsidRPr="00C72F84">
        <w:rPr>
          <w:rStyle w:val="StyleUnderline"/>
        </w:rPr>
        <w:t xml:space="preserve">we </w:t>
      </w:r>
      <w:r w:rsidRPr="00C72F84">
        <w:rPr>
          <w:rStyle w:val="Emphasis"/>
        </w:rPr>
        <w:t xml:space="preserve">remain </w:t>
      </w:r>
      <w:r w:rsidRPr="00C72F84">
        <w:rPr>
          <w:rStyle w:val="Emphasis"/>
          <w:highlight w:val="cyan"/>
        </w:rPr>
        <w:t>encouraged</w:t>
      </w:r>
      <w:r w:rsidRPr="00C72F84">
        <w:rPr>
          <w:rStyle w:val="StyleUnderline"/>
          <w:highlight w:val="cyan"/>
        </w:rPr>
        <w:t xml:space="preserve"> by</w:t>
      </w:r>
      <w:r w:rsidRPr="00C72F84">
        <w:rPr>
          <w:rStyle w:val="StyleUnderline"/>
        </w:rPr>
        <w:t xml:space="preserve"> the </w:t>
      </w:r>
      <w:r w:rsidRPr="00C72F84">
        <w:rPr>
          <w:rStyle w:val="StyleUnderline"/>
          <w:highlight w:val="cyan"/>
        </w:rPr>
        <w:t>recovery</w:t>
      </w:r>
      <w:r w:rsidRPr="00C72F84">
        <w:rPr>
          <w:rStyle w:val="StyleUnderline"/>
        </w:rPr>
        <w:t xml:space="preserve"> </w:t>
      </w:r>
      <w:r w:rsidRPr="00C72F84">
        <w:rPr>
          <w:sz w:val="16"/>
        </w:rPr>
        <w:t xml:space="preserve">that has been unfolding since the economy began reopening. We </w:t>
      </w:r>
      <w:r w:rsidRPr="00C72F84">
        <w:rPr>
          <w:rStyle w:val="StyleUnderline"/>
        </w:rPr>
        <w:t xml:space="preserve">continue to see improvement </w:t>
      </w:r>
      <w:r w:rsidRPr="00C72F84">
        <w:rPr>
          <w:rStyle w:val="StyleUnderline"/>
          <w:highlight w:val="cyan"/>
        </w:rPr>
        <w:t>in important</w:t>
      </w:r>
      <w:r w:rsidRPr="00C72F84">
        <w:rPr>
          <w:rStyle w:val="StyleUnderline"/>
        </w:rPr>
        <w:t xml:space="preserve"> cyclical </w:t>
      </w:r>
      <w:r w:rsidRPr="00C72F84">
        <w:rPr>
          <w:rStyle w:val="StyleUnderline"/>
          <w:highlight w:val="cyan"/>
        </w:rPr>
        <w:t>sectors</w:t>
      </w:r>
      <w:r w:rsidRPr="00C72F84">
        <w:rPr>
          <w:rStyle w:val="StyleUnderline"/>
        </w:rPr>
        <w:t xml:space="preserve"> of the economy </w:t>
      </w:r>
      <w:r w:rsidRPr="00C72F84">
        <w:rPr>
          <w:sz w:val="16"/>
        </w:rPr>
        <w:t xml:space="preserve">while </w:t>
      </w:r>
      <w:r w:rsidRPr="00C72F84">
        <w:rPr>
          <w:rStyle w:val="StyleUnderline"/>
          <w:highlight w:val="cyan"/>
        </w:rPr>
        <w:t>consumers are</w:t>
      </w:r>
      <w:r w:rsidRPr="00C72F84">
        <w:rPr>
          <w:rStyle w:val="StyleUnderline"/>
        </w:rPr>
        <w:t xml:space="preserve"> </w:t>
      </w:r>
      <w:r w:rsidRPr="00C72F84">
        <w:rPr>
          <w:rStyle w:val="Emphasis"/>
        </w:rPr>
        <w:t xml:space="preserve">historically </w:t>
      </w:r>
      <w:r w:rsidRPr="00C72F84">
        <w:rPr>
          <w:rStyle w:val="Emphasis"/>
          <w:highlight w:val="cyan"/>
        </w:rPr>
        <w:t>healthy</w:t>
      </w:r>
      <w:r w:rsidRPr="00C72F84">
        <w:rPr>
          <w:rStyle w:val="StyleUnderline"/>
          <w:highlight w:val="cyan"/>
        </w:rPr>
        <w:t xml:space="preserve"> and</w:t>
      </w:r>
      <w:r w:rsidRPr="00C72F84">
        <w:rPr>
          <w:rStyle w:val="StyleUnderline"/>
        </w:rPr>
        <w:t xml:space="preserve"> </w:t>
      </w:r>
      <w:r w:rsidRPr="00C72F84">
        <w:rPr>
          <w:rStyle w:val="Emphasis"/>
        </w:rPr>
        <w:t xml:space="preserve">still have pent-up </w:t>
      </w:r>
      <w:r w:rsidRPr="00C72F84">
        <w:rPr>
          <w:rStyle w:val="Emphasis"/>
          <w:highlight w:val="cyan"/>
        </w:rPr>
        <w:t>demand</w:t>
      </w:r>
      <w:r w:rsidRPr="00C72F84">
        <w:rPr>
          <w:rStyle w:val="StyleUnderline"/>
          <w:highlight w:val="cyan"/>
        </w:rPr>
        <w:t>. Bus</w:t>
      </w:r>
      <w:r w:rsidRPr="00C72F84">
        <w:rPr>
          <w:rStyle w:val="StyleUnderline"/>
        </w:rPr>
        <w:t xml:space="preserve">iness </w:t>
      </w:r>
      <w:r w:rsidRPr="00C72F84">
        <w:rPr>
          <w:rStyle w:val="StyleUnderline"/>
          <w:highlight w:val="cyan"/>
        </w:rPr>
        <w:t>con</w:t>
      </w:r>
      <w:r w:rsidRPr="00C72F84">
        <w:rPr>
          <w:rStyle w:val="StyleUnderline"/>
        </w:rPr>
        <w:t>fidence</w:t>
      </w:r>
      <w:r w:rsidRPr="00C72F84">
        <w:rPr>
          <w:sz w:val="16"/>
        </w:rPr>
        <w:t xml:space="preserve"> has </w:t>
      </w:r>
      <w:r w:rsidRPr="00C72F84">
        <w:rPr>
          <w:rStyle w:val="Emphasis"/>
          <w:highlight w:val="cyan"/>
        </w:rPr>
        <w:t>rebounded</w:t>
      </w:r>
      <w:r w:rsidRPr="00C72F84">
        <w:rPr>
          <w:rStyle w:val="StyleUnderline"/>
          <w:highlight w:val="cyan"/>
        </w:rPr>
        <w:t xml:space="preserve"> with</w:t>
      </w:r>
      <w:r w:rsidRPr="00C72F84">
        <w:rPr>
          <w:rStyle w:val="StyleUnderline"/>
        </w:rPr>
        <w:t xml:space="preserve"> </w:t>
      </w:r>
      <w:r w:rsidRPr="00C72F84">
        <w:rPr>
          <w:rStyle w:val="Emphasis"/>
        </w:rPr>
        <w:t xml:space="preserve">strong corporate </w:t>
      </w:r>
      <w:r w:rsidRPr="00C72F84">
        <w:rPr>
          <w:rStyle w:val="Emphasis"/>
          <w:highlight w:val="cyan"/>
        </w:rPr>
        <w:t>profits</w:t>
      </w:r>
      <w:r w:rsidRPr="00C72F84">
        <w:rPr>
          <w:rStyle w:val="StyleUnderline"/>
          <w:highlight w:val="cyan"/>
        </w:rPr>
        <w:t xml:space="preserve"> that</w:t>
      </w:r>
      <w:r w:rsidRPr="00C72F84">
        <w:rPr>
          <w:rStyle w:val="StyleUnderline"/>
        </w:rPr>
        <w:t xml:space="preserve"> should </w:t>
      </w:r>
      <w:r w:rsidRPr="00C72F84">
        <w:rPr>
          <w:rStyle w:val="StyleUnderline"/>
          <w:highlight w:val="cyan"/>
        </w:rPr>
        <w:t>support</w:t>
      </w:r>
      <w:r w:rsidRPr="00C72F84">
        <w:rPr>
          <w:rStyle w:val="StyleUnderline"/>
        </w:rPr>
        <w:t xml:space="preserve"> </w:t>
      </w:r>
      <w:r w:rsidRPr="00C72F84">
        <w:rPr>
          <w:rStyle w:val="Emphasis"/>
        </w:rPr>
        <w:t xml:space="preserve">further </w:t>
      </w:r>
      <w:r w:rsidRPr="00C72F84">
        <w:rPr>
          <w:rStyle w:val="Emphasis"/>
          <w:highlight w:val="cyan"/>
        </w:rPr>
        <w:t>capital</w:t>
      </w:r>
      <w:r w:rsidRPr="00C72F84">
        <w:rPr>
          <w:rStyle w:val="Emphasis"/>
        </w:rPr>
        <w:t xml:space="preserve"> spending </w:t>
      </w:r>
      <w:r w:rsidRPr="00C72F84">
        <w:rPr>
          <w:rStyle w:val="Emphasis"/>
          <w:highlight w:val="cyan"/>
        </w:rPr>
        <w:t>and hiring</w:t>
      </w:r>
      <w:r w:rsidRPr="00C72F84">
        <w:rPr>
          <w:rStyle w:val="StyleUnderline"/>
        </w:rPr>
        <w:t xml:space="preserve"> (there are </w:t>
      </w:r>
      <w:r w:rsidRPr="00C72F84">
        <w:rPr>
          <w:rStyle w:val="Emphasis"/>
        </w:rPr>
        <w:t>now more job openings</w:t>
      </w:r>
      <w:r w:rsidRPr="00C72F84">
        <w:rPr>
          <w:rStyle w:val="StyleUnderline"/>
        </w:rPr>
        <w:t xml:space="preserve"> than</w:t>
      </w:r>
      <w:r w:rsidRPr="00C72F84">
        <w:rPr>
          <w:sz w:val="16"/>
        </w:rPr>
        <w:t xml:space="preserve"> there are </w:t>
      </w:r>
      <w:r w:rsidRPr="00C72F84">
        <w:rPr>
          <w:rStyle w:val="StyleUnderline"/>
        </w:rPr>
        <w:t xml:space="preserve">unemployed people by a </w:t>
      </w:r>
      <w:r w:rsidRPr="00C72F84">
        <w:rPr>
          <w:rStyle w:val="Emphasis"/>
        </w:rPr>
        <w:t>record amount</w:t>
      </w:r>
      <w:r w:rsidRPr="00C72F84">
        <w:rPr>
          <w:rStyle w:val="StyleUnderline"/>
        </w:rPr>
        <w:t>).</w:t>
      </w:r>
    </w:p>
    <w:p w14:paraId="67B76236" w14:textId="77777777" w:rsidR="00A05F35" w:rsidRPr="00C72F84" w:rsidRDefault="00A05F35" w:rsidP="00A05F35">
      <w:pPr>
        <w:rPr>
          <w:sz w:val="16"/>
        </w:rPr>
      </w:pPr>
      <w:r w:rsidRPr="00C72F84">
        <w:rPr>
          <w:rStyle w:val="StyleUnderline"/>
        </w:rPr>
        <w:t xml:space="preserve">We </w:t>
      </w:r>
      <w:r w:rsidRPr="00C72F84">
        <w:rPr>
          <w:rStyle w:val="StyleUnderline"/>
          <w:highlight w:val="cyan"/>
        </w:rPr>
        <w:t>expect</w:t>
      </w:r>
      <w:r w:rsidRPr="00C72F84">
        <w:rPr>
          <w:sz w:val="16"/>
        </w:rPr>
        <w:t xml:space="preserve"> to see </w:t>
      </w:r>
      <w:r w:rsidRPr="00C72F84">
        <w:rPr>
          <w:rStyle w:val="Emphasis"/>
        </w:rPr>
        <w:t xml:space="preserve">further </w:t>
      </w:r>
      <w:r w:rsidRPr="00C72F84">
        <w:rPr>
          <w:rStyle w:val="Emphasis"/>
          <w:highlight w:val="cyan"/>
        </w:rPr>
        <w:t>improvement</w:t>
      </w:r>
      <w:r w:rsidRPr="00C72F84">
        <w:rPr>
          <w:sz w:val="16"/>
        </w:rPr>
        <w:t xml:space="preserve"> in the international backdrop, </w:t>
      </w:r>
      <w:r w:rsidRPr="00C72F84">
        <w:rPr>
          <w:rStyle w:val="StyleUnderline"/>
          <w:highlight w:val="cyan"/>
        </w:rPr>
        <w:t>supported by</w:t>
      </w:r>
      <w:r w:rsidRPr="00C72F84">
        <w:rPr>
          <w:rStyle w:val="StyleUnderline"/>
        </w:rPr>
        <w:t xml:space="preserve"> </w:t>
      </w:r>
      <w:r w:rsidRPr="00C72F84">
        <w:rPr>
          <w:rStyle w:val="Emphasis"/>
        </w:rPr>
        <w:t xml:space="preserve">unprecedented fiscal and monetary </w:t>
      </w:r>
      <w:r w:rsidRPr="00C72F84">
        <w:rPr>
          <w:rStyle w:val="Emphasis"/>
          <w:highlight w:val="cyan"/>
        </w:rPr>
        <w:t>stimulus</w:t>
      </w:r>
      <w:r w:rsidRPr="00C72F84">
        <w:rPr>
          <w:rStyle w:val="StyleUnderline"/>
        </w:rPr>
        <w:t xml:space="preserve"> </w:t>
      </w:r>
      <w:r w:rsidRPr="00C72F84">
        <w:rPr>
          <w:rStyle w:val="StyleUnderline"/>
          <w:highlight w:val="cyan"/>
        </w:rPr>
        <w:t>and</w:t>
      </w:r>
      <w:r w:rsidRPr="00C72F84">
        <w:rPr>
          <w:rStyle w:val="StyleUnderline"/>
        </w:rPr>
        <w:t xml:space="preserve"> </w:t>
      </w:r>
      <w:r w:rsidRPr="00C72F84">
        <w:rPr>
          <w:rStyle w:val="Emphasis"/>
        </w:rPr>
        <w:t xml:space="preserve">accelerating rates of </w:t>
      </w:r>
      <w:r w:rsidRPr="00C72F84">
        <w:rPr>
          <w:rStyle w:val="Emphasis"/>
          <w:highlight w:val="cyan"/>
        </w:rPr>
        <w:t>vaccination</w:t>
      </w:r>
      <w:r w:rsidRPr="00C72F84">
        <w:rPr>
          <w:rStyle w:val="StyleUnderline"/>
        </w:rPr>
        <w:t>. Although</w:t>
      </w:r>
      <w:r w:rsidRPr="00C72F84">
        <w:rPr>
          <w:sz w:val="16"/>
        </w:rPr>
        <w:t xml:space="preserve"> the impact of the </w:t>
      </w:r>
      <w:r w:rsidRPr="00C72F84">
        <w:rPr>
          <w:rStyle w:val="StyleUnderline"/>
        </w:rPr>
        <w:t>Delta</w:t>
      </w:r>
      <w:r w:rsidRPr="00C72F84">
        <w:rPr>
          <w:sz w:val="16"/>
        </w:rPr>
        <w:t xml:space="preserve"> wave </w:t>
      </w:r>
      <w:r w:rsidRPr="00C72F84">
        <w:rPr>
          <w:rStyle w:val="StyleUnderline"/>
        </w:rPr>
        <w:t>is</w:t>
      </w:r>
      <w:r w:rsidRPr="00C72F84">
        <w:rPr>
          <w:sz w:val="16"/>
        </w:rPr>
        <w:t xml:space="preserve"> still being </w:t>
      </w:r>
      <w:r w:rsidRPr="00C72F84">
        <w:rPr>
          <w:rStyle w:val="StyleUnderline"/>
        </w:rPr>
        <w:t xml:space="preserve">felt, </w:t>
      </w:r>
      <w:r w:rsidRPr="00C72F84">
        <w:rPr>
          <w:rStyle w:val="Emphasis"/>
        </w:rPr>
        <w:t>recent evidence</w:t>
      </w:r>
      <w:r w:rsidRPr="00C72F84">
        <w:rPr>
          <w:rStyle w:val="StyleUnderline"/>
        </w:rPr>
        <w:t xml:space="preserve"> confirms</w:t>
      </w:r>
      <w:r w:rsidRPr="00C72F84">
        <w:rPr>
          <w:sz w:val="16"/>
        </w:rPr>
        <w:t xml:space="preserve"> the </w:t>
      </w:r>
      <w:r w:rsidRPr="00C72F84">
        <w:rPr>
          <w:rStyle w:val="StyleUnderline"/>
        </w:rPr>
        <w:t>effectiveness of vaccines in limiting deaths</w:t>
      </w:r>
      <w:r w:rsidRPr="00C72F84">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013FA0BD" w14:textId="77777777" w:rsidR="00A05F35" w:rsidRPr="00C72F84" w:rsidRDefault="00A05F35" w:rsidP="00A05F35">
      <w:pPr>
        <w:rPr>
          <w:sz w:val="16"/>
        </w:rPr>
      </w:pPr>
      <w:r w:rsidRPr="00C72F84">
        <w:rPr>
          <w:sz w:val="16"/>
        </w:rPr>
        <w:t xml:space="preserve">The </w:t>
      </w:r>
      <w:r w:rsidRPr="00C72F84">
        <w:rPr>
          <w:rStyle w:val="StyleUnderline"/>
          <w:highlight w:val="cyan"/>
        </w:rPr>
        <w:t>signals from</w:t>
      </w:r>
      <w:r w:rsidRPr="00C72F84">
        <w:rPr>
          <w:rStyle w:val="StyleUnderline"/>
        </w:rPr>
        <w:t xml:space="preserve"> </w:t>
      </w:r>
      <w:r w:rsidRPr="00C72F84">
        <w:rPr>
          <w:rStyle w:val="Emphasis"/>
        </w:rPr>
        <w:t xml:space="preserve">financial </w:t>
      </w:r>
      <w:r w:rsidRPr="00C72F84">
        <w:rPr>
          <w:rStyle w:val="Emphasis"/>
          <w:highlight w:val="cyan"/>
        </w:rPr>
        <w:t>markets</w:t>
      </w:r>
      <w:r w:rsidRPr="00C72F84">
        <w:rPr>
          <w:sz w:val="16"/>
        </w:rPr>
        <w:t xml:space="preserve"> themselves </w:t>
      </w:r>
      <w:r w:rsidRPr="00C72F84">
        <w:rPr>
          <w:rStyle w:val="StyleUnderline"/>
          <w:highlight w:val="cyan"/>
        </w:rPr>
        <w:t xml:space="preserve">remain </w:t>
      </w:r>
      <w:r w:rsidRPr="00C72F84">
        <w:rPr>
          <w:rStyle w:val="Emphasis"/>
          <w:highlight w:val="cyan"/>
        </w:rPr>
        <w:t>positive</w:t>
      </w:r>
      <w:r w:rsidRPr="00C72F84">
        <w:rPr>
          <w:sz w:val="16"/>
        </w:rPr>
        <w:t xml:space="preserve">. Despite consolidating last week, </w:t>
      </w:r>
      <w:r w:rsidRPr="00C72F84">
        <w:rPr>
          <w:rStyle w:val="StyleUnderline"/>
          <w:highlight w:val="cyan"/>
        </w:rPr>
        <w:t>stocks</w:t>
      </w:r>
      <w:r w:rsidRPr="00C72F84">
        <w:rPr>
          <w:rStyle w:val="StyleUnderline"/>
        </w:rPr>
        <w:t xml:space="preserve"> remain </w:t>
      </w:r>
      <w:r w:rsidRPr="00C72F84">
        <w:rPr>
          <w:rStyle w:val="Emphasis"/>
        </w:rPr>
        <w:t xml:space="preserve">near record </w:t>
      </w:r>
      <w:r w:rsidRPr="00C72F84">
        <w:rPr>
          <w:rStyle w:val="Emphasis"/>
          <w:highlight w:val="cyan"/>
        </w:rPr>
        <w:t>high</w:t>
      </w:r>
      <w:r w:rsidRPr="00C72F84">
        <w:rPr>
          <w:rStyle w:val="Emphasis"/>
        </w:rPr>
        <w:t>s</w:t>
      </w:r>
      <w:r w:rsidRPr="00C72F84">
        <w:rPr>
          <w:sz w:val="16"/>
        </w:rPr>
        <w:t xml:space="preserve"> while </w:t>
      </w:r>
      <w:r w:rsidRPr="00C72F84">
        <w:rPr>
          <w:rStyle w:val="StyleUnderline"/>
        </w:rPr>
        <w:t xml:space="preserve">the 10-year </w:t>
      </w:r>
      <w:r w:rsidRPr="00C72F84">
        <w:rPr>
          <w:rStyle w:val="StyleUnderline"/>
          <w:highlight w:val="cyan"/>
        </w:rPr>
        <w:t>Treasury</w:t>
      </w:r>
      <w:r w:rsidRPr="00C72F84">
        <w:rPr>
          <w:rStyle w:val="StyleUnderline"/>
        </w:rPr>
        <w:t xml:space="preserve"> remains well </w:t>
      </w:r>
      <w:r w:rsidRPr="00C72F84">
        <w:rPr>
          <w:rStyle w:val="StyleUnderline"/>
          <w:highlight w:val="cyan"/>
        </w:rPr>
        <w:t xml:space="preserve">above the </w:t>
      </w:r>
      <w:r w:rsidRPr="00C72F84">
        <w:rPr>
          <w:rStyle w:val="Emphasis"/>
          <w:highlight w:val="cyan"/>
        </w:rPr>
        <w:t>lows</w:t>
      </w:r>
      <w:r w:rsidRPr="00C72F84">
        <w:rPr>
          <w:rStyle w:val="Emphasis"/>
        </w:rPr>
        <w:t xml:space="preserve"> of earlier this summer</w:t>
      </w:r>
      <w:r w:rsidRPr="00C72F84">
        <w:rPr>
          <w:sz w:val="16"/>
        </w:rPr>
        <w:t xml:space="preserve"> when concerns about Delta first emerged.</w:t>
      </w:r>
    </w:p>
    <w:p w14:paraId="01063474" w14:textId="77777777" w:rsidR="00A05F35" w:rsidRPr="00C72F84" w:rsidRDefault="00A05F35" w:rsidP="00A05F35">
      <w:pPr>
        <w:pStyle w:val="Heading4"/>
        <w:rPr>
          <w:rFonts w:cs="Calibri"/>
          <w:sz w:val="16"/>
        </w:rPr>
      </w:pPr>
      <w:r w:rsidRPr="00C72F84">
        <w:rPr>
          <w:rFonts w:cs="Calibri"/>
          <w:sz w:val="16"/>
        </w:rPr>
        <w:t xml:space="preserve">These factors </w:t>
      </w:r>
      <w:r w:rsidRPr="00C72F84">
        <w:rPr>
          <w:rStyle w:val="StyleUnderline"/>
          <w:rFonts w:cs="Calibri"/>
          <w:highlight w:val="cyan"/>
        </w:rPr>
        <w:t>support</w:t>
      </w:r>
      <w:r w:rsidRPr="00C72F84">
        <w:rPr>
          <w:rFonts w:cs="Calibri"/>
          <w:sz w:val="16"/>
        </w:rPr>
        <w:t xml:space="preserve"> our </w:t>
      </w:r>
      <w:r w:rsidRPr="00C72F84">
        <w:rPr>
          <w:rStyle w:val="StyleUnderline"/>
          <w:rFonts w:cs="Calibri"/>
          <w:highlight w:val="cyan"/>
        </w:rPr>
        <w:t>view of</w:t>
      </w:r>
      <w:r w:rsidRPr="00C72F84">
        <w:rPr>
          <w:rStyle w:val="StyleUnderline"/>
          <w:rFonts w:cs="Calibri"/>
        </w:rPr>
        <w:t xml:space="preserve"> a </w:t>
      </w:r>
      <w:r w:rsidRPr="00C72F84">
        <w:rPr>
          <w:rStyle w:val="Emphasis"/>
          <w:highlight w:val="cyan"/>
        </w:rPr>
        <w:t>durable</w:t>
      </w:r>
      <w:r w:rsidRPr="00C72F84">
        <w:rPr>
          <w:rStyle w:val="Emphasis"/>
        </w:rPr>
        <w:t xml:space="preserve"> economic </w:t>
      </w:r>
      <w:r w:rsidRPr="00C72F84">
        <w:rPr>
          <w:rStyle w:val="Emphasis"/>
          <w:highlight w:val="cyan"/>
        </w:rPr>
        <w:t>recovery</w:t>
      </w:r>
      <w:r w:rsidRPr="00C72F84">
        <w:rPr>
          <w:rStyle w:val="StyleUnderline"/>
          <w:rFonts w:cs="Calibri"/>
        </w:rPr>
        <w:t xml:space="preserve"> from the pandemic</w:t>
      </w:r>
      <w:r w:rsidRPr="00C72F84">
        <w:rPr>
          <w:rFonts w:cs="Calibri"/>
          <w:sz w:val="16"/>
        </w:rPr>
        <w:t xml:space="preserve"> that should continue supporting stock prices. A healthy labor market is a critical element for a sustainable recovery that supports profit growth and last week’s news from the labor market remains </w:t>
      </w:r>
    </w:p>
    <w:p w14:paraId="6616E5AF" w14:textId="77777777" w:rsidR="00A05F35" w:rsidRPr="00C72F84" w:rsidRDefault="00A05F35" w:rsidP="00A05F35">
      <w:pPr>
        <w:pStyle w:val="Heading4"/>
        <w:rPr>
          <w:rFonts w:cs="Calibri"/>
        </w:rPr>
      </w:pPr>
      <w:r w:rsidRPr="00C72F84">
        <w:rPr>
          <w:rFonts w:cs="Calibri"/>
        </w:rPr>
        <w:t xml:space="preserve">COVID creates an </w:t>
      </w:r>
      <w:r w:rsidRPr="00C72F84">
        <w:rPr>
          <w:rFonts w:cs="Calibri"/>
          <w:u w:val="single"/>
        </w:rPr>
        <w:t>economic brink</w:t>
      </w:r>
      <w:r w:rsidRPr="00C72F84">
        <w:rPr>
          <w:rFonts w:cs="Calibri"/>
        </w:rPr>
        <w:t xml:space="preserve">---recovery is strong now because of effective monetary policy, but we’ve hit the </w:t>
      </w:r>
      <w:r w:rsidRPr="00C72F84">
        <w:rPr>
          <w:rFonts w:cs="Calibri"/>
          <w:u w:val="single"/>
        </w:rPr>
        <w:t>zero-lower bound</w:t>
      </w:r>
      <w:r w:rsidRPr="00C72F84">
        <w:rPr>
          <w:rFonts w:cs="Calibri"/>
        </w:rPr>
        <w:t>.</w:t>
      </w:r>
    </w:p>
    <w:p w14:paraId="177661F9" w14:textId="77777777" w:rsidR="00A05F35" w:rsidRPr="00C72F84" w:rsidRDefault="00A05F35" w:rsidP="00A05F35">
      <w:pPr>
        <w:rPr>
          <w:szCs w:val="22"/>
        </w:rPr>
      </w:pPr>
      <w:r w:rsidRPr="00C72F84">
        <w:rPr>
          <w:szCs w:val="22"/>
        </w:rPr>
        <w:t xml:space="preserve">Christopher </w:t>
      </w:r>
      <w:proofErr w:type="spellStart"/>
      <w:r w:rsidRPr="00C72F84">
        <w:rPr>
          <w:rStyle w:val="Style13ptBold"/>
          <w:szCs w:val="22"/>
        </w:rPr>
        <w:t>Rugaber</w:t>
      </w:r>
      <w:proofErr w:type="spellEnd"/>
      <w:r w:rsidRPr="00C72F84">
        <w:rPr>
          <w:rStyle w:val="Style13ptBold"/>
          <w:szCs w:val="22"/>
        </w:rPr>
        <w:t xml:space="preserve"> 21</w:t>
      </w:r>
      <w:r w:rsidRPr="00C72F84">
        <w:rPr>
          <w:szCs w:val="22"/>
        </w:rPr>
        <w:t>. Associated Press. “Federal Reserve keeps key interest rate near zero, signals COVID-19 economic risks receding.” https://www.chicagotribune.com/business/ct-biz-fed-interest-rates-economy-20210428-bumyc3ynpza6ri4ygsntmdsmya-story.html.</w:t>
      </w:r>
    </w:p>
    <w:p w14:paraId="33994E32" w14:textId="77777777" w:rsidR="00A05F35" w:rsidRPr="00C72F84" w:rsidRDefault="00A05F35" w:rsidP="00A05F35">
      <w:r w:rsidRPr="00C72F84">
        <w:t xml:space="preserve">WASHINGTON — </w:t>
      </w:r>
      <w:r w:rsidRPr="00C72F84">
        <w:rPr>
          <w:rStyle w:val="Emphasis"/>
        </w:rPr>
        <w:t xml:space="preserve">The </w:t>
      </w:r>
      <w:r w:rsidRPr="00C72F84">
        <w:rPr>
          <w:rStyle w:val="Emphasis"/>
          <w:highlight w:val="cyan"/>
        </w:rPr>
        <w:t>Fed</w:t>
      </w:r>
      <w:r w:rsidRPr="00C72F84">
        <w:rPr>
          <w:rStyle w:val="Emphasis"/>
        </w:rPr>
        <w:t xml:space="preserve">eral Reserve is </w:t>
      </w:r>
      <w:r w:rsidRPr="00C72F84">
        <w:rPr>
          <w:rStyle w:val="Emphasis"/>
          <w:highlight w:val="cyan"/>
        </w:rPr>
        <w:t xml:space="preserve">keeping </w:t>
      </w:r>
      <w:r w:rsidRPr="00C72F84">
        <w:rPr>
          <w:rStyle w:val="Emphasis"/>
        </w:rPr>
        <w:t xml:space="preserve">its </w:t>
      </w:r>
      <w:r w:rsidRPr="00C72F84">
        <w:rPr>
          <w:rStyle w:val="Emphasis"/>
          <w:highlight w:val="cyan"/>
        </w:rPr>
        <w:t>ultra-low interest rate policies in place</w:t>
      </w:r>
      <w:r w:rsidRPr="00C72F84">
        <w:t xml:space="preserve">, </w:t>
      </w:r>
      <w:r w:rsidRPr="00C72F84">
        <w:rPr>
          <w:rStyle w:val="StyleUnderline"/>
        </w:rPr>
        <w:t xml:space="preserve">a sign that it </w:t>
      </w:r>
      <w:r w:rsidRPr="00C72F84">
        <w:rPr>
          <w:rStyle w:val="StyleUnderline"/>
          <w:highlight w:val="cyan"/>
        </w:rPr>
        <w:t xml:space="preserve">wants </w:t>
      </w:r>
      <w:r w:rsidRPr="00C72F84">
        <w:rPr>
          <w:rStyle w:val="StyleUnderline"/>
        </w:rPr>
        <w:t xml:space="preserve">to see </w:t>
      </w:r>
      <w:r w:rsidRPr="00C72F84">
        <w:rPr>
          <w:rStyle w:val="StyleUnderline"/>
          <w:highlight w:val="cyan"/>
        </w:rPr>
        <w:t xml:space="preserve">more evidence of </w:t>
      </w:r>
      <w:r w:rsidRPr="00C72F84">
        <w:rPr>
          <w:rStyle w:val="StyleUnderline"/>
        </w:rPr>
        <w:t xml:space="preserve">a </w:t>
      </w:r>
      <w:r w:rsidRPr="00C72F84">
        <w:rPr>
          <w:rStyle w:val="StyleUnderline"/>
          <w:highlight w:val="cyan"/>
        </w:rPr>
        <w:t xml:space="preserve">strengthening economic recovery before </w:t>
      </w:r>
      <w:r w:rsidRPr="00C72F84">
        <w:rPr>
          <w:rStyle w:val="StyleUnderline"/>
        </w:rPr>
        <w:t xml:space="preserve">it would </w:t>
      </w:r>
      <w:r w:rsidRPr="00C72F84">
        <w:rPr>
          <w:rStyle w:val="StyleUnderline"/>
          <w:highlight w:val="cyan"/>
        </w:rPr>
        <w:t>consider easing its support</w:t>
      </w:r>
      <w:r w:rsidRPr="00C72F84">
        <w:rPr>
          <w:rStyle w:val="StyleUnderline"/>
        </w:rPr>
        <w:t>.</w:t>
      </w:r>
    </w:p>
    <w:p w14:paraId="1B59AB9C" w14:textId="77777777" w:rsidR="00A05F35" w:rsidRPr="00C72F84" w:rsidRDefault="00A05F35" w:rsidP="00A05F35">
      <w:r w:rsidRPr="00C72F84">
        <w:t xml:space="preserve">In a statement Wednesday, </w:t>
      </w:r>
      <w:r w:rsidRPr="00C72F84">
        <w:rPr>
          <w:rStyle w:val="StyleUnderline"/>
        </w:rPr>
        <w:t xml:space="preserve">the Fed </w:t>
      </w:r>
      <w:r w:rsidRPr="00C72F84">
        <w:rPr>
          <w:rStyle w:val="StyleUnderline"/>
          <w:highlight w:val="cyan"/>
        </w:rPr>
        <w:t xml:space="preserve">expressed </w:t>
      </w:r>
      <w:r w:rsidRPr="00C72F84">
        <w:rPr>
          <w:rStyle w:val="StyleUnderline"/>
        </w:rPr>
        <w:t xml:space="preserve">a </w:t>
      </w:r>
      <w:r w:rsidRPr="00C72F84">
        <w:rPr>
          <w:rStyle w:val="StyleUnderline"/>
          <w:highlight w:val="cyan"/>
        </w:rPr>
        <w:t>brighter outlook</w:t>
      </w:r>
      <w:r w:rsidRPr="00C72F84">
        <w:t xml:space="preserve">, </w:t>
      </w:r>
      <w:r w:rsidRPr="00C72F84">
        <w:rPr>
          <w:rStyle w:val="Emphasis"/>
        </w:rPr>
        <w:t xml:space="preserve">saying the </w:t>
      </w:r>
      <w:r w:rsidRPr="00C72F84">
        <w:rPr>
          <w:rStyle w:val="Emphasis"/>
          <w:highlight w:val="cyan"/>
        </w:rPr>
        <w:t xml:space="preserve">economy </w:t>
      </w:r>
      <w:r w:rsidRPr="00C72F84">
        <w:rPr>
          <w:rStyle w:val="Emphasis"/>
        </w:rPr>
        <w:t xml:space="preserve">has </w:t>
      </w:r>
      <w:r w:rsidRPr="00C72F84">
        <w:rPr>
          <w:rStyle w:val="Emphasis"/>
          <w:highlight w:val="cyan"/>
        </w:rPr>
        <w:t xml:space="preserve">improved along with </w:t>
      </w:r>
      <w:r w:rsidRPr="00C72F84">
        <w:rPr>
          <w:rStyle w:val="Emphasis"/>
        </w:rPr>
        <w:t xml:space="preserve">the </w:t>
      </w:r>
      <w:r w:rsidRPr="00C72F84">
        <w:rPr>
          <w:rStyle w:val="Emphasis"/>
          <w:highlight w:val="cyan"/>
        </w:rPr>
        <w:t>job market</w:t>
      </w:r>
      <w:r w:rsidRPr="00C72F84">
        <w:t>. And while the policymakers noted that inflation has risen, they ascribed the increase to temporary factors.</w:t>
      </w:r>
    </w:p>
    <w:p w14:paraId="5A19322C" w14:textId="77777777" w:rsidR="00A05F35" w:rsidRPr="00C72F84" w:rsidRDefault="00A05F35" w:rsidP="00A05F35">
      <w:r w:rsidRPr="00C72F84">
        <w:lastRenderedPageBreak/>
        <w:t xml:space="preserve">The Fed also signaled its belief that </w:t>
      </w:r>
      <w:r w:rsidRPr="00C72F84">
        <w:rPr>
          <w:rStyle w:val="StyleUnderline"/>
        </w:rPr>
        <w:t xml:space="preserve">the </w:t>
      </w:r>
      <w:r w:rsidRPr="00C72F84">
        <w:rPr>
          <w:rStyle w:val="StyleUnderline"/>
          <w:highlight w:val="cyan"/>
        </w:rPr>
        <w:t>pandemic’s threat</w:t>
      </w:r>
      <w:r w:rsidRPr="00C72F84">
        <w:rPr>
          <w:rStyle w:val="StyleUnderline"/>
        </w:rPr>
        <w:t xml:space="preserve"> to the economy has </w:t>
      </w:r>
      <w:r w:rsidRPr="00C72F84">
        <w:rPr>
          <w:rStyle w:val="StyleUnderline"/>
          <w:highlight w:val="cyan"/>
        </w:rPr>
        <w:t>diminished</w:t>
      </w:r>
      <w:r w:rsidRPr="00C72F84">
        <w:t xml:space="preserve">, a significant point given Chair Jerome </w:t>
      </w:r>
      <w:r w:rsidRPr="00C72F84">
        <w:rPr>
          <w:rStyle w:val="StyleUnderline"/>
        </w:rPr>
        <w:t>Powell’s long-stated view that the recovery depends on the virus being brought under control</w:t>
      </w:r>
      <w:r w:rsidRPr="00C72F84">
        <w:t>. Last month, the Fed had cautioned that the virus posed “considerable risks to the economic outlook.” On Wednesday, it said only that “risks to the economic outlook remain” because of the pandemic.</w:t>
      </w:r>
    </w:p>
    <w:p w14:paraId="13A6AC29" w14:textId="77777777" w:rsidR="00A05F35" w:rsidRPr="00C72F84" w:rsidRDefault="00A05F35" w:rsidP="00A05F35">
      <w:r w:rsidRPr="00C72F84">
        <w:rPr>
          <w:rStyle w:val="Emphasis"/>
        </w:rPr>
        <w:t xml:space="preserve">The </w:t>
      </w:r>
      <w:r w:rsidRPr="00C72F84">
        <w:rPr>
          <w:rStyle w:val="Emphasis"/>
          <w:highlight w:val="cyan"/>
        </w:rPr>
        <w:t>central bank left its benchmark short-term rate near zero</w:t>
      </w:r>
      <w:r w:rsidRPr="00C72F84">
        <w:t xml:space="preserve">, </w:t>
      </w:r>
      <w:r w:rsidRPr="00C72F84">
        <w:rPr>
          <w:rStyle w:val="StyleUnderline"/>
        </w:rPr>
        <w:t>where it’s been since the pandemic erupted nearly a year ago, to help keep loan rates down to encourage borrowing and spending</w:t>
      </w:r>
      <w:r w:rsidRPr="00C72F84">
        <w:t>. It also said in a statement after its latest policy meeting that it would keep buying $120 billion in bonds each month to try to keep longer-term borrowing rates low.</w:t>
      </w:r>
    </w:p>
    <w:p w14:paraId="7C276321" w14:textId="77777777" w:rsidR="00A05F35" w:rsidRPr="00C72F84" w:rsidRDefault="00A05F35" w:rsidP="00A05F35">
      <w:r w:rsidRPr="00C72F84">
        <w:rPr>
          <w:rStyle w:val="StyleUnderline"/>
        </w:rPr>
        <w:t xml:space="preserve">The </w:t>
      </w:r>
      <w:r w:rsidRPr="00C72F84">
        <w:rPr>
          <w:rStyle w:val="StyleUnderline"/>
          <w:highlight w:val="cyan"/>
        </w:rPr>
        <w:t xml:space="preserve">U.S. economy </w:t>
      </w:r>
      <w:r w:rsidRPr="00C72F84">
        <w:rPr>
          <w:rStyle w:val="StyleUnderline"/>
        </w:rPr>
        <w:t xml:space="preserve">has </w:t>
      </w:r>
      <w:r w:rsidRPr="00C72F84">
        <w:rPr>
          <w:rStyle w:val="StyleUnderline"/>
          <w:highlight w:val="cyan"/>
        </w:rPr>
        <w:t>been posting unexpectedly strong gains</w:t>
      </w:r>
      <w:r w:rsidRPr="00C72F84">
        <w:rPr>
          <w:rStyle w:val="StyleUnderline"/>
        </w:rPr>
        <w:t xml:space="preserve"> in recent weeks, with barometers of hiring, </w:t>
      </w:r>
      <w:proofErr w:type="gramStart"/>
      <w:r w:rsidRPr="00C72F84">
        <w:rPr>
          <w:rStyle w:val="StyleUnderline"/>
        </w:rPr>
        <w:t>spending</w:t>
      </w:r>
      <w:proofErr w:type="gramEnd"/>
      <w:r w:rsidRPr="00C72F84">
        <w:rPr>
          <w:rStyle w:val="StyleUnderline"/>
        </w:rPr>
        <w:t xml:space="preserve"> and manufacturing all surging.</w:t>
      </w:r>
      <w:r w:rsidRPr="00C72F84">
        <w:t xml:space="preserve"> Most economists say they detect the early stages of what could be a robust and sustained recovery, with coronavirus case counts declining, vaccinations rising and Americans spending their stimulus-boosted savings.</w:t>
      </w:r>
    </w:p>
    <w:p w14:paraId="0E12D8B6" w14:textId="77777777" w:rsidR="00A05F35" w:rsidRPr="00C72F84" w:rsidRDefault="00A05F35" w:rsidP="00A05F35">
      <w:pPr>
        <w:pStyle w:val="Heading4"/>
        <w:rPr>
          <w:rStyle w:val="Style13ptBold"/>
          <w:rFonts w:cs="Calibri"/>
          <w:b/>
        </w:rPr>
      </w:pPr>
      <w:r w:rsidRPr="00C72F84">
        <w:rPr>
          <w:rFonts w:cs="Calibri"/>
        </w:rPr>
        <w:t xml:space="preserve">Strikes hurt critical </w:t>
      </w:r>
      <w:r w:rsidRPr="00C72F84">
        <w:rPr>
          <w:rFonts w:cs="Calibri"/>
          <w:u w:val="single"/>
        </w:rPr>
        <w:t>core industries</w:t>
      </w:r>
      <w:r w:rsidRPr="00C72F84">
        <w:rPr>
          <w:rFonts w:cs="Calibri"/>
        </w:rPr>
        <w:t xml:space="preserve"> that is necessary for economic growth</w:t>
      </w:r>
    </w:p>
    <w:p w14:paraId="04106B01" w14:textId="77777777" w:rsidR="00A05F35" w:rsidRPr="00C72F84" w:rsidRDefault="00A05F35" w:rsidP="00A05F35">
      <w:pPr>
        <w:rPr>
          <w:sz w:val="16"/>
        </w:rPr>
      </w:pPr>
      <w:r w:rsidRPr="00C72F84">
        <w:rPr>
          <w:sz w:val="16"/>
        </w:rPr>
        <w:t xml:space="preserve">John McElroy, </w:t>
      </w:r>
      <w:proofErr w:type="gramStart"/>
      <w:r w:rsidRPr="00C72F84">
        <w:rPr>
          <w:sz w:val="16"/>
        </w:rPr>
        <w:t>2019,  Strikes</w:t>
      </w:r>
      <w:proofErr w:type="gramEnd"/>
      <w:r w:rsidRPr="00C72F84">
        <w:rPr>
          <w:sz w:val="16"/>
        </w:rPr>
        <w:t xml:space="preserve"> Hurt </w:t>
      </w:r>
      <w:proofErr w:type="spellStart"/>
      <w:r w:rsidRPr="00C72F84">
        <w:rPr>
          <w:sz w:val="16"/>
        </w:rPr>
        <w:t>Everybody.Wards</w:t>
      </w:r>
      <w:proofErr w:type="spellEnd"/>
      <w:r w:rsidRPr="00C72F84">
        <w:rPr>
          <w:sz w:val="16"/>
        </w:rPr>
        <w:t xml:space="preserve"> Auto Industry News, October 25, https://www.wardsauto.com/ideaxchange/strikes-hurt-everybody</w:t>
      </w:r>
    </w:p>
    <w:p w14:paraId="04E5B146" w14:textId="77777777" w:rsidR="00A05F35" w:rsidRPr="00C72F84" w:rsidRDefault="00A05F35" w:rsidP="00A05F35">
      <w:pPr>
        <w:rPr>
          <w:sz w:val="16"/>
        </w:rPr>
      </w:pPr>
      <w:r w:rsidRPr="00C72F84">
        <w:rPr>
          <w:u w:val="single"/>
        </w:rPr>
        <w:t xml:space="preserve">This </w:t>
      </w:r>
      <w:r w:rsidRPr="00C72F84">
        <w:rPr>
          <w:highlight w:val="green"/>
          <w:u w:val="single"/>
        </w:rPr>
        <w:t xml:space="preserve">creates a </w:t>
      </w:r>
      <w:r w:rsidRPr="00C72F84">
        <w:rPr>
          <w:b/>
          <w:bCs/>
          <w:highlight w:val="green"/>
          <w:u w:val="single"/>
        </w:rPr>
        <w:t>poisonous relationship</w:t>
      </w:r>
      <w:r w:rsidRPr="00C72F84">
        <w:rPr>
          <w:highlight w:val="green"/>
          <w:u w:val="single"/>
        </w:rPr>
        <w:t xml:space="preserve"> between </w:t>
      </w:r>
      <w:r w:rsidRPr="00C72F84">
        <w:rPr>
          <w:u w:val="single"/>
        </w:rPr>
        <w:t xml:space="preserve">the </w:t>
      </w:r>
      <w:r w:rsidRPr="00C72F84">
        <w:rPr>
          <w:highlight w:val="green"/>
          <w:u w:val="single"/>
        </w:rPr>
        <w:t>company and its workforce</w:t>
      </w:r>
      <w:r w:rsidRPr="00C72F84">
        <w:rPr>
          <w:u w:val="single"/>
        </w:rPr>
        <w:t>.  Many GM hourly workers don’t identify as GM employees</w:t>
      </w:r>
      <w:r w:rsidRPr="00C72F84">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72F84">
        <w:rPr>
          <w:u w:val="single"/>
        </w:rPr>
        <w:t xml:space="preserve">Attacking the company in the media also </w:t>
      </w:r>
      <w:r w:rsidRPr="00C72F84">
        <w:rPr>
          <w:b/>
          <w:bCs/>
          <w:highlight w:val="green"/>
          <w:u w:val="single"/>
        </w:rPr>
        <w:t>drives away customers</w:t>
      </w:r>
      <w:r w:rsidRPr="00C72F84">
        <w:rPr>
          <w:u w:val="single"/>
        </w:rPr>
        <w:t>. Who wants to buy a shiny new car from a company that’s accused of underpaying its workers and treating them unfairly?</w:t>
      </w:r>
      <w:r w:rsidRPr="00C72F84">
        <w:rPr>
          <w:sz w:val="16"/>
        </w:rPr>
        <w:t xml:space="preserve"> </w:t>
      </w:r>
      <w:r w:rsidRPr="00C72F84">
        <w:rPr>
          <w:u w:val="single"/>
        </w:rPr>
        <w:t xml:space="preserve">Data from the Center for Automotive Research (CAR) in Ann Arbor, MI, show that </w:t>
      </w:r>
      <w:r w:rsidRPr="00C72F84">
        <w:rPr>
          <w:b/>
          <w:bCs/>
          <w:highlight w:val="green"/>
          <w:u w:val="single"/>
          <w:bdr w:val="single" w:sz="4" w:space="0" w:color="auto"/>
        </w:rPr>
        <w:t>GM loses market share during strikes and never gets it back</w:t>
      </w:r>
      <w:r w:rsidRPr="00C72F84">
        <w:rPr>
          <w:u w:val="single"/>
        </w:rPr>
        <w:t xml:space="preserve">. GM </w:t>
      </w:r>
      <w:r w:rsidRPr="00C72F84">
        <w:rPr>
          <w:highlight w:val="green"/>
          <w:u w:val="single"/>
        </w:rPr>
        <w:t xml:space="preserve">lost two percentage points </w:t>
      </w:r>
      <w:r w:rsidRPr="00C72F84">
        <w:rPr>
          <w:u w:val="single"/>
        </w:rPr>
        <w:t xml:space="preserve">during the 1998 strike, which in today’s market </w:t>
      </w:r>
      <w:r w:rsidRPr="00C72F84">
        <w:rPr>
          <w:highlight w:val="green"/>
          <w:u w:val="single"/>
        </w:rPr>
        <w:t xml:space="preserve">would represent </w:t>
      </w:r>
      <w:r w:rsidRPr="00C72F84">
        <w:rPr>
          <w:b/>
          <w:bCs/>
          <w:highlight w:val="green"/>
          <w:u w:val="single"/>
        </w:rPr>
        <w:t>a loss of 340,000 sales</w:t>
      </w:r>
      <w:r w:rsidRPr="00C72F84">
        <w:rPr>
          <w:u w:val="single"/>
        </w:rPr>
        <w:t>. Because GM reports sales on a quarterly basis we’ll only find out at the end of December if it lost market share from this strike</w:t>
      </w:r>
      <w:r w:rsidRPr="00C72F84">
        <w:rPr>
          <w:sz w:val="16"/>
        </w:rPr>
        <w:t xml:space="preserve">. UAW members say one of their greatest concerns is job security. </w:t>
      </w:r>
      <w:r w:rsidRPr="00C72F84">
        <w:rPr>
          <w:u w:val="single"/>
        </w:rPr>
        <w:t xml:space="preserve">But causing a company to lose market share is </w:t>
      </w:r>
      <w:r w:rsidRPr="00C72F84">
        <w:rPr>
          <w:highlight w:val="green"/>
          <w:u w:val="single"/>
        </w:rPr>
        <w:t xml:space="preserve">a sure-fire path to </w:t>
      </w:r>
      <w:r w:rsidRPr="00C72F84">
        <w:rPr>
          <w:b/>
          <w:bCs/>
          <w:highlight w:val="green"/>
          <w:u w:val="single"/>
        </w:rPr>
        <w:t>more plant closings and layoffs</w:t>
      </w:r>
      <w:r w:rsidRPr="00C72F84">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72F84">
        <w:rPr>
          <w:u w:val="single"/>
        </w:rPr>
        <w:t xml:space="preserve">But </w:t>
      </w:r>
      <w:r w:rsidRPr="00C72F84">
        <w:rPr>
          <w:highlight w:val="green"/>
          <w:u w:val="single"/>
        </w:rPr>
        <w:t xml:space="preserve">strikes </w:t>
      </w:r>
      <w:r w:rsidRPr="00C72F84">
        <w:rPr>
          <w:u w:val="single"/>
        </w:rPr>
        <w:t xml:space="preserve">don’t just hurt the people walking the picket lines or the company they’re striking against. They </w:t>
      </w:r>
      <w:r w:rsidRPr="00C72F84">
        <w:rPr>
          <w:highlight w:val="green"/>
          <w:u w:val="single"/>
        </w:rPr>
        <w:t xml:space="preserve">hurt </w:t>
      </w:r>
      <w:r w:rsidRPr="00C72F84">
        <w:rPr>
          <w:b/>
          <w:bCs/>
          <w:highlight w:val="green"/>
          <w:u w:val="single"/>
        </w:rPr>
        <w:t>suppliers, car dealers and the communities located near the plants.</w:t>
      </w:r>
      <w:r w:rsidRPr="00C72F84">
        <w:rPr>
          <w:sz w:val="16"/>
          <w:highlight w:val="green"/>
        </w:rPr>
        <w:t xml:space="preserve"> </w:t>
      </w:r>
      <w:r w:rsidRPr="00C72F84">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72F84">
        <w:rPr>
          <w:u w:val="single"/>
        </w:rPr>
        <w:t xml:space="preserve">So now they’re cutting budgets and delaying capital investments to make up for the lost revenue, which is a further drag on the economy. According to CAR, the </w:t>
      </w:r>
      <w:proofErr w:type="gramStart"/>
      <w:r w:rsidRPr="00C72F84">
        <w:rPr>
          <w:u w:val="single"/>
        </w:rPr>
        <w:t>communities</w:t>
      </w:r>
      <w:proofErr w:type="gramEnd"/>
      <w:r w:rsidRPr="00C72F84">
        <w:rPr>
          <w:u w:val="single"/>
        </w:rPr>
        <w:t xml:space="preserve"> and states where GM’s plants are located collectively lost a couple of hundred million dollars in payroll and tax revenue. Some economists warn that </w:t>
      </w:r>
      <w:r w:rsidRPr="00C72F84">
        <w:rPr>
          <w:highlight w:val="green"/>
          <w:u w:val="single"/>
        </w:rPr>
        <w:t xml:space="preserve">if </w:t>
      </w:r>
      <w:r w:rsidRPr="00C72F84">
        <w:rPr>
          <w:u w:val="single"/>
        </w:rPr>
        <w:t xml:space="preserve">the </w:t>
      </w:r>
      <w:r w:rsidRPr="00C72F84">
        <w:rPr>
          <w:highlight w:val="green"/>
          <w:u w:val="single"/>
        </w:rPr>
        <w:t xml:space="preserve">strike were prolonged it could knock the state </w:t>
      </w:r>
      <w:r w:rsidRPr="00C72F84">
        <w:rPr>
          <w:u w:val="single"/>
        </w:rPr>
        <w:t xml:space="preserve">of Michigan – home to GM and the UAW – </w:t>
      </w:r>
      <w:r w:rsidRPr="00C72F84">
        <w:rPr>
          <w:b/>
          <w:bCs/>
          <w:highlight w:val="green"/>
          <w:u w:val="single"/>
        </w:rPr>
        <w:t>into a recession.</w:t>
      </w:r>
      <w:r w:rsidRPr="00C72F84">
        <w:rPr>
          <w:sz w:val="16"/>
          <w:highlight w:val="green"/>
        </w:rPr>
        <w:t xml:space="preserve"> </w:t>
      </w:r>
      <w:r w:rsidRPr="00C72F84">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w:t>
      </w:r>
      <w:r w:rsidRPr="00C72F84">
        <w:rPr>
          <w:sz w:val="16"/>
        </w:rPr>
        <w:lastRenderedPageBreak/>
        <w:t xml:space="preserve">never regain what they lost. John </w:t>
      </w:r>
      <w:proofErr w:type="spellStart"/>
      <w:r w:rsidRPr="00C72F84">
        <w:rPr>
          <w:sz w:val="16"/>
        </w:rPr>
        <w:t>McElroyI’m</w:t>
      </w:r>
      <w:proofErr w:type="spellEnd"/>
      <w:r w:rsidRPr="00C72F84">
        <w:rPr>
          <w:sz w:val="16"/>
        </w:rPr>
        <w:t xml:space="preserve"> not sure how this will ever be resolved. I understand the need for collective bargaining and the threat of a strike. But there’s got to be a better way to get workers a raise without torching the countryside.</w:t>
      </w:r>
    </w:p>
    <w:p w14:paraId="7ACE8ED6" w14:textId="77777777" w:rsidR="00A05F35" w:rsidRPr="00C72F84" w:rsidRDefault="00A05F35" w:rsidP="00A05F35">
      <w:pPr>
        <w:pStyle w:val="Heading4"/>
        <w:rPr>
          <w:rFonts w:cs="Calibri"/>
        </w:rPr>
      </w:pPr>
      <w:r w:rsidRPr="00C72F84">
        <w:rPr>
          <w:rFonts w:cs="Calibri"/>
        </w:rPr>
        <w:t xml:space="preserve">Strikes create a stigmatization effect over labor and consumption that </w:t>
      </w:r>
      <w:r w:rsidRPr="00C72F84">
        <w:rPr>
          <w:rFonts w:cs="Calibri"/>
          <w:u w:val="single"/>
        </w:rPr>
        <w:t>devastates</w:t>
      </w:r>
      <w:r w:rsidRPr="00C72F84">
        <w:rPr>
          <w:rFonts w:cs="Calibri"/>
        </w:rPr>
        <w:t xml:space="preserve"> the economy</w:t>
      </w:r>
    </w:p>
    <w:p w14:paraId="614AA1B9" w14:textId="77777777" w:rsidR="00A05F35" w:rsidRPr="00C72F84" w:rsidRDefault="00A05F35" w:rsidP="00A05F35">
      <w:proofErr w:type="spellStart"/>
      <w:r w:rsidRPr="00C72F84">
        <w:rPr>
          <w:rStyle w:val="Style13ptBold"/>
        </w:rPr>
        <w:t>Tenza</w:t>
      </w:r>
      <w:proofErr w:type="spellEnd"/>
      <w:r w:rsidRPr="00C72F84">
        <w:rPr>
          <w:rStyle w:val="Style13ptBold"/>
        </w:rPr>
        <w:t xml:space="preserve"> 20</w:t>
      </w:r>
      <w:r w:rsidRPr="00C72F84">
        <w:t xml:space="preserve">, </w:t>
      </w:r>
      <w:proofErr w:type="spellStart"/>
      <w:r w:rsidRPr="00C72F84">
        <w:t>Mlungisi</w:t>
      </w:r>
      <w:proofErr w:type="spellEnd"/>
      <w:r w:rsidRPr="00C72F84">
        <w:t>. "The effects of violent strikes on the economy of a developing country: a case of South Africa." Obiter 41.3 (2020): 519-537. (Senior Lecturer, University of KwaZulu-Natal)</w:t>
      </w:r>
    </w:p>
    <w:p w14:paraId="072B2B53" w14:textId="77777777" w:rsidR="00A05F35" w:rsidRPr="00C72F84" w:rsidRDefault="00A05F35" w:rsidP="00A05F35">
      <w:pPr>
        <w:rPr>
          <w:u w:val="single"/>
        </w:rPr>
      </w:pPr>
      <w:r w:rsidRPr="00C72F84">
        <w:rPr>
          <w:u w:val="single"/>
        </w:rPr>
        <w:t xml:space="preserve">When South Africa obtained democracy in 1994, there was a dream of a better country with a new vision for industrial relations.5 </w:t>
      </w:r>
      <w:r w:rsidRPr="00C72F84">
        <w:rPr>
          <w:sz w:val="16"/>
        </w:rPr>
        <w:t xml:space="preserve">However, the number of violent strikes that have </w:t>
      </w:r>
      <w:proofErr w:type="spellStart"/>
      <w:r w:rsidRPr="00C72F84">
        <w:rPr>
          <w:sz w:val="16"/>
        </w:rPr>
        <w:t>bedevilled</w:t>
      </w:r>
      <w:proofErr w:type="spellEnd"/>
      <w:r w:rsidRPr="00C72F84">
        <w:rPr>
          <w:sz w:val="16"/>
        </w:rPr>
        <w:t xml:space="preserve"> this country in recent years seems to have shattered-down the aspirations of a better South Africa. </w:t>
      </w:r>
      <w:r w:rsidRPr="00C72F84">
        <w:rPr>
          <w:u w:val="single"/>
        </w:rPr>
        <w:t xml:space="preserve">South Africa recorded </w:t>
      </w:r>
      <w:r w:rsidRPr="00C72F84">
        <w:rPr>
          <w:highlight w:val="green"/>
          <w:u w:val="single"/>
        </w:rPr>
        <w:t xml:space="preserve">114 strikes </w:t>
      </w:r>
      <w:r w:rsidRPr="00C72F84">
        <w:rPr>
          <w:u w:val="single"/>
        </w:rPr>
        <w:t xml:space="preserve">in 2013 and 88 strikes in 2014, which </w:t>
      </w:r>
      <w:r w:rsidRPr="00C72F84">
        <w:rPr>
          <w:highlight w:val="green"/>
          <w:u w:val="single"/>
        </w:rPr>
        <w:t xml:space="preserve">cost the country </w:t>
      </w:r>
      <w:r w:rsidRPr="00C72F84">
        <w:rPr>
          <w:u w:val="single"/>
        </w:rPr>
        <w:t xml:space="preserve">about </w:t>
      </w:r>
      <w:r w:rsidRPr="00C72F84">
        <w:rPr>
          <w:b/>
          <w:bCs/>
          <w:highlight w:val="green"/>
          <w:u w:val="single"/>
        </w:rPr>
        <w:t>R6.1 billion</w:t>
      </w:r>
      <w:r w:rsidRPr="00C72F84">
        <w:rPr>
          <w:highlight w:val="green"/>
          <w:u w:val="single"/>
        </w:rPr>
        <w:t xml:space="preserve"> </w:t>
      </w:r>
      <w:r w:rsidRPr="00C72F84">
        <w:rPr>
          <w:u w:val="single"/>
        </w:rPr>
        <w:t>according to the Department of Labour.6 The impact of these strikes has been hugely felt by the mining sector, particularly the platinum industry</w:t>
      </w:r>
      <w:r w:rsidRPr="00C72F84">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72F84">
        <w:rPr>
          <w:u w:val="single"/>
        </w:rPr>
        <w:t xml:space="preserve">. All these </w:t>
      </w:r>
      <w:r w:rsidRPr="00C72F84">
        <w:rPr>
          <w:highlight w:val="green"/>
          <w:u w:val="single"/>
        </w:rPr>
        <w:t xml:space="preserve">strikes </w:t>
      </w:r>
      <w:r w:rsidRPr="00C72F84">
        <w:rPr>
          <w:u w:val="single"/>
        </w:rPr>
        <w:t xml:space="preserve">(and those not mentioned here) were </w:t>
      </w:r>
      <w:proofErr w:type="spellStart"/>
      <w:r w:rsidRPr="00C72F84">
        <w:rPr>
          <w:highlight w:val="green"/>
          <w:u w:val="single"/>
        </w:rPr>
        <w:t>characterised</w:t>
      </w:r>
      <w:proofErr w:type="spellEnd"/>
      <w:r w:rsidRPr="00C72F84">
        <w:rPr>
          <w:highlight w:val="green"/>
          <w:u w:val="single"/>
        </w:rPr>
        <w:t xml:space="preserve"> with violence </w:t>
      </w:r>
      <w:r w:rsidRPr="00C72F84">
        <w:rPr>
          <w:u w:val="single"/>
        </w:rPr>
        <w:t>accompanied by damage to property, intimidation, assault and sometimes the killing of people</w:t>
      </w:r>
      <w:r w:rsidRPr="00C72F84">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72F84">
        <w:rPr>
          <w:sz w:val="16"/>
        </w:rPr>
        <w:t>characterise</w:t>
      </w:r>
      <w:proofErr w:type="spellEnd"/>
      <w:r w:rsidRPr="00C72F84">
        <w:rPr>
          <w:sz w:val="16"/>
        </w:rPr>
        <w:t xml:space="preserve"> the South African </w:t>
      </w:r>
      <w:proofErr w:type="spellStart"/>
      <w:r w:rsidRPr="00C72F84">
        <w:rPr>
          <w:sz w:val="16"/>
        </w:rPr>
        <w:t>labour</w:t>
      </w:r>
      <w:proofErr w:type="spellEnd"/>
      <w:r w:rsidRPr="00C72F84">
        <w:rPr>
          <w:sz w:val="16"/>
        </w:rPr>
        <w:t xml:space="preserve"> market provide a broad explanation for strike violence.9 </w:t>
      </w:r>
      <w:r w:rsidRPr="00C72F84">
        <w:rPr>
          <w:u w:val="single"/>
        </w:rPr>
        <w:t>While participating in a strike, workers’ stress levels leave them feeling frustrated at their seeming powerlessness, which in turn provokes further violent behaviour</w:t>
      </w:r>
      <w:r w:rsidRPr="00C72F84">
        <w:rPr>
          <w:sz w:val="16"/>
        </w:rPr>
        <w:t xml:space="preserve">.10 </w:t>
      </w:r>
      <w:r w:rsidRPr="00C72F84">
        <w:rPr>
          <w:u w:val="single"/>
        </w:rPr>
        <w:t xml:space="preserve">These strikes are not only violent but </w:t>
      </w:r>
      <w:r w:rsidRPr="00C72F84">
        <w:rPr>
          <w:b/>
          <w:bCs/>
          <w:highlight w:val="green"/>
          <w:u w:val="single"/>
        </w:rPr>
        <w:t>take long to resolve.</w:t>
      </w:r>
      <w:r w:rsidRPr="00C72F84">
        <w:rPr>
          <w:highlight w:val="green"/>
          <w:u w:val="single"/>
        </w:rPr>
        <w:t xml:space="preserve"> </w:t>
      </w:r>
      <w:r w:rsidRPr="00C72F84">
        <w:rPr>
          <w:u w:val="single"/>
        </w:rPr>
        <w:t xml:space="preserve">Generally, a lengthy strike has a </w:t>
      </w:r>
      <w:r w:rsidRPr="00C72F84">
        <w:rPr>
          <w:b/>
          <w:bCs/>
          <w:highlight w:val="green"/>
          <w:u w:val="single"/>
        </w:rPr>
        <w:t>negative effect on employment</w:t>
      </w:r>
      <w:r w:rsidRPr="00C72F84">
        <w:rPr>
          <w:b/>
          <w:bCs/>
          <w:u w:val="single"/>
        </w:rPr>
        <w:t xml:space="preserve">, </w:t>
      </w:r>
      <w:r w:rsidRPr="00C72F84">
        <w:rPr>
          <w:b/>
          <w:bCs/>
          <w:highlight w:val="green"/>
          <w:u w:val="single"/>
        </w:rPr>
        <w:t>reduces business confidence and increases the risk of economic stagflation</w:t>
      </w:r>
      <w:r w:rsidRPr="00C72F84">
        <w:rPr>
          <w:u w:val="single"/>
        </w:rPr>
        <w:t>.</w:t>
      </w:r>
      <w:r w:rsidRPr="00C72F84">
        <w:rPr>
          <w:sz w:val="16"/>
        </w:rPr>
        <w:t xml:space="preserve"> In addition, </w:t>
      </w:r>
      <w:r w:rsidRPr="00C72F84">
        <w:rPr>
          <w:u w:val="single"/>
        </w:rPr>
        <w:t xml:space="preserve">such strikes </w:t>
      </w:r>
      <w:r w:rsidRPr="00C72F84">
        <w:rPr>
          <w:highlight w:val="green"/>
          <w:u w:val="single"/>
        </w:rPr>
        <w:t xml:space="preserve">have </w:t>
      </w:r>
      <w:r w:rsidRPr="00C72F84">
        <w:rPr>
          <w:u w:val="single"/>
        </w:rPr>
        <w:t xml:space="preserve">a major </w:t>
      </w:r>
      <w:r w:rsidRPr="00C72F84">
        <w:rPr>
          <w:highlight w:val="green"/>
          <w:u w:val="single"/>
        </w:rPr>
        <w:t xml:space="preserve">setback on </w:t>
      </w:r>
      <w:r w:rsidRPr="00C72F84">
        <w:rPr>
          <w:u w:val="single"/>
        </w:rPr>
        <w:t xml:space="preserve">the </w:t>
      </w:r>
      <w:r w:rsidRPr="00C72F84">
        <w:rPr>
          <w:highlight w:val="green"/>
          <w:u w:val="single"/>
        </w:rPr>
        <w:t xml:space="preserve">growth </w:t>
      </w:r>
      <w:r w:rsidRPr="00C72F84">
        <w:rPr>
          <w:u w:val="single"/>
        </w:rPr>
        <w:t xml:space="preserve">of the economy </w:t>
      </w:r>
      <w:r w:rsidRPr="00C72F84">
        <w:rPr>
          <w:highlight w:val="green"/>
          <w:u w:val="single"/>
        </w:rPr>
        <w:t xml:space="preserve">and investment </w:t>
      </w:r>
      <w:r w:rsidRPr="00C72F84">
        <w:rPr>
          <w:u w:val="single"/>
        </w:rPr>
        <w:t>opportunities</w:t>
      </w:r>
      <w:r w:rsidRPr="00C72F84">
        <w:rPr>
          <w:sz w:val="16"/>
        </w:rPr>
        <w:t xml:space="preserve">. It is common knowledge that consumer spending is directly linked to economic growth. </w:t>
      </w:r>
      <w:r w:rsidRPr="00C72F84">
        <w:rPr>
          <w:u w:val="single"/>
        </w:rPr>
        <w:t xml:space="preserve">At the same time, if the economy is not showing signs of growth, employment opportunities are shed, and poverty becomes </w:t>
      </w:r>
      <w:proofErr w:type="gramStart"/>
      <w:r w:rsidRPr="00C72F84">
        <w:rPr>
          <w:u w:val="single"/>
        </w:rPr>
        <w:t>the end result</w:t>
      </w:r>
      <w:proofErr w:type="gramEnd"/>
      <w:r w:rsidRPr="00C72F84">
        <w:rPr>
          <w:sz w:val="16"/>
        </w:rPr>
        <w:t xml:space="preserve">. The economy of South Africa </w:t>
      </w:r>
      <w:proofErr w:type="gramStart"/>
      <w:r w:rsidRPr="00C72F84">
        <w:rPr>
          <w:sz w:val="16"/>
        </w:rPr>
        <w:t>is in need of</w:t>
      </w:r>
      <w:proofErr w:type="gramEnd"/>
      <w:r w:rsidRPr="00C72F84">
        <w:rPr>
          <w:sz w:val="16"/>
        </w:rPr>
        <w:t xml:space="preserve"> rapid growth to enable it to deal with the high levels of unemployment and resultant poverty. </w:t>
      </w:r>
      <w:r w:rsidRPr="00C72F84">
        <w:rPr>
          <w:u w:val="single"/>
        </w:rPr>
        <w:t xml:space="preserve">One of the measures that may boost the country’s economic growth is by </w:t>
      </w:r>
      <w:r w:rsidRPr="00C72F84">
        <w:rPr>
          <w:highlight w:val="green"/>
          <w:u w:val="single"/>
        </w:rPr>
        <w:t xml:space="preserve">attracting potential investors </w:t>
      </w:r>
      <w:r w:rsidRPr="00C72F84">
        <w:rPr>
          <w:u w:val="single"/>
        </w:rPr>
        <w:t xml:space="preserve">to invest in the country. However, this might be </w:t>
      </w:r>
      <w:r w:rsidRPr="00C72F84">
        <w:rPr>
          <w:highlight w:val="green"/>
          <w:u w:val="single"/>
        </w:rPr>
        <w:t xml:space="preserve">difficult </w:t>
      </w:r>
      <w:r w:rsidRPr="00C72F84">
        <w:rPr>
          <w:u w:val="single"/>
        </w:rPr>
        <w:t xml:space="preserve">as investors would want to invest in a country where there is a likelihood of getting returns for their investments. The wish of getting returns for </w:t>
      </w:r>
      <w:r w:rsidRPr="00C72F84">
        <w:rPr>
          <w:highlight w:val="green"/>
          <w:u w:val="single"/>
        </w:rPr>
        <w:t xml:space="preserve">investment may not </w:t>
      </w:r>
      <w:proofErr w:type="spellStart"/>
      <w:r w:rsidRPr="00C72F84">
        <w:rPr>
          <w:highlight w:val="green"/>
          <w:u w:val="single"/>
        </w:rPr>
        <w:t>materialise</w:t>
      </w:r>
      <w:proofErr w:type="spellEnd"/>
      <w:r w:rsidRPr="00C72F84">
        <w:rPr>
          <w:highlight w:val="green"/>
          <w:u w:val="single"/>
        </w:rPr>
        <w:t xml:space="preserve"> if </w:t>
      </w:r>
      <w:r w:rsidRPr="00C72F84">
        <w:rPr>
          <w:u w:val="single"/>
        </w:rPr>
        <w:t xml:space="preserve">the </w:t>
      </w:r>
      <w:proofErr w:type="spellStart"/>
      <w:r w:rsidRPr="00C72F84">
        <w:rPr>
          <w:highlight w:val="green"/>
          <w:u w:val="single"/>
        </w:rPr>
        <w:t>labour</w:t>
      </w:r>
      <w:proofErr w:type="spellEnd"/>
      <w:r w:rsidRPr="00C72F84">
        <w:rPr>
          <w:highlight w:val="green"/>
          <w:u w:val="single"/>
        </w:rPr>
        <w:t xml:space="preserve"> environment </w:t>
      </w:r>
      <w:r w:rsidRPr="00C72F84">
        <w:rPr>
          <w:b/>
          <w:bCs/>
          <w:highlight w:val="green"/>
          <w:u w:val="single"/>
        </w:rPr>
        <w:t>is not fertile</w:t>
      </w:r>
      <w:r w:rsidRPr="00C72F84">
        <w:rPr>
          <w:highlight w:val="green"/>
          <w:u w:val="single"/>
        </w:rPr>
        <w:t xml:space="preserve"> </w:t>
      </w:r>
      <w:r w:rsidRPr="00C72F84">
        <w:rPr>
          <w:u w:val="single"/>
        </w:rPr>
        <w:t xml:space="preserve">for such investments </w:t>
      </w:r>
      <w:proofErr w:type="gramStart"/>
      <w:r w:rsidRPr="00C72F84">
        <w:rPr>
          <w:u w:val="single"/>
        </w:rPr>
        <w:t>as a result of</w:t>
      </w:r>
      <w:proofErr w:type="gramEnd"/>
      <w:r w:rsidRPr="00C72F84">
        <w:rPr>
          <w:u w:val="single"/>
        </w:rPr>
        <w:t xml:space="preserve">, for example, unstable </w:t>
      </w:r>
      <w:proofErr w:type="spellStart"/>
      <w:r w:rsidRPr="00C72F84">
        <w:rPr>
          <w:u w:val="single"/>
        </w:rPr>
        <w:t>labour</w:t>
      </w:r>
      <w:proofErr w:type="spellEnd"/>
      <w:r w:rsidRPr="00C72F84">
        <w:rPr>
          <w:u w:val="single"/>
        </w:rPr>
        <w:t xml:space="preserve"> relations.</w:t>
      </w:r>
      <w:r w:rsidRPr="00C72F84">
        <w:rPr>
          <w:sz w:val="16"/>
        </w:rPr>
        <w:t xml:space="preserve"> Therefore, investors may be reluctant to invest where there is an unstable or fragile </w:t>
      </w:r>
      <w:proofErr w:type="spellStart"/>
      <w:r w:rsidRPr="00C72F84">
        <w:rPr>
          <w:sz w:val="16"/>
        </w:rPr>
        <w:t>labour</w:t>
      </w:r>
      <w:proofErr w:type="spellEnd"/>
      <w:r w:rsidRPr="00C72F84">
        <w:rPr>
          <w:sz w:val="16"/>
        </w:rPr>
        <w:t xml:space="preserve"> relations environment. 3 THE COMMISSION OF VIOLENCE DURING A STRIKE AND CONSEQUENCES The Constitution guarantees every worker the right to join a trade union, participate in the activities and </w:t>
      </w:r>
      <w:proofErr w:type="spellStart"/>
      <w:r w:rsidRPr="00C72F84">
        <w:rPr>
          <w:sz w:val="16"/>
        </w:rPr>
        <w:t>programmes</w:t>
      </w:r>
      <w:proofErr w:type="spellEnd"/>
      <w:r w:rsidRPr="00C72F84">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72F84">
        <w:rPr>
          <w:sz w:val="16"/>
        </w:rPr>
        <w:t>Labour</w:t>
      </w:r>
      <w:proofErr w:type="spellEnd"/>
      <w:r w:rsidRPr="00C72F84">
        <w:rPr>
          <w:sz w:val="16"/>
        </w:rPr>
        <w:t xml:space="preserve"> Relations Act 66 of 199515 (LRA). The main purpose of the LRA is to “advance economic development, social justice, </w:t>
      </w:r>
      <w:proofErr w:type="spellStart"/>
      <w:r w:rsidRPr="00C72F84">
        <w:rPr>
          <w:sz w:val="16"/>
        </w:rPr>
        <w:t>labour</w:t>
      </w:r>
      <w:proofErr w:type="spellEnd"/>
      <w:r w:rsidRPr="00C72F84">
        <w:rPr>
          <w:sz w:val="16"/>
        </w:rPr>
        <w:t xml:space="preserve"> peace and the </w:t>
      </w:r>
      <w:proofErr w:type="spellStart"/>
      <w:r w:rsidRPr="00C72F84">
        <w:rPr>
          <w:sz w:val="16"/>
        </w:rPr>
        <w:t>democratisation</w:t>
      </w:r>
      <w:proofErr w:type="spellEnd"/>
      <w:r w:rsidRPr="00C72F84">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w:t>
      </w:r>
      <w:r w:rsidRPr="00C72F84">
        <w:rPr>
          <w:sz w:val="16"/>
        </w:rPr>
        <w:lastRenderedPageBreak/>
        <w:t xml:space="preserve">picket has changed in recent years with workers trying to </w:t>
      </w:r>
      <w:proofErr w:type="spellStart"/>
      <w:r w:rsidRPr="00C72F84">
        <w:rPr>
          <w:sz w:val="16"/>
        </w:rPr>
        <w:t>emphasise</w:t>
      </w:r>
      <w:proofErr w:type="spellEnd"/>
      <w:r w:rsidRPr="00C72F84">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72F84">
        <w:rPr>
          <w:sz w:val="16"/>
        </w:rPr>
        <w:t>ou</w:t>
      </w:r>
      <w:proofErr w:type="spellEnd"/>
      <w:r w:rsidRPr="00C72F84">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72F84">
        <w:rPr>
          <w:sz w:val="16"/>
        </w:rPr>
        <w:t>labour</w:t>
      </w:r>
      <w:proofErr w:type="spellEnd"/>
      <w:r w:rsidRPr="00C72F84">
        <w:rPr>
          <w:sz w:val="16"/>
        </w:rPr>
        <w:t xml:space="preserve">. 22 This points to the fact that for many workers and their families’ living conditions remain unsafe and vulnerable to damage due to violence. In Security Services Employers </w:t>
      </w:r>
      <w:proofErr w:type="spellStart"/>
      <w:r w:rsidRPr="00C72F84">
        <w:rPr>
          <w:sz w:val="16"/>
        </w:rPr>
        <w:t>Organisation</w:t>
      </w:r>
      <w:proofErr w:type="spellEnd"/>
      <w:r w:rsidRPr="00C72F84">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72F84">
        <w:rPr>
          <w:sz w:val="16"/>
        </w:rPr>
        <w:t>planks</w:t>
      </w:r>
      <w:proofErr w:type="gramEnd"/>
      <w:r w:rsidRPr="00C72F84">
        <w:rPr>
          <w:sz w:val="16"/>
        </w:rPr>
        <w:t xml:space="preserve"> and bottles. One of the strikers </w:t>
      </w:r>
      <w:proofErr w:type="spellStart"/>
      <w:r w:rsidRPr="00C72F84">
        <w:rPr>
          <w:sz w:val="16"/>
        </w:rPr>
        <w:t>Mr</w:t>
      </w:r>
      <w:proofErr w:type="spellEnd"/>
      <w:r w:rsidRPr="00C72F84">
        <w:rPr>
          <w:sz w:val="16"/>
        </w:rPr>
        <w:t xml:space="preserve"> </w:t>
      </w:r>
      <w:proofErr w:type="spellStart"/>
      <w:r w:rsidRPr="00C72F84">
        <w:rPr>
          <w:sz w:val="16"/>
        </w:rPr>
        <w:t>Nqoko</w:t>
      </w:r>
      <w:proofErr w:type="spellEnd"/>
      <w:r w:rsidRPr="00C72F84">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72F84">
        <w:rPr>
          <w:u w:val="single"/>
        </w:rPr>
        <w:t>Effects of violent and long strikes on the economy Generally, South Africa’s economy is on a downward scale</w:t>
      </w:r>
      <w:r w:rsidRPr="00C72F84">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72F84">
        <w:rPr>
          <w:u w:val="single"/>
        </w:rPr>
        <w:t xml:space="preserve">The strike started on 23 January 2014 and ended on 24 June 2014. It affected the three big platinum producers in the Republic, which are the </w:t>
      </w:r>
      <w:proofErr w:type="gramStart"/>
      <w:r w:rsidRPr="00C72F84">
        <w:rPr>
          <w:u w:val="single"/>
        </w:rPr>
        <w:t>Anglo American</w:t>
      </w:r>
      <w:proofErr w:type="gramEnd"/>
      <w:r w:rsidRPr="00C72F84">
        <w:rPr>
          <w:u w:val="single"/>
        </w:rPr>
        <w:t xml:space="preserve"> Platinum, Lonmin Plc and Impala Platinum. It was the longest strike since the dawn of democracy in 1994. </w:t>
      </w:r>
      <w:r w:rsidRPr="00C72F84">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72F84">
        <w:rPr>
          <w:sz w:val="16"/>
        </w:rPr>
        <w:t>labour</w:t>
      </w:r>
      <w:proofErr w:type="spellEnd"/>
      <w:r w:rsidRPr="00C72F84">
        <w:rPr>
          <w:sz w:val="16"/>
        </w:rPr>
        <w:t xml:space="preserve"> available to the economy. </w:t>
      </w:r>
      <w:r w:rsidRPr="00C72F84">
        <w:rPr>
          <w:u w:val="single"/>
        </w:rPr>
        <w:t xml:space="preserve">This resulted in a sharp increase in the price of the output by 5.8% with a </w:t>
      </w:r>
      <w:r w:rsidRPr="00C72F84">
        <w:rPr>
          <w:b/>
          <w:bCs/>
          <w:highlight w:val="green"/>
          <w:u w:val="single"/>
        </w:rPr>
        <w:t>GDP declined by 0.72 and 0.78%</w:t>
      </w:r>
      <w:r w:rsidRPr="00C72F84">
        <w:rPr>
          <w:u w:val="single"/>
        </w:rPr>
        <w:t>.32</w:t>
      </w:r>
    </w:p>
    <w:p w14:paraId="1E29BEF6" w14:textId="77777777" w:rsidR="00A05F35" w:rsidRPr="00C72F84" w:rsidRDefault="00A05F35" w:rsidP="00A05F35">
      <w:pPr>
        <w:pStyle w:val="Heading4"/>
        <w:rPr>
          <w:rFonts w:cs="Calibri"/>
        </w:rPr>
      </w:pPr>
      <w:r w:rsidRPr="00C72F84">
        <w:rPr>
          <w:rFonts w:cs="Calibri"/>
        </w:rPr>
        <w:t xml:space="preserve">Economic decline causes nuclear war – collapses faith in deterrence </w:t>
      </w:r>
    </w:p>
    <w:p w14:paraId="428F927F" w14:textId="77777777" w:rsidR="00A05F35" w:rsidRPr="00C72F84" w:rsidRDefault="00A05F35" w:rsidP="00A05F35">
      <w:proofErr w:type="spellStart"/>
      <w:r w:rsidRPr="00C72F84">
        <w:rPr>
          <w:rStyle w:val="Style13ptBold"/>
        </w:rPr>
        <w:t>Tønnesson</w:t>
      </w:r>
      <w:proofErr w:type="spellEnd"/>
      <w:r w:rsidRPr="00C72F84">
        <w:rPr>
          <w:rStyle w:val="Style13ptBold"/>
        </w:rPr>
        <w:t>, 15</w:t>
      </w:r>
      <w:r w:rsidRPr="00C72F84">
        <w:t xml:space="preserve">—Research Professor, Peace Research Institute Oslo; Leader of East Asia Peace program, Uppsala University (Stein, “Deterrence, interdependence and Sino–US peace,” International Area Studies Review, Vol. 18, No. 3, p. 297-311, </w:t>
      </w:r>
      <w:proofErr w:type="spellStart"/>
      <w:r w:rsidRPr="00C72F84">
        <w:t>dml</w:t>
      </w:r>
      <w:proofErr w:type="spellEnd"/>
      <w:r w:rsidRPr="00C72F84">
        <w:t>)</w:t>
      </w:r>
    </w:p>
    <w:p w14:paraId="18F3F5A5" w14:textId="77777777" w:rsidR="00A05F35" w:rsidRPr="00C72F84" w:rsidRDefault="00A05F35" w:rsidP="00A05F35">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C72F84">
        <w:rPr>
          <w:sz w:val="16"/>
          <w:szCs w:val="16"/>
        </w:rPr>
        <w:t>sides</w:t>
      </w:r>
      <w:proofErr w:type="gramEnd"/>
      <w:r w:rsidRPr="00C72F84">
        <w:rPr>
          <w:sz w:val="16"/>
          <w:szCs w:val="16"/>
        </w:rPr>
        <w:t xml:space="preserve">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w:t>
      </w:r>
      <w:proofErr w:type="spellStart"/>
      <w:r w:rsidRPr="00C72F84">
        <w:rPr>
          <w:sz w:val="16"/>
          <w:szCs w:val="16"/>
        </w:rPr>
        <w:t>analysed</w:t>
      </w:r>
      <w:proofErr w:type="spellEnd"/>
      <w:r w:rsidRPr="00C72F84">
        <w:rPr>
          <w:sz w:val="16"/>
          <w:szCs w:val="16"/>
        </w:rPr>
        <w:t xml:space="preserve"> bilaterally but include their allies and partners. </w:t>
      </w:r>
      <w:r w:rsidRPr="00C72F84">
        <w:rPr>
          <w:sz w:val="16"/>
          <w:szCs w:val="16"/>
        </w:rPr>
        <w:lastRenderedPageBreak/>
        <w:t xml:space="preserve">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w:t>
      </w:r>
      <w:proofErr w:type="gramStart"/>
      <w:r w:rsidRPr="00C72F84">
        <w:rPr>
          <w:sz w:val="16"/>
          <w:szCs w:val="16"/>
        </w:rPr>
        <w:t>in order to</w:t>
      </w:r>
      <w:proofErr w:type="gramEnd"/>
      <w:r w:rsidRPr="00C72F84">
        <w:rPr>
          <w:sz w:val="16"/>
          <w:szCs w:val="16"/>
        </w:rPr>
        <w:t xml:space="preserve">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w:t>
      </w:r>
      <w:proofErr w:type="spellStart"/>
      <w:proofErr w:type="gramStart"/>
      <w:r w:rsidRPr="00C72F84">
        <w:rPr>
          <w:sz w:val="16"/>
          <w:szCs w:val="16"/>
        </w:rPr>
        <w:t>party.Yet</w:t>
      </w:r>
      <w:proofErr w:type="spellEnd"/>
      <w:proofErr w:type="gramEnd"/>
      <w:r w:rsidRPr="00C72F84">
        <w:rPr>
          <w:sz w:val="16"/>
          <w:szCs w:val="16"/>
        </w:rPr>
        <w:t xml:space="preserve">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xml:space="preserve">, or </w:t>
      </w:r>
      <w:proofErr w:type="gramStart"/>
      <w:r w:rsidRPr="00C72F84">
        <w:rPr>
          <w:sz w:val="16"/>
          <w:szCs w:val="16"/>
        </w:rPr>
        <w:t>third party</w:t>
      </w:r>
      <w:proofErr w:type="gramEnd"/>
      <w:r w:rsidRPr="00C72F84">
        <w:rPr>
          <w:sz w:val="16"/>
          <w:szCs w:val="16"/>
        </w:rPr>
        <w:t xml:space="preserve"> countries might engage in conflict with each other, with a view to obliging Washington or Beijing to intervene.</w:t>
      </w:r>
    </w:p>
    <w:p w14:paraId="622376CF" w14:textId="77777777" w:rsidR="00A05F35" w:rsidRPr="00C72F84" w:rsidRDefault="00A05F35" w:rsidP="00A05F35">
      <w:pPr>
        <w:rPr>
          <w:rStyle w:val="StyleUnderlin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0591C210" w14:textId="77777777" w:rsidR="00A05F35" w:rsidRPr="00C72F84" w:rsidRDefault="00A05F35" w:rsidP="00A05F35">
      <w:pPr>
        <w:pStyle w:val="Heading4"/>
        <w:rPr>
          <w:rFonts w:cs="Calibri"/>
        </w:rPr>
      </w:pPr>
      <w:r w:rsidRPr="00C72F84">
        <w:rPr>
          <w:rFonts w:cs="Calibri"/>
        </w:rPr>
        <w:t>Economic decline drastically increases poverty – turns case. Pettinger ‘20</w:t>
      </w:r>
    </w:p>
    <w:p w14:paraId="43CE91A4" w14:textId="77777777" w:rsidR="00A05F35" w:rsidRPr="00C72F84" w:rsidRDefault="00A05F35" w:rsidP="00A05F35">
      <w:proofErr w:type="spellStart"/>
      <w:r w:rsidRPr="00C72F84">
        <w:t>Tejvan</w:t>
      </w:r>
      <w:proofErr w:type="spellEnd"/>
      <w:r w:rsidRPr="00C72F84">
        <w:t xml:space="preserve"> Pettinger [studied PPE at LMH, Oxford University and works as an economics teacher and writer], 3-13-2020, "Impact of economic recession," Economics Help, </w:t>
      </w:r>
      <w:hyperlink r:id="rId12" w:history="1">
        <w:r w:rsidRPr="00C72F84">
          <w:rPr>
            <w:rStyle w:val="Hyperlink"/>
          </w:rPr>
          <w:t>https://www.economicshelp.org/blog/5618/economics/negative-impact-of-economic-recession/</w:t>
        </w:r>
      </w:hyperlink>
      <w:r w:rsidRPr="00C72F84">
        <w:t xml:space="preserve"> //</w:t>
      </w:r>
      <w:proofErr w:type="spellStart"/>
      <w:r w:rsidRPr="00C72F84">
        <w:t>marlborough</w:t>
      </w:r>
      <w:proofErr w:type="spellEnd"/>
      <w:r w:rsidRPr="00C72F84">
        <w:t xml:space="preserve"> </w:t>
      </w:r>
      <w:proofErr w:type="spellStart"/>
      <w:r w:rsidRPr="00C72F84">
        <w:t>jh</w:t>
      </w:r>
      <w:proofErr w:type="spellEnd"/>
    </w:p>
    <w:p w14:paraId="66B61266" w14:textId="77777777" w:rsidR="00A05F35" w:rsidRPr="00C72F84" w:rsidRDefault="00A05F35" w:rsidP="00A05F35">
      <w:pPr>
        <w:rPr>
          <w:sz w:val="12"/>
        </w:rPr>
      </w:pPr>
      <w:hyperlink r:id="rId13" w:history="1">
        <w:r w:rsidRPr="00C72F84">
          <w:rPr>
            <w:rStyle w:val="StyleUnderline"/>
            <w:highlight w:val="yellow"/>
          </w:rPr>
          <w:t>A recession</w:t>
        </w:r>
      </w:hyperlink>
      <w:r w:rsidRPr="00C72F84">
        <w:rPr>
          <w:rStyle w:val="StyleUnderline"/>
        </w:rPr>
        <w:t xml:space="preserve"> (fall in national income) </w:t>
      </w:r>
      <w:r w:rsidRPr="00C72F84">
        <w:rPr>
          <w:rStyle w:val="StyleUnderline"/>
          <w:highlight w:val="yellow"/>
        </w:rPr>
        <w:t>will</w:t>
      </w:r>
      <w:r w:rsidRPr="00C72F84">
        <w:rPr>
          <w:rStyle w:val="StyleUnderline"/>
        </w:rPr>
        <w:t xml:space="preserve"> typically </w:t>
      </w:r>
      <w:r w:rsidRPr="00C72F84">
        <w:rPr>
          <w:rStyle w:val="StyleUnderline"/>
          <w:highlight w:val="yellow"/>
        </w:rPr>
        <w:t xml:space="preserve">be </w:t>
      </w:r>
      <w:proofErr w:type="spellStart"/>
      <w:r w:rsidRPr="00C72F84">
        <w:rPr>
          <w:rStyle w:val="StyleUnderline"/>
          <w:highlight w:val="yellow"/>
        </w:rPr>
        <w:t>characterised</w:t>
      </w:r>
      <w:proofErr w:type="spellEnd"/>
      <w:r w:rsidRPr="00C72F84">
        <w:rPr>
          <w:rStyle w:val="StyleUnderline"/>
          <w:highlight w:val="yellow"/>
        </w:rPr>
        <w:t xml:space="preserve"> by high unemployment</w:t>
      </w:r>
      <w:r w:rsidRPr="00C72F84">
        <w:rPr>
          <w:rStyle w:val="StyleUnderline"/>
        </w:rPr>
        <w:t xml:space="preserve">, </w:t>
      </w:r>
      <w:r w:rsidRPr="00C72F84">
        <w:rPr>
          <w:rStyle w:val="StyleUnderline"/>
          <w:highlight w:val="yellow"/>
        </w:rPr>
        <w:t>falling</w:t>
      </w:r>
      <w:r w:rsidRPr="00C72F84">
        <w:rPr>
          <w:rStyle w:val="StyleUnderline"/>
        </w:rPr>
        <w:t xml:space="preserve"> average </w:t>
      </w:r>
      <w:r w:rsidRPr="00C72F84">
        <w:rPr>
          <w:rStyle w:val="StyleUnderline"/>
          <w:highlight w:val="yellow"/>
        </w:rPr>
        <w:t>incomes</w:t>
      </w:r>
      <w:r w:rsidRPr="00C72F84">
        <w:rPr>
          <w:rStyle w:val="StyleUnderline"/>
        </w:rPr>
        <w:t xml:space="preserve">, </w:t>
      </w:r>
      <w:r w:rsidRPr="00C72F84">
        <w:rPr>
          <w:rStyle w:val="StyleUnderline"/>
          <w:highlight w:val="yellow"/>
        </w:rPr>
        <w:t>increased inequality</w:t>
      </w:r>
      <w:r w:rsidRPr="00C72F84">
        <w:rPr>
          <w:rStyle w:val="StyleUnderline"/>
        </w:rPr>
        <w:t xml:space="preserve"> </w:t>
      </w:r>
      <w:r w:rsidRPr="00C72F84">
        <w:rPr>
          <w:rStyle w:val="StyleUnderline"/>
          <w:highlight w:val="yellow"/>
        </w:rPr>
        <w:t>and</w:t>
      </w:r>
      <w:r w:rsidRPr="00C72F84">
        <w:rPr>
          <w:rStyle w:val="StyleUnderline"/>
        </w:rPr>
        <w:t xml:space="preserve"> higher government borrowing.</w:t>
      </w:r>
      <w:r w:rsidRPr="00C72F84">
        <w:rPr>
          <w:sz w:val="12"/>
        </w:rPr>
        <w:t xml:space="preserve"> The impact of a recession depends on how long it lasts and the depth of the fall in output. ¶</w:t>
      </w:r>
      <w:r w:rsidRPr="00C72F84">
        <w:rPr>
          <w:rStyle w:val="Emphasis"/>
        </w:rPr>
        <w:t>The main costs of a recession will be: ¶Unemployment ¶Fall in income</w:t>
      </w:r>
      <w:r w:rsidRPr="00C72F84">
        <w:rPr>
          <w:sz w:val="12"/>
        </w:rPr>
        <w:t xml:space="preserve"> – shorter working week. ¶</w:t>
      </w:r>
      <w:r w:rsidRPr="00C72F84">
        <w:rPr>
          <w:rStyle w:val="Emphasis"/>
          <w:highlight w:val="yellow"/>
        </w:rPr>
        <w:t>Rise in poverty</w:t>
      </w:r>
      <w:r w:rsidRPr="00C72F84">
        <w:rPr>
          <w:rStyle w:val="Emphasis"/>
        </w:rPr>
        <w:t xml:space="preserve"> ¶</w:t>
      </w:r>
      <w:r w:rsidRPr="00C72F84">
        <w:rPr>
          <w:sz w:val="12"/>
        </w:rPr>
        <w:t>Fall in asset prices (</w:t>
      </w:r>
      <w:proofErr w:type="gramStart"/>
      <w:r w:rsidRPr="00C72F84">
        <w:rPr>
          <w:sz w:val="12"/>
        </w:rPr>
        <w:t>e.g.</w:t>
      </w:r>
      <w:proofErr w:type="gramEnd"/>
      <w:r w:rsidRPr="00C72F84">
        <w:rPr>
          <w:sz w:val="12"/>
        </w:rPr>
        <w:t xml:space="preserve"> fall in house prices/stock market) ¶</w:t>
      </w:r>
      <w:r w:rsidRPr="00C72F84">
        <w:rPr>
          <w:rStyle w:val="Emphasis"/>
        </w:rPr>
        <w:t>Increased inequality and an increase in relative poverty</w:t>
      </w:r>
      <w:r w:rsidRPr="00C72F84">
        <w:rPr>
          <w:sz w:val="12"/>
        </w:rPr>
        <w:t xml:space="preserve"> ¶Higher government borrowing (less tax revenue) ¶Permanently lost output. ¶Firms go out of business. ¶Who is most affected by a recession? ¶The worst affected will be those who lose their job or see their hours/self-employed income dramatically fall. ¶It also depends on the type of recession. The 2009 recession hit the financial sector the hardest. Many </w:t>
      </w:r>
      <w:proofErr w:type="gramStart"/>
      <w:r w:rsidRPr="00C72F84">
        <w:rPr>
          <w:sz w:val="12"/>
        </w:rPr>
        <w:t>highly-paid</w:t>
      </w:r>
      <w:proofErr w:type="gramEnd"/>
      <w:r w:rsidRPr="00C72F84">
        <w:rPr>
          <w:sz w:val="12"/>
        </w:rPr>
        <w:t xml:space="preserve"> ‘white-collar’ workers lost their jobs. Banks saw large-scale losses and falls in profit. It hit the housing sector very hard. The 2020 recession will be different. It will particularly affect low-income workers in the leisure and tourism sector – which will be devastated by the Coronavirus. It will also depend on whether the worker can work from home (writer) or has a job in the physical economy which will suffer more. (</w:t>
      </w:r>
      <w:proofErr w:type="gramStart"/>
      <w:r w:rsidRPr="00C72F84">
        <w:rPr>
          <w:sz w:val="12"/>
        </w:rPr>
        <w:t>e.g.</w:t>
      </w:r>
      <w:proofErr w:type="gramEnd"/>
      <w:r w:rsidRPr="00C72F84">
        <w:rPr>
          <w:sz w:val="12"/>
        </w:rPr>
        <w:t xml:space="preserve"> selling coffee). The effect will also depend on the extent of government support and whether people are entitled to benefits/rent relief. ¶Unemployment ¶</w:t>
      </w:r>
      <w:r w:rsidRPr="00C72F84">
        <w:rPr>
          <w:rStyle w:val="Emphasis"/>
        </w:rPr>
        <w:t>A fall in economic output will cause a rise in unemployment.</w:t>
      </w:r>
      <w:r w:rsidRPr="00C72F84">
        <w:rPr>
          <w:sz w:val="12"/>
        </w:rPr>
        <w:t xml:space="preserve"> This is because: ¶</w:t>
      </w:r>
      <w:r w:rsidRPr="00C72F84">
        <w:rPr>
          <w:rStyle w:val="StyleUnderline"/>
        </w:rPr>
        <w:t xml:space="preserve">Some firms will go bankrupt meaning </w:t>
      </w:r>
      <w:r w:rsidRPr="00C72F84">
        <w:rPr>
          <w:rStyle w:val="StyleUnderline"/>
          <w:highlight w:val="yellow"/>
        </w:rPr>
        <w:t xml:space="preserve">workers will </w:t>
      </w:r>
      <w:r w:rsidRPr="00C72F84">
        <w:rPr>
          <w:rStyle w:val="StyleUnderline"/>
          <w:highlight w:val="yellow"/>
        </w:rPr>
        <w:lastRenderedPageBreak/>
        <w:t>lose their jobs.</w:t>
      </w:r>
      <w:r w:rsidRPr="00C72F84">
        <w:rPr>
          <w:rStyle w:val="StyleUnderline"/>
          <w:sz w:val="12"/>
          <w:u w:val="none"/>
        </w:rPr>
        <w:t xml:space="preserve"> ¶</w:t>
      </w:r>
      <w:r w:rsidRPr="00C72F84">
        <w:rPr>
          <w:rStyle w:val="StyleUnderline"/>
          <w:highlight w:val="yellow"/>
        </w:rPr>
        <w:t>Firms will lay off workers to</w:t>
      </w:r>
      <w:r w:rsidRPr="00C72F84">
        <w:rPr>
          <w:rStyle w:val="StyleUnderline"/>
        </w:rPr>
        <w:t xml:space="preserve"> try and </w:t>
      </w:r>
      <w:r w:rsidRPr="00C72F84">
        <w:rPr>
          <w:rStyle w:val="StyleUnderline"/>
          <w:highlight w:val="yellow"/>
        </w:rPr>
        <w:t>reduce costs.</w:t>
      </w:r>
      <w:r w:rsidRPr="00C72F84">
        <w:rPr>
          <w:rStyle w:val="StyleUnderline"/>
          <w:sz w:val="12"/>
          <w:highlight w:val="yellow"/>
          <w:u w:val="none"/>
        </w:rPr>
        <w:t xml:space="preserve"> ¶</w:t>
      </w:r>
      <w:r w:rsidRPr="00C72F84">
        <w:rPr>
          <w:rStyle w:val="StyleUnderline"/>
          <w:highlight w:val="yellow"/>
        </w:rPr>
        <w:t>Firms will cut back on hiring</w:t>
      </w:r>
      <w:r w:rsidRPr="00C72F84">
        <w:rPr>
          <w:rStyle w:val="StyleUnderline"/>
        </w:rPr>
        <w:t xml:space="preserve"> new workers.</w:t>
      </w:r>
      <w:r w:rsidRPr="00C72F84">
        <w:rPr>
          <w:rStyle w:val="StyleUnderline"/>
          <w:sz w:val="12"/>
          <w:u w:val="none"/>
        </w:rPr>
        <w:t xml:space="preserve"> ¶</w:t>
      </w:r>
      <w:r w:rsidRPr="00C72F84">
        <w:rPr>
          <w:sz w:val="12"/>
        </w:rPr>
        <w:t>In the 2009 recession, unemployment in the UK rose to over 2.6 million, though given the depth of the recession, you might have expected it to be even more (</w:t>
      </w:r>
      <w:proofErr w:type="gramStart"/>
      <w:r w:rsidRPr="00C72F84">
        <w:rPr>
          <w:sz w:val="12"/>
        </w:rPr>
        <w:t>e.g.</w:t>
      </w:r>
      <w:proofErr w:type="gramEnd"/>
      <w:r w:rsidRPr="00C72F84">
        <w:rPr>
          <w:sz w:val="12"/>
        </w:rPr>
        <w:t xml:space="preserve"> in the 1980s, unemployment rose to over 3 million). However, in Europe, many countries saw a catastrophic rise in unemployment. With rates of over 20% in countries such as Greece, </w:t>
      </w:r>
      <w:proofErr w:type="gramStart"/>
      <w:r w:rsidRPr="00C72F84">
        <w:rPr>
          <w:sz w:val="12"/>
        </w:rPr>
        <w:t>Spain</w:t>
      </w:r>
      <w:proofErr w:type="gramEnd"/>
      <w:r w:rsidRPr="00C72F84">
        <w:rPr>
          <w:sz w:val="12"/>
        </w:rPr>
        <w:t xml:space="preserve"> and Portugal. ¶The unemployment figures may under-estimate the true level of unemployment. For example, in a recession the self-employed may see a dramatic fall in income, but still not be classed as unemployed. ¶UK unemployment showing very clearly the recession of 1981, 1992 and 2009. ¶</w:t>
      </w:r>
      <w:r w:rsidRPr="00C72F84">
        <w:rPr>
          <w:rStyle w:val="StyleUnderline"/>
        </w:rPr>
        <w:t>In the great depression, where there was a rapid fall in GDP, unemployment rose from 0% to 25% within three years.</w:t>
      </w:r>
      <w:r w:rsidRPr="00C72F84">
        <w:rPr>
          <w:sz w:val="12"/>
        </w:rPr>
        <w:t xml:space="preserve"> ¶Lower wages ¶</w:t>
      </w:r>
      <w:r w:rsidRPr="00C72F84">
        <w:rPr>
          <w:rStyle w:val="StyleUnderline"/>
        </w:rPr>
        <w:t xml:space="preserve">In a recession, </w:t>
      </w:r>
      <w:r w:rsidRPr="00C72F84">
        <w:rPr>
          <w:rStyle w:val="StyleUnderline"/>
          <w:highlight w:val="yellow"/>
        </w:rPr>
        <w:t>firms will</w:t>
      </w:r>
      <w:r w:rsidRPr="00C72F84">
        <w:rPr>
          <w:rStyle w:val="StyleUnderline"/>
        </w:rPr>
        <w:t xml:space="preserve"> also try to reduce costs by </w:t>
      </w:r>
      <w:r w:rsidRPr="00C72F84">
        <w:rPr>
          <w:rStyle w:val="StyleUnderline"/>
          <w:highlight w:val="yellow"/>
        </w:rPr>
        <w:t>keep</w:t>
      </w:r>
      <w:r w:rsidRPr="00C72F84">
        <w:rPr>
          <w:rStyle w:val="StyleUnderline"/>
        </w:rPr>
        <w:t xml:space="preserve">ing </w:t>
      </w:r>
      <w:r w:rsidRPr="00C72F84">
        <w:rPr>
          <w:rStyle w:val="StyleUnderline"/>
          <w:highlight w:val="yellow"/>
        </w:rPr>
        <w:t>wages low</w:t>
      </w:r>
      <w:r w:rsidRPr="00C72F84">
        <w:rPr>
          <w:rStyle w:val="StyleUnderline"/>
        </w:rPr>
        <w:t>.</w:t>
      </w:r>
      <w:r w:rsidRPr="00C72F84">
        <w:rPr>
          <w:sz w:val="12"/>
        </w:rPr>
        <w:t xml:space="preserve"> Some workers (especially temporary workers without contracts may see wage cuts) This was a key feature of the 2008-12 recession, also aggravated by rising costs of living (</w:t>
      </w:r>
      <w:proofErr w:type="gramStart"/>
      <w:r w:rsidRPr="00C72F84">
        <w:rPr>
          <w:sz w:val="12"/>
        </w:rPr>
        <w:t>e.g.</w:t>
      </w:r>
      <w:proofErr w:type="gramEnd"/>
      <w:r w:rsidRPr="00C72F84">
        <w:rPr>
          <w:sz w:val="12"/>
        </w:rPr>
        <w:t xml:space="preserve"> higher taxes/oil prices) In 2020, at least cost-push inflation will be low – helped by falling oil prices and commodities. ¶Negative real wage growth 2008-14 ¶Another cause of lower wages is under-employment. Some workers may keep their job, but see their hours cut. Rather than working full time, they become part-time workers (</w:t>
      </w:r>
      <w:proofErr w:type="gramStart"/>
      <w:r w:rsidRPr="00C72F84">
        <w:rPr>
          <w:sz w:val="12"/>
        </w:rPr>
        <w:t>e.g.</w:t>
      </w:r>
      <w:proofErr w:type="gramEnd"/>
      <w:r w:rsidRPr="00C72F84">
        <w:rPr>
          <w:sz w:val="12"/>
        </w:rPr>
        <w:t xml:space="preserve"> 20 hours a week). This means that the rise in unemployment may be muted, but many workers see substantial falls in effective income. ¶</w:t>
      </w:r>
      <w:r w:rsidRPr="00C72F84">
        <w:rPr>
          <w:rStyle w:val="Emphasis"/>
        </w:rPr>
        <w:t>The self-employed are particularly vulnerable to recession</w:t>
      </w:r>
      <w:r w:rsidRPr="00C72F84">
        <w:rPr>
          <w:sz w:val="12"/>
        </w:rPr>
        <w:t xml:space="preserve">. In an economic downturn, the self-employed may see a cash-flow shortage very quickly and struggle to make ends meet. ¶Higher government borrowing ¶Governments will see a fall in tax revenue </w:t>
      </w:r>
      <w:proofErr w:type="gramStart"/>
      <w:r w:rsidRPr="00C72F84">
        <w:rPr>
          <w:sz w:val="12"/>
        </w:rPr>
        <w:t>as a result of</w:t>
      </w:r>
      <w:proofErr w:type="gramEnd"/>
      <w:r w:rsidRPr="00C72F84">
        <w:rPr>
          <w:sz w:val="12"/>
        </w:rPr>
        <w:t xml:space="preserve"> a recession. ¶Firms make less profit, therefore the government receive lower corporation tax ¶Workers receive lower-income, therefore government receive lower income tax ¶Lower house prices and fewer housing transaction </w:t>
      </w:r>
      <w:proofErr w:type="gramStart"/>
      <w:r w:rsidRPr="00C72F84">
        <w:rPr>
          <w:sz w:val="12"/>
        </w:rPr>
        <w:t>lead</w:t>
      </w:r>
      <w:proofErr w:type="gramEnd"/>
      <w:r w:rsidRPr="00C72F84">
        <w:rPr>
          <w:sz w:val="12"/>
        </w:rPr>
        <w:t xml:space="preserve"> to lower stamp duty revenue. ¶Lower expenditure, leading to lower VAT payments. ¶Government spending ¶Rising government spending on welfare payments, such as unemployment benefits, housing benefit and income support. ¶Because of falling tax revenues and rising welfare payments (automatic fiscal </w:t>
      </w:r>
      <w:proofErr w:type="spellStart"/>
      <w:r w:rsidRPr="00C72F84">
        <w:rPr>
          <w:sz w:val="12"/>
        </w:rPr>
        <w:t>stabilisers</w:t>
      </w:r>
      <w:proofErr w:type="spellEnd"/>
      <w:r w:rsidRPr="00C72F84">
        <w:rPr>
          <w:sz w:val="12"/>
        </w:rPr>
        <w:t xml:space="preserve">), a recession tends to cause an increase in the budget deficit and total government debt. ¶US budget deficit rose sharply after the recession of 2008/09. Note, the forecast for 2021 is wrong. Borrowing in 2021 in the US will surge because of the impact of Coronavirus and impending recession. ¶Many countries saw a sharp rise in the budget deficit post-2008 credit crunch because they relied on tax revenues from property and the finance sector. The fall in the property market hit tax revenues harder. VAT receipts tend to be less cyclical. ¶A budget deficit may also increase because the government decide to pursue expansionary fiscal policy and attempt to stimulate economic activity. </w:t>
      </w:r>
      <w:proofErr w:type="spellStart"/>
      <w:r w:rsidRPr="00C72F84">
        <w:rPr>
          <w:sz w:val="12"/>
        </w:rPr>
        <w:t>FOr</w:t>
      </w:r>
      <w:proofErr w:type="spellEnd"/>
      <w:r w:rsidRPr="00C72F84">
        <w:rPr>
          <w:sz w:val="12"/>
        </w:rPr>
        <w:t xml:space="preserve"> example, in 2010, the UK government cut VAT. ¶Falling asset prices ¶Oil prices dropped sharply in 2008/09 and 2020. ¶In a global recession, we tend to get a fall in oil prices because demand falls. The 2020 Coronavirus caused a sharp drop in oil prices </w:t>
      </w:r>
      <w:proofErr w:type="gramStart"/>
      <w:r w:rsidRPr="00C72F84">
        <w:rPr>
          <w:sz w:val="12"/>
        </w:rPr>
        <w:t>and also</w:t>
      </w:r>
      <w:proofErr w:type="gramEnd"/>
      <w:r w:rsidRPr="00C72F84">
        <w:rPr>
          <w:sz w:val="12"/>
        </w:rPr>
        <w:t xml:space="preserve"> a dramatic fall in share prices. It is an indication of the extent to which analysts expect the recession to hurt. Falling asset prices contribute to the downward spiral in the economy. Falling house prices create a negative wealth effect, reducing confidence and causing further falls in spending. We are likely to see a drop in house prices in 2020. ¶Bond Yields ¶Usually, in a recession, government bond yields fall. This is because in a recession, saving tends to rise and people demand the security of bonds rather than stock market. In 2020, US bond yields have fallen to near-record levels. US </w:t>
      </w:r>
      <w:proofErr w:type="gramStart"/>
      <w:r w:rsidRPr="00C72F84">
        <w:rPr>
          <w:sz w:val="12"/>
        </w:rPr>
        <w:t>2 year</w:t>
      </w:r>
      <w:proofErr w:type="gramEnd"/>
      <w:r w:rsidRPr="00C72F84">
        <w:rPr>
          <w:sz w:val="12"/>
        </w:rPr>
        <w:t xml:space="preserve"> bond yield is at 0.46%. ¶It is possible bond yields may rise if markets fear the recession will cause very serious problems for the government and liquidity shortage. For example, Italian bond yields have started to rise in 2020 because of real concerns about the collapse in the Italian economy.  A lot will depend on the reaction of the ECB and whether they will create money to provide liquidity. ¶Lost Output ¶</w:t>
      </w:r>
      <w:r w:rsidRPr="00C72F84">
        <w:rPr>
          <w:rStyle w:val="StyleUnderline"/>
        </w:rPr>
        <w:t>A recession leads to lower investment and therefore can damage the long-term productive capacity of the economy</w:t>
      </w:r>
      <w:r w:rsidRPr="00C72F84">
        <w:rPr>
          <w:sz w:val="12"/>
        </w:rPr>
        <w:t>. If the recession is short, this lost output may be quite limited – economies can bounce back. But, in a prolonged recession, this lost output becomes greater. The 2009 recession caused a permanent loss of output because the recession was very deep and fundamental weaknesses. ¶See </w:t>
      </w:r>
      <w:hyperlink r:id="rId14" w:history="1">
        <w:r w:rsidRPr="00C72F84">
          <w:rPr>
            <w:rStyle w:val="Hyperlink"/>
            <w:sz w:val="12"/>
          </w:rPr>
          <w:t>Impact of recession on trend rate of economic growth</w:t>
        </w:r>
      </w:hyperlink>
      <w:r w:rsidRPr="00C72F84">
        <w:rPr>
          <w:sz w:val="12"/>
        </w:rPr>
        <w:t xml:space="preserve"> ¶Impact on Workers ¶</w:t>
      </w:r>
      <w:r w:rsidRPr="00C72F84">
        <w:rPr>
          <w:rStyle w:val="Emphasis"/>
        </w:rPr>
        <w:t xml:space="preserve">Unemployment can leave lasting negative impacts. Firstly, </w:t>
      </w:r>
      <w:r w:rsidRPr="00C72F84">
        <w:rPr>
          <w:rStyle w:val="Emphasis"/>
          <w:highlight w:val="yellow"/>
        </w:rPr>
        <w:t>unemployment</w:t>
      </w:r>
      <w:r w:rsidRPr="00C72F84">
        <w:rPr>
          <w:rStyle w:val="Emphasis"/>
        </w:rPr>
        <w:t xml:space="preserve"> is very stressful and c</w:t>
      </w:r>
      <w:r w:rsidRPr="00C72F84">
        <w:rPr>
          <w:rStyle w:val="Emphasis"/>
          <w:highlight w:val="yellow"/>
        </w:rPr>
        <w:t>an damage the person’s morale, and</w:t>
      </w:r>
      <w:r w:rsidRPr="00C72F84">
        <w:rPr>
          <w:rStyle w:val="Emphasis"/>
        </w:rPr>
        <w:t xml:space="preserve"> even </w:t>
      </w:r>
      <w:r w:rsidRPr="00C72F84">
        <w:rPr>
          <w:rStyle w:val="Emphasis"/>
          <w:highlight w:val="yellow"/>
        </w:rPr>
        <w:t>health</w:t>
      </w:r>
      <w:r w:rsidRPr="00C72F84">
        <w:rPr>
          <w:rStyle w:val="Emphasis"/>
        </w:rPr>
        <w:t>.</w:t>
      </w:r>
      <w:r w:rsidRPr="00C72F84">
        <w:rPr>
          <w:sz w:val="12"/>
        </w:rPr>
        <w:t xml:space="preserve"> </w:t>
      </w:r>
      <w:r w:rsidRPr="00C72F84">
        <w:rPr>
          <w:rStyle w:val="Emphasis"/>
          <w:highlight w:val="yellow"/>
        </w:rPr>
        <w:t>Areas of high unemployment</w:t>
      </w:r>
      <w:r w:rsidRPr="00C72F84">
        <w:rPr>
          <w:rStyle w:val="Emphasis"/>
        </w:rPr>
        <w:t xml:space="preserve"> tend to </w:t>
      </w:r>
      <w:r w:rsidRPr="00C72F84">
        <w:rPr>
          <w:rStyle w:val="Emphasis"/>
          <w:highlight w:val="yellow"/>
        </w:rPr>
        <w:t>experience more social problems</w:t>
      </w:r>
      <w:r w:rsidRPr="00C72F84">
        <w:rPr>
          <w:rStyle w:val="Emphasis"/>
        </w:rPr>
        <w:t>. High unemployment can be a factor in creating social instability,</w:t>
      </w:r>
      <w:r w:rsidRPr="00C72F84">
        <w:rPr>
          <w:sz w:val="12"/>
        </w:rPr>
        <w:t xml:space="preserve"> leading to problems such as riots and vandalism. </w:t>
      </w:r>
      <w:r w:rsidRPr="00C72F84">
        <w:rPr>
          <w:rStyle w:val="StyleUnderline"/>
        </w:rPr>
        <w:t>Mass unemployment can threaten the social fabric of the countries. ¶</w:t>
      </w:r>
      <w:r w:rsidRPr="00C72F84">
        <w:rPr>
          <w:sz w:val="12"/>
        </w:rPr>
        <w:t xml:space="preserve">The unemployed lose the opportunity to gain skills and on-the-job training. Long-term unemployment can make it harder for the worker to gain a job in the future; it can even cause people to give up and drop out of the </w:t>
      </w:r>
      <w:proofErr w:type="spellStart"/>
      <w:r w:rsidRPr="00C72F84">
        <w:rPr>
          <w:sz w:val="12"/>
        </w:rPr>
        <w:t>labour</w:t>
      </w:r>
      <w:proofErr w:type="spellEnd"/>
      <w:r w:rsidRPr="00C72F84">
        <w:rPr>
          <w:sz w:val="12"/>
        </w:rPr>
        <w:t xml:space="preserve"> market </w:t>
      </w:r>
      <w:proofErr w:type="spellStart"/>
      <w:proofErr w:type="gramStart"/>
      <w:r w:rsidRPr="00C72F84">
        <w:rPr>
          <w:sz w:val="12"/>
        </w:rPr>
        <w:t>completely.</w:t>
      </w:r>
      <w:r w:rsidRPr="00C72F84">
        <w:rPr>
          <w:u w:val="single"/>
        </w:rPr>
        <w:t>¶</w:t>
      </w:r>
      <w:proofErr w:type="gramEnd"/>
      <w:r w:rsidRPr="00C72F84">
        <w:rPr>
          <w:rStyle w:val="Emphasis"/>
          <w:highlight w:val="yellow"/>
        </w:rPr>
        <w:t>Unemployment</w:t>
      </w:r>
      <w:proofErr w:type="spellEnd"/>
      <w:r w:rsidRPr="00C72F84">
        <w:rPr>
          <w:rStyle w:val="Emphasis"/>
          <w:highlight w:val="yellow"/>
        </w:rPr>
        <w:t xml:space="preserve"> and recession can</w:t>
      </w:r>
      <w:r w:rsidRPr="00C72F84">
        <w:rPr>
          <w:rStyle w:val="Emphasis"/>
        </w:rPr>
        <w:t xml:space="preserve"> also </w:t>
      </w:r>
      <w:r w:rsidRPr="00C72F84">
        <w:rPr>
          <w:rStyle w:val="Emphasis"/>
          <w:highlight w:val="yellow"/>
        </w:rPr>
        <w:t>cause a rise in social/health problems such as depression</w:t>
      </w:r>
      <w:r w:rsidRPr="00C72F84">
        <w:rPr>
          <w:rStyle w:val="Emphasis"/>
        </w:rPr>
        <w:t xml:space="preserve"> and suicide</w:t>
      </w:r>
      <w:r w:rsidRPr="00C72F84">
        <w:rPr>
          <w:sz w:val="12"/>
        </w:rPr>
        <w:t>.</w:t>
      </w:r>
      <w:r w:rsidRPr="00C72F84">
        <w:rPr>
          <w:u w:val="single"/>
        </w:rPr>
        <w:t xml:space="preserve"> ¶</w:t>
      </w:r>
      <w:r w:rsidRPr="00C72F84">
        <w:rPr>
          <w:sz w:val="12"/>
        </w:rPr>
        <w:t>Impact on firms</w:t>
      </w:r>
      <w:r w:rsidRPr="00C72F84">
        <w:rPr>
          <w:u w:val="single"/>
        </w:rPr>
        <w:t xml:space="preserve"> ¶</w:t>
      </w:r>
      <w:r w:rsidRPr="00C72F84">
        <w:rPr>
          <w:sz w:val="12"/>
        </w:rPr>
        <w:t>Firms will see a fall in demand and lower profits. Some firms may start to make a loss and go bankrupt. This may be due to fundamental inefficiency but also firms may go out of business purely because of the cyclical factors and an inability to borrow sufficient firms to see the end of the recession. A recession will hit some firms more than others. In a recession, there is a large fall in demand for luxury goods (foreign holidays) top-end sports cars and so these firms will be more vulnerable.</w:t>
      </w:r>
      <w:r w:rsidRPr="00C72F84">
        <w:rPr>
          <w:u w:val="single"/>
        </w:rPr>
        <w:t xml:space="preserve"> ¶</w:t>
      </w:r>
      <w:r w:rsidRPr="00C72F84">
        <w:rPr>
          <w:sz w:val="12"/>
        </w:rPr>
        <w:t xml:space="preserve">If a company has large </w:t>
      </w:r>
      <w:proofErr w:type="gramStart"/>
      <w:r w:rsidRPr="00C72F84">
        <w:rPr>
          <w:sz w:val="12"/>
        </w:rPr>
        <w:t>reserves</w:t>
      </w:r>
      <w:proofErr w:type="gramEnd"/>
      <w:r w:rsidRPr="00C72F84">
        <w:rPr>
          <w:sz w:val="12"/>
        </w:rPr>
        <w:t xml:space="preserve"> then it will be able to ride out the recession even if it makes a temporary loss. A recession may cause a firm to pursue price wars and cost-cutting.</w:t>
      </w:r>
      <w:r w:rsidRPr="00C72F84">
        <w:rPr>
          <w:u w:val="single"/>
        </w:rPr>
        <w:t xml:space="preserve"> ¶</w:t>
      </w:r>
      <w:r w:rsidRPr="00C72F84">
        <w:rPr>
          <w:sz w:val="12"/>
        </w:rPr>
        <w:t>Price Wars – Firms often seek to hang onto market share. This leads to aggressive price cuts, which further reduce the profitability of business.</w:t>
      </w:r>
      <w:r w:rsidRPr="00C72F84">
        <w:rPr>
          <w:u w:val="single"/>
        </w:rPr>
        <w:t xml:space="preserve"> ¶</w:t>
      </w:r>
      <w:r w:rsidRPr="00C72F84">
        <w:rPr>
          <w:sz w:val="12"/>
        </w:rPr>
        <w:t xml:space="preserve">Cost Cutting – The impact of declining profitability means companies will be forced to look closely at reducing costs and maybe closing unprofitable areas of the business. Companies may be forced to lay off staff </w:t>
      </w:r>
      <w:proofErr w:type="gramStart"/>
      <w:r w:rsidRPr="00C72F84">
        <w:rPr>
          <w:sz w:val="12"/>
        </w:rPr>
        <w:t>in an effort to</w:t>
      </w:r>
      <w:proofErr w:type="gramEnd"/>
      <w:r w:rsidRPr="00C72F84">
        <w:rPr>
          <w:sz w:val="12"/>
        </w:rPr>
        <w:t xml:space="preserve"> reduce costs</w:t>
      </w:r>
      <w:r w:rsidRPr="00C72F84">
        <w:rPr>
          <w:u w:val="single"/>
        </w:rPr>
        <w:t xml:space="preserve"> ¶</w:t>
      </w:r>
      <w:r w:rsidRPr="00C72F84">
        <w:rPr>
          <w:sz w:val="12"/>
        </w:rPr>
        <w:t>Inequality</w:t>
      </w:r>
      <w:r w:rsidRPr="00C72F84">
        <w:rPr>
          <w:u w:val="single"/>
        </w:rPr>
        <w:t xml:space="preserve"> </w:t>
      </w:r>
      <w:r w:rsidRPr="00C72F84">
        <w:rPr>
          <w:rStyle w:val="Emphasis"/>
        </w:rPr>
        <w:t xml:space="preserve">In a recession, inequality and relative poverty tend to worsen. This is because </w:t>
      </w:r>
      <w:r w:rsidRPr="00C72F84">
        <w:rPr>
          <w:rStyle w:val="Emphasis"/>
          <w:highlight w:val="yellow"/>
        </w:rPr>
        <w:t>unemployment is a big cause of relative poverty</w:t>
      </w:r>
      <w:r w:rsidRPr="00C72F84">
        <w:rPr>
          <w:rStyle w:val="Emphasis"/>
        </w:rPr>
        <w:t xml:space="preserve"> </w:t>
      </w:r>
      <w:r w:rsidRPr="00C72F84">
        <w:rPr>
          <w:sz w:val="12"/>
        </w:rPr>
        <w:t>(unemployed see fall in incomes)</w:t>
      </w:r>
      <w:r w:rsidRPr="00C72F84">
        <w:rPr>
          <w:u w:val="single"/>
        </w:rPr>
        <w:t xml:space="preserve"> </w:t>
      </w:r>
      <w:r w:rsidRPr="00C72F84">
        <w:rPr>
          <w:sz w:val="12"/>
        </w:rPr>
        <w:t>Are there any potential positive effects of a recession?</w:t>
      </w:r>
      <w:r w:rsidRPr="00C72F84">
        <w:rPr>
          <w:u w:val="single"/>
        </w:rPr>
        <w:t xml:space="preserve"> ¶</w:t>
      </w:r>
      <w:r w:rsidRPr="00C72F84">
        <w:rPr>
          <w:sz w:val="12"/>
        </w:rPr>
        <w:t>The collapse in Chinese manufacturing in early 2020 led to a sharp fall in air pollution and will have some effect in reducing deaths related to air pollution.</w:t>
      </w:r>
      <w:r w:rsidRPr="00C72F84">
        <w:rPr>
          <w:u w:val="single"/>
        </w:rPr>
        <w:t xml:space="preserve"> ¶</w:t>
      </w:r>
      <w:r w:rsidRPr="00C72F84">
        <w:rPr>
          <w:sz w:val="12"/>
        </w:rPr>
        <w:t>Rather ironically, some recessions have shown to increase life expectancy. During the Great Depression, mortality rates in the US fell amongst areas of high unemployment. The reasoning was people spent less on alcohol and cigarettes which damage health. Also, there is a fall in traffic accidents. (NPR – </w:t>
      </w:r>
      <w:hyperlink r:id="rId15" w:history="1">
        <w:r w:rsidRPr="00C72F84">
          <w:rPr>
            <w:rStyle w:val="Hyperlink"/>
            <w:sz w:val="12"/>
          </w:rPr>
          <w:t>Great Recession, led to lower mortality rates</w:t>
        </w:r>
      </w:hyperlink>
      <w:r w:rsidRPr="00C72F84">
        <w:rPr>
          <w:sz w:val="12"/>
        </w:rPr>
        <w:t>)</w:t>
      </w:r>
    </w:p>
    <w:p w14:paraId="71ECBA61" w14:textId="77777777" w:rsidR="00A05F35" w:rsidRPr="00C72F84" w:rsidRDefault="00A05F35" w:rsidP="00A05F35">
      <w:pPr>
        <w:rPr>
          <w:sz w:val="16"/>
        </w:rPr>
      </w:pPr>
    </w:p>
    <w:p w14:paraId="3F450896" w14:textId="77777777" w:rsidR="001D0E51" w:rsidRDefault="001D0E51" w:rsidP="00DB38B0">
      <w:pPr>
        <w:pStyle w:val="Heading2"/>
      </w:pPr>
    </w:p>
    <w:p w14:paraId="3C74CB80" w14:textId="39605260" w:rsidR="00DB38B0" w:rsidRPr="00567847" w:rsidRDefault="00DB38B0" w:rsidP="00DB38B0">
      <w:pPr>
        <w:pStyle w:val="Heading2"/>
      </w:pPr>
      <w:r>
        <w:lastRenderedPageBreak/>
        <w:t>Police Unions PIC</w:t>
      </w:r>
    </w:p>
    <w:p w14:paraId="67AFCDDB" w14:textId="77777777" w:rsidR="00DB38B0" w:rsidRPr="000F1DC3" w:rsidRDefault="00DB38B0" w:rsidP="00DB38B0">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5E793B06" w14:textId="77777777" w:rsidR="00DB38B0" w:rsidRPr="000F1DC3" w:rsidRDefault="00DB38B0" w:rsidP="00DB38B0">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6BDA47AB" w14:textId="77777777" w:rsidR="00DB38B0" w:rsidRPr="000F1DC3" w:rsidRDefault="00DB38B0" w:rsidP="00DB38B0">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2FFC59F1" w14:textId="77777777" w:rsidR="00DB38B0" w:rsidRPr="000F1DC3" w:rsidRDefault="00DB38B0" w:rsidP="00DB38B0">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7F133EE6" w14:textId="77777777" w:rsidR="00DB38B0" w:rsidRPr="000F1DC3" w:rsidRDefault="00DB38B0" w:rsidP="00DB38B0">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20610148" w14:textId="77777777" w:rsidR="00DB38B0" w:rsidRDefault="00DB38B0" w:rsidP="00DB38B0"/>
    <w:p w14:paraId="447AE738" w14:textId="77777777" w:rsidR="00DB38B0" w:rsidRPr="000F1DC3" w:rsidRDefault="00DB38B0" w:rsidP="00DB38B0">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3A0534CC" w14:textId="77777777" w:rsidR="00DB38B0" w:rsidRPr="000F1DC3" w:rsidRDefault="00DB38B0" w:rsidP="00DB38B0">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6"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213E1C04" w14:textId="4DE0C16B" w:rsidR="00DB38B0" w:rsidRDefault="00DB38B0" w:rsidP="00C65738">
      <w:pPr>
        <w:rPr>
          <w:rFonts w:asciiTheme="majorHAnsi" w:hAnsiTheme="majorHAnsi" w:cstheme="majorHAnsi"/>
          <w:sz w:val="12"/>
          <w:szCs w:val="22"/>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7"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8"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9"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20"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21"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22"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23"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24"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25"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6"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7"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8"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9"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xml:space="preserve">. Workers formed unions to </w:t>
      </w:r>
      <w:r w:rsidRPr="000F1DC3">
        <w:rPr>
          <w:rFonts w:asciiTheme="majorHAnsi" w:hAnsiTheme="majorHAnsi" w:cstheme="majorHAnsi"/>
          <w:sz w:val="12"/>
        </w:rPr>
        <w:lastRenderedPageBreak/>
        <w:t>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30"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31"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 xml:space="preserve">A </w:t>
      </w:r>
    </w:p>
    <w:p w14:paraId="088A5053" w14:textId="77777777" w:rsidR="00DB38B0" w:rsidRDefault="00DB38B0" w:rsidP="00DB38B0">
      <w:pPr>
        <w:pStyle w:val="Heading2"/>
      </w:pPr>
      <w:r>
        <w:lastRenderedPageBreak/>
        <w:t>Case</w:t>
      </w:r>
    </w:p>
    <w:p w14:paraId="3D3832F4" w14:textId="77777777" w:rsidR="00DB38B0" w:rsidRDefault="00DB38B0" w:rsidP="00DB38B0">
      <w:pPr>
        <w:pStyle w:val="Heading3"/>
      </w:pPr>
      <w:r>
        <w:lastRenderedPageBreak/>
        <w:t>Backlash Turn</w:t>
      </w:r>
    </w:p>
    <w:p w14:paraId="30079A53" w14:textId="77777777" w:rsidR="00DB38B0" w:rsidRPr="002E25ED" w:rsidRDefault="00DB38B0" w:rsidP="00DB38B0">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2EB83A45" w14:textId="77777777" w:rsidR="00DB38B0" w:rsidRPr="002E25ED" w:rsidRDefault="00DB38B0" w:rsidP="00DB38B0">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6CA033EB" w14:textId="77777777" w:rsidR="00DB38B0" w:rsidRPr="002E25ED" w:rsidRDefault="00DB38B0" w:rsidP="00DB38B0">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32"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33"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34"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35"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36"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37"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38"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39"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40"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41"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42"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43"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44"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45"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46"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47"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48"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49"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50"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51"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58F4A9D1" w14:textId="77777777" w:rsidR="00DB38B0" w:rsidRPr="002E25ED" w:rsidRDefault="00DB38B0" w:rsidP="00DB38B0">
      <w:pPr>
        <w:spacing w:line="240" w:lineRule="auto"/>
        <w:rPr>
          <w:rFonts w:eastAsia="Cambria"/>
          <w:lang w:val="en-HK"/>
        </w:rPr>
      </w:pPr>
    </w:p>
    <w:p w14:paraId="3D23A30C" w14:textId="77777777" w:rsidR="00DB38B0" w:rsidRPr="002E25ED" w:rsidRDefault="00DB38B0" w:rsidP="00DB38B0">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1B32E152" w14:textId="77777777" w:rsidR="00DB38B0" w:rsidRPr="002E25ED" w:rsidRDefault="00DB38B0" w:rsidP="00DB38B0">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09FAD817" w14:textId="77777777" w:rsidR="00DB38B0" w:rsidRDefault="00DB38B0" w:rsidP="00DB38B0">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52"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53"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54"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55"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56"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57"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w:t>
      </w:r>
      <w:r w:rsidRPr="002E25ED">
        <w:rPr>
          <w:rFonts w:eastAsia="Times New Roman"/>
          <w:color w:val="333333"/>
          <w:sz w:val="12"/>
        </w:rPr>
        <w:lastRenderedPageBreak/>
        <w:t>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7740A0E6" w14:textId="77777777" w:rsidR="00DB38B0" w:rsidRPr="002E25ED" w:rsidRDefault="00DB38B0" w:rsidP="00DB38B0">
      <w:pPr>
        <w:shd w:val="clear" w:color="auto" w:fill="FFFFFF"/>
        <w:spacing w:after="0" w:line="240" w:lineRule="auto"/>
        <w:ind w:left="720"/>
        <w:textAlignment w:val="baseline"/>
        <w:rPr>
          <w:rFonts w:eastAsia="Times New Roman"/>
          <w:color w:val="333333"/>
          <w:sz w:val="12"/>
        </w:rPr>
      </w:pPr>
    </w:p>
    <w:p w14:paraId="0569A0C1" w14:textId="77777777" w:rsidR="00DB38B0" w:rsidRDefault="00DB38B0" w:rsidP="00DB38B0">
      <w:pPr>
        <w:pStyle w:val="Heading4"/>
      </w:pPr>
      <w:r w:rsidRPr="002E25ED">
        <w:t xml:space="preserve">The turns outweigh the </w:t>
      </w:r>
      <w:proofErr w:type="spellStart"/>
      <w:r w:rsidRPr="002E25ED">
        <w:t>Aff</w:t>
      </w:r>
      <w:proofErr w:type="spellEnd"/>
      <w:r w:rsidRPr="002E25ED">
        <w:t xml:space="preserve">. Their solvency is all about how </w:t>
      </w:r>
      <w:r w:rsidRPr="002E25ED">
        <w:rPr>
          <w:i/>
        </w:rPr>
        <w:t>unionization</w:t>
      </w:r>
      <w:r w:rsidRPr="002E25ED">
        <w:t xml:space="preserve"> is key, not a stronger right to strike. Whatever marginal increase in bargaining power they achieve is drowned out by the fact that there will be much lower union density in the first place.</w:t>
      </w:r>
    </w:p>
    <w:p w14:paraId="4048AFB4" w14:textId="77777777" w:rsidR="00DB38B0" w:rsidRDefault="00DB38B0" w:rsidP="00DB38B0"/>
    <w:p w14:paraId="3F8970F2" w14:textId="77777777" w:rsidR="00DB38B0" w:rsidRDefault="00DB38B0" w:rsidP="00DB38B0">
      <w:pPr>
        <w:pStyle w:val="Heading4"/>
      </w:pPr>
      <w:r>
        <w:t>Their evidence about RTS being key to democracy and offsetting authoritarianism is about how unions are good for those reasons, and we read that strikes weaken unions.</w:t>
      </w:r>
    </w:p>
    <w:p w14:paraId="16BEC49D" w14:textId="77777777" w:rsidR="00DB38B0" w:rsidRPr="00AE43B4" w:rsidRDefault="00DB38B0" w:rsidP="00DB38B0"/>
    <w:p w14:paraId="2F898690" w14:textId="77777777" w:rsidR="00DB38B0" w:rsidRDefault="00DB38B0" w:rsidP="00DB38B0">
      <w:pPr>
        <w:pStyle w:val="Heading3"/>
      </w:pPr>
      <w:r>
        <w:lastRenderedPageBreak/>
        <w:t>Automation, Outsourcing, and Offshoring Turn</w:t>
      </w:r>
    </w:p>
    <w:p w14:paraId="49FC1FBF" w14:textId="77777777" w:rsidR="00DB38B0" w:rsidRDefault="00DB38B0" w:rsidP="00DB38B0">
      <w:pPr>
        <w:pStyle w:val="Heading4"/>
      </w:pPr>
      <w:r>
        <w:t xml:space="preserve">Turn: Increasing the cost of labor will just accelerate automation, outsourcing, and offshoring. Alt causes and backlash from firms deck </w:t>
      </w:r>
      <w:proofErr w:type="spellStart"/>
      <w:r>
        <w:t>aff</w:t>
      </w:r>
      <w:proofErr w:type="spellEnd"/>
      <w:r>
        <w:t xml:space="preserve"> solvency.</w:t>
      </w:r>
    </w:p>
    <w:p w14:paraId="685ACFA1" w14:textId="77777777" w:rsidR="00DB38B0" w:rsidRPr="002F1F3C" w:rsidRDefault="00DB38B0" w:rsidP="00DB38B0">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58" w:history="1">
        <w:r w:rsidRPr="0056252B">
          <w:rPr>
            <w:rStyle w:val="Hyperlink"/>
          </w:rPr>
          <w:t>https://www.brookings.edu/opinions/helping-workers-requires-more-than-silver-bullets/</w:t>
        </w:r>
      </w:hyperlink>
      <w:r>
        <w:t>&gt; AT</w:t>
      </w:r>
    </w:p>
    <w:p w14:paraId="7EDC4D3E" w14:textId="77777777" w:rsidR="00DB38B0" w:rsidRPr="002F1F3C" w:rsidRDefault="00DB38B0" w:rsidP="00DB38B0">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648C4A18" w14:textId="77777777" w:rsidR="00DB38B0" w:rsidRPr="00AE43B4" w:rsidRDefault="00DB38B0" w:rsidP="00DB38B0"/>
    <w:p w14:paraId="75035D3F" w14:textId="77777777" w:rsidR="00DB38B0" w:rsidRPr="002E25ED" w:rsidRDefault="00DB38B0" w:rsidP="00DB38B0">
      <w:pPr>
        <w:pStyle w:val="Heading3"/>
      </w:pPr>
      <w:r w:rsidRPr="002E25ED">
        <w:lastRenderedPageBreak/>
        <w:t>No Solvency (US)</w:t>
      </w:r>
    </w:p>
    <w:p w14:paraId="1D1D349F" w14:textId="77777777" w:rsidR="00DB38B0" w:rsidRPr="002E25ED" w:rsidRDefault="00DB38B0" w:rsidP="00DB38B0">
      <w:pPr>
        <w:pStyle w:val="Heading4"/>
      </w:pPr>
      <w:r>
        <w:t xml:space="preserve">10% solvency at best, </w:t>
      </w:r>
      <w:proofErr w:type="gramStart"/>
      <w:r>
        <w:t>t</w:t>
      </w:r>
      <w:r w:rsidRPr="002E25ED">
        <w:t>he vast major</w:t>
      </w:r>
      <w:r>
        <w:t>ity of</w:t>
      </w:r>
      <w:proofErr w:type="gramEnd"/>
      <w:r>
        <w:t xml:space="preserve"> workers aren’t unionized</w:t>
      </w:r>
      <w:r w:rsidRPr="002E25ED">
        <w:t>.</w:t>
      </w:r>
    </w:p>
    <w:p w14:paraId="04787F9F" w14:textId="77777777" w:rsidR="00DB38B0" w:rsidRPr="002E25ED" w:rsidRDefault="00DB38B0" w:rsidP="00DB38B0">
      <w:r w:rsidRPr="002E25ED">
        <w:rPr>
          <w:rStyle w:val="Style13ptBold"/>
        </w:rPr>
        <w:t xml:space="preserve">BLS 1/22 - </w:t>
      </w:r>
      <w:r w:rsidRPr="002E25ED">
        <w:t>Bureau of Labor Statistics, “Economic News Release: Unions Members Summary,” January 22, 2021. &lt;</w:t>
      </w:r>
      <w:hyperlink r:id="rId59" w:history="1">
        <w:r w:rsidRPr="002E25ED">
          <w:rPr>
            <w:rStyle w:val="Hyperlink"/>
          </w:rPr>
          <w:t>https://www.bls.gov/news.release/union2.nr0.htm</w:t>
        </w:r>
      </w:hyperlink>
      <w:r w:rsidRPr="002E25ED">
        <w:t>&gt; AT</w:t>
      </w:r>
    </w:p>
    <w:p w14:paraId="1DC4B1A8" w14:textId="77777777" w:rsidR="00DB38B0" w:rsidRPr="002E25ED" w:rsidRDefault="00DB38B0" w:rsidP="00DB38B0">
      <w:pPr>
        <w:ind w:left="720"/>
        <w:rPr>
          <w:sz w:val="12"/>
        </w:rPr>
      </w:pPr>
      <w:r w:rsidRPr="002E25ED">
        <w:rPr>
          <w:rStyle w:val="StyleUnderline"/>
          <w:highlight w:val="yellow"/>
        </w:rPr>
        <w:t>In 2020</w:t>
      </w:r>
      <w:r w:rsidRPr="002E25ED">
        <w:rPr>
          <w:sz w:val="12"/>
        </w:rPr>
        <w:t>, the percent of wage and salary workers who were members of unions--</w:t>
      </w:r>
      <w:r w:rsidRPr="002E25ED">
        <w:rPr>
          <w:rStyle w:val="StyleUnderline"/>
          <w:highlight w:val="yellow"/>
        </w:rPr>
        <w:t>the union membership rate</w:t>
      </w:r>
      <w:r w:rsidRPr="002E25ED">
        <w:rPr>
          <w:sz w:val="12"/>
        </w:rPr>
        <w:t>--</w:t>
      </w:r>
      <w:r w:rsidRPr="002E25ED">
        <w:rPr>
          <w:rStyle w:val="StyleUnderline"/>
          <w:highlight w:val="yellow"/>
        </w:rPr>
        <w:t>was 10.8 percent</w:t>
      </w:r>
      <w:r w:rsidRPr="002E25ED">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1DE04B08" w14:textId="77777777" w:rsidR="00DB38B0" w:rsidRPr="002E25ED" w:rsidRDefault="00DB38B0" w:rsidP="00DB38B0">
      <w:pPr>
        <w:pStyle w:val="Heading4"/>
      </w:pPr>
      <w:r w:rsidRPr="002E25ED">
        <w:t>Non-Unique – Strikes are already high.</w:t>
      </w:r>
    </w:p>
    <w:p w14:paraId="40AB32F2" w14:textId="77777777" w:rsidR="00DB38B0" w:rsidRPr="002E25ED" w:rsidRDefault="00DB38B0" w:rsidP="00DB38B0">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02CE3ADF" w14:textId="77777777" w:rsidR="00DB38B0" w:rsidRPr="002E25ED" w:rsidRDefault="00DB38B0" w:rsidP="00DB38B0">
      <w:pPr>
        <w:ind w:left="720"/>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 xml:space="preserve">so did 1,400 Kellogg workers, and now 35,000 Kaiser Permanente healthcare workers are threatening to walk </w:t>
      </w:r>
      <w:proofErr w:type="gramStart"/>
      <w:r w:rsidRPr="002E25ED">
        <w:rPr>
          <w:rStyle w:val="StyleUnderline"/>
          <w:highlight w:val="yellow"/>
        </w:rPr>
        <w:t>out.</w:t>
      </w:r>
      <w:r w:rsidRPr="002E25ED">
        <w:rPr>
          <w:sz w:val="12"/>
        </w:rPr>
        <w:t>¶</w:t>
      </w:r>
      <w:proofErr w:type="gramEnd"/>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 xml:space="preserve">feeling empowered because of today’s labor </w:t>
      </w:r>
      <w:proofErr w:type="gramStart"/>
      <w:r w:rsidRPr="002E25ED">
        <w:rPr>
          <w:rStyle w:val="StyleUnderline"/>
          <w:highlight w:val="yellow"/>
        </w:rPr>
        <w:t>shortage.</w:t>
      </w:r>
      <w:r w:rsidRPr="002E25ED">
        <w:rPr>
          <w:sz w:val="12"/>
        </w:rPr>
        <w:t>¶</w:t>
      </w:r>
      <w:proofErr w:type="gramEnd"/>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3A665350" w14:textId="77777777" w:rsidR="00913339" w:rsidRPr="001F2986" w:rsidRDefault="00913339" w:rsidP="00913339">
      <w:pPr>
        <w:pStyle w:val="Heading4"/>
        <w:rPr>
          <w:rFonts w:asciiTheme="minorHAnsi" w:hAnsiTheme="minorHAnsi" w:cstheme="minorHAnsi"/>
        </w:rPr>
      </w:pPr>
      <w:r w:rsidRPr="001F2986">
        <w:rPr>
          <w:rFonts w:asciiTheme="minorHAnsi" w:hAnsiTheme="minorHAnsi" w:cstheme="minorHAnsi"/>
        </w:rPr>
        <w:t>Democracy doesn’t solve war---</w:t>
      </w:r>
      <w:r w:rsidRPr="001F2986">
        <w:rPr>
          <w:rFonts w:asciiTheme="minorHAnsi" w:hAnsiTheme="minorHAnsi" w:cstheme="minorHAnsi"/>
          <w:u w:val="single"/>
        </w:rPr>
        <w:t>best models</w:t>
      </w:r>
      <w:r w:rsidRPr="001F2986">
        <w:rPr>
          <w:rFonts w:asciiTheme="minorHAnsi" w:hAnsiTheme="minorHAnsi" w:cstheme="minorHAnsi"/>
        </w:rPr>
        <w:t xml:space="preserve">. </w:t>
      </w:r>
    </w:p>
    <w:p w14:paraId="0296FA4F" w14:textId="77777777" w:rsidR="00913339" w:rsidRPr="001F2986" w:rsidRDefault="00913339" w:rsidP="00913339">
      <w:pPr>
        <w:rPr>
          <w:rFonts w:asciiTheme="minorHAnsi" w:hAnsiTheme="minorHAnsi" w:cstheme="minorHAnsi"/>
        </w:rPr>
      </w:pPr>
      <w:r w:rsidRPr="001F2986">
        <w:rPr>
          <w:rStyle w:val="Style13ptBold"/>
          <w:rFonts w:asciiTheme="minorHAnsi" w:hAnsiTheme="minorHAnsi" w:cstheme="minorHAnsi"/>
        </w:rPr>
        <w:t>Campbell</w:t>
      </w:r>
      <w:r w:rsidRPr="001F2986">
        <w:rPr>
          <w:rFonts w:asciiTheme="minorHAnsi" w:hAnsiTheme="minorHAnsi" w:cstheme="minorHAnsi"/>
        </w:rPr>
        <w:t xml:space="preserve"> et al. </w:t>
      </w:r>
      <w:r w:rsidRPr="001F2986">
        <w:rPr>
          <w:rStyle w:val="Style13ptBold"/>
          <w:rFonts w:asciiTheme="minorHAnsi" w:hAnsiTheme="minorHAnsi" w:cstheme="minorHAnsi"/>
        </w:rPr>
        <w:t>18</w:t>
      </w:r>
      <w:r w:rsidRPr="001F2986">
        <w:rPr>
          <w:rFonts w:asciiTheme="minorHAnsi" w:hAnsiTheme="minorHAnsi" w:cstheme="minorHAnsi"/>
        </w:rPr>
        <w:t xml:space="preserve">, *Doctoral Candidate in Political Science, Ohio State University. **Carter Phillips and Sue Henry Associate Professor of Political Science at the Ohio State University. ***Associate Professor of Political Science, Pennsylvania State University. (*Benjamin W., **Skyler J. Cranmer, ***Bruce A. Desmarais, September 13, 2018, “Triangulating War: Network Structure and the Democratic Peace”, </w:t>
      </w:r>
      <w:r w:rsidRPr="001F2986">
        <w:rPr>
          <w:rFonts w:asciiTheme="minorHAnsi" w:hAnsiTheme="minorHAnsi" w:cstheme="minorHAnsi"/>
          <w:i/>
        </w:rPr>
        <w:t>Cornell University</w:t>
      </w:r>
      <w:r w:rsidRPr="001F2986">
        <w:rPr>
          <w:rFonts w:asciiTheme="minorHAnsi" w:hAnsiTheme="minorHAnsi" w:cstheme="minorHAnsi"/>
        </w:rPr>
        <w:t xml:space="preserve">, Accessible at: </w:t>
      </w:r>
      <w:hyperlink r:id="rId60" w:history="1">
        <w:r w:rsidRPr="001F2986">
          <w:rPr>
            <w:rStyle w:val="Hyperlink"/>
            <w:rFonts w:asciiTheme="minorHAnsi" w:hAnsiTheme="minorHAnsi" w:cstheme="minorHAnsi"/>
          </w:rPr>
          <w:t>https://arxiv.org/pdf/1809.04141.pdf</w:t>
        </w:r>
      </w:hyperlink>
      <w:r w:rsidRPr="001F2986">
        <w:rPr>
          <w:rFonts w:asciiTheme="minorHAnsi" w:hAnsiTheme="minorHAnsi" w:cstheme="minorHAnsi"/>
        </w:rPr>
        <w:t>)</w:t>
      </w:r>
    </w:p>
    <w:p w14:paraId="750D5ECB" w14:textId="77777777" w:rsidR="00913339" w:rsidRPr="001F2986" w:rsidRDefault="00913339" w:rsidP="00913339">
      <w:pPr>
        <w:rPr>
          <w:rFonts w:asciiTheme="minorHAnsi" w:hAnsiTheme="minorHAnsi" w:cstheme="minorHAnsi"/>
        </w:rPr>
      </w:pPr>
      <w:r w:rsidRPr="001F2986">
        <w:rPr>
          <w:rFonts w:asciiTheme="minorHAnsi" w:hAnsiTheme="minorHAnsi" w:cstheme="minorHAnsi"/>
        </w:rPr>
        <w:t>Conclusion</w:t>
      </w:r>
    </w:p>
    <w:p w14:paraId="1CFA977F" w14:textId="77777777" w:rsidR="00913339" w:rsidRPr="001F2986" w:rsidRDefault="00913339" w:rsidP="00913339">
      <w:pPr>
        <w:rPr>
          <w:rFonts w:asciiTheme="minorHAnsi" w:hAnsiTheme="minorHAnsi" w:cstheme="minorHAnsi"/>
        </w:rPr>
      </w:pPr>
      <w:r w:rsidRPr="001F2986">
        <w:rPr>
          <w:rStyle w:val="StyleUnderline"/>
          <w:rFonts w:asciiTheme="minorHAnsi" w:hAnsiTheme="minorHAnsi" w:cstheme="minorHAnsi"/>
        </w:rPr>
        <w:t xml:space="preserve">The </w:t>
      </w:r>
      <w:r w:rsidRPr="000B6C97">
        <w:rPr>
          <w:rStyle w:val="Emphasis"/>
          <w:rFonts w:asciiTheme="minorHAnsi" w:hAnsiTheme="minorHAnsi" w:cstheme="minorHAnsi"/>
          <w:highlight w:val="cyan"/>
        </w:rPr>
        <w:t>dyadic understanding</w:t>
      </w:r>
      <w:r w:rsidRPr="000B6C97">
        <w:rPr>
          <w:rStyle w:val="StyleUnderline"/>
          <w:rFonts w:asciiTheme="minorHAnsi" w:hAnsiTheme="minorHAnsi" w:cstheme="minorHAnsi"/>
          <w:highlight w:val="cyan"/>
        </w:rPr>
        <w:t xml:space="preserve"> of </w:t>
      </w:r>
      <w:r w:rsidRPr="001F2986">
        <w:rPr>
          <w:rStyle w:val="StyleUnderline"/>
          <w:rFonts w:asciiTheme="minorHAnsi" w:hAnsiTheme="minorHAnsi" w:cstheme="minorHAnsi"/>
        </w:rPr>
        <w:t xml:space="preserve">the </w:t>
      </w:r>
      <w:r w:rsidRPr="000B6C97">
        <w:rPr>
          <w:rStyle w:val="StyleUnderline"/>
          <w:rFonts w:asciiTheme="minorHAnsi" w:hAnsiTheme="minorHAnsi" w:cstheme="minorHAnsi"/>
          <w:highlight w:val="cyan"/>
        </w:rPr>
        <w:t>dem</w:t>
      </w:r>
      <w:r w:rsidRPr="001F2986">
        <w:rPr>
          <w:rStyle w:val="StyleUnderline"/>
          <w:rFonts w:asciiTheme="minorHAnsi" w:hAnsiTheme="minorHAnsi" w:cstheme="minorHAnsi"/>
        </w:rPr>
        <w:t xml:space="preserve">ocratic </w:t>
      </w:r>
      <w:r w:rsidRPr="000B6C97">
        <w:rPr>
          <w:rStyle w:val="StyleUnderline"/>
          <w:rFonts w:asciiTheme="minorHAnsi" w:hAnsiTheme="minorHAnsi" w:cstheme="minorHAnsi"/>
          <w:highlight w:val="cyan"/>
        </w:rPr>
        <w:t xml:space="preserve">peace has become </w:t>
      </w:r>
      <w:r w:rsidRPr="000B6C97">
        <w:rPr>
          <w:rStyle w:val="Emphasis"/>
          <w:rFonts w:asciiTheme="minorHAnsi" w:hAnsiTheme="minorHAnsi" w:cstheme="minorHAnsi"/>
          <w:highlight w:val="cyan"/>
        </w:rPr>
        <w:t>ubiquitous</w:t>
      </w:r>
      <w:r w:rsidRPr="001F2986">
        <w:rPr>
          <w:rFonts w:asciiTheme="minorHAnsi" w:hAnsiTheme="minorHAnsi" w:cstheme="minorHAnsi"/>
        </w:rPr>
        <w:t xml:space="preserve"> in International Relations. </w:t>
      </w:r>
      <w:r w:rsidRPr="000B6C97">
        <w:rPr>
          <w:rStyle w:val="StyleUnderline"/>
          <w:rFonts w:asciiTheme="minorHAnsi" w:hAnsiTheme="minorHAnsi" w:cstheme="minorHAnsi"/>
          <w:highlight w:val="cyan"/>
        </w:rPr>
        <w:t xml:space="preserve">By looking beyond </w:t>
      </w:r>
      <w:r w:rsidRPr="000B6C97">
        <w:rPr>
          <w:rStyle w:val="Emphasis"/>
          <w:rFonts w:asciiTheme="minorHAnsi" w:hAnsiTheme="minorHAnsi" w:cstheme="minorHAnsi"/>
          <w:highlight w:val="cyan"/>
        </w:rPr>
        <w:t>simple dyadic analysis</w:t>
      </w:r>
      <w:r w:rsidRPr="000B6C97">
        <w:rPr>
          <w:rStyle w:val="StyleUnderline"/>
          <w:rFonts w:asciiTheme="minorHAnsi" w:hAnsiTheme="minorHAnsi" w:cstheme="minorHAnsi"/>
          <w:highlight w:val="cyan"/>
        </w:rPr>
        <w:t>, accounting for</w:t>
      </w:r>
      <w:r w:rsidRPr="001F2986">
        <w:rPr>
          <w:rStyle w:val="StyleUnderline"/>
          <w:rFonts w:asciiTheme="minorHAnsi" w:hAnsiTheme="minorHAnsi" w:cstheme="minorHAnsi"/>
        </w:rPr>
        <w:t xml:space="preserve"> the </w:t>
      </w:r>
      <w:proofErr w:type="spellStart"/>
      <w:r w:rsidRPr="001F2986">
        <w:rPr>
          <w:rStyle w:val="Emphasis"/>
          <w:rFonts w:asciiTheme="minorHAnsi" w:hAnsiTheme="minorHAnsi" w:cstheme="minorHAnsi"/>
        </w:rPr>
        <w:t>embededness</w:t>
      </w:r>
      <w:proofErr w:type="spellEnd"/>
      <w:r w:rsidRPr="001F2986">
        <w:rPr>
          <w:rStyle w:val="StyleUnderline"/>
          <w:rFonts w:asciiTheme="minorHAnsi" w:hAnsiTheme="minorHAnsi" w:cstheme="minorHAnsi"/>
        </w:rPr>
        <w:t xml:space="preserve"> of </w:t>
      </w:r>
      <w:r w:rsidRPr="000B6C97">
        <w:rPr>
          <w:rStyle w:val="StyleUnderline"/>
          <w:rFonts w:asciiTheme="minorHAnsi" w:hAnsiTheme="minorHAnsi" w:cstheme="minorHAnsi"/>
          <w:highlight w:val="cyan"/>
        </w:rPr>
        <w:t>states in a</w:t>
      </w:r>
      <w:r w:rsidRPr="001F2986">
        <w:rPr>
          <w:rStyle w:val="StyleUnderline"/>
          <w:rFonts w:asciiTheme="minorHAnsi" w:hAnsiTheme="minorHAnsi" w:cstheme="minorHAnsi"/>
        </w:rPr>
        <w:t xml:space="preserve"> </w:t>
      </w:r>
      <w:r w:rsidRPr="001F2986">
        <w:rPr>
          <w:rStyle w:val="Emphasis"/>
          <w:rFonts w:asciiTheme="minorHAnsi" w:hAnsiTheme="minorHAnsi" w:cstheme="minorHAnsi"/>
        </w:rPr>
        <w:t xml:space="preserve">much more </w:t>
      </w:r>
      <w:r w:rsidRPr="000B6C97">
        <w:rPr>
          <w:rStyle w:val="Emphasis"/>
          <w:rFonts w:asciiTheme="minorHAnsi" w:hAnsiTheme="minorHAnsi" w:cstheme="minorHAnsi"/>
          <w:highlight w:val="cyan"/>
        </w:rPr>
        <w:t>complex network</w:t>
      </w:r>
      <w:r w:rsidRPr="001F2986">
        <w:rPr>
          <w:rStyle w:val="StyleUnderline"/>
          <w:rFonts w:asciiTheme="minorHAnsi" w:hAnsiTheme="minorHAnsi" w:cstheme="minorHAnsi"/>
        </w:rPr>
        <w:t>, we found the democratic peace may not be</w:t>
      </w:r>
      <w:r w:rsidRPr="001F2986">
        <w:rPr>
          <w:rFonts w:asciiTheme="minorHAnsi" w:hAnsiTheme="minorHAnsi" w:cstheme="minorHAnsi"/>
        </w:rPr>
        <w:t xml:space="preserve"> as </w:t>
      </w:r>
      <w:r w:rsidRPr="001F2986">
        <w:rPr>
          <w:rStyle w:val="Emphasis"/>
          <w:rFonts w:asciiTheme="minorHAnsi" w:hAnsiTheme="minorHAnsi" w:cstheme="minorHAnsi"/>
        </w:rPr>
        <w:t>robust</w:t>
      </w:r>
      <w:r w:rsidRPr="001F2986">
        <w:rPr>
          <w:rFonts w:asciiTheme="minorHAnsi" w:hAnsiTheme="minorHAnsi" w:cstheme="minorHAnsi"/>
        </w:rPr>
        <w:t xml:space="preserve"> as previously thought. Our results demonstrate that </w:t>
      </w:r>
      <w:r w:rsidRPr="001F2986">
        <w:rPr>
          <w:rStyle w:val="Emphasis"/>
          <w:rFonts w:asciiTheme="minorHAnsi" w:hAnsiTheme="minorHAnsi" w:cstheme="minorHAnsi"/>
        </w:rPr>
        <w:t>after</w:t>
      </w:r>
      <w:r w:rsidRPr="001F2986">
        <w:rPr>
          <w:rStyle w:val="StyleUnderline"/>
          <w:rFonts w:asciiTheme="minorHAnsi" w:hAnsiTheme="minorHAnsi" w:cstheme="minorHAnsi"/>
        </w:rPr>
        <w:t xml:space="preserve"> accounting for the tendency for </w:t>
      </w:r>
      <w:r w:rsidRPr="001F2986">
        <w:rPr>
          <w:rStyle w:val="Emphasis"/>
          <w:rFonts w:asciiTheme="minorHAnsi" w:hAnsiTheme="minorHAnsi" w:cstheme="minorHAnsi"/>
        </w:rPr>
        <w:t>like-regime states</w:t>
      </w:r>
      <w:r w:rsidRPr="001F2986">
        <w:rPr>
          <w:rStyle w:val="StyleUnderline"/>
          <w:rFonts w:asciiTheme="minorHAnsi" w:hAnsiTheme="minorHAnsi" w:cstheme="minorHAnsi"/>
        </w:rPr>
        <w:t xml:space="preserve"> with common enemies </w:t>
      </w:r>
      <w:r w:rsidRPr="001F2986">
        <w:rPr>
          <w:rStyle w:val="Emphasis"/>
          <w:rFonts w:asciiTheme="minorHAnsi" w:hAnsiTheme="minorHAnsi" w:cstheme="minorHAnsi"/>
        </w:rPr>
        <w:t>not to fight one another</w:t>
      </w:r>
      <w:r w:rsidRPr="001F2986">
        <w:rPr>
          <w:rStyle w:val="StyleUnderline"/>
          <w:rFonts w:asciiTheme="minorHAnsi" w:hAnsiTheme="minorHAnsi" w:cstheme="minorHAnsi"/>
        </w:rPr>
        <w:t xml:space="preserve">, the effect of </w:t>
      </w:r>
      <w:r w:rsidRPr="000B6C97">
        <w:rPr>
          <w:rStyle w:val="StyleUnderline"/>
          <w:rFonts w:asciiTheme="minorHAnsi" w:hAnsiTheme="minorHAnsi" w:cstheme="minorHAnsi"/>
          <w:highlight w:val="cyan"/>
        </w:rPr>
        <w:t xml:space="preserve">the </w:t>
      </w:r>
      <w:r w:rsidRPr="000B6C97">
        <w:rPr>
          <w:rStyle w:val="Emphasis"/>
          <w:rFonts w:asciiTheme="minorHAnsi" w:hAnsiTheme="minorHAnsi" w:cstheme="minorHAnsi"/>
          <w:highlight w:val="cyan"/>
        </w:rPr>
        <w:t>democratic peace</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not </w:t>
      </w:r>
      <w:r w:rsidRPr="000B6C97">
        <w:rPr>
          <w:rStyle w:val="Emphasis"/>
          <w:rFonts w:asciiTheme="minorHAnsi" w:hAnsiTheme="minorHAnsi" w:cstheme="minorHAnsi"/>
          <w:highlight w:val="cyan"/>
        </w:rPr>
        <w:t>only vanishes</w:t>
      </w:r>
      <w:r w:rsidRPr="000B6C97">
        <w:rPr>
          <w:rStyle w:val="StyleUnderline"/>
          <w:rFonts w:asciiTheme="minorHAnsi" w:hAnsiTheme="minorHAnsi" w:cstheme="minorHAnsi"/>
          <w:highlight w:val="cyan"/>
        </w:rPr>
        <w:t>, but</w:t>
      </w:r>
      <w:r w:rsidRPr="001F2986">
        <w:rPr>
          <w:rFonts w:asciiTheme="minorHAnsi" w:hAnsiTheme="minorHAnsi" w:cstheme="minorHAnsi"/>
        </w:rPr>
        <w:t xml:space="preserve"> jointly </w:t>
      </w:r>
      <w:r w:rsidRPr="000B6C97">
        <w:rPr>
          <w:rStyle w:val="Emphasis"/>
          <w:rFonts w:asciiTheme="minorHAnsi" w:hAnsiTheme="minorHAnsi" w:cstheme="minorHAnsi"/>
          <w:highlight w:val="cyan"/>
        </w:rPr>
        <w:t>democratic dyads</w:t>
      </w:r>
      <w:r w:rsidRPr="000B6C97">
        <w:rPr>
          <w:rStyle w:val="StyleUnderline"/>
          <w:rFonts w:asciiTheme="minorHAnsi" w:hAnsiTheme="minorHAnsi" w:cstheme="minorHAnsi"/>
          <w:highlight w:val="cyan"/>
        </w:rPr>
        <w:t xml:space="preserve"> seem</w:t>
      </w:r>
      <w:r w:rsidRPr="001F2986">
        <w:rPr>
          <w:rFonts w:asciiTheme="minorHAnsi" w:hAnsiTheme="minorHAnsi" w:cstheme="minorHAnsi"/>
        </w:rPr>
        <w:t xml:space="preserve"> to be </w:t>
      </w:r>
      <w:r w:rsidRPr="000B6C97">
        <w:rPr>
          <w:rStyle w:val="Emphasis"/>
          <w:rFonts w:asciiTheme="minorHAnsi" w:hAnsiTheme="minorHAnsi" w:cstheme="minorHAnsi"/>
          <w:i/>
          <w:highlight w:val="cyan"/>
        </w:rPr>
        <w:t>more</w:t>
      </w:r>
      <w:r w:rsidRPr="000B6C97">
        <w:rPr>
          <w:rStyle w:val="StyleUnderline"/>
          <w:rFonts w:asciiTheme="minorHAnsi" w:hAnsiTheme="minorHAnsi" w:cstheme="minorHAnsi"/>
          <w:highlight w:val="cyan"/>
        </w:rPr>
        <w:t xml:space="preserve"> </w:t>
      </w:r>
      <w:r w:rsidRPr="000B6C97">
        <w:rPr>
          <w:rStyle w:val="Emphasis"/>
          <w:rFonts w:asciiTheme="minorHAnsi" w:hAnsiTheme="minorHAnsi" w:cstheme="minorHAnsi"/>
          <w:highlight w:val="cyan"/>
        </w:rPr>
        <w:t>conflict prone</w:t>
      </w:r>
      <w:r w:rsidRPr="001F2986">
        <w:rPr>
          <w:rFonts w:asciiTheme="minorHAnsi" w:hAnsiTheme="minorHAnsi" w:cstheme="minorHAnsi"/>
        </w:rPr>
        <w:t xml:space="preserve"> than mixed dyads. </w:t>
      </w:r>
      <w:r w:rsidRPr="000B6C97">
        <w:rPr>
          <w:rStyle w:val="StyleUnderline"/>
          <w:rFonts w:asciiTheme="minorHAnsi" w:hAnsiTheme="minorHAnsi" w:cstheme="minorHAnsi"/>
          <w:highlight w:val="cyan"/>
        </w:rPr>
        <w:t xml:space="preserve">These results are </w:t>
      </w:r>
      <w:r w:rsidRPr="000B6C97">
        <w:rPr>
          <w:rStyle w:val="Emphasis"/>
          <w:rFonts w:asciiTheme="minorHAnsi" w:hAnsiTheme="minorHAnsi" w:cstheme="minorHAnsi"/>
          <w:highlight w:val="cyan"/>
        </w:rPr>
        <w:t>consistent</w:t>
      </w:r>
      <w:r w:rsidRPr="000B6C97">
        <w:rPr>
          <w:rStyle w:val="StyleUnderline"/>
          <w:rFonts w:asciiTheme="minorHAnsi" w:hAnsiTheme="minorHAnsi" w:cstheme="minorHAnsi"/>
          <w:highlight w:val="cyan"/>
        </w:rPr>
        <w:t xml:space="preserve"> across</w:t>
      </w:r>
      <w:r w:rsidRPr="001F2986">
        <w:rPr>
          <w:rStyle w:val="StyleUnderline"/>
          <w:rFonts w:asciiTheme="minorHAnsi" w:hAnsiTheme="minorHAnsi" w:cstheme="minorHAnsi"/>
        </w:rPr>
        <w:t xml:space="preserve"> operationalizations of the </w:t>
      </w:r>
      <w:r w:rsidRPr="001F2986">
        <w:rPr>
          <w:rStyle w:val="Emphasis"/>
          <w:rFonts w:asciiTheme="minorHAnsi" w:hAnsiTheme="minorHAnsi" w:cstheme="minorHAnsi"/>
        </w:rPr>
        <w:t>outcome variable</w:t>
      </w:r>
      <w:r w:rsidRPr="001F2986">
        <w:rPr>
          <w:rStyle w:val="StyleUnderline"/>
          <w:rFonts w:asciiTheme="minorHAnsi" w:hAnsiTheme="minorHAnsi" w:cstheme="minorHAnsi"/>
        </w:rPr>
        <w:t xml:space="preserve">, our </w:t>
      </w:r>
      <w:r w:rsidRPr="001F2986">
        <w:rPr>
          <w:rStyle w:val="Emphasis"/>
          <w:rFonts w:asciiTheme="minorHAnsi" w:hAnsiTheme="minorHAnsi" w:cstheme="minorHAnsi"/>
        </w:rPr>
        <w:t>triadic closure predictor</w:t>
      </w:r>
      <w:r w:rsidRPr="001F2986">
        <w:rPr>
          <w:rStyle w:val="StyleUnderline"/>
          <w:rFonts w:asciiTheme="minorHAnsi" w:hAnsiTheme="minorHAnsi" w:cstheme="minorHAnsi"/>
        </w:rPr>
        <w:t xml:space="preserve">, measurements of </w:t>
      </w:r>
      <w:r w:rsidRPr="001F2986">
        <w:rPr>
          <w:rStyle w:val="Emphasis"/>
          <w:rFonts w:asciiTheme="minorHAnsi" w:hAnsiTheme="minorHAnsi" w:cstheme="minorHAnsi"/>
        </w:rPr>
        <w:t>joint democracy</w:t>
      </w:r>
      <w:r w:rsidRPr="001F2986">
        <w:rPr>
          <w:rStyle w:val="StyleUnderline"/>
          <w:rFonts w:asciiTheme="minorHAnsi" w:hAnsiTheme="minorHAnsi" w:cstheme="minorHAnsi"/>
        </w:rPr>
        <w:t xml:space="preserve">, and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variety of other factors</w:t>
      </w:r>
      <w:r w:rsidRPr="001F2986">
        <w:rPr>
          <w:rFonts w:asciiTheme="minorHAnsi" w:hAnsiTheme="minorHAnsi" w:cstheme="minorHAnsi"/>
        </w:rPr>
        <w:t xml:space="preserve">. We believe this explanation for the democratic peace is not a mechanism for understanding the democratic peace, but instead, an alternative. What we have shown here is that </w:t>
      </w:r>
      <w:r w:rsidRPr="001F2986">
        <w:rPr>
          <w:rStyle w:val="StyleUnderline"/>
          <w:rFonts w:asciiTheme="minorHAnsi" w:hAnsiTheme="minorHAnsi" w:cstheme="minorHAnsi"/>
        </w:rPr>
        <w:t xml:space="preserve">conflict between </w:t>
      </w:r>
      <w:r w:rsidRPr="001F2986">
        <w:rPr>
          <w:rStyle w:val="StyleUnderline"/>
          <w:rFonts w:asciiTheme="minorHAnsi" w:hAnsiTheme="minorHAnsi" w:cstheme="minorHAnsi"/>
        </w:rPr>
        <w:lastRenderedPageBreak/>
        <w:t xml:space="preserve">democracies indeed exists and the peaceful relations occasionally found are </w:t>
      </w:r>
      <w:r w:rsidRPr="001F2986">
        <w:rPr>
          <w:rStyle w:val="Emphasis"/>
          <w:rFonts w:asciiTheme="minorHAnsi" w:hAnsiTheme="minorHAnsi" w:cstheme="minorHAnsi"/>
        </w:rPr>
        <w:t>not necessarily</w:t>
      </w:r>
      <w:r w:rsidRPr="001F2986">
        <w:rPr>
          <w:rStyle w:val="StyleUnderline"/>
          <w:rFonts w:asciiTheme="minorHAnsi" w:hAnsiTheme="minorHAnsi" w:cstheme="minorHAnsi"/>
        </w:rPr>
        <w:t xml:space="preserve"> a function of the </w:t>
      </w:r>
      <w:r w:rsidRPr="001F2986">
        <w:rPr>
          <w:rStyle w:val="Emphasis"/>
          <w:rFonts w:asciiTheme="minorHAnsi" w:hAnsiTheme="minorHAnsi" w:cstheme="minorHAnsi"/>
        </w:rPr>
        <w:t>affinity of democratic states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intrinsic attributes</w:t>
      </w:r>
      <w:r w:rsidRPr="001F2986">
        <w:rPr>
          <w:rStyle w:val="StyleUnderline"/>
          <w:rFonts w:asciiTheme="minorHAnsi" w:hAnsiTheme="minorHAnsi" w:cstheme="minorHAnsi"/>
        </w:rPr>
        <w:t xml:space="preserve"> of </w:t>
      </w:r>
      <w:r w:rsidRPr="001F2986">
        <w:rPr>
          <w:rStyle w:val="Emphasis"/>
          <w:rFonts w:asciiTheme="minorHAnsi" w:hAnsiTheme="minorHAnsi" w:cstheme="minorHAnsi"/>
        </w:rPr>
        <w:t>democratic states</w:t>
      </w:r>
      <w:r w:rsidRPr="001F2986">
        <w:rPr>
          <w:rStyle w:val="StyleUnderline"/>
          <w:rFonts w:asciiTheme="minorHAnsi" w:hAnsiTheme="minorHAnsi" w:cstheme="minorHAnsi"/>
        </w:rPr>
        <w:t xml:space="preserve">, but instead, a function of the </w:t>
      </w:r>
      <w:r w:rsidRPr="001F2986">
        <w:rPr>
          <w:rStyle w:val="Emphasis"/>
          <w:rFonts w:asciiTheme="minorHAnsi" w:hAnsiTheme="minorHAnsi" w:cstheme="minorHAnsi"/>
        </w:rPr>
        <w:t>strategic inefficiencies</w:t>
      </w:r>
      <w:r w:rsidRPr="001F2986">
        <w:rPr>
          <w:rStyle w:val="StyleUnderline"/>
          <w:rFonts w:asciiTheme="minorHAnsi" w:hAnsiTheme="minorHAnsi" w:cstheme="minorHAnsi"/>
        </w:rPr>
        <w:t xml:space="preserve"> of fighting a state with a </w:t>
      </w:r>
      <w:r w:rsidRPr="001F2986">
        <w:rPr>
          <w:rStyle w:val="Emphasis"/>
          <w:rFonts w:asciiTheme="minorHAnsi" w:hAnsiTheme="minorHAnsi" w:cstheme="minorHAnsi"/>
        </w:rPr>
        <w:t>shared enemy</w:t>
      </w:r>
      <w:r w:rsidRPr="001F2986">
        <w:rPr>
          <w:rFonts w:asciiTheme="minorHAnsi" w:hAnsiTheme="minorHAnsi" w:cstheme="minorHAnsi"/>
        </w:rPr>
        <w:t>. While regime type may influence the interests of states, we find that it does not directly influence the probability that any two states fight one another.</w:t>
      </w:r>
    </w:p>
    <w:p w14:paraId="5492B662" w14:textId="77777777" w:rsidR="00913339" w:rsidRPr="001F2986" w:rsidRDefault="00913339" w:rsidP="00913339">
      <w:pPr>
        <w:rPr>
          <w:rStyle w:val="Emphasis"/>
          <w:rFonts w:asciiTheme="minorHAnsi" w:hAnsiTheme="minorHAnsi" w:cstheme="minorHAnsi"/>
        </w:rPr>
      </w:pPr>
      <w:r w:rsidRPr="001F2986">
        <w:rPr>
          <w:rFonts w:asciiTheme="minorHAnsi" w:hAnsiTheme="minorHAnsi" w:cstheme="minorHAnsi"/>
        </w:rPr>
        <w:t xml:space="preserve">There are three major implications to our research. First, </w:t>
      </w:r>
      <w:r w:rsidRPr="000B6C97">
        <w:rPr>
          <w:rStyle w:val="StyleUnderline"/>
          <w:rFonts w:asciiTheme="minorHAnsi" w:hAnsiTheme="minorHAnsi" w:cstheme="minorHAnsi"/>
          <w:highlight w:val="cyan"/>
        </w:rPr>
        <w:t xml:space="preserve">scholars should be </w:t>
      </w:r>
      <w:r w:rsidRPr="000B6C97">
        <w:rPr>
          <w:rStyle w:val="Emphasis"/>
          <w:rFonts w:asciiTheme="minorHAnsi" w:hAnsiTheme="minorHAnsi" w:cstheme="minorHAnsi"/>
          <w:highlight w:val="cyan"/>
        </w:rPr>
        <w:t>hesitant to consider dyadic conflict in isolation</w:t>
      </w:r>
      <w:r w:rsidRPr="001F2986">
        <w:rPr>
          <w:rStyle w:val="StyleUnderline"/>
          <w:rFonts w:asciiTheme="minorHAnsi" w:hAnsiTheme="minorHAnsi" w:cstheme="minorHAnsi"/>
        </w:rPr>
        <w:t xml:space="preserve">, as </w:t>
      </w:r>
      <w:r w:rsidRPr="000B6C97">
        <w:rPr>
          <w:rStyle w:val="StyleUnderline"/>
          <w:rFonts w:asciiTheme="minorHAnsi" w:hAnsiTheme="minorHAnsi" w:cstheme="minorHAnsi"/>
          <w:highlight w:val="cyan"/>
        </w:rPr>
        <w:t xml:space="preserve">there are </w:t>
      </w:r>
      <w:r w:rsidRPr="000B6C97">
        <w:rPr>
          <w:rStyle w:val="Emphasis"/>
          <w:rFonts w:asciiTheme="minorHAnsi" w:hAnsiTheme="minorHAnsi" w:cstheme="minorHAnsi"/>
          <w:highlight w:val="cyan"/>
        </w:rPr>
        <w:t>network dependencies</w:t>
      </w:r>
      <w:r w:rsidRPr="001F2986">
        <w:rPr>
          <w:rStyle w:val="StyleUnderline"/>
          <w:rFonts w:asciiTheme="minorHAnsi" w:hAnsiTheme="minorHAnsi" w:cstheme="minorHAnsi"/>
        </w:rPr>
        <w:t xml:space="preserve"> informing whether a state </w:t>
      </w:r>
      <w:r w:rsidRPr="001F2986">
        <w:rPr>
          <w:rStyle w:val="Emphasis"/>
          <w:rFonts w:asciiTheme="minorHAnsi" w:hAnsiTheme="minorHAnsi" w:cstheme="minorHAnsi"/>
        </w:rPr>
        <w:t>engages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joins a MID</w:t>
      </w:r>
      <w:r w:rsidRPr="001F2986">
        <w:rPr>
          <w:rFonts w:asciiTheme="minorHAnsi" w:hAnsiTheme="minorHAnsi" w:cstheme="minorHAnsi"/>
        </w:rPr>
        <w:t xml:space="preserve">. Second, </w:t>
      </w:r>
      <w:r w:rsidRPr="001F2986">
        <w:rPr>
          <w:rStyle w:val="StyleUnderline"/>
          <w:rFonts w:asciiTheme="minorHAnsi" w:hAnsiTheme="minorHAnsi" w:cstheme="minorHAnsi"/>
        </w:rPr>
        <w:t xml:space="preserve">preferences operating in </w:t>
      </w:r>
      <w:r w:rsidRPr="001F2986">
        <w:rPr>
          <w:rStyle w:val="Emphasis"/>
          <w:rFonts w:asciiTheme="minorHAnsi" w:hAnsiTheme="minorHAnsi" w:cstheme="minorHAnsi"/>
        </w:rPr>
        <w:t>addition to network interdependencies</w:t>
      </w:r>
      <w:r w:rsidRPr="001F2986">
        <w:rPr>
          <w:rStyle w:val="StyleUnderline"/>
          <w:rFonts w:asciiTheme="minorHAnsi" w:hAnsiTheme="minorHAnsi" w:cstheme="minorHAnsi"/>
        </w:rPr>
        <w:t xml:space="preserve"> and </w:t>
      </w:r>
      <w:r w:rsidRPr="001F2986">
        <w:rPr>
          <w:rStyle w:val="Emphasis"/>
          <w:rFonts w:asciiTheme="minorHAnsi" w:hAnsiTheme="minorHAnsi" w:cstheme="minorHAnsi"/>
        </w:rPr>
        <w:t>collaboration</w:t>
      </w:r>
      <w:r w:rsidRPr="001F2986">
        <w:rPr>
          <w:rStyle w:val="StyleUnderline"/>
          <w:rFonts w:asciiTheme="minorHAnsi" w:hAnsiTheme="minorHAnsi" w:cstheme="minorHAnsi"/>
        </w:rPr>
        <w:t xml:space="preserve"> explain </w:t>
      </w:r>
      <w:r w:rsidRPr="001F2986">
        <w:rPr>
          <w:rStyle w:val="Emphasis"/>
          <w:rFonts w:asciiTheme="minorHAnsi" w:hAnsiTheme="minorHAnsi" w:cstheme="minorHAnsi"/>
        </w:rPr>
        <w:t>much</w:t>
      </w:r>
      <w:r w:rsidRPr="001F2986">
        <w:rPr>
          <w:rStyle w:val="StyleUnderline"/>
          <w:rFonts w:asciiTheme="minorHAnsi" w:hAnsiTheme="minorHAnsi" w:cstheme="minorHAnsi"/>
        </w:rPr>
        <w:t xml:space="preserve"> of the democratic peace</w:t>
      </w:r>
      <w:r w:rsidRPr="001F2986">
        <w:rPr>
          <w:rFonts w:asciiTheme="minorHAnsi" w:hAnsiTheme="minorHAnsi" w:cstheme="minorHAnsi"/>
        </w:rPr>
        <w:t xml:space="preserve">. Third, when studying conflict, scholars and practitioners should consider the cost structure of collaboration, and how these dynamics inform not only conflict initiation, but conflict escalation. Particularly interesting is that the theoretical mechanism at work here is dramatically simpler than any of the established justifications for the democratic peace. We do not rely on arguments about institutions or norms, but just the simple and intuitive proposition that it does not make much sense for two states fighting a third to also fight each other. </w:t>
      </w:r>
      <w:r w:rsidRPr="001F2986">
        <w:rPr>
          <w:rStyle w:val="StyleUnderline"/>
          <w:rFonts w:asciiTheme="minorHAnsi" w:hAnsiTheme="minorHAnsi" w:cstheme="minorHAnsi"/>
        </w:rPr>
        <w:t xml:space="preserve">What the existing literature seems to have </w:t>
      </w:r>
      <w:r w:rsidRPr="001F2986">
        <w:rPr>
          <w:rStyle w:val="Emphasis"/>
          <w:rFonts w:asciiTheme="minorHAnsi" w:hAnsiTheme="minorHAnsi" w:cstheme="minorHAnsi"/>
        </w:rPr>
        <w:t>missed</w:t>
      </w:r>
      <w:r w:rsidRPr="001F2986">
        <w:rPr>
          <w:rFonts w:asciiTheme="minorHAnsi" w:hAnsiTheme="minorHAnsi" w:cstheme="minorHAnsi"/>
        </w:rPr>
        <w:t xml:space="preserve">, usually theoretically and almost always empirically, </w:t>
      </w:r>
      <w:r w:rsidRPr="001F2986">
        <w:rPr>
          <w:rStyle w:val="StyleUnderline"/>
          <w:rFonts w:asciiTheme="minorHAnsi" w:hAnsiTheme="minorHAnsi" w:cstheme="minorHAnsi"/>
        </w:rPr>
        <w:t xml:space="preserve">is that </w:t>
      </w:r>
      <w:r w:rsidRPr="000B6C97">
        <w:rPr>
          <w:rStyle w:val="Emphasis"/>
          <w:rFonts w:asciiTheme="minorHAnsi" w:hAnsiTheme="minorHAnsi" w:cstheme="minorHAnsi"/>
          <w:highlight w:val="cyan"/>
        </w:rPr>
        <w:t>dyadic conflicts</w:t>
      </w:r>
      <w:r w:rsidRPr="000B6C97">
        <w:rPr>
          <w:rStyle w:val="StyleUnderline"/>
          <w:rFonts w:asciiTheme="minorHAnsi" w:hAnsiTheme="minorHAnsi" w:cstheme="minorHAnsi"/>
          <w:highlight w:val="cyan"/>
        </w:rPr>
        <w:t xml:space="preserve"> do not occur in </w:t>
      </w:r>
      <w:r w:rsidRPr="000B6C97">
        <w:rPr>
          <w:rStyle w:val="Emphasis"/>
          <w:rFonts w:asciiTheme="minorHAnsi" w:hAnsiTheme="minorHAnsi" w:cstheme="minorHAnsi"/>
          <w:highlight w:val="cyan"/>
        </w:rPr>
        <w:t>isolation</w:t>
      </w:r>
      <w:r w:rsidRPr="000B6C97">
        <w:rPr>
          <w:rStyle w:val="StyleUnderline"/>
          <w:rFonts w:asciiTheme="minorHAnsi" w:hAnsiTheme="minorHAnsi" w:cstheme="minorHAnsi"/>
          <w:highlight w:val="cyan"/>
        </w:rPr>
        <w:t xml:space="preserve">, but in </w:t>
      </w:r>
      <w:r w:rsidRPr="001F2986">
        <w:rPr>
          <w:rStyle w:val="StyleUnderline"/>
          <w:rFonts w:asciiTheme="minorHAnsi" w:hAnsiTheme="minorHAnsi" w:cstheme="minorHAnsi"/>
        </w:rPr>
        <w:t xml:space="preserve">the context of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complex network of relations.</w:t>
      </w:r>
    </w:p>
    <w:p w14:paraId="4AB00EAD" w14:textId="77777777" w:rsidR="00913339" w:rsidRPr="009C6FE9" w:rsidRDefault="00913339" w:rsidP="00913339">
      <w:pPr>
        <w:rPr>
          <w:b/>
          <w:bCs/>
          <w:sz w:val="24"/>
        </w:rPr>
      </w:pPr>
      <w:r w:rsidRPr="009C6FE9">
        <w:rPr>
          <w:b/>
          <w:bCs/>
          <w:sz w:val="24"/>
        </w:rPr>
        <w:t xml:space="preserve">Democracy has been strong since the 1970s, turns </w:t>
      </w:r>
      <w:r>
        <w:rPr>
          <w:b/>
          <w:bCs/>
          <w:sz w:val="24"/>
        </w:rPr>
        <w:t>extinction and collapse impacts</w:t>
      </w:r>
    </w:p>
    <w:p w14:paraId="5F2FE5AD" w14:textId="77777777" w:rsidR="00913339" w:rsidRPr="009C6FE9" w:rsidRDefault="00913339" w:rsidP="00913339">
      <w:pPr>
        <w:rPr>
          <w:b/>
          <w:bCs/>
        </w:rPr>
      </w:pPr>
      <w:proofErr w:type="spellStart"/>
      <w:r w:rsidRPr="009C6FE9">
        <w:rPr>
          <w:b/>
          <w:bCs/>
        </w:rPr>
        <w:t>Desilver</w:t>
      </w:r>
      <w:proofErr w:type="spellEnd"/>
      <w:r w:rsidRPr="009C6FE9">
        <w:rPr>
          <w:b/>
          <w:bCs/>
        </w:rPr>
        <w:t xml:space="preserve"> 19</w:t>
      </w:r>
      <w:r w:rsidRPr="009C6FE9">
        <w:t xml:space="preserve"> – (Despite global concerns about democracy, more than half of countries are democratic, “Pew Research Center, 5-4-2019, accessed 11-15-2021, https://www.pewresearch.org/fact-tank/2019/05/14/more-than-half-of-countries-are-democratic/)</w:t>
      </w:r>
      <w:r w:rsidRPr="009C6FE9">
        <w:rPr>
          <w:rFonts w:ascii="Verdana" w:eastAsia="Times New Roman" w:hAnsi="Verdana" w:cs="Times New Roman"/>
          <w:caps/>
          <w:color w:val="FFFFFF"/>
          <w:spacing w:val="24"/>
          <w:sz w:val="24"/>
          <w:lang w:eastAsia="ko-KR"/>
        </w:rPr>
        <w:t xml:space="preserve">NUMBERS, FACTS AND TRENDS SHAPING </w:t>
      </w:r>
    </w:p>
    <w:p w14:paraId="4B8B0E17" w14:textId="77777777" w:rsidR="00913339" w:rsidRPr="00EC0E87" w:rsidRDefault="00913339" w:rsidP="00913339">
      <w:pPr>
        <w:shd w:val="clear" w:color="auto" w:fill="FFFFFF"/>
        <w:spacing w:after="300" w:line="240" w:lineRule="auto"/>
        <w:rPr>
          <w:rFonts w:eastAsia="Times New Roman" w:cs="Calibri"/>
          <w:color w:val="2A2A2A"/>
          <w:szCs w:val="22"/>
          <w:lang w:eastAsia="ko-KR"/>
        </w:rPr>
      </w:pPr>
      <w:r w:rsidRPr="00EC0E87">
        <w:rPr>
          <w:rFonts w:eastAsia="Times New Roman" w:cs="Calibri"/>
          <w:color w:val="2A2A2A"/>
          <w:szCs w:val="22"/>
          <w:lang w:eastAsia="ko-KR"/>
        </w:rPr>
        <w:t>C</w:t>
      </w:r>
      <w:r w:rsidRPr="00EC0E87">
        <w:rPr>
          <w:rFonts w:eastAsia="Times New Roman" w:cs="Calibri"/>
          <w:color w:val="2A2A2A"/>
          <w:sz w:val="12"/>
          <w:szCs w:val="12"/>
          <w:lang w:eastAsia="ko-KR"/>
        </w:rPr>
        <w:t>oncern has been growing for the past several years about the </w:t>
      </w:r>
      <w:hyperlink r:id="rId61" w:history="1">
        <w:r w:rsidRPr="00EC0E87">
          <w:rPr>
            <w:rFonts w:eastAsia="Times New Roman" w:cs="Calibri"/>
            <w:color w:val="346EAD"/>
            <w:sz w:val="12"/>
            <w:szCs w:val="12"/>
            <w:u w:val="single"/>
            <w:lang w:eastAsia="ko-KR"/>
          </w:rPr>
          <w:t>future of democracy</w:t>
        </w:r>
      </w:hyperlink>
      <w:r w:rsidRPr="00EC0E87">
        <w:rPr>
          <w:rFonts w:eastAsia="Times New Roman" w:cs="Calibri"/>
          <w:color w:val="2A2A2A"/>
          <w:sz w:val="12"/>
          <w:szCs w:val="12"/>
          <w:lang w:eastAsia="ko-KR"/>
        </w:rPr>
        <w:t>, and there is considerable </w:t>
      </w:r>
      <w:hyperlink r:id="rId62" w:history="1">
        <w:r w:rsidRPr="00EC0E87">
          <w:rPr>
            <w:rFonts w:eastAsia="Times New Roman" w:cs="Calibri"/>
            <w:color w:val="346EAD"/>
            <w:sz w:val="12"/>
            <w:szCs w:val="12"/>
            <w:u w:val="single"/>
            <w:lang w:eastAsia="ko-KR"/>
          </w:rPr>
          <w:t>dissatisfaction in many countries</w:t>
        </w:r>
      </w:hyperlink>
      <w:r w:rsidRPr="00EC0E87">
        <w:rPr>
          <w:rFonts w:eastAsia="Times New Roman" w:cs="Calibri"/>
          <w:color w:val="2A2A2A"/>
          <w:sz w:val="12"/>
          <w:szCs w:val="12"/>
          <w:lang w:eastAsia="ko-KR"/>
        </w:rPr>
        <w:t> with how democracy is working in practice.</w:t>
      </w:r>
      <w:r w:rsidRPr="00EC0E87">
        <w:rPr>
          <w:rFonts w:eastAsia="Times New Roman" w:cs="Calibri"/>
          <w:color w:val="2A2A2A"/>
          <w:szCs w:val="22"/>
          <w:lang w:eastAsia="ko-KR"/>
        </w:rPr>
        <w:t xml:space="preserve"> </w:t>
      </w:r>
      <w:r w:rsidRPr="00EC0E87">
        <w:rPr>
          <w:rFonts w:eastAsia="Times New Roman" w:cs="Calibri"/>
          <w:b/>
          <w:bCs/>
          <w:color w:val="2A2A2A"/>
          <w:szCs w:val="22"/>
          <w:highlight w:val="yellow"/>
          <w:u w:val="single"/>
          <w:lang w:eastAsia="ko-KR"/>
        </w:rPr>
        <w:t xml:space="preserve">But public support for democratic </w:t>
      </w:r>
      <w:r w:rsidRPr="00EC0E87">
        <w:rPr>
          <w:rFonts w:eastAsia="Times New Roman" w:cs="Calibri"/>
          <w:b/>
          <w:bCs/>
          <w:color w:val="000000" w:themeColor="text1"/>
          <w:szCs w:val="22"/>
          <w:highlight w:val="yellow"/>
          <w:u w:val="single"/>
          <w:lang w:eastAsia="ko-KR"/>
        </w:rPr>
        <w:t>ideals </w:t>
      </w:r>
      <w:hyperlink r:id="rId63" w:history="1">
        <w:r w:rsidRPr="00EC0E87">
          <w:rPr>
            <w:rFonts w:eastAsia="Times New Roman" w:cs="Calibri"/>
            <w:b/>
            <w:bCs/>
            <w:color w:val="000000" w:themeColor="text1"/>
            <w:szCs w:val="22"/>
            <w:highlight w:val="yellow"/>
            <w:u w:val="single"/>
            <w:lang w:eastAsia="ko-KR"/>
          </w:rPr>
          <w:t>remains strong</w:t>
        </w:r>
      </w:hyperlink>
      <w:r w:rsidRPr="00EC0E87">
        <w:rPr>
          <w:rFonts w:eastAsia="Times New Roman" w:cs="Calibri"/>
          <w:b/>
          <w:bCs/>
          <w:color w:val="000000" w:themeColor="text1"/>
          <w:szCs w:val="22"/>
          <w:highlight w:val="yellow"/>
          <w:u w:val="single"/>
          <w:lang w:eastAsia="ko-KR"/>
        </w:rPr>
        <w:t xml:space="preserve">, </w:t>
      </w:r>
      <w:r w:rsidRPr="00EC0E87">
        <w:rPr>
          <w:rFonts w:eastAsia="Times New Roman" w:cs="Calibri"/>
          <w:b/>
          <w:bCs/>
          <w:color w:val="2A2A2A"/>
          <w:szCs w:val="22"/>
          <w:highlight w:val="yellow"/>
          <w:u w:val="single"/>
          <w:lang w:eastAsia="ko-KR"/>
        </w:rPr>
        <w:t>and</w:t>
      </w:r>
      <w:r w:rsidRPr="00EC0E87">
        <w:rPr>
          <w:rFonts w:eastAsia="Times New Roman" w:cs="Calibri"/>
          <w:color w:val="2A2A2A"/>
          <w:szCs w:val="22"/>
          <w:lang w:eastAsia="ko-KR"/>
        </w:rPr>
        <w:t xml:space="preserve"> </w:t>
      </w:r>
      <w:r w:rsidRPr="00EC0E87">
        <w:rPr>
          <w:rFonts w:eastAsia="Times New Roman" w:cs="Calibri"/>
          <w:color w:val="2A2A2A"/>
          <w:sz w:val="12"/>
          <w:szCs w:val="12"/>
          <w:lang w:eastAsia="ko-KR"/>
        </w:rPr>
        <w:t>by one measure,</w:t>
      </w:r>
      <w:r w:rsidRPr="00EC0E87">
        <w:rPr>
          <w:rFonts w:eastAsia="Times New Roman" w:cs="Calibri"/>
          <w:color w:val="2A2A2A"/>
          <w:szCs w:val="22"/>
          <w:lang w:eastAsia="ko-KR"/>
        </w:rPr>
        <w:t xml:space="preserve"> </w:t>
      </w:r>
      <w:r w:rsidRPr="00EC0E87">
        <w:rPr>
          <w:rFonts w:eastAsia="Times New Roman" w:cs="Calibri"/>
          <w:b/>
          <w:bCs/>
          <w:color w:val="2A2A2A"/>
          <w:szCs w:val="22"/>
          <w:highlight w:val="yellow"/>
          <w:u w:val="single"/>
          <w:lang w:eastAsia="ko-KR"/>
        </w:rPr>
        <w:t>global democracy is at</w:t>
      </w:r>
      <w:r w:rsidRPr="00EC0E87">
        <w:rPr>
          <w:rFonts w:eastAsia="Times New Roman" w:cs="Calibri"/>
          <w:color w:val="2A2A2A"/>
          <w:szCs w:val="22"/>
          <w:lang w:eastAsia="ko-KR"/>
        </w:rPr>
        <w:t xml:space="preserve"> </w:t>
      </w:r>
      <w:r w:rsidRPr="00EC0E87">
        <w:rPr>
          <w:rFonts w:eastAsia="Times New Roman" w:cs="Calibri"/>
          <w:color w:val="2A2A2A"/>
          <w:sz w:val="12"/>
          <w:szCs w:val="12"/>
          <w:lang w:eastAsia="ko-KR"/>
        </w:rPr>
        <w:t>or near a</w:t>
      </w:r>
      <w:r w:rsidRPr="00EC0E87">
        <w:rPr>
          <w:rFonts w:eastAsia="Times New Roman" w:cs="Calibri"/>
          <w:color w:val="2A2A2A"/>
          <w:szCs w:val="22"/>
          <w:lang w:eastAsia="ko-KR"/>
        </w:rPr>
        <w:t xml:space="preserve"> </w:t>
      </w:r>
      <w:r w:rsidRPr="00EC0E87">
        <w:rPr>
          <w:rFonts w:eastAsia="Times New Roman" w:cs="Calibri"/>
          <w:b/>
          <w:bCs/>
          <w:color w:val="2A2A2A"/>
          <w:szCs w:val="22"/>
          <w:highlight w:val="yellow"/>
          <w:u w:val="single"/>
          <w:lang w:eastAsia="ko-KR"/>
        </w:rPr>
        <w:t>modern-day high</w:t>
      </w:r>
      <w:r w:rsidRPr="00EC0E87">
        <w:rPr>
          <w:rFonts w:eastAsia="Times New Roman" w:cs="Calibri"/>
          <w:color w:val="2A2A2A"/>
          <w:sz w:val="12"/>
          <w:szCs w:val="12"/>
          <w:lang w:eastAsia="ko-KR"/>
        </w:rPr>
        <w:t>.</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 xml:space="preserve">As of the end of 2017, 96 out of 167 countries with populations of at least 500,000 (57%) were democracies of some kind, and only 21 (13%) were autocracies. Nearly four dozen other countries – 46, or 28% – exhibited elements of both democracy and autocracy. Broadly speaking, </w:t>
      </w:r>
      <w:r w:rsidRPr="00EC0E87">
        <w:rPr>
          <w:rFonts w:eastAsia="Times New Roman" w:cs="Calibri"/>
          <w:b/>
          <w:bCs/>
          <w:color w:val="2A2A2A"/>
          <w:szCs w:val="22"/>
          <w:highlight w:val="yellow"/>
          <w:u w:val="single"/>
          <w:lang w:eastAsia="ko-KR"/>
        </w:rPr>
        <w:t xml:space="preserve">the share of democracies among </w:t>
      </w:r>
      <w:r w:rsidRPr="00EC0E87">
        <w:rPr>
          <w:rFonts w:eastAsia="Times New Roman" w:cs="Calibri"/>
          <w:b/>
          <w:bCs/>
          <w:color w:val="2A2A2A"/>
          <w:szCs w:val="22"/>
          <w:highlight w:val="yellow"/>
          <w:u w:val="single"/>
          <w:shd w:val="pct15" w:color="auto" w:fill="FFFFFF"/>
          <w:lang w:eastAsia="ko-KR"/>
        </w:rPr>
        <w:t xml:space="preserve">the </w:t>
      </w:r>
      <w:r w:rsidRPr="00EC0E87">
        <w:rPr>
          <w:rFonts w:eastAsia="Times New Roman" w:cs="Calibri"/>
          <w:b/>
          <w:bCs/>
          <w:color w:val="2A2A2A"/>
          <w:szCs w:val="22"/>
          <w:highlight w:val="yellow"/>
          <w:u w:val="single"/>
          <w:lang w:eastAsia="ko-KR"/>
        </w:rPr>
        <w:t>world</w:t>
      </w:r>
      <w:r w:rsidRPr="00EC0E87">
        <w:rPr>
          <w:rFonts w:eastAsia="Times New Roman" w:cs="Calibri"/>
          <w:b/>
          <w:bCs/>
          <w:color w:val="2A2A2A"/>
          <w:szCs w:val="22"/>
          <w:u w:val="single"/>
          <w:lang w:eastAsia="ko-KR"/>
        </w:rPr>
        <w:t>’s</w:t>
      </w:r>
      <w:r w:rsidRPr="00EC0E87">
        <w:rPr>
          <w:rFonts w:eastAsia="Times New Roman" w:cs="Calibri"/>
          <w:color w:val="2A2A2A"/>
          <w:sz w:val="12"/>
          <w:szCs w:val="12"/>
          <w:lang w:eastAsia="ko-KR"/>
        </w:rPr>
        <w:t xml:space="preserve"> governments</w:t>
      </w:r>
      <w:r w:rsidRPr="00EC0E87">
        <w:rPr>
          <w:rFonts w:eastAsia="Times New Roman" w:cs="Calibri"/>
          <w:color w:val="2A2A2A"/>
          <w:szCs w:val="22"/>
          <w:lang w:eastAsia="ko-KR"/>
        </w:rPr>
        <w:t xml:space="preserve"> </w:t>
      </w:r>
      <w:r w:rsidRPr="00EC0E87">
        <w:rPr>
          <w:rFonts w:eastAsia="Times New Roman" w:cs="Calibri"/>
          <w:b/>
          <w:bCs/>
          <w:color w:val="2A2A2A"/>
          <w:szCs w:val="22"/>
          <w:highlight w:val="yellow"/>
          <w:u w:val="single"/>
          <w:lang w:eastAsia="ko-KR"/>
        </w:rPr>
        <w:t>has been on an upward trend since the mid-1970</w:t>
      </w:r>
      <w:r w:rsidRPr="00EC0E87">
        <w:rPr>
          <w:rFonts w:eastAsia="Times New Roman" w:cs="Calibri"/>
          <w:color w:val="2A2A2A"/>
          <w:sz w:val="12"/>
          <w:szCs w:val="12"/>
          <w:lang w:eastAsia="ko-KR"/>
        </w:rPr>
        <w:t>s, and now sits just shy of its post-World War II record (58% in 2016).</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To track the spread of democracy around the globe, we used the ratings contained in the Center for Systemic Peace’s </w:t>
      </w:r>
      <w:hyperlink r:id="rId64" w:tgtFrame="_blank" w:history="1">
        <w:r w:rsidRPr="00EC0E87">
          <w:rPr>
            <w:rFonts w:eastAsia="Times New Roman" w:cs="Calibri"/>
            <w:color w:val="346EAD"/>
            <w:sz w:val="12"/>
            <w:szCs w:val="12"/>
            <w:u w:val="single"/>
            <w:lang w:eastAsia="ko-KR"/>
          </w:rPr>
          <w:t>Polity IV dataset</w:t>
        </w:r>
      </w:hyperlink>
      <w:r w:rsidRPr="00EC0E87">
        <w:rPr>
          <w:rFonts w:eastAsia="Times New Roman" w:cs="Calibri"/>
          <w:color w:val="2A2A2A"/>
          <w:sz w:val="12"/>
          <w:szCs w:val="12"/>
          <w:lang w:eastAsia="ko-KR"/>
        </w:rPr>
        <w:t>. Polity is a widely used resource in political science that analyzes and codes how political authority is gained and used in every fully independent state with a population of 500,000 or more (167 of the world’s 200 or so sovereign states in the current version).</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 xml:space="preserve">Polity assesses six key factors, from openness of political participation to constraints on the chief executive, to place each country on a 21-point scale ranging from +10 (“consolidated democracy”) to –10 (“hereditary monarchy”). It doesn’t rate countries whose central government has collapsed or those subject to foreign intervention or occupation. In 2017, there were three countries in the former group (Libya, </w:t>
      </w:r>
      <w:proofErr w:type="gramStart"/>
      <w:r w:rsidRPr="00EC0E87">
        <w:rPr>
          <w:rFonts w:eastAsia="Times New Roman" w:cs="Calibri"/>
          <w:color w:val="2A2A2A"/>
          <w:sz w:val="12"/>
          <w:szCs w:val="12"/>
          <w:lang w:eastAsia="ko-KR"/>
        </w:rPr>
        <w:t>Yemen</w:t>
      </w:r>
      <w:proofErr w:type="gramEnd"/>
      <w:r w:rsidRPr="00EC0E87">
        <w:rPr>
          <w:rFonts w:eastAsia="Times New Roman" w:cs="Calibri"/>
          <w:color w:val="2A2A2A"/>
          <w:sz w:val="12"/>
          <w:szCs w:val="12"/>
          <w:lang w:eastAsia="ko-KR"/>
        </w:rPr>
        <w:t xml:space="preserve"> and South Sudan) and one in the latter (Bosnia and Herzegovina).</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Following the Polity guidelines, we categorized all countries scoring from +6 to +10 as democracies, those from –6 to –10 as autocracies and everything in between as “mixed.” We then tracked the changing prevalence of democracy and autocracy over the seven decades since the end of the Second World War.</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In 2017, 33 countries were considered fully consolidated democracies, with a Polity rating of +10. The peak postwar year for consolidated democracies was 2006, when there were 35; since then, two (Belgium and the United States) have slipped from the top tier.</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Belgium fell 2 points, to +8, following its June 2007 parliamentary election, which deepened divisions between the country’s French- and Flemish-speaking communities and sparked a long-running political crisis that at times threatened to split the country. The United States was docked 2 points in 2016 due to an increase in “factional competition,” and now also sits at +8. The Polity researchers noted that “political discourse in the United States had become increasingly partisan” during Barack Obama’s administration, and that Donald Trump “used combative rhetoric to excite ‘populist’ support and seize the Republican Party nomination.” Trump’s “surprise” Electoral College victory, they added, “polarized political competition into ‘anti-establishment’ and ‘anti-Trump’ factions.”</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In 1977, only 35 of the 143 countries rated by Polity (24%) qualified as democracies, while 89 (62%) were classified as autocracies of one stripe or another (including nine absolute hereditary monarchies). Although</w:t>
      </w:r>
      <w:r w:rsidRPr="00EC0E87">
        <w:rPr>
          <w:rFonts w:eastAsia="Times New Roman" w:cs="Calibri"/>
          <w:color w:val="2A2A2A"/>
          <w:szCs w:val="22"/>
          <w:lang w:eastAsia="ko-KR"/>
        </w:rPr>
        <w:t xml:space="preserve"> </w:t>
      </w:r>
      <w:r w:rsidRPr="00EC0E87">
        <w:rPr>
          <w:rFonts w:eastAsia="Times New Roman" w:cs="Calibri"/>
          <w:b/>
          <w:bCs/>
          <w:color w:val="2A2A2A"/>
          <w:szCs w:val="22"/>
          <w:highlight w:val="yellow"/>
          <w:u w:val="single"/>
          <w:lang w:eastAsia="ko-KR"/>
        </w:rPr>
        <w:t>the number of democracies began edging higher in subsequent years and the number of autocracies gradually fel</w:t>
      </w:r>
      <w:r w:rsidRPr="00EC0E87">
        <w:rPr>
          <w:rFonts w:eastAsia="Times New Roman" w:cs="Calibri"/>
          <w:b/>
          <w:bCs/>
          <w:color w:val="2A2A2A"/>
          <w:szCs w:val="22"/>
          <w:lang w:eastAsia="ko-KR"/>
        </w:rPr>
        <w:t>l</w:t>
      </w:r>
      <w:r w:rsidRPr="00EC0E87">
        <w:rPr>
          <w:rFonts w:eastAsia="Times New Roman" w:cs="Calibri"/>
          <w:color w:val="2A2A2A"/>
          <w:sz w:val="12"/>
          <w:szCs w:val="12"/>
          <w:lang w:eastAsia="ko-KR"/>
        </w:rPr>
        <w:t>, half of the Polity-rated countries were still considered autocracies as recently as 1988.</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 xml:space="preserve">But </w:t>
      </w:r>
      <w:r w:rsidRPr="00EC0E87">
        <w:rPr>
          <w:rFonts w:eastAsia="Times New Roman" w:cs="Calibri"/>
          <w:b/>
          <w:bCs/>
          <w:color w:val="2A2A2A"/>
          <w:szCs w:val="22"/>
          <w:highlight w:val="yellow"/>
          <w:u w:val="single"/>
          <w:lang w:eastAsia="ko-KR"/>
        </w:rPr>
        <w:t>democracy spread rapidly as the Cold War ended</w:t>
      </w:r>
      <w:r w:rsidRPr="00EC0E87">
        <w:rPr>
          <w:rFonts w:eastAsia="Times New Roman" w:cs="Calibri"/>
          <w:color w:val="2A2A2A"/>
          <w:sz w:val="12"/>
          <w:szCs w:val="12"/>
          <w:lang w:eastAsia="ko-KR"/>
        </w:rPr>
        <w:t xml:space="preserve"> and the Soviet-led bloc – and eventually the Soviet Union itself – crumbled between 1989 and 1991.</w:t>
      </w:r>
      <w:r w:rsidRPr="00EC0E87">
        <w:rPr>
          <w:rFonts w:eastAsia="Times New Roman" w:cs="Calibri"/>
          <w:color w:val="2A2A2A"/>
          <w:szCs w:val="22"/>
          <w:lang w:eastAsia="ko-KR"/>
        </w:rPr>
        <w:t xml:space="preserve"> </w:t>
      </w:r>
      <w:r w:rsidRPr="00EC0E87">
        <w:rPr>
          <w:rFonts w:eastAsia="Times New Roman" w:cs="Calibri"/>
          <w:b/>
          <w:bCs/>
          <w:color w:val="2A2A2A"/>
          <w:szCs w:val="22"/>
          <w:highlight w:val="yellow"/>
          <w:u w:val="single"/>
          <w:lang w:eastAsia="ko-KR"/>
        </w:rPr>
        <w:t>Of</w:t>
      </w:r>
      <w:r w:rsidRPr="00EC0E87">
        <w:rPr>
          <w:rFonts w:eastAsia="Times New Roman" w:cs="Calibri"/>
          <w:color w:val="2A2A2A"/>
          <w:szCs w:val="22"/>
          <w:lang w:eastAsia="ko-KR"/>
        </w:rPr>
        <w:t xml:space="preserve"> </w:t>
      </w:r>
      <w:r w:rsidRPr="00EC0E87">
        <w:rPr>
          <w:rFonts w:eastAsia="Times New Roman" w:cs="Calibri"/>
          <w:color w:val="2A2A2A"/>
          <w:sz w:val="12"/>
          <w:szCs w:val="12"/>
          <w:lang w:eastAsia="ko-KR"/>
        </w:rPr>
        <w:t>the</w:t>
      </w:r>
      <w:r w:rsidRPr="00EC0E87">
        <w:rPr>
          <w:rFonts w:eastAsia="Times New Roman" w:cs="Calibri"/>
          <w:color w:val="2A2A2A"/>
          <w:szCs w:val="22"/>
          <w:lang w:eastAsia="ko-KR"/>
        </w:rPr>
        <w:t xml:space="preserve"> </w:t>
      </w:r>
      <w:r w:rsidRPr="00EC0E87">
        <w:rPr>
          <w:rFonts w:eastAsia="Times New Roman" w:cs="Calibri"/>
          <w:b/>
          <w:bCs/>
          <w:color w:val="2A2A2A"/>
          <w:szCs w:val="22"/>
          <w:highlight w:val="yellow"/>
          <w:u w:val="single"/>
          <w:lang w:eastAsia="ko-KR"/>
        </w:rPr>
        <w:t>75 countries rated as autocracies in 1987, only 15 (20%) were still rated that way three decades later</w:t>
      </w:r>
      <w:r w:rsidRPr="00EC0E87">
        <w:rPr>
          <w:rFonts w:eastAsia="Times New Roman" w:cs="Calibri"/>
          <w:b/>
          <w:bCs/>
          <w:color w:val="2A2A2A"/>
          <w:szCs w:val="22"/>
          <w:lang w:eastAsia="ko-KR"/>
        </w:rPr>
        <w:t xml:space="preserve">. </w:t>
      </w:r>
      <w:r w:rsidRPr="00EC0E87">
        <w:rPr>
          <w:rFonts w:eastAsia="Times New Roman" w:cs="Calibri"/>
          <w:b/>
          <w:bCs/>
          <w:color w:val="2A2A2A"/>
          <w:szCs w:val="22"/>
          <w:highlight w:val="yellow"/>
          <w:u w:val="single"/>
          <w:lang w:eastAsia="ko-KR"/>
        </w:rPr>
        <w:t>More than a third (27) had become democracies</w:t>
      </w:r>
      <w:r w:rsidRPr="00EC0E87">
        <w:rPr>
          <w:rFonts w:eastAsia="Times New Roman" w:cs="Calibri"/>
          <w:color w:val="2A2A2A"/>
          <w:sz w:val="12"/>
          <w:szCs w:val="12"/>
          <w:lang w:eastAsia="ko-KR"/>
        </w:rPr>
        <w:t>, and most of the rest had mixed ratings. (One, Libya, was not rated in 2017 because of regime instability, and five other states had ceased to exist.)</w:t>
      </w:r>
      <w:r w:rsidRPr="00EC0E87">
        <w:rPr>
          <w:rFonts w:eastAsia="Times New Roman" w:cs="Calibri"/>
          <w:color w:val="2A2A2A"/>
          <w:szCs w:val="22"/>
          <w:lang w:eastAsia="ko-KR"/>
        </w:rPr>
        <w:t xml:space="preserve"> </w:t>
      </w:r>
      <w:r w:rsidRPr="00EC0E87">
        <w:rPr>
          <w:rFonts w:eastAsia="Times New Roman" w:cs="Calibri"/>
          <w:b/>
          <w:bCs/>
          <w:color w:val="2A2A2A"/>
          <w:szCs w:val="22"/>
          <w:highlight w:val="yellow"/>
          <w:u w:val="single"/>
          <w:lang w:eastAsia="ko-KR"/>
        </w:rPr>
        <w:t>Among 30 new nations formed since 1987, 17 were rated as democracies in 2017</w:t>
      </w:r>
      <w:r w:rsidRPr="00EC0E87">
        <w:rPr>
          <w:rFonts w:eastAsia="Times New Roman" w:cs="Calibri"/>
          <w:color w:val="2A2A2A"/>
          <w:sz w:val="12"/>
          <w:szCs w:val="12"/>
          <w:lang w:eastAsia="ko-KR"/>
        </w:rPr>
        <w:t>, six were autocracies, four were mixed and three were not rated due to instability or foreign intervention.</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Polity’s democracy ratings are by no means the only ones out there, though because of differing methodologies they tell somewhat different stories. </w:t>
      </w:r>
      <w:hyperlink r:id="rId65" w:history="1">
        <w:r w:rsidRPr="00EC0E87">
          <w:rPr>
            <w:rFonts w:eastAsia="Times New Roman" w:cs="Calibri"/>
            <w:color w:val="346EAD"/>
            <w:sz w:val="12"/>
            <w:szCs w:val="12"/>
            <w:u w:val="single"/>
            <w:lang w:eastAsia="ko-KR"/>
          </w:rPr>
          <w:t>Freedom House</w:t>
        </w:r>
      </w:hyperlink>
      <w:r w:rsidRPr="00EC0E87">
        <w:rPr>
          <w:rFonts w:eastAsia="Times New Roman" w:cs="Calibri"/>
          <w:color w:val="2A2A2A"/>
          <w:sz w:val="12"/>
          <w:szCs w:val="12"/>
          <w:lang w:eastAsia="ko-KR"/>
        </w:rPr>
        <w:t>, for instance, rates 86 out of 195 countries (44%) as “free,” using criteria that include both political and civil rights. And though nearly half of the 167 countries in the Economist Intelligence Unit’s </w:t>
      </w:r>
      <w:hyperlink r:id="rId66" w:history="1">
        <w:r w:rsidRPr="00EC0E87">
          <w:rPr>
            <w:rFonts w:eastAsia="Times New Roman" w:cs="Calibri"/>
            <w:color w:val="346EAD"/>
            <w:sz w:val="12"/>
            <w:szCs w:val="12"/>
            <w:u w:val="single"/>
            <w:lang w:eastAsia="ko-KR"/>
          </w:rPr>
          <w:t>Democracy Index</w:t>
        </w:r>
      </w:hyperlink>
      <w:r w:rsidRPr="00EC0E87">
        <w:rPr>
          <w:rFonts w:eastAsia="Times New Roman" w:cs="Calibri"/>
          <w:color w:val="2A2A2A"/>
          <w:sz w:val="12"/>
          <w:szCs w:val="12"/>
          <w:lang w:eastAsia="ko-KR"/>
        </w:rPr>
        <w:t xml:space="preserve"> are considered to be some form of </w:t>
      </w:r>
      <w:r w:rsidRPr="00EC0E87">
        <w:rPr>
          <w:rFonts w:eastAsia="Times New Roman" w:cs="Calibri"/>
          <w:color w:val="2A2A2A"/>
          <w:sz w:val="12"/>
          <w:szCs w:val="12"/>
          <w:lang w:eastAsia="ko-KR"/>
        </w:rPr>
        <w:lastRenderedPageBreak/>
        <w:t>democracy, only 12% (20) are rated as “full democracies”; nearly a third (55 countries) are counted as “flawed democracies” – including the U.S.</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Although our analysis of the Polity data indicates that more countries are democratic than not, at least formally, that doesn’t mean people are happy with democracy in action.</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In a Pew Research Center survey of 27 countries conducted last year, a global median of </w:t>
      </w:r>
      <w:hyperlink r:id="rId67" w:history="1">
        <w:r w:rsidRPr="00EC0E87">
          <w:rPr>
            <w:rFonts w:eastAsia="Times New Roman" w:cs="Calibri"/>
            <w:color w:val="346EAD"/>
            <w:sz w:val="12"/>
            <w:szCs w:val="12"/>
            <w:u w:val="single"/>
            <w:lang w:eastAsia="ko-KR"/>
          </w:rPr>
          <w:t>51% said they were dissatisfied</w:t>
        </w:r>
      </w:hyperlink>
      <w:r w:rsidRPr="00EC0E87">
        <w:rPr>
          <w:rFonts w:eastAsia="Times New Roman" w:cs="Calibri"/>
          <w:color w:val="2A2A2A"/>
          <w:sz w:val="12"/>
          <w:szCs w:val="12"/>
          <w:lang w:eastAsia="ko-KR"/>
        </w:rPr>
        <w:t> with how democracy is working in their country, while 45% said they were satisfied. (All but one of the 27 countries in the Center’s survey are considered democratic by the Polity IV methodology; the exception is Russia, which is in the “mixed” category.)</w:t>
      </w:r>
      <w:r w:rsidRPr="009C6FE9">
        <w:rPr>
          <w:rFonts w:eastAsia="Times New Roman" w:cs="Calibri"/>
          <w:color w:val="2A2A2A"/>
          <w:sz w:val="12"/>
          <w:szCs w:val="12"/>
          <w:lang w:eastAsia="ko-KR"/>
        </w:rPr>
        <w:t xml:space="preserve"> </w:t>
      </w:r>
      <w:r w:rsidRPr="00EC0E87">
        <w:rPr>
          <w:rFonts w:eastAsia="Times New Roman" w:cs="Calibri"/>
          <w:color w:val="2A2A2A"/>
          <w:sz w:val="12"/>
          <w:szCs w:val="12"/>
          <w:lang w:eastAsia="ko-KR"/>
        </w:rPr>
        <w:t xml:space="preserve">Of the countries surveyed, Sweden and the Philippines were among those with the highest levels of popular satisfaction with democracy: 69% in each nation said they were satisfied. (Indonesia, South </w:t>
      </w:r>
      <w:proofErr w:type="gramStart"/>
      <w:r w:rsidRPr="00EC0E87">
        <w:rPr>
          <w:rFonts w:eastAsia="Times New Roman" w:cs="Calibri"/>
          <w:color w:val="2A2A2A"/>
          <w:sz w:val="12"/>
          <w:szCs w:val="12"/>
          <w:lang w:eastAsia="ko-KR"/>
        </w:rPr>
        <w:t>Korea</w:t>
      </w:r>
      <w:proofErr w:type="gramEnd"/>
      <w:r w:rsidRPr="00EC0E87">
        <w:rPr>
          <w:rFonts w:eastAsia="Times New Roman" w:cs="Calibri"/>
          <w:color w:val="2A2A2A"/>
          <w:sz w:val="12"/>
          <w:szCs w:val="12"/>
          <w:lang w:eastAsia="ko-KR"/>
        </w:rPr>
        <w:t xml:space="preserve"> and the Netherlands weren’t far behind.) At the other end, people in Mexico, Greece, </w:t>
      </w:r>
      <w:proofErr w:type="gramStart"/>
      <w:r w:rsidRPr="00EC0E87">
        <w:rPr>
          <w:rFonts w:eastAsia="Times New Roman" w:cs="Calibri"/>
          <w:color w:val="2A2A2A"/>
          <w:sz w:val="12"/>
          <w:szCs w:val="12"/>
          <w:lang w:eastAsia="ko-KR"/>
        </w:rPr>
        <w:t>Brazil</w:t>
      </w:r>
      <w:proofErr w:type="gramEnd"/>
      <w:r w:rsidRPr="00EC0E87">
        <w:rPr>
          <w:rFonts w:eastAsia="Times New Roman" w:cs="Calibri"/>
          <w:color w:val="2A2A2A"/>
          <w:sz w:val="12"/>
          <w:szCs w:val="12"/>
          <w:lang w:eastAsia="ko-KR"/>
        </w:rPr>
        <w:t xml:space="preserve"> and Spain expressed the most dissatisfaction with the state of democracy in their countries.</w:t>
      </w:r>
    </w:p>
    <w:p w14:paraId="096BEE8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1963B2"/>
    <w:multiLevelType w:val="hybridMultilevel"/>
    <w:tmpl w:val="CFD4B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0F112F"/>
    <w:multiLevelType w:val="hybridMultilevel"/>
    <w:tmpl w:val="3C7E346A"/>
    <w:lvl w:ilvl="0" w:tplc="40766266">
      <w:start w:val="1"/>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CA65071"/>
    <w:multiLevelType w:val="hybridMultilevel"/>
    <w:tmpl w:val="769A9152"/>
    <w:lvl w:ilvl="0" w:tplc="165C162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38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E51"/>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056"/>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8E1"/>
    <w:rsid w:val="004D17D8"/>
    <w:rsid w:val="004D52D8"/>
    <w:rsid w:val="004E355B"/>
    <w:rsid w:val="005028E5"/>
    <w:rsid w:val="00503735"/>
    <w:rsid w:val="0051186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49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056"/>
    <w:rsid w:val="008D724A"/>
    <w:rsid w:val="008E7A3E"/>
    <w:rsid w:val="008F41FD"/>
    <w:rsid w:val="008F4479"/>
    <w:rsid w:val="008F4BA0"/>
    <w:rsid w:val="00901726"/>
    <w:rsid w:val="0091333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F35"/>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73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8B0"/>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0ADC4B"/>
  <w14:defaultImageDpi w14:val="300"/>
  <w15:docId w15:val="{1801A714-3478-A244-A652-F699A81D8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38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B38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38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DB38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B38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38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8B0"/>
  </w:style>
  <w:style w:type="character" w:customStyle="1" w:styleId="Heading1Char">
    <w:name w:val="Heading 1 Char"/>
    <w:aliases w:val="Pocket Char"/>
    <w:basedOn w:val="DefaultParagraphFont"/>
    <w:link w:val="Heading1"/>
    <w:uiPriority w:val="9"/>
    <w:rsid w:val="00DB38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38B0"/>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DB38B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DB38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B38B0"/>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DB38B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DB38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B38B0"/>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DB38B0"/>
    <w:rPr>
      <w:color w:val="auto"/>
      <w:u w:val="none"/>
    </w:rPr>
  </w:style>
  <w:style w:type="paragraph" w:styleId="DocumentMap">
    <w:name w:val="Document Map"/>
    <w:basedOn w:val="Normal"/>
    <w:link w:val="DocumentMapChar"/>
    <w:uiPriority w:val="99"/>
    <w:semiHidden/>
    <w:unhideWhenUsed/>
    <w:rsid w:val="00DB38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38B0"/>
    <w:rPr>
      <w:rFonts w:ascii="Lucida Grande" w:hAnsi="Lucida Grande" w:cs="Lucida Grande"/>
    </w:rPr>
  </w:style>
  <w:style w:type="paragraph" w:customStyle="1" w:styleId="Emphasis1">
    <w:name w:val="Emphasis1"/>
    <w:basedOn w:val="Normal"/>
    <w:link w:val="Emphasis"/>
    <w:autoRedefine/>
    <w:uiPriority w:val="20"/>
    <w:qFormat/>
    <w:rsid w:val="00DB38B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DB38B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13339"/>
    <w:pPr>
      <w:widowControl w:val="0"/>
      <w:ind w:left="720"/>
      <w:jc w:val="both"/>
    </w:pPr>
    <w:rPr>
      <w:b/>
      <w:iCs/>
      <w:u w:val="single"/>
    </w:rPr>
  </w:style>
  <w:style w:type="paragraph" w:customStyle="1" w:styleId="UnderlinePara">
    <w:name w:val="Underline Para"/>
    <w:basedOn w:val="Normal"/>
    <w:uiPriority w:val="1"/>
    <w:qFormat/>
    <w:rsid w:val="00913339"/>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111/bjir.12526" TargetMode="External"/><Relationship Id="rId21" Type="http://schemas.openxmlformats.org/officeDocument/2006/relationships/hyperlink" Target="https://www.mercurynews.com/2020/05/30/minneapolis-officers-work-personal-background-detailed-2/" TargetMode="External"/><Relationship Id="rId42" Type="http://schemas.openxmlformats.org/officeDocument/2006/relationships/hyperlink" Target="https://www.latimes.com/nation/la-na-teacher-funding-20180306-story.html" TargetMode="External"/><Relationship Id="rId47" Type="http://schemas.openxmlformats.org/officeDocument/2006/relationships/hyperlink" Target="https://www.apnews.com/883e9d387709112a11ee8901c223294e" TargetMode="External"/><Relationship Id="rId63" Type="http://schemas.openxmlformats.org/officeDocument/2006/relationships/hyperlink" Target="https://www.pewresearch.org/global/2019/04/29/many-across-the-globe-are-dissatisfied-with-how-democracy-is-working/"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conversation.com/why-police-unions-are-not-part-of-the-american-labor-movement-142538%20//accessed%2010/20/2021" TargetMode="External"/><Relationship Id="rId29" Type="http://schemas.openxmlformats.org/officeDocument/2006/relationships/hyperlink" Target="https://plsonline.eku.edu/insidelook/history-policing-united-states-part-3" TargetMode="External"/><Relationship Id="rId11" Type="http://schemas.openxmlformats.org/officeDocument/2006/relationships/hyperlink" Target="http://arizmendi.coop/" TargetMode="External"/><Relationship Id="rId24" Type="http://schemas.openxmlformats.org/officeDocument/2006/relationships/hyperlink" Target="https://ler.la.psu.edu/people/pfc2" TargetMode="External"/><Relationship Id="rId32" Type="http://schemas.openxmlformats.org/officeDocument/2006/relationships/hyperlink" Target="https://thehill.com/homenews/state-watch/426030-states-race-to-prevent-teacher-strikes-by-boosting-pay" TargetMode="External"/><Relationship Id="rId37" Type="http://schemas.openxmlformats.org/officeDocument/2006/relationships/hyperlink" Target="https://www.motherjones.com/politics/2018/01/its-not-just-freezing-classrooms-in-baltimore-americas-schools-are-physically-falling-apart/" TargetMode="External"/><Relationship Id="rId40" Type="http://schemas.openxmlformats.org/officeDocument/2006/relationships/hyperlink" Target="https://morningconsult.com/opinions/americas-teachers-are-at-their-boiling-point/" TargetMode="External"/><Relationship Id="rId45" Type="http://schemas.openxmlformats.org/officeDocument/2006/relationships/hyperlink" Target="https://thehill.com/homenews/state-watch/426030-states-race-to-prevent-teacher-strikes-by-boosting-pay" TargetMode="External"/><Relationship Id="rId53" Type="http://schemas.openxmlformats.org/officeDocument/2006/relationships/hyperlink" Target="https://www.epi.org/publication/fear-at-work-how-employers-scare-workers-out-of-unionizing/" TargetMode="External"/><Relationship Id="rId58" Type="http://schemas.openxmlformats.org/officeDocument/2006/relationships/hyperlink" Target="https://www.brookings.edu/opinions/helping-workers-requires-more-than-silver-bullets/" TargetMode="External"/><Relationship Id="rId66" Type="http://schemas.openxmlformats.org/officeDocument/2006/relationships/hyperlink" Target="https://www.eiu.com/topic/democracy-index" TargetMode="External"/><Relationship Id="rId5" Type="http://schemas.openxmlformats.org/officeDocument/2006/relationships/numbering" Target="numbering.xml"/><Relationship Id="rId61" Type="http://schemas.openxmlformats.org/officeDocument/2006/relationships/hyperlink" Target="https://www.journalofdemocracy.org/sites/default/files/Howe-28-4.pdf" TargetMode="External"/><Relationship Id="rId19" Type="http://schemas.openxmlformats.org/officeDocument/2006/relationships/hyperlink" Target="https://www.washingtonpost.com/outlook/2020/06/09/limits-when-police-can-use-force-is-better-solution-than-banning-police-unions/" TargetMode="External"/><Relationship Id="rId14" Type="http://schemas.openxmlformats.org/officeDocument/2006/relationships/hyperlink" Target="https://www.economicshelp.org/blog/5452/economics/impact-of-recession-on-trend-growth-rate/" TargetMode="External"/><Relationship Id="rId22" Type="http://schemas.openxmlformats.org/officeDocument/2006/relationships/hyperlink" Target="https://www.latimes.com/politics/story/2020-06-15/police-unions-george-floyd-reform" TargetMode="External"/><Relationship Id="rId27" Type="http://schemas.openxmlformats.org/officeDocument/2006/relationships/hyperlink" Target="https://plsonline.eku.edu/insidelook/history-policing-united-states-part-3" TargetMode="External"/><Relationship Id="rId30" Type="http://schemas.openxmlformats.org/officeDocument/2006/relationships/hyperlink" Target="http://america.aljazeera.com/articles/2014/12/22/police-unions-havealwaysbeenalabormovementapart.html" TargetMode="External"/><Relationship Id="rId35" Type="http://schemas.openxmlformats.org/officeDocument/2006/relationships/hyperlink" Target="https://www.americanprogress.org/issues/education-k-12/reports/2018/09/20/457750/fixing-chronic-disinvestment-k-12-schools/" TargetMode="External"/><Relationship Id="rId43" Type="http://schemas.openxmlformats.org/officeDocument/2006/relationships/hyperlink" Target="https://tucson.com/news/local/gov-ducey-teachers-aren-t-going-to-get-percent-pay/article_75a9b7dc-930b-5374-be12-61fb840e4ced.html" TargetMode="External"/><Relationship Id="rId48" Type="http://schemas.openxmlformats.org/officeDocument/2006/relationships/hyperlink" Target="http://nymag.com/intelligencer/2019/01/teacher-walkouts-gop-lawmakers-push-retaliatory-bills.html" TargetMode="External"/><Relationship Id="rId56" Type="http://schemas.openxmlformats.org/officeDocument/2006/relationships/hyperlink" Target="https://www.epi.org/publication/fear-at-work-how-employers-scare-workers-out-of-unionizing/" TargetMode="External"/><Relationship Id="rId64" Type="http://schemas.openxmlformats.org/officeDocument/2006/relationships/hyperlink" Target="http://www.systemicpeace.org/polityproject.html"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newsok.com/article/5593286/bill-is-revenge-for-teacher-walkout-unions-say" TargetMode="External"/><Relationship Id="rId3" Type="http://schemas.openxmlformats.org/officeDocument/2006/relationships/customXml" Target="../customXml/item3.xml"/><Relationship Id="rId12" Type="http://schemas.openxmlformats.org/officeDocument/2006/relationships/hyperlink" Target="https://www.economicshelp.org/blog/5618/economics/negative-impact-of-economic-recession/" TargetMode="External"/><Relationship Id="rId17" Type="http://schemas.openxmlformats.org/officeDocument/2006/relationships/hyperlink" Target="https://www.salon.com/2020/06/27/police-unions-blamed-for-rise-in-fatal-shootings-even-as-crime-plummeted/" TargetMode="External"/><Relationship Id="rId25" Type="http://schemas.openxmlformats.org/officeDocument/2006/relationships/hyperlink" Target="https://theconversation.com/essential-us-workers-often-lack-sick-leave-and-health-care-benefits-taken-for-granted-in-most-other-countries-136802" TargetMode="External"/><Relationship Id="rId33" Type="http://schemas.openxmlformats.org/officeDocument/2006/relationships/hyperlink" Target="http://nymag.com/intelligencer/2019/01/teacher-walkouts-gop-lawmakers-push-retaliatory-bills.html" TargetMode="External"/><Relationship Id="rId38" Type="http://schemas.openxmlformats.org/officeDocument/2006/relationships/hyperlink" Target="https://www.cnn.com/2018/04/03/us/oklahoma-teachers-textbooks-trnd/index.html" TargetMode="External"/><Relationship Id="rId46" Type="http://schemas.openxmlformats.org/officeDocument/2006/relationships/hyperlink" Target="http://www.nea.org/assets/docs/180413-Rankings_And_Estimates_Report_2018.pdf" TargetMode="External"/><Relationship Id="rId59" Type="http://schemas.openxmlformats.org/officeDocument/2006/relationships/hyperlink" Target="https://www.bls.gov/news.release/union2.nr0.htm" TargetMode="External"/><Relationship Id="rId67" Type="http://schemas.openxmlformats.org/officeDocument/2006/relationships/hyperlink" Target="https://www.pewresearch.org/global/2019/04/29/many-across-the-globe-are-dissatisfied-with-how-democracy-is-working/" TargetMode="External"/><Relationship Id="rId20" Type="http://schemas.openxmlformats.org/officeDocument/2006/relationships/hyperlink" Target="https://www.npr.org/2020/06/03/868910542/chauvin-and-3-former-officers-face-new-charges-over-george-floyds-death" TargetMode="External"/><Relationship Id="rId41" Type="http://schemas.openxmlformats.org/officeDocument/2006/relationships/hyperlink" Target="https://www.americanprogressaction.org/issues/education/news/2018/10/09/171813/little-late-many-gubernatorial-candidates-education-funding/" TargetMode="External"/><Relationship Id="rId54" Type="http://schemas.openxmlformats.org/officeDocument/2006/relationships/hyperlink" Target="https://www.epi.org/publication/fear-at-work-how-employers-scare-workers-out-of-unionizing/" TargetMode="External"/><Relationship Id="rId62" Type="http://schemas.openxmlformats.org/officeDocument/2006/relationships/hyperlink" Target="https://www.pewresearch.org/global/2019/04/29/many-across-the-globe-are-dissatisfied-with-how-democracy-is-work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pr.org/2018/01/09/576669311/hidden-brain-great-recession-deaths?t=1584092376398" TargetMode="External"/><Relationship Id="rId23" Type="http://schemas.openxmlformats.org/officeDocument/2006/relationships/hyperlink" Target="https://www.newyorker.com/news/news-desk/how-police-union-power-helped-increase-abuses" TargetMode="External"/><Relationship Id="rId28" Type="http://schemas.openxmlformats.org/officeDocument/2006/relationships/hyperlink" Target="https://www.businessinsider.com/mayhem-in-madison-police-remove-protesters-lockdown-capitol-2011-3" TargetMode="External"/><Relationship Id="rId36" Type="http://schemas.openxmlformats.org/officeDocument/2006/relationships/hyperlink" Target="https://www.americanprogress.org/issues/education-k-12/reports/2018/09/20/457750/fixing-chronic-disinvestment-k-12-schools/%5b" TargetMode="External"/><Relationship Id="rId49" Type="http://schemas.openxmlformats.org/officeDocument/2006/relationships/hyperlink" Target="https://www.vox.com/policy-and-politics/2018/4/23/17270422/colorado-teachers-strike-jail-bill" TargetMode="External"/><Relationship Id="rId57" Type="http://schemas.openxmlformats.org/officeDocument/2006/relationships/hyperlink" Target="https://www.epi.org/publication/fear-at-work-how-employers-scare-workers-out-of-unionizing/" TargetMode="External"/><Relationship Id="rId10" Type="http://schemas.openxmlformats.org/officeDocument/2006/relationships/hyperlink" Target="https://core.ac.uk/download/pdf/188590876.pdf" TargetMode="External"/><Relationship Id="rId31" Type="http://schemas.openxmlformats.org/officeDocument/2006/relationships/hyperlink" Target="https://www.smithsonianmag.com/history/how-1897-massacre-pennsylvania-coal-miners-morphed-galvanizing-crisis-forgotten-history-180971695/" TargetMode="External"/><Relationship Id="rId44" Type="http://schemas.openxmlformats.org/officeDocument/2006/relationships/hyperlink" Target="https://www.reuters.com/article/us-usa-education-arizona/arizona-governor-signs-bill-to-boost-teachers-wages-amid-strike-idUSKBN1I40N8" TargetMode="External"/><Relationship Id="rId52" Type="http://schemas.openxmlformats.org/officeDocument/2006/relationships/hyperlink" Target="https://www.epi.org/publication/fear-at-work-how-employers-scare-workers-out-of-unionizing/" TargetMode="External"/><Relationship Id="rId60" Type="http://schemas.openxmlformats.org/officeDocument/2006/relationships/hyperlink" Target="https://arxiv.org/pdf/1809.04141.pdf" TargetMode="External"/><Relationship Id="rId65" Type="http://schemas.openxmlformats.org/officeDocument/2006/relationships/hyperlink" Target="https://freedomhouse.org/sites/default/files/Feb2019_FH_FITW_2019_Report_ForWeb-compressed.pdf"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3" Type="http://schemas.openxmlformats.org/officeDocument/2006/relationships/hyperlink" Target="http://econ.economicshelp.org/2008/09/definition-of-recession.html" TargetMode="External"/><Relationship Id="rId18" Type="http://schemas.openxmlformats.org/officeDocument/2006/relationships/hyperlink" Target="https://www.nytimes.com/2020/05/30/us/derek-chauvin-george-floyd.html" TargetMode="External"/><Relationship Id="rId39" Type="http://schemas.openxmlformats.org/officeDocument/2006/relationships/hyperlink" Target="https://tucson.com/news/local/we-continue-to-worsen-nearly-arizona-teaching-jobs-remain-vacant/article_1c8d665a-a422-5c7b-95b9-98afe0cb0c6f.html" TargetMode="External"/><Relationship Id="rId34" Type="http://schemas.openxmlformats.org/officeDocument/2006/relationships/hyperlink" Target="https://www.nytimes.com/2018/05/16/us/teacher-walkout-north-carolina.html" TargetMode="External"/><Relationship Id="rId50" Type="http://schemas.openxmlformats.org/officeDocument/2006/relationships/hyperlink" Target="https://www.nytimes.com/aponline/2019/01/28/us/ap-us-education-bill-west-virginia.html" TargetMode="External"/><Relationship Id="rId55"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ischer81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23</Pages>
  <Words>12035</Words>
  <Characters>68605</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Fischer, Leah</cp:lastModifiedBy>
  <cp:revision>8</cp:revision>
  <dcterms:created xsi:type="dcterms:W3CDTF">2021-12-03T15:36:00Z</dcterms:created>
  <dcterms:modified xsi:type="dcterms:W3CDTF">2021-12-03T17:34:00Z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