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2F768" w14:textId="77777777" w:rsidR="00E21B25" w:rsidRPr="003E7496" w:rsidRDefault="00E21B25" w:rsidP="00E21B25">
      <w:pPr>
        <w:pStyle w:val="Heading2"/>
        <w:rPr>
          <w:rFonts w:asciiTheme="majorHAnsi" w:hAnsiTheme="majorHAnsi" w:cstheme="majorHAnsi"/>
        </w:rPr>
      </w:pPr>
      <w:r w:rsidRPr="003E7496">
        <w:rPr>
          <w:rFonts w:asciiTheme="majorHAnsi" w:hAnsiTheme="majorHAnsi" w:cstheme="majorHAnsi"/>
        </w:rPr>
        <w:t>T</w:t>
      </w:r>
    </w:p>
    <w:p w14:paraId="38FA45AC" w14:textId="77777777" w:rsidR="00E21B25" w:rsidRPr="003E7496" w:rsidRDefault="00E21B25" w:rsidP="00E21B25">
      <w:pPr>
        <w:pStyle w:val="Heading4"/>
        <w:rPr>
          <w:rFonts w:asciiTheme="majorHAnsi" w:hAnsiTheme="majorHAnsi" w:cstheme="majorHAnsi"/>
        </w:rPr>
      </w:pPr>
      <w:r w:rsidRPr="003E7496">
        <w:rPr>
          <w:rFonts w:asciiTheme="majorHAnsi" w:hAnsiTheme="majorHAnsi" w:cstheme="majorHAnsi"/>
        </w:rPr>
        <w:t xml:space="preserve">Interpretation: workers is a generic bare plural. The </w:t>
      </w:r>
      <w:proofErr w:type="spellStart"/>
      <w:r w:rsidRPr="003E7496">
        <w:rPr>
          <w:rFonts w:asciiTheme="majorHAnsi" w:hAnsiTheme="majorHAnsi" w:cstheme="majorHAnsi"/>
        </w:rPr>
        <w:t>aff</w:t>
      </w:r>
      <w:proofErr w:type="spellEnd"/>
      <w:r w:rsidRPr="003E7496">
        <w:rPr>
          <w:rFonts w:asciiTheme="majorHAnsi" w:hAnsiTheme="majorHAnsi" w:cstheme="majorHAnsi"/>
        </w:rPr>
        <w:t xml:space="preserve"> may not defend that a just government ought to recognize the unconditional right of a specific type of workers to strike.</w:t>
      </w:r>
    </w:p>
    <w:p w14:paraId="744F98BE" w14:textId="77777777" w:rsidR="00E21B25" w:rsidRPr="003E7496" w:rsidRDefault="00E21B25" w:rsidP="00E21B25">
      <w:pPr>
        <w:rPr>
          <w:rFonts w:asciiTheme="majorHAnsi" w:hAnsiTheme="majorHAnsi" w:cstheme="majorHAnsi"/>
          <w:szCs w:val="16"/>
        </w:rPr>
      </w:pPr>
      <w:proofErr w:type="spellStart"/>
      <w:r w:rsidRPr="003E7496">
        <w:rPr>
          <w:rStyle w:val="Style13ptBold"/>
          <w:rFonts w:asciiTheme="majorHAnsi" w:hAnsiTheme="majorHAnsi" w:cstheme="majorHAnsi"/>
        </w:rPr>
        <w:t>Nebel</w:t>
      </w:r>
      <w:proofErr w:type="spellEnd"/>
      <w:r w:rsidRPr="003E7496">
        <w:rPr>
          <w:rStyle w:val="Style13ptBold"/>
          <w:rFonts w:asciiTheme="majorHAnsi" w:hAnsiTheme="majorHAnsi" w:cstheme="majorHAnsi"/>
        </w:rPr>
        <w:t xml:space="preserve"> 19 </w:t>
      </w:r>
      <w:r w:rsidRPr="003E7496">
        <w:rPr>
          <w:rFonts w:asciiTheme="majorHAnsi" w:hAnsiTheme="majorHAnsi" w:cstheme="majorHAnsi"/>
          <w:szCs w:val="16"/>
        </w:rPr>
        <w:t xml:space="preserve">Jake </w:t>
      </w:r>
      <w:proofErr w:type="spellStart"/>
      <w:r w:rsidRPr="003E7496">
        <w:rPr>
          <w:rFonts w:asciiTheme="majorHAnsi" w:hAnsiTheme="majorHAnsi" w:cstheme="majorHAnsi"/>
          <w:szCs w:val="16"/>
        </w:rPr>
        <w:t>Nebel</w:t>
      </w:r>
      <w:proofErr w:type="spellEnd"/>
      <w:r w:rsidRPr="003E7496">
        <w:rPr>
          <w:rFonts w:asciiTheme="majorHAnsi" w:hAnsiTheme="majorHAnsi" w:cstheme="majorHAnsi"/>
          <w:szCs w:val="16"/>
        </w:rPr>
        <w:t xml:space="preserve"> [Jake </w:t>
      </w:r>
      <w:proofErr w:type="spellStart"/>
      <w:r w:rsidRPr="003E7496">
        <w:rPr>
          <w:rFonts w:asciiTheme="majorHAnsi" w:hAnsiTheme="majorHAnsi" w:cstheme="majorHAnsi"/>
          <w:szCs w:val="16"/>
        </w:rPr>
        <w:t>Nebel</w:t>
      </w:r>
      <w:proofErr w:type="spellEnd"/>
      <w:r w:rsidRPr="003E7496">
        <w:rPr>
          <w:rFonts w:asciiTheme="majorHAnsi" w:hAnsiTheme="majorHAnsi" w:cstheme="majorHAnsi"/>
          <w:szCs w:val="16"/>
        </w:rPr>
        <w:t xml:space="preserve"> is an assistant professor of philosophy at the University of Southern California and executive director of Victory Briefs.</w:t>
      </w:r>
      <w:proofErr w:type="gramStart"/>
      <w:r w:rsidRPr="003E7496">
        <w:rPr>
          <w:rFonts w:asciiTheme="majorHAnsi" w:hAnsiTheme="majorHAnsi" w:cstheme="majorHAnsi"/>
          <w:szCs w:val="16"/>
        </w:rPr>
        <w:t>] ,</w:t>
      </w:r>
      <w:proofErr w:type="gramEnd"/>
      <w:r w:rsidRPr="003E7496">
        <w:rPr>
          <w:rFonts w:asciiTheme="majorHAnsi" w:hAnsiTheme="majorHAnsi" w:cstheme="majorHAnsi"/>
          <w:szCs w:val="16"/>
        </w:rPr>
        <w:t xml:space="preserve"> 8-12-2019, "Genericity on the Standardized Tests Resolution," Briefly, https://www.vbriefly.com/2019/08/12/genericity-on-the-standardized-tests-resolution/ SM</w:t>
      </w:r>
    </w:p>
    <w:p w14:paraId="2CA3B93F" w14:textId="77777777" w:rsidR="00E21B25" w:rsidRPr="003E7496" w:rsidRDefault="00E21B25" w:rsidP="00E21B25">
      <w:pPr>
        <w:rPr>
          <w:rFonts w:asciiTheme="majorHAnsi" w:hAnsiTheme="majorHAnsi" w:cstheme="majorHAnsi"/>
          <w:sz w:val="12"/>
        </w:rPr>
      </w:pPr>
      <w:r w:rsidRPr="003E7496">
        <w:rPr>
          <w:rFonts w:asciiTheme="majorHAnsi" w:hAnsiTheme="majorHAnsi" w:cstheme="majorHAnsi"/>
          <w:sz w:val="12"/>
        </w:rPr>
        <w:t>Both distinctions are important</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green"/>
        </w:rPr>
        <w:t xml:space="preserve">Generic resolutions can’t be affirmed by specifying </w:t>
      </w:r>
      <w:proofErr w:type="gramStart"/>
      <w:r w:rsidRPr="003E7496">
        <w:rPr>
          <w:rStyle w:val="StyleUnderline"/>
          <w:rFonts w:asciiTheme="majorHAnsi" w:hAnsiTheme="majorHAnsi" w:cstheme="majorHAnsi"/>
          <w:highlight w:val="green"/>
        </w:rPr>
        <w:t>particular instances</w:t>
      </w:r>
      <w:proofErr w:type="gramEnd"/>
      <w:r w:rsidRPr="003E7496">
        <w:rPr>
          <w:rFonts w:asciiTheme="majorHAnsi" w:hAnsiTheme="majorHAnsi" w:cstheme="majorHAnsi"/>
          <w:sz w:val="12"/>
        </w:rPr>
        <w:t xml:space="preserve">. But, </w:t>
      </w:r>
      <w:r w:rsidRPr="003E7496">
        <w:rPr>
          <w:rStyle w:val="StyleUnderline"/>
          <w:rFonts w:asciiTheme="majorHAnsi" w:hAnsiTheme="majorHAnsi" w:cstheme="majorHAnsi"/>
        </w:rPr>
        <w:t>since generics tolerate exceptions, plan-inclusive counterplans (PICs) do not negate generic resolutions</w:t>
      </w:r>
      <w:r w:rsidRPr="003E7496">
        <w:rPr>
          <w:rFonts w:asciiTheme="majorHAnsi" w:hAnsiTheme="majorHAnsi" w:cstheme="majorHAnsi"/>
          <w:sz w:val="12"/>
        </w:rPr>
        <w:t xml:space="preserve">. </w:t>
      </w:r>
      <w:r w:rsidRPr="003E7496">
        <w:rPr>
          <w:rStyle w:val="StyleUnderline"/>
          <w:rFonts w:asciiTheme="majorHAnsi" w:hAnsiTheme="majorHAnsi" w:cstheme="majorHAnsi"/>
        </w:rPr>
        <w:t>Bare plurals are typically used to express generic generalizations</w:t>
      </w:r>
      <w:r w:rsidRPr="003E7496">
        <w:rPr>
          <w:rFonts w:asciiTheme="majorHAnsi" w:hAnsiTheme="majorHAnsi" w:cstheme="majorHAnsi"/>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3E7496">
        <w:rPr>
          <w:rStyle w:val="StyleUnderline"/>
          <w:rFonts w:asciiTheme="majorHAnsi" w:hAnsiTheme="majorHAnsi" w:cstheme="majorHAnsi"/>
        </w:rPr>
        <w:t>“Colleges and universities” is a generic bare plural.</w:t>
      </w:r>
      <w:r w:rsidRPr="003E7496">
        <w:rPr>
          <w:rFonts w:asciiTheme="majorHAnsi" w:hAnsiTheme="majorHAnsi" w:cstheme="majorHAnsi"/>
          <w:sz w:val="12"/>
        </w:rPr>
        <w:t xml:space="preserve"> I don’t think this claim should require any argument, when you think about it, but here are a few reasons. </w:t>
      </w:r>
      <w:r w:rsidRPr="003E7496">
        <w:rPr>
          <w:rStyle w:val="StyleUnderline"/>
          <w:rFonts w:asciiTheme="majorHAnsi" w:hAnsiTheme="majorHAnsi" w:cstheme="majorHAnsi"/>
        </w:rPr>
        <w:t>First, ask yourself, honestly, whether the following speech sounds good to you: “</w:t>
      </w:r>
      <w:r w:rsidRPr="003E7496">
        <w:rPr>
          <w:rStyle w:val="StyleUnderline"/>
          <w:rFonts w:asciiTheme="majorHAnsi" w:hAnsiTheme="majorHAnsi" w:cstheme="majorHAnsi"/>
          <w:highlight w:val="green"/>
        </w:rPr>
        <w:t>Eight colleges and universities</w:t>
      </w:r>
      <w:r w:rsidRPr="003E7496">
        <w:rPr>
          <w:rStyle w:val="StyleUnderline"/>
          <w:rFonts w:asciiTheme="majorHAnsi" w:hAnsiTheme="majorHAnsi" w:cstheme="majorHAnsi"/>
        </w:rPr>
        <w:t>—namely, those in the Ivy League—</w:t>
      </w:r>
      <w:r w:rsidRPr="003E7496">
        <w:rPr>
          <w:rStyle w:val="StyleUnderline"/>
          <w:rFonts w:asciiTheme="majorHAnsi" w:hAnsiTheme="majorHAnsi" w:cstheme="majorHAnsi"/>
          <w:highlight w:val="green"/>
        </w:rPr>
        <w:t>ought not consider standardized tests</w:t>
      </w:r>
      <w:r w:rsidRPr="003E7496">
        <w:rPr>
          <w:rStyle w:val="StyleUnderline"/>
          <w:rFonts w:asciiTheme="majorHAnsi" w:hAnsiTheme="majorHAnsi" w:cstheme="majorHAnsi"/>
        </w:rPr>
        <w:t xml:space="preserve"> in undergraduate admissions decisions. Maybe other colleges and universities ought to consider them, but not the Ivies. </w:t>
      </w:r>
      <w:r w:rsidRPr="003E7496">
        <w:rPr>
          <w:rStyle w:val="StyleUnderline"/>
          <w:rFonts w:asciiTheme="majorHAnsi" w:hAnsiTheme="majorHAnsi" w:cstheme="majorHAnsi"/>
          <w:highlight w:val="green"/>
        </w:rPr>
        <w:t>Therefore</w:t>
      </w:r>
      <w:r w:rsidRPr="003E7496">
        <w:rPr>
          <w:rStyle w:val="StyleUnderline"/>
          <w:rFonts w:asciiTheme="majorHAnsi" w:hAnsiTheme="majorHAnsi" w:cstheme="majorHAnsi"/>
        </w:rPr>
        <w:t xml:space="preserve">, in the United States, </w:t>
      </w:r>
      <w:r w:rsidRPr="003E7496">
        <w:rPr>
          <w:rStyle w:val="StyleUnderline"/>
          <w:rFonts w:asciiTheme="majorHAnsi" w:hAnsiTheme="majorHAnsi" w:cstheme="majorHAnsi"/>
          <w:highlight w:val="green"/>
        </w:rPr>
        <w:t>colleges and universities ought not consider standardized tests</w:t>
      </w:r>
      <w:r w:rsidRPr="003E7496">
        <w:rPr>
          <w:rStyle w:val="StyleUnderline"/>
          <w:rFonts w:asciiTheme="majorHAnsi" w:hAnsiTheme="majorHAnsi" w:cstheme="majorHAnsi"/>
        </w:rPr>
        <w:t xml:space="preserve"> in undergraduate admissions decisions.” That is obviously not a valid argument: the conclusion does not follow</w:t>
      </w:r>
      <w:r w:rsidRPr="003E7496">
        <w:rPr>
          <w:rFonts w:asciiTheme="majorHAnsi" w:hAnsiTheme="majorHAnsi" w:cstheme="majorHAnsi"/>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3E7496">
        <w:rPr>
          <w:rStyle w:val="StyleUnderline"/>
          <w:rFonts w:asciiTheme="majorHAnsi" w:hAnsiTheme="majorHAnsi" w:cstheme="majorHAnsi"/>
        </w:rPr>
        <w:t xml:space="preserve">If the resolution were existential with respect to “colleges and universities,” then the Ivy League argument above would be a valid inference. Since </w:t>
      </w:r>
      <w:r w:rsidRPr="003E7496">
        <w:rPr>
          <w:rStyle w:val="StyleUnderline"/>
          <w:rFonts w:asciiTheme="majorHAnsi" w:hAnsiTheme="majorHAnsi" w:cstheme="majorHAnsi"/>
          <w:highlight w:val="green"/>
        </w:rPr>
        <w:t>it’s not a valid inference</w:t>
      </w:r>
      <w:r w:rsidRPr="003E7496">
        <w:rPr>
          <w:rStyle w:val="StyleUnderline"/>
          <w:rFonts w:asciiTheme="majorHAnsi" w:hAnsiTheme="majorHAnsi" w:cstheme="majorHAnsi"/>
        </w:rPr>
        <w:t xml:space="preserve">, “colleges and universities” must be a generic bare plural. Second, </w:t>
      </w:r>
      <w:r w:rsidRPr="003E7496">
        <w:rPr>
          <w:rStyle w:val="StyleUnderline"/>
          <w:rFonts w:asciiTheme="majorHAnsi" w:hAnsiTheme="majorHAnsi" w:cstheme="majorHAnsi"/>
          <w:highlight w:val="green"/>
        </w:rPr>
        <w:t>“colleges and universities” fails the upward-entailment test</w:t>
      </w:r>
      <w:r w:rsidRPr="003E7496">
        <w:rPr>
          <w:rStyle w:val="StyleUnderline"/>
          <w:rFonts w:asciiTheme="majorHAnsi" w:hAnsiTheme="majorHAnsi" w:cstheme="majorHAnsi"/>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3E7496">
        <w:rPr>
          <w:rFonts w:asciiTheme="majorHAnsi" w:hAnsiTheme="majorHAnsi" w:cstheme="majorHAnsi"/>
          <w:sz w:val="12"/>
        </w:rPr>
        <w:t xml:space="preserve">To isolate “colleges and universities,” I’ve eliminated the other bare plurals in the resolution; it cannot plausibly be generic in the isolated case but existential in the resolution.) </w:t>
      </w:r>
      <w:r w:rsidRPr="003E7496">
        <w:rPr>
          <w:rStyle w:val="StyleUnderline"/>
          <w:rFonts w:asciiTheme="majorHAnsi" w:hAnsiTheme="majorHAnsi" w:cstheme="majorHAnsi"/>
        </w:rPr>
        <w:t xml:space="preserve">This sentence does not entail the more general statement that educational institutions ought not consider the SAT. This shows that “colleges and universities” is </w:t>
      </w:r>
      <w:proofErr w:type="gramStart"/>
      <w:r w:rsidRPr="003E7496">
        <w:rPr>
          <w:rStyle w:val="StyleUnderline"/>
          <w:rFonts w:asciiTheme="majorHAnsi" w:hAnsiTheme="majorHAnsi" w:cstheme="majorHAnsi"/>
        </w:rPr>
        <w:t>generic, because</w:t>
      </w:r>
      <w:proofErr w:type="gramEnd"/>
      <w:r w:rsidRPr="003E7496">
        <w:rPr>
          <w:rStyle w:val="StyleUnderline"/>
          <w:rFonts w:asciiTheme="majorHAnsi" w:hAnsiTheme="majorHAnsi" w:cstheme="majorHAnsi"/>
        </w:rPr>
        <w:t xml:space="preserve"> it fails the upward-entailment test for existential bare plurals. Third, </w:t>
      </w:r>
      <w:r w:rsidRPr="003E7496">
        <w:rPr>
          <w:rStyle w:val="StyleUnderline"/>
          <w:rFonts w:asciiTheme="majorHAnsi" w:hAnsiTheme="majorHAnsi" w:cstheme="majorHAnsi"/>
          <w:highlight w:val="green"/>
        </w:rPr>
        <w:t>“colleges and universities” fails the adverb of quantification test</w:t>
      </w:r>
      <w:r w:rsidRPr="003E7496">
        <w:rPr>
          <w:rStyle w:val="StyleUnderline"/>
          <w:rFonts w:asciiTheme="majorHAnsi" w:hAnsiTheme="majorHAnsi" w:cstheme="majorHAnsi"/>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3E7496">
        <w:rPr>
          <w:rFonts w:asciiTheme="majorHAnsi" w:hAnsiTheme="majorHAnsi" w:cstheme="majorHAnsi"/>
          <w:sz w:val="12"/>
        </w:rPr>
        <w:t xml:space="preserve"> (e.g., always, sometimes, generally, often, seldom, never, ever). </w:t>
      </w:r>
      <w:r w:rsidRPr="003E7496">
        <w:rPr>
          <w:rStyle w:val="StyleUnderline"/>
          <w:rFonts w:asciiTheme="majorHAnsi" w:hAnsiTheme="majorHAnsi" w:cstheme="majorHAnsi"/>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w:t>
      </w:r>
      <w:r w:rsidRPr="003E7496">
        <w:rPr>
          <w:rStyle w:val="StyleUnderline"/>
          <w:rFonts w:asciiTheme="majorHAnsi" w:hAnsiTheme="majorHAnsi" w:cstheme="majorHAnsi"/>
        </w:rPr>
        <w:lastRenderedPageBreak/>
        <w:t xml:space="preserve">(“Colleges and universities ought not ever consider the SAT”) result in comparatively minor changes of meaning. </w:t>
      </w:r>
      <w:r w:rsidRPr="003E7496">
        <w:rPr>
          <w:rFonts w:asciiTheme="majorHAnsi" w:hAnsiTheme="majorHAnsi" w:cstheme="majorHAnsi"/>
          <w:sz w:val="12"/>
        </w:rPr>
        <w:t xml:space="preserve">(Note that this test doesn’t require there to be no change of meaning and doesn’t have to work for every adverb of quantification.) This strongly suggests what we already know: that </w:t>
      </w:r>
      <w:r w:rsidRPr="003E7496">
        <w:rPr>
          <w:rStyle w:val="StyleUnderline"/>
          <w:rFonts w:asciiTheme="majorHAnsi" w:hAnsiTheme="majorHAnsi" w:cstheme="majorHAnsi"/>
        </w:rPr>
        <w:t xml:space="preserve">“colleges and universities” is generic rather than existential in the resolution. Fourth, </w:t>
      </w:r>
      <w:r w:rsidRPr="003E7496">
        <w:rPr>
          <w:rStyle w:val="StyleUnderline"/>
          <w:rFonts w:asciiTheme="majorHAnsi" w:hAnsiTheme="majorHAnsi" w:cstheme="majorHAnsi"/>
          <w:highlight w:val="green"/>
        </w:rPr>
        <w:t>it is</w:t>
      </w:r>
      <w:r w:rsidRPr="003E7496">
        <w:rPr>
          <w:rStyle w:val="StyleUnderline"/>
          <w:rFonts w:asciiTheme="majorHAnsi" w:hAnsiTheme="majorHAnsi" w:cstheme="majorHAnsi"/>
        </w:rPr>
        <w:t xml:space="preserve"> extremely </w:t>
      </w:r>
      <w:r w:rsidRPr="003E7496">
        <w:rPr>
          <w:rStyle w:val="StyleUnderline"/>
          <w:rFonts w:asciiTheme="majorHAnsi" w:hAnsiTheme="majorHAnsi" w:cstheme="majorHAnsi"/>
          <w:highlight w:val="green"/>
        </w:rPr>
        <w:t>unlikely</w:t>
      </w:r>
      <w:r w:rsidRPr="003E7496">
        <w:rPr>
          <w:rStyle w:val="StyleUnderline"/>
          <w:rFonts w:asciiTheme="majorHAnsi" w:hAnsiTheme="majorHAnsi" w:cstheme="majorHAnsi"/>
        </w:rPr>
        <w:t xml:space="preserve"> that </w:t>
      </w:r>
      <w:r w:rsidRPr="003E7496">
        <w:rPr>
          <w:rStyle w:val="StyleUnderline"/>
          <w:rFonts w:asciiTheme="majorHAnsi" w:hAnsiTheme="majorHAnsi" w:cstheme="majorHAnsi"/>
          <w:highlight w:val="green"/>
        </w:rPr>
        <w:t>the topic committee would have written the resolution with the existential interpretation</w:t>
      </w:r>
      <w:r w:rsidRPr="003E7496">
        <w:rPr>
          <w:rStyle w:val="StyleUnderline"/>
          <w:rFonts w:asciiTheme="majorHAnsi" w:hAnsiTheme="majorHAnsi" w:cstheme="majorHAnsi"/>
        </w:rPr>
        <w:t xml:space="preserve"> of “colleges and universities” in mind. If they intended the existential interpretation, they would have added explicit existential quantifiers like “some</w:t>
      </w:r>
      <w:r w:rsidRPr="003E7496">
        <w:rPr>
          <w:rFonts w:asciiTheme="majorHAnsi" w:hAnsiTheme="majorHAnsi" w:cstheme="majorHAnsi"/>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3E7496">
        <w:rPr>
          <w:rFonts w:asciiTheme="majorHAnsi" w:hAnsiTheme="majorHAnsi" w:cstheme="majorHAnsi"/>
          <w:sz w:val="12"/>
        </w:rPr>
        <w:t>correct, since</w:t>
      </w:r>
      <w:proofErr w:type="gramEnd"/>
      <w:r w:rsidRPr="003E7496">
        <w:rPr>
          <w:rFonts w:asciiTheme="majorHAnsi" w:hAnsiTheme="majorHAnsi" w:cstheme="majorHAnsi"/>
          <w:sz w:val="12"/>
        </w:rPr>
        <w:t xml:space="preserve"> it’s prima facie unlikely that a committee charged with writing a sentence to be debated would be so badly mistaken about what their sentence means (which they would be if they intended the existential interpretation). </w:t>
      </w:r>
      <w:r w:rsidRPr="003E7496">
        <w:rPr>
          <w:rStyle w:val="StyleUnderline"/>
          <w:rFonts w:asciiTheme="majorHAnsi" w:hAnsiTheme="majorHAnsi" w:cstheme="majorHAnsi"/>
          <w:highlight w:val="green"/>
        </w:rPr>
        <w:t>The committee</w:t>
      </w:r>
      <w:r w:rsidRPr="003E7496">
        <w:rPr>
          <w:rStyle w:val="StyleUnderline"/>
          <w:rFonts w:asciiTheme="majorHAnsi" w:hAnsiTheme="majorHAnsi" w:cstheme="majorHAnsi"/>
        </w:rPr>
        <w:t xml:space="preserve">, moreover, </w:t>
      </w:r>
      <w:r w:rsidRPr="003E7496">
        <w:rPr>
          <w:rStyle w:val="StyleUnderline"/>
          <w:rFonts w:asciiTheme="majorHAnsi" w:hAnsiTheme="majorHAnsi" w:cstheme="majorHAnsi"/>
          <w:highlight w:val="green"/>
        </w:rPr>
        <w:t>does not write</w:t>
      </w:r>
      <w:r w:rsidRPr="003E7496">
        <w:rPr>
          <w:rStyle w:val="StyleUnderline"/>
          <w:rFonts w:asciiTheme="majorHAnsi" w:hAnsiTheme="majorHAnsi" w:cstheme="majorHAnsi"/>
        </w:rPr>
        <w:t xml:space="preserve"> resolutions </w:t>
      </w:r>
      <w:r w:rsidRPr="003E7496">
        <w:rPr>
          <w:rStyle w:val="StyleUnderline"/>
          <w:rFonts w:asciiTheme="majorHAnsi" w:hAnsiTheme="majorHAnsi" w:cstheme="majorHAnsi"/>
          <w:highlight w:val="green"/>
        </w:rPr>
        <w:t>for the</w:t>
      </w:r>
      <w:r w:rsidRPr="003E7496">
        <w:rPr>
          <w:rStyle w:val="StyleUnderline"/>
          <w:rFonts w:asciiTheme="majorHAnsi" w:hAnsiTheme="majorHAnsi" w:cstheme="majorHAnsi"/>
        </w:rPr>
        <w:t xml:space="preserve"> 0.1 percent of debaters who debate on the national </w:t>
      </w:r>
      <w:r w:rsidRPr="003E7496">
        <w:rPr>
          <w:rStyle w:val="StyleUnderline"/>
          <w:rFonts w:asciiTheme="majorHAnsi" w:hAnsiTheme="majorHAnsi" w:cstheme="majorHAnsi"/>
          <w:highlight w:val="green"/>
        </w:rPr>
        <w:t>circuit</w:t>
      </w:r>
      <w:r w:rsidRPr="003E7496">
        <w:rPr>
          <w:rStyle w:val="StyleUnderline"/>
          <w:rFonts w:asciiTheme="majorHAnsi" w:hAnsiTheme="majorHAnsi" w:cstheme="majorHAnsi"/>
        </w:rPr>
        <w:t xml:space="preserve">; they write resolutions, at least in large part, to be debated by the vast majority of students on the vast majority of circuits, who would take the resolution to be (pretty obviously, I’d imagine) generic </w:t>
      </w:r>
      <w:r w:rsidRPr="003E7496">
        <w:rPr>
          <w:rFonts w:asciiTheme="majorHAnsi" w:hAnsiTheme="majorHAnsi" w:cstheme="majorHAnsi"/>
          <w:sz w:val="12"/>
        </w:rPr>
        <w:t>with respect to “colleges and universities,” given its face-value meaning and standard expectations about what LD resolutions tend to mean.</w:t>
      </w:r>
    </w:p>
    <w:p w14:paraId="2006620E" w14:textId="77777777" w:rsidR="00E21B25" w:rsidRPr="003E7496" w:rsidRDefault="00E21B25" w:rsidP="00E21B25">
      <w:pPr>
        <w:rPr>
          <w:rFonts w:asciiTheme="majorHAnsi" w:hAnsiTheme="majorHAnsi" w:cstheme="majorHAnsi"/>
          <w:sz w:val="12"/>
        </w:rPr>
      </w:pPr>
    </w:p>
    <w:p w14:paraId="2FEC8775" w14:textId="77777777" w:rsidR="00E21B25" w:rsidRPr="003E7496" w:rsidRDefault="00E21B25" w:rsidP="00E21B25">
      <w:pPr>
        <w:pStyle w:val="Heading4"/>
        <w:rPr>
          <w:rFonts w:asciiTheme="majorHAnsi" w:hAnsiTheme="majorHAnsi" w:cstheme="majorHAnsi"/>
        </w:rPr>
      </w:pPr>
      <w:r w:rsidRPr="003E7496">
        <w:rPr>
          <w:rFonts w:asciiTheme="majorHAnsi" w:hAnsiTheme="majorHAnsi" w:cstheme="majorHAnsi"/>
        </w:rPr>
        <w:t>It applies to workers:</w:t>
      </w:r>
    </w:p>
    <w:p w14:paraId="20155B36" w14:textId="77777777" w:rsidR="00E21B25" w:rsidRPr="003E7496" w:rsidRDefault="00E21B25" w:rsidP="00E21B25">
      <w:pPr>
        <w:pStyle w:val="Heading4"/>
        <w:numPr>
          <w:ilvl w:val="0"/>
          <w:numId w:val="16"/>
        </w:numPr>
        <w:tabs>
          <w:tab w:val="num" w:pos="720"/>
        </w:tabs>
        <w:rPr>
          <w:rFonts w:asciiTheme="majorHAnsi" w:hAnsiTheme="majorHAnsi" w:cstheme="majorHAnsi"/>
        </w:rPr>
      </w:pPr>
      <w:r w:rsidRPr="003E7496">
        <w:rPr>
          <w:rFonts w:asciiTheme="majorHAnsi" w:hAnsiTheme="majorHAnsi" w:cstheme="majorHAnsi"/>
        </w:rPr>
        <w:t>Upward entailment test – spec fails the upward entailment test because saying that a just government ought to recognize the right of one type of workers to strike does not entail that all nations ought to recognize the right of all workers to strike</w:t>
      </w:r>
    </w:p>
    <w:p w14:paraId="6E58F9EF" w14:textId="77777777" w:rsidR="00E21B25" w:rsidRPr="003E7496" w:rsidRDefault="00E21B25" w:rsidP="00E21B25">
      <w:pPr>
        <w:pStyle w:val="Heading4"/>
        <w:numPr>
          <w:ilvl w:val="0"/>
          <w:numId w:val="16"/>
        </w:numPr>
        <w:tabs>
          <w:tab w:val="num" w:pos="720"/>
        </w:tabs>
        <w:rPr>
          <w:rFonts w:asciiTheme="majorHAnsi" w:hAnsiTheme="majorHAnsi" w:cstheme="majorHAnsi"/>
        </w:rPr>
      </w:pPr>
      <w:r w:rsidRPr="003E7496">
        <w:rPr>
          <w:rFonts w:asciiTheme="majorHAnsi" w:hAnsiTheme="majorHAnsi" w:cstheme="majorHAnsi"/>
        </w:rPr>
        <w:t>Adverb test – adding “usually” to the res doesn’t substantially change its meaning</w:t>
      </w:r>
    </w:p>
    <w:p w14:paraId="6679456D" w14:textId="77777777" w:rsidR="00E21B25" w:rsidRPr="003E7496" w:rsidRDefault="00E21B25" w:rsidP="00E21B25">
      <w:pPr>
        <w:rPr>
          <w:rFonts w:asciiTheme="majorHAnsi" w:hAnsiTheme="majorHAnsi" w:cstheme="majorHAnsi"/>
        </w:rPr>
      </w:pPr>
    </w:p>
    <w:p w14:paraId="55694D53" w14:textId="77777777" w:rsidR="00E21B25" w:rsidRPr="003E7496" w:rsidRDefault="00E21B25" w:rsidP="00E21B25">
      <w:pPr>
        <w:pStyle w:val="Heading4"/>
        <w:rPr>
          <w:rFonts w:asciiTheme="majorHAnsi" w:hAnsiTheme="majorHAnsi" w:cstheme="majorHAnsi"/>
        </w:rPr>
      </w:pPr>
      <w:r w:rsidRPr="003E7496">
        <w:rPr>
          <w:rFonts w:asciiTheme="majorHAnsi" w:hAnsiTheme="majorHAnsi" w:cstheme="majorHAnsi"/>
        </w:rPr>
        <w:t>Vote neg:</w:t>
      </w:r>
    </w:p>
    <w:p w14:paraId="43C8441E" w14:textId="77777777" w:rsidR="00E21B25" w:rsidRPr="003E7496" w:rsidRDefault="00E21B25" w:rsidP="00E21B25">
      <w:pPr>
        <w:pStyle w:val="Heading4"/>
        <w:numPr>
          <w:ilvl w:val="0"/>
          <w:numId w:val="17"/>
        </w:numPr>
        <w:rPr>
          <w:rFonts w:asciiTheme="majorHAnsi" w:hAnsiTheme="majorHAnsi" w:cstheme="majorHAnsi"/>
        </w:rPr>
      </w:pPr>
      <w:r w:rsidRPr="003E7496">
        <w:rPr>
          <w:rFonts w:asciiTheme="majorHAnsi" w:hAnsiTheme="majorHAnsi" w:cstheme="majorHAnsi"/>
        </w:rPr>
        <w:t xml:space="preserve">Semantics </w:t>
      </w:r>
      <w:proofErr w:type="gramStart"/>
      <w:r w:rsidRPr="003E7496">
        <w:rPr>
          <w:rFonts w:asciiTheme="majorHAnsi" w:hAnsiTheme="majorHAnsi" w:cstheme="majorHAnsi"/>
        </w:rPr>
        <w:t>o</w:t>
      </w:r>
      <w:r w:rsidRPr="003E7496">
        <w:rPr>
          <w:rFonts w:asciiTheme="majorHAnsi" w:eastAsia="MS Gothic" w:hAnsiTheme="majorHAnsi" w:cstheme="majorHAnsi"/>
        </w:rPr>
        <w:t>utweigh:</w:t>
      </w:r>
      <w:proofErr w:type="gramEnd"/>
      <w:r w:rsidRPr="003E7496">
        <w:rPr>
          <w:rFonts w:asciiTheme="majorHAnsi" w:eastAsia="MS Gothic" w:hAnsiTheme="majorHAnsi" w:cstheme="majorHAnsi"/>
        </w:rPr>
        <w:t xml:space="preserve"> it’s </w:t>
      </w:r>
      <w:r w:rsidRPr="003E7496">
        <w:rPr>
          <w:rFonts w:asciiTheme="majorHAnsi" w:hAnsiTheme="majorHAnsi" w:cstheme="majorHAnsi"/>
        </w:rPr>
        <w:t>the only stasis point we know before the round so it controls the internal link to engagement – there’s no way to use ground if debaters aren’t prepared to defend it</w:t>
      </w:r>
    </w:p>
    <w:p w14:paraId="74E9FA01" w14:textId="77777777" w:rsidR="00E21B25" w:rsidRPr="003E7496" w:rsidRDefault="00E21B25" w:rsidP="00E21B25">
      <w:pPr>
        <w:rPr>
          <w:rFonts w:asciiTheme="majorHAnsi" w:hAnsiTheme="majorHAnsi" w:cstheme="majorHAnsi"/>
        </w:rPr>
      </w:pPr>
    </w:p>
    <w:p w14:paraId="4F28E0AA" w14:textId="77777777" w:rsidR="00E21B25" w:rsidRPr="003E7496" w:rsidRDefault="00E21B25" w:rsidP="00E21B25">
      <w:pPr>
        <w:pStyle w:val="Heading4"/>
        <w:numPr>
          <w:ilvl w:val="0"/>
          <w:numId w:val="17"/>
        </w:numPr>
        <w:rPr>
          <w:rFonts w:asciiTheme="majorHAnsi" w:hAnsiTheme="majorHAnsi" w:cstheme="majorHAnsi"/>
        </w:rPr>
      </w:pPr>
      <w:r w:rsidRPr="003E7496">
        <w:rPr>
          <w:rFonts w:asciiTheme="majorHAnsi" w:hAnsiTheme="majorHAnsi" w:cstheme="majorHAnsi"/>
        </w:rPr>
        <w:t xml:space="preserve">Limits – there are countless </w:t>
      </w:r>
      <w:proofErr w:type="spellStart"/>
      <w:r w:rsidRPr="003E7496">
        <w:rPr>
          <w:rFonts w:asciiTheme="majorHAnsi" w:hAnsiTheme="majorHAnsi" w:cstheme="majorHAnsi"/>
        </w:rPr>
        <w:t>affs</w:t>
      </w:r>
      <w:proofErr w:type="spellEnd"/>
      <w:r w:rsidRPr="003E7496">
        <w:rPr>
          <w:rFonts w:asciiTheme="majorHAnsi" w:hAnsiTheme="majorHAnsi" w:cstheme="majorHAnsi"/>
        </w:rPr>
        <w:t xml:space="preserve"> accounting for thousands of different professions and any combination thereof– unlimited topics incentivize obscure </w:t>
      </w:r>
      <w:proofErr w:type="spellStart"/>
      <w:r w:rsidRPr="003E7496">
        <w:rPr>
          <w:rFonts w:asciiTheme="majorHAnsi" w:hAnsiTheme="majorHAnsi" w:cstheme="majorHAnsi"/>
        </w:rPr>
        <w:t>affs</w:t>
      </w:r>
      <w:proofErr w:type="spellEnd"/>
      <w:r w:rsidRPr="003E7496">
        <w:rPr>
          <w:rFonts w:asciiTheme="majorHAnsi" w:hAnsiTheme="majorHAnsi" w:cstheme="majorHAnsi"/>
        </w:rPr>
        <w:t xml:space="preserve"> that negs won’t have prep on – limits are key to reciprocal prep burden – potential abuse doesn’t justify foregoing the topic and 1AR theory checks PICs</w:t>
      </w:r>
    </w:p>
    <w:p w14:paraId="6E3FAD9A" w14:textId="77777777" w:rsidR="00E21B25" w:rsidRPr="003E7496" w:rsidRDefault="00E21B25" w:rsidP="00E21B25">
      <w:pPr>
        <w:rPr>
          <w:rFonts w:asciiTheme="majorHAnsi" w:hAnsiTheme="majorHAnsi" w:cstheme="majorHAnsi"/>
        </w:rPr>
      </w:pPr>
    </w:p>
    <w:p w14:paraId="1BF3D09A" w14:textId="77777777" w:rsidR="00E21B25" w:rsidRPr="003E7496" w:rsidRDefault="00E21B25" w:rsidP="00E21B25">
      <w:pPr>
        <w:rPr>
          <w:rFonts w:asciiTheme="majorHAnsi" w:hAnsiTheme="majorHAnsi" w:cstheme="majorHAnsi"/>
        </w:rPr>
      </w:pPr>
    </w:p>
    <w:p w14:paraId="73966DE6" w14:textId="77777777" w:rsidR="00E21B25" w:rsidRPr="003E7496" w:rsidRDefault="00E21B25" w:rsidP="00E21B25">
      <w:pPr>
        <w:pStyle w:val="Heading4"/>
        <w:numPr>
          <w:ilvl w:val="0"/>
          <w:numId w:val="17"/>
        </w:numPr>
        <w:ind w:left="0" w:firstLine="0"/>
        <w:rPr>
          <w:rFonts w:asciiTheme="majorHAnsi" w:hAnsiTheme="majorHAnsi" w:cstheme="majorHAnsi"/>
        </w:rPr>
      </w:pPr>
      <w:r w:rsidRPr="003E7496">
        <w:rPr>
          <w:rFonts w:asciiTheme="majorHAnsi" w:hAnsiTheme="majorHAnsi" w:cstheme="majorHAnsi"/>
        </w:rPr>
        <w:t xml:space="preserve">TVA solves – read as an advantage to whole </w:t>
      </w:r>
      <w:proofErr w:type="spellStart"/>
      <w:r w:rsidRPr="003E7496">
        <w:rPr>
          <w:rFonts w:asciiTheme="majorHAnsi" w:hAnsiTheme="majorHAnsi" w:cstheme="majorHAnsi"/>
        </w:rPr>
        <w:t>rez</w:t>
      </w:r>
      <w:proofErr w:type="spellEnd"/>
    </w:p>
    <w:p w14:paraId="6D02F51B" w14:textId="77777777" w:rsidR="00E21B25" w:rsidRPr="003E7496" w:rsidRDefault="00E21B25" w:rsidP="00E21B25">
      <w:pPr>
        <w:rPr>
          <w:rFonts w:asciiTheme="majorHAnsi" w:hAnsiTheme="majorHAnsi" w:cstheme="majorHAnsi"/>
        </w:rPr>
      </w:pPr>
    </w:p>
    <w:p w14:paraId="25820405" w14:textId="77777777" w:rsidR="00E21B25" w:rsidRPr="003E7496" w:rsidRDefault="00E21B25" w:rsidP="00E21B25">
      <w:pPr>
        <w:pStyle w:val="Heading4"/>
        <w:rPr>
          <w:rFonts w:asciiTheme="majorHAnsi" w:hAnsiTheme="majorHAnsi" w:cstheme="majorHAnsi"/>
        </w:rPr>
      </w:pPr>
      <w:r w:rsidRPr="003E7496">
        <w:rPr>
          <w:rFonts w:asciiTheme="majorHAnsi" w:hAnsiTheme="majorHAnsi" w:cstheme="majorHAnsi"/>
        </w:rPr>
        <w:lastRenderedPageBreak/>
        <w:t xml:space="preserve">Drop the debater to preserve fairness and education – use competing </w:t>
      </w:r>
      <w:proofErr w:type="spellStart"/>
      <w:r w:rsidRPr="003E7496">
        <w:rPr>
          <w:rFonts w:asciiTheme="majorHAnsi" w:hAnsiTheme="majorHAnsi" w:cstheme="majorHAnsi"/>
        </w:rPr>
        <w:t>interps</w:t>
      </w:r>
      <w:proofErr w:type="spellEnd"/>
      <w:r w:rsidRPr="003E7496">
        <w:rPr>
          <w:rFonts w:asciiTheme="majorHAnsi" w:hAnsiTheme="majorHAnsi" w:cstheme="majorHAnsi"/>
        </w:rPr>
        <w:t xml:space="preserve"> – reasonability invites arbitrary judge intervention and a race to the bottom of questionable argumentation</w:t>
      </w:r>
    </w:p>
    <w:p w14:paraId="07E10D5C" w14:textId="77777777" w:rsidR="00E21B25" w:rsidRPr="003E7496" w:rsidRDefault="00E21B25" w:rsidP="00E21B25">
      <w:pPr>
        <w:rPr>
          <w:rFonts w:asciiTheme="majorHAnsi" w:hAnsiTheme="majorHAnsi" w:cstheme="majorHAnsi"/>
        </w:rPr>
      </w:pPr>
    </w:p>
    <w:p w14:paraId="3F1936A6" w14:textId="77777777" w:rsidR="00055837" w:rsidRPr="003E7496" w:rsidRDefault="00055837" w:rsidP="00055837">
      <w:pPr>
        <w:pStyle w:val="Heading2"/>
        <w:rPr>
          <w:rFonts w:asciiTheme="majorHAnsi" w:hAnsiTheme="majorHAnsi" w:cstheme="majorHAnsi"/>
        </w:rPr>
      </w:pPr>
      <w:r w:rsidRPr="003E7496">
        <w:rPr>
          <w:rFonts w:asciiTheme="majorHAnsi" w:hAnsiTheme="majorHAnsi" w:cstheme="majorHAnsi"/>
        </w:rPr>
        <w:lastRenderedPageBreak/>
        <w:t>Teacher Pay CP</w:t>
      </w:r>
    </w:p>
    <w:p w14:paraId="45524723" w14:textId="77777777" w:rsidR="00055837" w:rsidRPr="003E7496" w:rsidRDefault="00055837" w:rsidP="00055837">
      <w:pPr>
        <w:pStyle w:val="Heading4"/>
        <w:rPr>
          <w:rFonts w:asciiTheme="majorHAnsi" w:hAnsiTheme="majorHAnsi" w:cstheme="majorHAnsi"/>
        </w:rPr>
      </w:pPr>
      <w:r w:rsidRPr="003E7496">
        <w:rPr>
          <w:rFonts w:asciiTheme="majorHAnsi" w:hAnsiTheme="majorHAnsi" w:cstheme="majorHAnsi"/>
        </w:rPr>
        <w:t xml:space="preserve">CP: A just government ought </w:t>
      </w:r>
      <w:proofErr w:type="gramStart"/>
      <w:r w:rsidRPr="003E7496">
        <w:rPr>
          <w:rFonts w:asciiTheme="majorHAnsi" w:hAnsiTheme="majorHAnsi" w:cstheme="majorHAnsi"/>
        </w:rPr>
        <w:t>increase</w:t>
      </w:r>
      <w:proofErr w:type="gramEnd"/>
      <w:r w:rsidRPr="003E7496">
        <w:rPr>
          <w:rFonts w:asciiTheme="majorHAnsi" w:hAnsiTheme="majorHAnsi" w:cstheme="majorHAnsi"/>
        </w:rPr>
        <w:t xml:space="preserve"> teacher salaries by the equivalent of $13,500 a year as per Scott ’19.</w:t>
      </w:r>
    </w:p>
    <w:p w14:paraId="007FD279" w14:textId="77777777" w:rsidR="00055837" w:rsidRPr="003E7496" w:rsidRDefault="00055837" w:rsidP="00055837">
      <w:pPr>
        <w:rPr>
          <w:rFonts w:asciiTheme="majorHAnsi" w:hAnsiTheme="majorHAnsi" w:cstheme="majorHAnsi"/>
        </w:rPr>
      </w:pPr>
      <w:r w:rsidRPr="003E7496">
        <w:rPr>
          <w:rFonts w:asciiTheme="majorHAnsi" w:hAnsiTheme="majorHAnsi" w:cstheme="majorHAnsi"/>
        </w:rPr>
        <w:t xml:space="preserve">Dylan Scott, 3-26-2019, "Kamala Harris’s plan to dramatically increase teacher salaries, explained," Vox, </w:t>
      </w:r>
      <w:hyperlink r:id="rId5" w:history="1">
        <w:r w:rsidRPr="003E7496">
          <w:rPr>
            <w:rStyle w:val="Hyperlink"/>
            <w:rFonts w:asciiTheme="majorHAnsi" w:hAnsiTheme="majorHAnsi" w:cstheme="majorHAnsi"/>
          </w:rPr>
          <w:t>https://www.vox.com/policy-and-politics/2019/3/26/18280734/kamala-harris-2020-election-policies-teachers-salaries //Accessed 11/21/2021</w:t>
        </w:r>
      </w:hyperlink>
      <w:r w:rsidRPr="003E7496">
        <w:rPr>
          <w:rFonts w:asciiTheme="majorHAnsi" w:hAnsiTheme="majorHAnsi" w:cstheme="majorHAnsi"/>
        </w:rPr>
        <w:t xml:space="preserve"> //</w:t>
      </w:r>
      <w:proofErr w:type="spellStart"/>
      <w:r w:rsidRPr="003E7496">
        <w:rPr>
          <w:rFonts w:asciiTheme="majorHAnsi" w:hAnsiTheme="majorHAnsi" w:cstheme="majorHAnsi"/>
        </w:rPr>
        <w:t>marlborough</w:t>
      </w:r>
      <w:proofErr w:type="spellEnd"/>
      <w:r w:rsidRPr="003E7496">
        <w:rPr>
          <w:rFonts w:asciiTheme="majorHAnsi" w:hAnsiTheme="majorHAnsi" w:cstheme="majorHAnsi"/>
        </w:rPr>
        <w:t xml:space="preserve"> JH</w:t>
      </w:r>
    </w:p>
    <w:p w14:paraId="42BA2DBF" w14:textId="77777777" w:rsidR="00055837" w:rsidRPr="003E7496" w:rsidRDefault="00055837" w:rsidP="00055837">
      <w:pPr>
        <w:rPr>
          <w:rFonts w:asciiTheme="majorHAnsi" w:hAnsiTheme="majorHAnsi" w:cstheme="majorHAnsi"/>
          <w:sz w:val="12"/>
        </w:rPr>
      </w:pPr>
      <w:r w:rsidRPr="003E7496">
        <w:rPr>
          <w:rFonts w:asciiTheme="majorHAnsi" w:hAnsiTheme="majorHAnsi" w:cstheme="majorHAnsi"/>
          <w:sz w:val="12"/>
        </w:rPr>
        <w:t> </w:t>
      </w:r>
      <w:hyperlink r:id="rId6" w:history="1">
        <w:r w:rsidRPr="003E7496">
          <w:rPr>
            <w:rStyle w:val="Hyperlink"/>
            <w:rFonts w:asciiTheme="majorHAnsi" w:hAnsiTheme="majorHAnsi" w:cstheme="majorHAnsi"/>
            <w:sz w:val="12"/>
          </w:rPr>
          <w:t>Sen. Kamala Harris (D-CA)</w:t>
        </w:r>
      </w:hyperlink>
      <w:r w:rsidRPr="003E7496">
        <w:rPr>
          <w:rFonts w:asciiTheme="majorHAnsi" w:hAnsiTheme="majorHAnsi" w:cstheme="majorHAnsi"/>
          <w:sz w:val="12"/>
        </w:rPr>
        <w:t xml:space="preserve"> has the first major K-12 education proposal of the Democratic presidential primary so far: giving American teachers a significant raise. ¶The California senator is proposing </w:t>
      </w:r>
      <w:r w:rsidRPr="003E7496">
        <w:rPr>
          <w:rStyle w:val="Emphasis"/>
          <w:rFonts w:asciiTheme="majorHAnsi" w:hAnsiTheme="majorHAnsi" w:cstheme="majorHAnsi"/>
        </w:rPr>
        <w:t xml:space="preserve">the federal government spend $315 billion to increase teacher salaries </w:t>
      </w:r>
      <w:r w:rsidRPr="003E7496">
        <w:rPr>
          <w:rFonts w:asciiTheme="majorHAnsi" w:hAnsiTheme="majorHAnsi" w:cstheme="majorHAnsi"/>
          <w:sz w:val="12"/>
        </w:rPr>
        <w:t xml:space="preserve">over the next 10 years. Through a combination of direct federal spending and matching funds from states, the goal is to </w:t>
      </w:r>
      <w:r w:rsidRPr="003E7496">
        <w:rPr>
          <w:rStyle w:val="Emphasis"/>
          <w:rFonts w:asciiTheme="majorHAnsi" w:hAnsiTheme="majorHAnsi" w:cstheme="majorHAnsi"/>
          <w:highlight w:val="yellow"/>
        </w:rPr>
        <w:t>give the average</w:t>
      </w:r>
      <w:r w:rsidRPr="003E7496">
        <w:rPr>
          <w:rStyle w:val="Emphasis"/>
          <w:rFonts w:asciiTheme="majorHAnsi" w:hAnsiTheme="majorHAnsi" w:cstheme="majorHAnsi"/>
        </w:rPr>
        <w:t xml:space="preserve"> US </w:t>
      </w:r>
      <w:r w:rsidRPr="003E7496">
        <w:rPr>
          <w:rStyle w:val="Emphasis"/>
          <w:rFonts w:asciiTheme="majorHAnsi" w:hAnsiTheme="majorHAnsi" w:cstheme="majorHAnsi"/>
          <w:highlight w:val="yellow"/>
        </w:rPr>
        <w:t>teacher a $13,500 pay increase</w:t>
      </w:r>
      <w:r w:rsidRPr="003E7496">
        <w:rPr>
          <w:rFonts w:asciiTheme="majorHAnsi" w:hAnsiTheme="majorHAnsi" w:cstheme="majorHAnsi"/>
          <w:sz w:val="12"/>
        </w:rPr>
        <w:t xml:space="preserve"> in her first term</w:t>
      </w:r>
      <w:r w:rsidRPr="003E7496">
        <w:rPr>
          <w:rFonts w:asciiTheme="majorHAnsi" w:hAnsiTheme="majorHAnsi" w:cstheme="majorHAnsi"/>
          <w:sz w:val="12"/>
          <w:highlight w:val="yellow"/>
        </w:rPr>
        <w:t xml:space="preserve">, </w:t>
      </w:r>
      <w:r w:rsidRPr="003E7496">
        <w:rPr>
          <w:rStyle w:val="Emphasis"/>
          <w:rFonts w:asciiTheme="majorHAnsi" w:hAnsiTheme="majorHAnsi" w:cstheme="majorHAnsi"/>
          <w:highlight w:val="yellow"/>
        </w:rPr>
        <w:t>paid for by hiking taxes on wealthy estates</w:t>
      </w:r>
      <w:r w:rsidRPr="003E7496">
        <w:rPr>
          <w:rFonts w:asciiTheme="majorHAnsi" w:hAnsiTheme="majorHAnsi" w:cstheme="majorHAnsi"/>
          <w:sz w:val="12"/>
        </w:rPr>
        <w:t>. The average teacher salary is currently about </w:t>
      </w:r>
      <w:hyperlink r:id="rId7" w:history="1">
        <w:r w:rsidRPr="003E7496">
          <w:rPr>
            <w:rStyle w:val="Hyperlink"/>
            <w:rFonts w:asciiTheme="majorHAnsi" w:hAnsiTheme="majorHAnsi" w:cstheme="majorHAnsi"/>
            <w:sz w:val="12"/>
          </w:rPr>
          <w:t>$60,000</w:t>
        </w:r>
      </w:hyperlink>
      <w:r w:rsidRPr="003E7496">
        <w:rPr>
          <w:rFonts w:asciiTheme="majorHAnsi" w:hAnsiTheme="majorHAnsi" w:cstheme="majorHAnsi"/>
          <w:sz w:val="12"/>
        </w:rPr>
        <w:t>, though there is considerable variation across states.</w:t>
      </w:r>
    </w:p>
    <w:p w14:paraId="7B79BE4B" w14:textId="77777777" w:rsidR="00055837" w:rsidRPr="003E7496" w:rsidRDefault="00055837" w:rsidP="00055837">
      <w:pPr>
        <w:pStyle w:val="Heading4"/>
        <w:rPr>
          <w:rFonts w:asciiTheme="majorHAnsi" w:hAnsiTheme="majorHAnsi" w:cstheme="majorHAnsi"/>
        </w:rPr>
      </w:pPr>
      <w:r w:rsidRPr="003E7496">
        <w:rPr>
          <w:rFonts w:asciiTheme="majorHAnsi" w:hAnsiTheme="majorHAnsi" w:cstheme="majorHAnsi"/>
        </w:rPr>
        <w:t xml:space="preserve">Solves the entirety of the </w:t>
      </w:r>
      <w:proofErr w:type="spellStart"/>
      <w:r w:rsidRPr="003E7496">
        <w:rPr>
          <w:rFonts w:asciiTheme="majorHAnsi" w:hAnsiTheme="majorHAnsi" w:cstheme="majorHAnsi"/>
        </w:rPr>
        <w:t>aff</w:t>
      </w:r>
      <w:proofErr w:type="spellEnd"/>
      <w:r w:rsidRPr="003E7496">
        <w:rPr>
          <w:rFonts w:asciiTheme="majorHAnsi" w:hAnsiTheme="majorHAnsi" w:cstheme="majorHAnsi"/>
        </w:rPr>
        <w:t xml:space="preserve"> – teachers get paid significantly more, keeping them in education. It also solves for activism – passage of the CP creates the perception that the government met teachers’ demands, encouraging more activism in students and other sectors. It also gives teachers more a greater ability to advocate for their needs – they aren’t living paycheck to paycheck. </w:t>
      </w:r>
    </w:p>
    <w:p w14:paraId="08863A9C" w14:textId="77777777" w:rsidR="00055837" w:rsidRPr="003E7496" w:rsidRDefault="00055837" w:rsidP="00055837">
      <w:pPr>
        <w:pStyle w:val="Heading4"/>
        <w:rPr>
          <w:rFonts w:asciiTheme="majorHAnsi" w:hAnsiTheme="majorHAnsi" w:cstheme="majorHAnsi"/>
        </w:rPr>
      </w:pPr>
      <w:r w:rsidRPr="003E7496">
        <w:rPr>
          <w:rFonts w:asciiTheme="majorHAnsi" w:hAnsiTheme="majorHAnsi" w:cstheme="majorHAnsi"/>
        </w:rPr>
        <w:t>The net benefit is learning loss:</w:t>
      </w:r>
    </w:p>
    <w:p w14:paraId="208333C9" w14:textId="77777777" w:rsidR="00055837" w:rsidRPr="003E7496" w:rsidRDefault="00055837" w:rsidP="00055837">
      <w:pPr>
        <w:pStyle w:val="Heading4"/>
        <w:rPr>
          <w:rFonts w:asciiTheme="majorHAnsi" w:hAnsiTheme="majorHAnsi" w:cstheme="majorHAnsi"/>
        </w:rPr>
      </w:pPr>
      <w:r w:rsidRPr="003E7496">
        <w:rPr>
          <w:rFonts w:asciiTheme="majorHAnsi" w:hAnsiTheme="majorHAnsi" w:cstheme="majorHAnsi"/>
        </w:rPr>
        <w:t>Teacher strikes mean that students miss out on learning – turns case. Norton and Hernandez ‘18</w:t>
      </w:r>
    </w:p>
    <w:p w14:paraId="646679F0" w14:textId="77777777" w:rsidR="00055837" w:rsidRPr="003E7496" w:rsidRDefault="00055837" w:rsidP="00055837">
      <w:pPr>
        <w:rPr>
          <w:rFonts w:asciiTheme="majorHAnsi" w:hAnsiTheme="majorHAnsi" w:cstheme="majorHAnsi"/>
        </w:rPr>
      </w:pPr>
      <w:r w:rsidRPr="003E7496">
        <w:rPr>
          <w:rFonts w:asciiTheme="majorHAnsi" w:hAnsiTheme="majorHAnsi" w:cstheme="majorHAnsi"/>
        </w:rPr>
        <w:t xml:space="preserve">Hilary Norton and Tracy Hernandez, 10-10-2018, "Commentary: A teachers strike is bad for our students, families and economy ," No Publication, </w:t>
      </w:r>
      <w:hyperlink r:id="rId8" w:history="1">
        <w:r w:rsidRPr="003E7496">
          <w:rPr>
            <w:rStyle w:val="Hyperlink"/>
            <w:rFonts w:asciiTheme="majorHAnsi" w:hAnsiTheme="majorHAnsi" w:cstheme="majorHAnsi"/>
          </w:rPr>
          <w:t>http://laschoolreport.com/commentary-a-teachers-strike-is-bad-for-our-students-families-and-economy/</w:t>
        </w:r>
      </w:hyperlink>
      <w:r w:rsidRPr="003E7496">
        <w:rPr>
          <w:rFonts w:asciiTheme="majorHAnsi" w:hAnsiTheme="majorHAnsi" w:cstheme="majorHAnsi"/>
        </w:rPr>
        <w:t xml:space="preserve"> //Accessed 11/21/2021 //</w:t>
      </w:r>
      <w:proofErr w:type="spellStart"/>
      <w:r w:rsidRPr="003E7496">
        <w:rPr>
          <w:rFonts w:asciiTheme="majorHAnsi" w:hAnsiTheme="majorHAnsi" w:cstheme="majorHAnsi"/>
        </w:rPr>
        <w:t>marlborough</w:t>
      </w:r>
      <w:proofErr w:type="spellEnd"/>
      <w:r w:rsidRPr="003E7496">
        <w:rPr>
          <w:rFonts w:asciiTheme="majorHAnsi" w:hAnsiTheme="majorHAnsi" w:cstheme="majorHAnsi"/>
        </w:rPr>
        <w:t xml:space="preserve"> JH</w:t>
      </w:r>
    </w:p>
    <w:p w14:paraId="4A60D6CF" w14:textId="77777777" w:rsidR="00055837" w:rsidRPr="003E7496" w:rsidRDefault="00055837" w:rsidP="00055837">
      <w:pPr>
        <w:rPr>
          <w:rFonts w:asciiTheme="majorHAnsi" w:hAnsiTheme="majorHAnsi" w:cstheme="majorHAnsi"/>
          <w:sz w:val="12"/>
        </w:rPr>
      </w:pPr>
      <w:r w:rsidRPr="003E7496">
        <w:rPr>
          <w:rFonts w:asciiTheme="majorHAnsi" w:hAnsiTheme="majorHAnsi" w:cstheme="majorHAnsi"/>
          <w:sz w:val="12"/>
        </w:rPr>
        <w:t>While a strike looms within our nation’s second-largest school district, the business community of Los Angeles urges the Los Angeles Unified School District and United Teachers Los Angeles to resolve their differences in a way that doesn’t put students at risk. ¶As the organized, grassroots voice of the business community in Greater Los Angeles, </w:t>
      </w:r>
      <w:proofErr w:type="spellStart"/>
      <w:r w:rsidRPr="003E7496">
        <w:rPr>
          <w:rFonts w:asciiTheme="majorHAnsi" w:hAnsiTheme="majorHAnsi" w:cstheme="majorHAnsi"/>
          <w:sz w:val="12"/>
        </w:rPr>
        <w:t>BizFed</w:t>
      </w:r>
      <w:proofErr w:type="spellEnd"/>
      <w:r w:rsidRPr="003E7496">
        <w:rPr>
          <w:rFonts w:asciiTheme="majorHAnsi" w:hAnsiTheme="majorHAnsi" w:cstheme="majorHAnsi"/>
          <w:sz w:val="12"/>
        </w:rPr>
        <w:t xml:space="preserve"> works to support the public institutions that serve our community and the families that work to build our region’s economy. </w:t>
      </w:r>
      <w:proofErr w:type="spellStart"/>
      <w:r w:rsidRPr="003E7496">
        <w:rPr>
          <w:rFonts w:asciiTheme="majorHAnsi" w:hAnsiTheme="majorHAnsi" w:cstheme="majorHAnsi"/>
          <w:sz w:val="12"/>
        </w:rPr>
        <w:t>BizFed</w:t>
      </w:r>
      <w:proofErr w:type="spellEnd"/>
      <w:r w:rsidRPr="003E7496">
        <w:rPr>
          <w:rFonts w:asciiTheme="majorHAnsi" w:hAnsiTheme="majorHAnsi" w:cstheme="majorHAnsi"/>
          <w:sz w:val="12"/>
        </w:rPr>
        <w:t xml:space="preserve"> represents 390,000 businesses that employ nearly 4 million people throughout Los Angeles County. </w:t>
      </w:r>
      <w:proofErr w:type="gramStart"/>
      <w:r w:rsidRPr="003E7496">
        <w:rPr>
          <w:rFonts w:asciiTheme="majorHAnsi" w:hAnsiTheme="majorHAnsi" w:cstheme="majorHAnsi"/>
          <w:sz w:val="12"/>
        </w:rPr>
        <w:t>The majority of</w:t>
      </w:r>
      <w:proofErr w:type="gramEnd"/>
      <w:r w:rsidRPr="003E7496">
        <w:rPr>
          <w:rFonts w:asciiTheme="majorHAnsi" w:hAnsiTheme="majorHAnsi" w:cstheme="majorHAnsi"/>
          <w:sz w:val="12"/>
        </w:rPr>
        <w:t xml:space="preserve"> these employees are working to support their families, many of which include LAUSD students. </w:t>
      </w:r>
      <w:r w:rsidRPr="003E7496">
        <w:rPr>
          <w:rStyle w:val="StyleUnderline"/>
          <w:rFonts w:asciiTheme="majorHAnsi" w:hAnsiTheme="majorHAnsi" w:cstheme="majorHAnsi"/>
        </w:rPr>
        <w:t>It is important that the needs of students are placed first in the negotiations. ¶</w:t>
      </w:r>
      <w:r w:rsidRPr="003E7496">
        <w:rPr>
          <w:rFonts w:asciiTheme="majorHAnsi" w:hAnsiTheme="majorHAnsi" w:cstheme="majorHAnsi"/>
          <w:sz w:val="12"/>
        </w:rPr>
        <w:t>Last week, </w:t>
      </w:r>
      <w:proofErr w:type="spellStart"/>
      <w:r w:rsidRPr="003E7496">
        <w:rPr>
          <w:rFonts w:asciiTheme="majorHAnsi" w:hAnsiTheme="majorHAnsi" w:cstheme="majorHAnsi"/>
          <w:sz w:val="12"/>
        </w:rPr>
        <w:t>BizFed</w:t>
      </w:r>
      <w:proofErr w:type="spellEnd"/>
      <w:r w:rsidRPr="003E7496">
        <w:rPr>
          <w:rFonts w:asciiTheme="majorHAnsi" w:hAnsiTheme="majorHAnsi" w:cstheme="majorHAnsi"/>
          <w:sz w:val="12"/>
        </w:rPr>
        <w:t xml:space="preserve"> wrote a letter to the LAUSD board and the UTLA executive officers urging them to do everything possible to avoid a strike. We received appreciative and positive feedback from LAUSD Board President Mónica García and Superintendent Austin </w:t>
      </w:r>
      <w:proofErr w:type="spellStart"/>
      <w:r w:rsidRPr="003E7496">
        <w:rPr>
          <w:rFonts w:asciiTheme="majorHAnsi" w:hAnsiTheme="majorHAnsi" w:cstheme="majorHAnsi"/>
          <w:sz w:val="12"/>
        </w:rPr>
        <w:t>Beutner</w:t>
      </w:r>
      <w:proofErr w:type="spellEnd"/>
      <w:r w:rsidRPr="003E7496">
        <w:rPr>
          <w:rFonts w:asciiTheme="majorHAnsi" w:hAnsiTheme="majorHAnsi" w:cstheme="majorHAnsi"/>
          <w:sz w:val="12"/>
        </w:rPr>
        <w:t xml:space="preserve"> as well as UTLA President Alex Caputo-Pearl.</w:t>
      </w:r>
      <w:r w:rsidRPr="003E7496">
        <w:rPr>
          <w:rFonts w:asciiTheme="majorHAnsi" w:hAnsiTheme="majorHAnsi" w:cstheme="majorHAnsi"/>
          <w:u w:val="single"/>
        </w:rPr>
        <w:t xml:space="preserve"> </w:t>
      </w:r>
      <w:r w:rsidRPr="003E7496">
        <w:rPr>
          <w:rFonts w:asciiTheme="majorHAnsi" w:hAnsiTheme="majorHAnsi" w:cstheme="majorHAnsi"/>
          <w:highlight w:val="yellow"/>
          <w:u w:val="single"/>
        </w:rPr>
        <w:t>¶</w:t>
      </w:r>
      <w:r w:rsidRPr="003E7496">
        <w:rPr>
          <w:rStyle w:val="Emphasis"/>
          <w:rFonts w:asciiTheme="majorHAnsi" w:hAnsiTheme="majorHAnsi" w:cstheme="majorHAnsi"/>
          <w:highlight w:val="yellow"/>
        </w:rPr>
        <w:t>When schools</w:t>
      </w:r>
      <w:r w:rsidRPr="003E7496">
        <w:rPr>
          <w:rStyle w:val="Emphasis"/>
          <w:rFonts w:asciiTheme="majorHAnsi" w:hAnsiTheme="majorHAnsi" w:cstheme="majorHAnsi"/>
        </w:rPr>
        <w:t xml:space="preserve"> are </w:t>
      </w:r>
      <w:r w:rsidRPr="003E7496">
        <w:rPr>
          <w:rStyle w:val="Emphasis"/>
          <w:rFonts w:asciiTheme="majorHAnsi" w:hAnsiTheme="majorHAnsi" w:cstheme="majorHAnsi"/>
          <w:highlight w:val="yellow"/>
        </w:rPr>
        <w:t>close</w:t>
      </w:r>
      <w:r w:rsidRPr="003E7496">
        <w:rPr>
          <w:rStyle w:val="Emphasis"/>
          <w:rFonts w:asciiTheme="majorHAnsi" w:hAnsiTheme="majorHAnsi" w:cstheme="majorHAnsi"/>
        </w:rPr>
        <w:t xml:space="preserve">d </w:t>
      </w:r>
      <w:r w:rsidRPr="003E7496">
        <w:rPr>
          <w:rStyle w:val="Emphasis"/>
          <w:rFonts w:asciiTheme="majorHAnsi" w:hAnsiTheme="majorHAnsi" w:cstheme="majorHAnsi"/>
          <w:highlight w:val="yellow"/>
        </w:rPr>
        <w:t>due to strikes, students miss learning</w:t>
      </w:r>
      <w:r w:rsidRPr="003E7496">
        <w:rPr>
          <w:rStyle w:val="Emphasis"/>
          <w:rFonts w:asciiTheme="majorHAnsi" w:hAnsiTheme="majorHAnsi" w:cstheme="majorHAnsi"/>
        </w:rPr>
        <w:t xml:space="preserve"> opportunities, </w:t>
      </w:r>
      <w:r w:rsidRPr="003E7496">
        <w:rPr>
          <w:rStyle w:val="Emphasis"/>
          <w:rFonts w:asciiTheme="majorHAnsi" w:hAnsiTheme="majorHAnsi" w:cstheme="majorHAnsi"/>
          <w:highlight w:val="yellow"/>
        </w:rPr>
        <w:t>parents must take days off</w:t>
      </w:r>
      <w:r w:rsidRPr="003E7496">
        <w:rPr>
          <w:rStyle w:val="Emphasis"/>
          <w:rFonts w:asciiTheme="majorHAnsi" w:hAnsiTheme="majorHAnsi" w:cstheme="majorHAnsi"/>
        </w:rPr>
        <w:t xml:space="preserve"> from work </w:t>
      </w:r>
      <w:r w:rsidRPr="003E7496">
        <w:rPr>
          <w:rStyle w:val="Emphasis"/>
          <w:rFonts w:asciiTheme="majorHAnsi" w:hAnsiTheme="majorHAnsi" w:cstheme="majorHAnsi"/>
          <w:highlight w:val="yellow"/>
        </w:rPr>
        <w:t>and</w:t>
      </w:r>
      <w:r w:rsidRPr="003E7496">
        <w:rPr>
          <w:rStyle w:val="Emphasis"/>
          <w:rFonts w:asciiTheme="majorHAnsi" w:hAnsiTheme="majorHAnsi" w:cstheme="majorHAnsi"/>
        </w:rPr>
        <w:t xml:space="preserve"> our region is disrupted.</w:t>
      </w:r>
      <w:r w:rsidRPr="003E7496">
        <w:rPr>
          <w:rFonts w:asciiTheme="majorHAnsi" w:hAnsiTheme="majorHAnsi" w:cstheme="majorHAnsi"/>
          <w:sz w:val="12"/>
        </w:rPr>
        <w:t xml:space="preserve"> Beyond hurting families, </w:t>
      </w:r>
      <w:r w:rsidRPr="003E7496">
        <w:rPr>
          <w:rStyle w:val="Emphasis"/>
          <w:rFonts w:asciiTheme="majorHAnsi" w:hAnsiTheme="majorHAnsi" w:cstheme="majorHAnsi"/>
          <w:highlight w:val="yellow"/>
        </w:rPr>
        <w:t>this strike will hurt</w:t>
      </w:r>
      <w:r w:rsidRPr="003E7496">
        <w:rPr>
          <w:rStyle w:val="Emphasis"/>
          <w:rFonts w:asciiTheme="majorHAnsi" w:hAnsiTheme="majorHAnsi" w:cstheme="majorHAnsi"/>
        </w:rPr>
        <w:t xml:space="preserve"> our </w:t>
      </w:r>
      <w:r w:rsidRPr="003E7496">
        <w:rPr>
          <w:rStyle w:val="Emphasis"/>
          <w:rFonts w:asciiTheme="majorHAnsi" w:hAnsiTheme="majorHAnsi" w:cstheme="majorHAnsi"/>
          <w:highlight w:val="yellow"/>
        </w:rPr>
        <w:t>businesses and their ability to sustain and create</w:t>
      </w:r>
      <w:r w:rsidRPr="003E7496">
        <w:rPr>
          <w:rStyle w:val="Emphasis"/>
          <w:rFonts w:asciiTheme="majorHAnsi" w:hAnsiTheme="majorHAnsi" w:cstheme="majorHAnsi"/>
        </w:rPr>
        <w:t xml:space="preserve"> new </w:t>
      </w:r>
      <w:r w:rsidRPr="003E7496">
        <w:rPr>
          <w:rStyle w:val="Emphasis"/>
          <w:rFonts w:asciiTheme="majorHAnsi" w:hAnsiTheme="majorHAnsi" w:cstheme="majorHAnsi"/>
          <w:highlight w:val="yellow"/>
        </w:rPr>
        <w:t>jobs</w:t>
      </w:r>
      <w:r w:rsidRPr="003E7496">
        <w:rPr>
          <w:rStyle w:val="Emphasis"/>
          <w:rFonts w:asciiTheme="majorHAnsi" w:hAnsiTheme="majorHAnsi" w:cstheme="majorHAnsi"/>
        </w:rPr>
        <w:t>.</w:t>
      </w:r>
      <w:r w:rsidRPr="003E7496">
        <w:rPr>
          <w:rFonts w:asciiTheme="majorHAnsi" w:hAnsiTheme="majorHAnsi" w:cstheme="majorHAnsi"/>
          <w:u w:val="single"/>
        </w:rPr>
        <w:t xml:space="preserve"> ¶</w:t>
      </w:r>
      <w:r w:rsidRPr="003E7496">
        <w:rPr>
          <w:rFonts w:asciiTheme="majorHAnsi" w:hAnsiTheme="majorHAnsi" w:cstheme="majorHAnsi"/>
          <w:sz w:val="12"/>
        </w:rPr>
        <w:t>This potential strike by LAUSD teachers will be the first in nearly three decades. The strike in 1989 lasted nine days; the most recent teachers strike in West Virginia lasted seven days</w:t>
      </w:r>
      <w:r w:rsidRPr="003E7496">
        <w:rPr>
          <w:rStyle w:val="Emphasis"/>
          <w:rFonts w:asciiTheme="majorHAnsi" w:hAnsiTheme="majorHAnsi" w:cstheme="majorHAnsi"/>
        </w:rPr>
        <w:t xml:space="preserve">. </w:t>
      </w:r>
      <w:r w:rsidRPr="003E7496">
        <w:rPr>
          <w:rStyle w:val="Emphasis"/>
          <w:rFonts w:asciiTheme="majorHAnsi" w:hAnsiTheme="majorHAnsi" w:cstheme="majorHAnsi"/>
          <w:highlight w:val="yellow"/>
        </w:rPr>
        <w:t>For a family living paycheck to paycheck, over a week of unpaid time off to watch</w:t>
      </w:r>
      <w:r w:rsidRPr="003E7496">
        <w:rPr>
          <w:rStyle w:val="Emphasis"/>
          <w:rFonts w:asciiTheme="majorHAnsi" w:hAnsiTheme="majorHAnsi" w:cstheme="majorHAnsi"/>
        </w:rPr>
        <w:t xml:space="preserve"> their </w:t>
      </w:r>
      <w:r w:rsidRPr="003E7496">
        <w:rPr>
          <w:rStyle w:val="Emphasis"/>
          <w:rFonts w:asciiTheme="majorHAnsi" w:hAnsiTheme="majorHAnsi" w:cstheme="majorHAnsi"/>
          <w:highlight w:val="yellow"/>
        </w:rPr>
        <w:t>children should not be the deciding factor between paying the rent and</w:t>
      </w:r>
      <w:r w:rsidRPr="003E7496">
        <w:rPr>
          <w:rStyle w:val="Emphasis"/>
          <w:rFonts w:asciiTheme="majorHAnsi" w:hAnsiTheme="majorHAnsi" w:cstheme="majorHAnsi"/>
        </w:rPr>
        <w:t xml:space="preserve"> putting </w:t>
      </w:r>
      <w:r w:rsidRPr="003E7496">
        <w:rPr>
          <w:rStyle w:val="Emphasis"/>
          <w:rFonts w:asciiTheme="majorHAnsi" w:hAnsiTheme="majorHAnsi" w:cstheme="majorHAnsi"/>
          <w:highlight w:val="yellow"/>
        </w:rPr>
        <w:t>food</w:t>
      </w:r>
      <w:r w:rsidRPr="003E7496">
        <w:rPr>
          <w:rStyle w:val="Emphasis"/>
          <w:rFonts w:asciiTheme="majorHAnsi" w:hAnsiTheme="majorHAnsi" w:cstheme="majorHAnsi"/>
        </w:rPr>
        <w:t xml:space="preserve"> on the table; </w:t>
      </w:r>
      <w:r w:rsidRPr="003E7496">
        <w:rPr>
          <w:rStyle w:val="Emphasis"/>
          <w:rFonts w:asciiTheme="majorHAnsi" w:hAnsiTheme="majorHAnsi" w:cstheme="majorHAnsi"/>
          <w:highlight w:val="yellow"/>
        </w:rPr>
        <w:t>the entire family’s livelihood is threatened</w:t>
      </w:r>
      <w:r w:rsidRPr="003E7496">
        <w:rPr>
          <w:rStyle w:val="Emphasis"/>
          <w:rFonts w:asciiTheme="majorHAnsi" w:hAnsiTheme="majorHAnsi" w:cstheme="majorHAnsi"/>
        </w:rPr>
        <w:t>.</w:t>
      </w:r>
      <w:r w:rsidRPr="003E7496">
        <w:rPr>
          <w:rFonts w:asciiTheme="majorHAnsi" w:hAnsiTheme="majorHAnsi" w:cstheme="majorHAnsi"/>
          <w:sz w:val="12"/>
        </w:rPr>
        <w:t xml:space="preserve"> </w:t>
      </w:r>
      <w:r w:rsidRPr="003E7496">
        <w:rPr>
          <w:rStyle w:val="StyleUnderline"/>
          <w:rFonts w:asciiTheme="majorHAnsi" w:hAnsiTheme="majorHAnsi" w:cstheme="majorHAnsi"/>
        </w:rPr>
        <w:t xml:space="preserve">Imagine a single mom who is a nurse and has no one to watch her children. She must choose between leaving her children at home or missing a shift. </w:t>
      </w:r>
      <w:r w:rsidRPr="003E7496">
        <w:rPr>
          <w:rStyle w:val="StyleUnderline"/>
          <w:rFonts w:asciiTheme="majorHAnsi" w:hAnsiTheme="majorHAnsi" w:cstheme="majorHAnsi"/>
          <w:highlight w:val="yellow"/>
        </w:rPr>
        <w:t>That money cannot be paid back.</w:t>
      </w:r>
      <w:r w:rsidRPr="003E7496">
        <w:rPr>
          <w:rFonts w:asciiTheme="majorHAnsi" w:hAnsiTheme="majorHAnsi" w:cstheme="majorHAnsi"/>
          <w:u w:val="single"/>
        </w:rPr>
        <w:t xml:space="preserve"> </w:t>
      </w:r>
      <w:r w:rsidRPr="003E7496">
        <w:rPr>
          <w:rStyle w:val="StyleUnderline"/>
          <w:rFonts w:asciiTheme="majorHAnsi" w:hAnsiTheme="majorHAnsi" w:cstheme="majorHAnsi"/>
        </w:rPr>
        <w:t>¶</w:t>
      </w:r>
      <w:r w:rsidRPr="003E7496">
        <w:rPr>
          <w:rStyle w:val="StyleUnderline"/>
          <w:rFonts w:asciiTheme="majorHAnsi" w:hAnsiTheme="majorHAnsi" w:cstheme="majorHAnsi"/>
          <w:highlight w:val="yellow"/>
        </w:rPr>
        <w:t>Every day that a student is not in the classroom, they lose learning opportunities. Students fall behind</w:t>
      </w:r>
      <w:r w:rsidRPr="003E7496">
        <w:rPr>
          <w:rStyle w:val="StyleUnderline"/>
          <w:rFonts w:asciiTheme="majorHAnsi" w:hAnsiTheme="majorHAnsi" w:cstheme="majorHAnsi"/>
        </w:rPr>
        <w:t xml:space="preserve"> the content standards</w:t>
      </w:r>
      <w:r w:rsidRPr="003E7496">
        <w:rPr>
          <w:rFonts w:asciiTheme="majorHAnsi" w:hAnsiTheme="majorHAnsi" w:cstheme="majorHAnsi"/>
          <w:sz w:val="12"/>
        </w:rPr>
        <w:t xml:space="preserve"> set by the California State Board of Education, </w:t>
      </w:r>
      <w:r w:rsidRPr="003E7496">
        <w:rPr>
          <w:rStyle w:val="StyleUnderline"/>
          <w:rFonts w:asciiTheme="majorHAnsi" w:hAnsiTheme="majorHAnsi" w:cstheme="majorHAnsi"/>
          <w:highlight w:val="yellow"/>
        </w:rPr>
        <w:t xml:space="preserve">and teachers </w:t>
      </w:r>
      <w:proofErr w:type="gramStart"/>
      <w:r w:rsidRPr="003E7496">
        <w:rPr>
          <w:rStyle w:val="StyleUnderline"/>
          <w:rFonts w:asciiTheme="majorHAnsi" w:hAnsiTheme="majorHAnsi" w:cstheme="majorHAnsi"/>
          <w:highlight w:val="yellow"/>
        </w:rPr>
        <w:t>have to</w:t>
      </w:r>
      <w:proofErr w:type="gramEnd"/>
      <w:r w:rsidRPr="003E7496">
        <w:rPr>
          <w:rStyle w:val="StyleUnderline"/>
          <w:rFonts w:asciiTheme="majorHAnsi" w:hAnsiTheme="majorHAnsi" w:cstheme="majorHAnsi"/>
          <w:highlight w:val="yellow"/>
        </w:rPr>
        <w:t xml:space="preserve"> add those</w:t>
      </w:r>
      <w:r w:rsidRPr="003E7496">
        <w:rPr>
          <w:rStyle w:val="StyleUnderline"/>
          <w:rFonts w:asciiTheme="majorHAnsi" w:hAnsiTheme="majorHAnsi" w:cstheme="majorHAnsi"/>
        </w:rPr>
        <w:t xml:space="preserve"> lost </w:t>
      </w:r>
      <w:r w:rsidRPr="003E7496">
        <w:rPr>
          <w:rStyle w:val="StyleUnderline"/>
          <w:rFonts w:asciiTheme="majorHAnsi" w:hAnsiTheme="majorHAnsi" w:cstheme="majorHAnsi"/>
          <w:highlight w:val="yellow"/>
        </w:rPr>
        <w:t>days into their curriculum</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yellow"/>
        </w:rPr>
        <w:t>Students lose daily social interactions</w:t>
      </w:r>
      <w:r w:rsidRPr="003E7496">
        <w:rPr>
          <w:rStyle w:val="StyleUnderline"/>
          <w:rFonts w:asciiTheme="majorHAnsi" w:hAnsiTheme="majorHAnsi" w:cstheme="majorHAnsi"/>
        </w:rPr>
        <w:t xml:space="preserve"> with their peers, which helps build character and good citizenship</w:t>
      </w:r>
      <w:r w:rsidRPr="003E7496">
        <w:rPr>
          <w:rFonts w:asciiTheme="majorHAnsi" w:hAnsiTheme="majorHAnsi" w:cstheme="majorHAnsi"/>
          <w:sz w:val="12"/>
        </w:rPr>
        <w:t>. Think of a student who has the dream of being a doctor. They miss school and now are discouraged and lose the aspiration of being a doctor</w:t>
      </w:r>
      <w:r w:rsidRPr="003E7496">
        <w:rPr>
          <w:rStyle w:val="Emphasis"/>
          <w:rFonts w:asciiTheme="majorHAnsi" w:hAnsiTheme="majorHAnsi" w:cstheme="majorHAnsi"/>
        </w:rPr>
        <w:t>. ¶</w:t>
      </w:r>
      <w:r w:rsidRPr="003E7496">
        <w:rPr>
          <w:rStyle w:val="Emphasis"/>
          <w:rFonts w:asciiTheme="majorHAnsi" w:hAnsiTheme="majorHAnsi" w:cstheme="majorHAnsi"/>
          <w:highlight w:val="yellow"/>
        </w:rPr>
        <w:t>At-risk youth are the most vulnerable</w:t>
      </w:r>
      <w:r w:rsidRPr="003E7496">
        <w:rPr>
          <w:rStyle w:val="Emphasis"/>
          <w:rFonts w:asciiTheme="majorHAnsi" w:hAnsiTheme="majorHAnsi" w:cstheme="majorHAnsi"/>
        </w:rPr>
        <w:t xml:space="preserve"> when there are school closures</w:t>
      </w:r>
      <w:r w:rsidRPr="003E7496">
        <w:rPr>
          <w:rFonts w:asciiTheme="majorHAnsi" w:hAnsiTheme="majorHAnsi" w:cstheme="majorHAnsi"/>
          <w:sz w:val="12"/>
        </w:rPr>
        <w:t xml:space="preserve">. </w:t>
      </w:r>
      <w:r w:rsidRPr="003E7496">
        <w:rPr>
          <w:rStyle w:val="StyleUnderline"/>
          <w:rFonts w:asciiTheme="majorHAnsi" w:hAnsiTheme="majorHAnsi" w:cstheme="majorHAnsi"/>
        </w:rPr>
        <w:t xml:space="preserve">If parents don’t have the ability to skip work </w:t>
      </w:r>
      <w:r w:rsidRPr="003E7496">
        <w:rPr>
          <w:rStyle w:val="StyleUnderline"/>
          <w:rFonts w:asciiTheme="majorHAnsi" w:hAnsiTheme="majorHAnsi" w:cstheme="majorHAnsi"/>
        </w:rPr>
        <w:lastRenderedPageBreak/>
        <w:t xml:space="preserve">during a teacher strike, can’t afford childcare or don’t have family that can </w:t>
      </w:r>
      <w:proofErr w:type="gramStart"/>
      <w:r w:rsidRPr="003E7496">
        <w:rPr>
          <w:rStyle w:val="StyleUnderline"/>
          <w:rFonts w:asciiTheme="majorHAnsi" w:hAnsiTheme="majorHAnsi" w:cstheme="majorHAnsi"/>
        </w:rPr>
        <w:t>help out</w:t>
      </w:r>
      <w:proofErr w:type="gramEnd"/>
      <w:r w:rsidRPr="003E7496">
        <w:rPr>
          <w:rStyle w:val="StyleUnderline"/>
          <w:rFonts w:asciiTheme="majorHAnsi" w:hAnsiTheme="majorHAnsi" w:cstheme="majorHAnsi"/>
        </w:rPr>
        <w:t>, that means students are left unsupervised</w:t>
      </w:r>
      <w:r w:rsidRPr="003E7496">
        <w:rPr>
          <w:rFonts w:asciiTheme="majorHAnsi" w:hAnsiTheme="majorHAnsi" w:cstheme="majorHAnsi"/>
          <w:sz w:val="12"/>
        </w:rPr>
        <w:t xml:space="preserve">. Anyone who has children knows that the course of their lives can change in an instant. </w:t>
      </w:r>
      <w:r w:rsidRPr="003E7496">
        <w:rPr>
          <w:rStyle w:val="Emphasis"/>
          <w:rFonts w:asciiTheme="majorHAnsi" w:hAnsiTheme="majorHAnsi" w:cstheme="majorHAnsi"/>
        </w:rPr>
        <w:t>We must avoid putting our children’s health and safety at risk. ¶</w:t>
      </w:r>
      <w:r w:rsidRPr="003E7496">
        <w:rPr>
          <w:rFonts w:asciiTheme="majorHAnsi" w:hAnsiTheme="majorHAnsi" w:cstheme="majorHAnsi"/>
          <w:sz w:val="12"/>
        </w:rPr>
        <w:t xml:space="preserve"> In LAUSD, over 84 percent of the students qualify for free or reduced-price meals; the district serves over 700,000 meals each day. For many of these students, this is their only chance to eat a healthy breakfast, </w:t>
      </w:r>
      <w:proofErr w:type="gramStart"/>
      <w:r w:rsidRPr="003E7496">
        <w:rPr>
          <w:rFonts w:asciiTheme="majorHAnsi" w:hAnsiTheme="majorHAnsi" w:cstheme="majorHAnsi"/>
          <w:sz w:val="12"/>
        </w:rPr>
        <w:t>lunch</w:t>
      </w:r>
      <w:proofErr w:type="gramEnd"/>
      <w:r w:rsidRPr="003E7496">
        <w:rPr>
          <w:rFonts w:asciiTheme="majorHAnsi" w:hAnsiTheme="majorHAnsi" w:cstheme="majorHAnsi"/>
          <w:sz w:val="12"/>
        </w:rPr>
        <w:t xml:space="preserve"> and supper after school. A </w:t>
      </w:r>
      <w:r w:rsidRPr="003E7496">
        <w:rPr>
          <w:rStyle w:val="Emphasis"/>
          <w:rFonts w:asciiTheme="majorHAnsi" w:hAnsiTheme="majorHAnsi" w:cstheme="majorHAnsi"/>
        </w:rPr>
        <w:t>child’s nutrition should not be compromised at the hands of this potential strike</w:t>
      </w:r>
      <w:r w:rsidRPr="003E7496">
        <w:rPr>
          <w:rFonts w:asciiTheme="majorHAnsi" w:hAnsiTheme="majorHAnsi" w:cstheme="majorHAnsi"/>
          <w:sz w:val="12"/>
        </w:rPr>
        <w:t>.</w:t>
      </w:r>
      <w:r w:rsidRPr="003E7496">
        <w:rPr>
          <w:rFonts w:asciiTheme="majorHAnsi" w:hAnsiTheme="majorHAnsi" w:cstheme="majorHAnsi"/>
          <w:b/>
          <w:iCs/>
          <w:u w:val="single"/>
        </w:rPr>
        <w:t xml:space="preserve"> ¶</w:t>
      </w:r>
      <w:r w:rsidRPr="003E7496">
        <w:rPr>
          <w:rFonts w:asciiTheme="majorHAnsi" w:hAnsiTheme="majorHAnsi" w:cstheme="majorHAnsi"/>
          <w:sz w:val="12"/>
        </w:rPr>
        <w:t>As business leaders, we value the importance of treating teachers fairly while maintaining fiscal solvency. We urge LAUSD and UTLA to find a resolution that accomplishes both. Employers care deeply for the strength and effectiveness of our K-12 educational systems. These students will also become the workforce that will grow our economy into the future.</w:t>
      </w:r>
      <w:r w:rsidRPr="003E7496">
        <w:rPr>
          <w:rFonts w:asciiTheme="majorHAnsi" w:hAnsiTheme="majorHAnsi" w:cstheme="majorHAnsi"/>
          <w:b/>
          <w:iCs/>
          <w:u w:val="single"/>
        </w:rPr>
        <w:t xml:space="preserve"> ¶</w:t>
      </w:r>
      <w:r w:rsidRPr="003E7496">
        <w:rPr>
          <w:rFonts w:asciiTheme="majorHAnsi" w:hAnsiTheme="majorHAnsi" w:cstheme="majorHAnsi"/>
          <w:sz w:val="12"/>
        </w:rPr>
        <w:t>We understand that LAUSD needs more resources and support from the state, but they do not need to exacerbate the problem by cutting off the current stream of per-pupil state funding each day the strike occurs.</w:t>
      </w:r>
      <w:r w:rsidRPr="003E7496">
        <w:rPr>
          <w:rFonts w:asciiTheme="majorHAnsi" w:hAnsiTheme="majorHAnsi" w:cstheme="majorHAnsi"/>
          <w:b/>
          <w:iCs/>
          <w:u w:val="single"/>
        </w:rPr>
        <w:t xml:space="preserve"> ¶</w:t>
      </w:r>
      <w:r w:rsidRPr="003E7496">
        <w:rPr>
          <w:rFonts w:asciiTheme="majorHAnsi" w:hAnsiTheme="majorHAnsi" w:cstheme="majorHAnsi"/>
          <w:sz w:val="12"/>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001DAF40" w14:textId="77777777" w:rsidR="00055837" w:rsidRPr="003E7496" w:rsidRDefault="00055837" w:rsidP="00055837">
      <w:pPr>
        <w:pStyle w:val="Heading4"/>
        <w:rPr>
          <w:rFonts w:asciiTheme="majorHAnsi" w:hAnsiTheme="majorHAnsi" w:cstheme="majorHAnsi"/>
        </w:rPr>
      </w:pPr>
      <w:r w:rsidRPr="003E7496">
        <w:rPr>
          <w:rFonts w:asciiTheme="majorHAnsi" w:hAnsiTheme="majorHAnsi" w:cstheme="majorHAnsi"/>
        </w:rPr>
        <w:t>Strikes harm students – numerous studies prove learning loss. Matthews ‘12</w:t>
      </w:r>
    </w:p>
    <w:p w14:paraId="0DD8DAE2" w14:textId="77777777" w:rsidR="00055837" w:rsidRPr="003E7496" w:rsidRDefault="00055837" w:rsidP="00055837">
      <w:pPr>
        <w:rPr>
          <w:rFonts w:asciiTheme="majorHAnsi" w:hAnsiTheme="majorHAnsi" w:cstheme="majorHAnsi"/>
        </w:rPr>
      </w:pPr>
      <w:r w:rsidRPr="003E7496">
        <w:rPr>
          <w:rFonts w:asciiTheme="majorHAnsi" w:hAnsiTheme="majorHAnsi" w:cstheme="majorHAnsi"/>
        </w:rPr>
        <w:t>Dylan Matthews, 9-10-2012, "How teacher strikes hurt student achievement," Washington Post, https://www.washingtonpost.com/news/wonk/wp/2012/09/10/how-teacher-strikes-hurt-student-achievement/</w:t>
      </w:r>
    </w:p>
    <w:p w14:paraId="5351BF28" w14:textId="77777777" w:rsidR="00055837" w:rsidRPr="003E7496" w:rsidRDefault="00055837" w:rsidP="00055837">
      <w:pPr>
        <w:rPr>
          <w:rFonts w:asciiTheme="majorHAnsi" w:hAnsiTheme="majorHAnsi" w:cstheme="majorHAnsi"/>
          <w:sz w:val="12"/>
        </w:rPr>
      </w:pPr>
      <w:r w:rsidRPr="003E7496">
        <w:rPr>
          <w:rFonts w:asciiTheme="majorHAnsi" w:hAnsiTheme="majorHAnsi" w:cstheme="majorHAnsi"/>
          <w:sz w:val="12"/>
        </w:rPr>
        <w:t>Talks between the Chicago Public Schools and the Chicago Teachers Union broke down yesterday, and now </w:t>
      </w:r>
      <w:hyperlink r:id="rId9" w:history="1">
        <w:r w:rsidRPr="003E7496">
          <w:rPr>
            <w:rStyle w:val="Hyperlink"/>
            <w:rFonts w:asciiTheme="majorHAnsi" w:hAnsiTheme="majorHAnsi" w:cstheme="majorHAnsi"/>
            <w:sz w:val="12"/>
          </w:rPr>
          <w:t>the city's teachers are on strike</w:t>
        </w:r>
      </w:hyperlink>
      <w:r w:rsidRPr="003E7496">
        <w:rPr>
          <w:rFonts w:asciiTheme="majorHAnsi" w:hAnsiTheme="majorHAnsi" w:cstheme="majorHAnsi"/>
          <w:sz w:val="12"/>
        </w:rPr>
        <w:t xml:space="preserve">, just as class was about to start for the 2012-13 school year. Labor will insist that the strikes lead to contracts that attract good teachers who promote student learning in the </w:t>
      </w:r>
      <w:proofErr w:type="gramStart"/>
      <w:r w:rsidRPr="003E7496">
        <w:rPr>
          <w:rFonts w:asciiTheme="majorHAnsi" w:hAnsiTheme="majorHAnsi" w:cstheme="majorHAnsi"/>
          <w:sz w:val="12"/>
        </w:rPr>
        <w:t>long-run</w:t>
      </w:r>
      <w:proofErr w:type="gramEnd"/>
      <w:r w:rsidRPr="003E7496">
        <w:rPr>
          <w:rFonts w:asciiTheme="majorHAnsi" w:hAnsiTheme="majorHAnsi" w:cstheme="majorHAnsi"/>
          <w:sz w:val="12"/>
        </w:rPr>
        <w:t xml:space="preserve">, while Emanuel notes that the teachers are striking over his proposed evaluation system, which he argues will help achievement going forward. Leaving that debate aside, </w:t>
      </w:r>
      <w:r w:rsidRPr="003E7496">
        <w:rPr>
          <w:rStyle w:val="Emphasis"/>
          <w:rFonts w:asciiTheme="majorHAnsi" w:hAnsiTheme="majorHAnsi" w:cstheme="majorHAnsi"/>
          <w:highlight w:val="yellow"/>
        </w:rPr>
        <w:t>what does the strike</w:t>
      </w:r>
      <w:r w:rsidRPr="003E7496">
        <w:rPr>
          <w:rStyle w:val="Emphasis"/>
          <w:rFonts w:asciiTheme="majorHAnsi" w:hAnsiTheme="majorHAnsi" w:cstheme="majorHAnsi"/>
        </w:rPr>
        <w:t xml:space="preserve"> itself </w:t>
      </w:r>
      <w:r w:rsidRPr="003E7496">
        <w:rPr>
          <w:rStyle w:val="Emphasis"/>
          <w:rFonts w:asciiTheme="majorHAnsi" w:hAnsiTheme="majorHAnsi" w:cstheme="majorHAnsi"/>
          <w:highlight w:val="yellow"/>
        </w:rPr>
        <w:t>mean for students? ¶Nothing good</w:t>
      </w:r>
      <w:r w:rsidRPr="003E7496">
        <w:rPr>
          <w:rStyle w:val="Emphasis"/>
          <w:rFonts w:asciiTheme="majorHAnsi" w:hAnsiTheme="majorHAnsi" w:cstheme="majorHAnsi"/>
        </w:rPr>
        <w:t>, the best empirical evidence suggests</w:t>
      </w:r>
      <w:r w:rsidRPr="003E7496">
        <w:rPr>
          <w:rFonts w:asciiTheme="majorHAnsi" w:hAnsiTheme="majorHAnsi" w:cstheme="majorHAnsi"/>
          <w:sz w:val="12"/>
        </w:rPr>
        <w:t>. Two of the best recent studies on the effects of teacher work stoppages and strikes concern labor disputes in Ontario schools in the late '90s and early 2000s. One, by the University of Toronto's Michael Baker, </w:t>
      </w:r>
      <w:hyperlink r:id="rId10" w:history="1">
        <w:r w:rsidRPr="003E7496">
          <w:rPr>
            <w:rStyle w:val="Hyperlink"/>
            <w:rFonts w:asciiTheme="majorHAnsi" w:hAnsiTheme="majorHAnsi" w:cstheme="majorHAnsi"/>
            <w:sz w:val="12"/>
          </w:rPr>
          <w:t>compared</w:t>
        </w:r>
      </w:hyperlink>
      <w:r w:rsidRPr="003E7496">
        <w:rPr>
          <w:rFonts w:asciiTheme="majorHAnsi" w:hAnsiTheme="majorHAnsi" w:cstheme="majorHAnsi"/>
          <w:sz w:val="12"/>
        </w:rPr>
        <w:t> how standardized test scores rose between grade 3 and grade 6 for students who lost instructional time because of the Ontario strikes, and for students who were unaffected. ¶Baker found that if the strike happened when a student was in grade 2 or 3, their scores rose by slightly less. </w:t>
      </w:r>
      <w:r w:rsidRPr="003E7496">
        <w:rPr>
          <w:rStyle w:val="Emphasis"/>
          <w:rFonts w:asciiTheme="majorHAnsi" w:hAnsiTheme="majorHAnsi" w:cstheme="majorHAnsi"/>
        </w:rPr>
        <w:t>But if the strike happened when the student was in grade 5 or 6, their scores rose by a whole lot less</w:t>
      </w:r>
      <w:r w:rsidRPr="003E7496">
        <w:rPr>
          <w:rFonts w:asciiTheme="majorHAnsi" w:hAnsiTheme="majorHAnsi" w:cstheme="majorHAnsi"/>
          <w:sz w:val="12"/>
        </w:rPr>
        <w:t xml:space="preserve">. Scores for strike-affected </w:t>
      </w:r>
      <w:proofErr w:type="gramStart"/>
      <w:r w:rsidRPr="003E7496">
        <w:rPr>
          <w:rFonts w:asciiTheme="majorHAnsi" w:hAnsiTheme="majorHAnsi" w:cstheme="majorHAnsi"/>
          <w:sz w:val="12"/>
        </w:rPr>
        <w:t>fifth-graders</w:t>
      </w:r>
      <w:proofErr w:type="gramEnd"/>
      <w:r w:rsidRPr="003E7496">
        <w:rPr>
          <w:rFonts w:asciiTheme="majorHAnsi" w:hAnsiTheme="majorHAnsi" w:cstheme="majorHAnsi"/>
          <w:sz w:val="12"/>
        </w:rPr>
        <w:t xml:space="preserve"> were a full 3.8 percent lower than those for fifth-graders in schools and grades not affected. If that doesn't seem like much, it's 29 percent of the standard deviation (or the typical amount by which students differ from their class average). ¶Wilfrid </w:t>
      </w:r>
      <w:proofErr w:type="spellStart"/>
      <w:r w:rsidRPr="003E7496">
        <w:rPr>
          <w:rFonts w:asciiTheme="majorHAnsi" w:hAnsiTheme="majorHAnsi" w:cstheme="majorHAnsi"/>
          <w:sz w:val="12"/>
        </w:rPr>
        <w:t>Laurer's</w:t>
      </w:r>
      <w:proofErr w:type="spellEnd"/>
      <w:r w:rsidRPr="003E7496">
        <w:rPr>
          <w:rFonts w:asciiTheme="majorHAnsi" w:hAnsiTheme="majorHAnsi" w:cstheme="majorHAnsi"/>
          <w:sz w:val="12"/>
        </w:rPr>
        <w:t xml:space="preserve"> David Johnson </w:t>
      </w:r>
      <w:hyperlink r:id="rId11" w:history="1">
        <w:r w:rsidRPr="003E7496">
          <w:rPr>
            <w:rStyle w:val="Hyperlink"/>
            <w:rFonts w:asciiTheme="majorHAnsi" w:hAnsiTheme="majorHAnsi" w:cstheme="majorHAnsi"/>
            <w:sz w:val="12"/>
          </w:rPr>
          <w:t>studied</w:t>
        </w:r>
      </w:hyperlink>
      <w:r w:rsidRPr="003E7496">
        <w:rPr>
          <w:rFonts w:asciiTheme="majorHAnsi" w:hAnsiTheme="majorHAnsi" w:cstheme="majorHAnsi"/>
          <w:sz w:val="12"/>
        </w:rPr>
        <w:t xml:space="preserve"> the same Ontario strikes </w:t>
      </w:r>
      <w:proofErr w:type="gramStart"/>
      <w:r w:rsidRPr="003E7496">
        <w:rPr>
          <w:rFonts w:asciiTheme="majorHAnsi" w:hAnsiTheme="majorHAnsi" w:cstheme="majorHAnsi"/>
          <w:sz w:val="12"/>
        </w:rPr>
        <w:t>and also</w:t>
      </w:r>
      <w:proofErr w:type="gramEnd"/>
      <w:r w:rsidRPr="003E7496">
        <w:rPr>
          <w:rFonts w:asciiTheme="majorHAnsi" w:hAnsiTheme="majorHAnsi" w:cstheme="majorHAnsi"/>
          <w:sz w:val="12"/>
        </w:rPr>
        <w:t xml:space="preserve"> found that they hurt student achievement. Like Baker, he found only small effects for students for whom the strike occurred in third grade, but large effects if the student was in sixth grade. In the latter case, the percentage of students getting a passing score on math standardized tests fell by 0.21 percentage points per day, and the percentage getting a non-failing score across all tests fell by 0.10 points per day</w:t>
      </w:r>
      <w:r w:rsidRPr="003E7496">
        <w:rPr>
          <w:rStyle w:val="Emphasis"/>
          <w:rFonts w:asciiTheme="majorHAnsi" w:hAnsiTheme="majorHAnsi" w:cstheme="majorHAnsi"/>
        </w:rPr>
        <w:t xml:space="preserve">. </w:t>
      </w:r>
      <w:r w:rsidRPr="003E7496">
        <w:rPr>
          <w:rStyle w:val="Emphasis"/>
          <w:rFonts w:asciiTheme="majorHAnsi" w:hAnsiTheme="majorHAnsi" w:cstheme="majorHAnsi"/>
          <w:highlight w:val="yellow"/>
        </w:rPr>
        <w:t>The effects were much more dramatic in poorer and more socially disadvantaged</w:t>
      </w:r>
      <w:r w:rsidRPr="003E7496">
        <w:rPr>
          <w:rStyle w:val="Emphasis"/>
          <w:rFonts w:asciiTheme="majorHAnsi" w:hAnsiTheme="majorHAnsi" w:cstheme="majorHAnsi"/>
        </w:rPr>
        <w:t xml:space="preserve"> school </w:t>
      </w:r>
      <w:r w:rsidRPr="003E7496">
        <w:rPr>
          <w:rStyle w:val="Emphasis"/>
          <w:rFonts w:asciiTheme="majorHAnsi" w:hAnsiTheme="majorHAnsi" w:cstheme="majorHAnsi"/>
          <w:highlight w:val="yellow"/>
        </w:rPr>
        <w:t>districts</w:t>
      </w:r>
      <w:r w:rsidRPr="003E7496">
        <w:rPr>
          <w:rStyle w:val="Emphasis"/>
          <w:rFonts w:asciiTheme="majorHAnsi" w:hAnsiTheme="majorHAnsi" w:cstheme="majorHAnsi"/>
        </w:rPr>
        <w:t>,</w:t>
      </w:r>
      <w:r w:rsidRPr="003E7496">
        <w:rPr>
          <w:rFonts w:asciiTheme="majorHAnsi" w:hAnsiTheme="majorHAnsi" w:cstheme="majorHAnsi"/>
          <w:sz w:val="12"/>
        </w:rPr>
        <w:t xml:space="preserve"> where overall passing scores went down by 0.35 points per day. Given that strikes typically last a week or more, these results can add up. </w:t>
      </w:r>
      <w:r w:rsidRPr="003E7496">
        <w:rPr>
          <w:rStyle w:val="Emphasis"/>
          <w:rFonts w:asciiTheme="majorHAnsi" w:hAnsiTheme="majorHAnsi" w:cstheme="majorHAnsi"/>
          <w:highlight w:val="yellow"/>
        </w:rPr>
        <w:t>A</w:t>
      </w:r>
      <w:r w:rsidRPr="003E7496">
        <w:rPr>
          <w:rFonts w:asciiTheme="majorHAnsi" w:hAnsiTheme="majorHAnsi" w:cstheme="majorHAnsi"/>
          <w:sz w:val="12"/>
          <w:highlight w:val="yellow"/>
        </w:rPr>
        <w:t xml:space="preserve"> </w:t>
      </w:r>
      <w:r w:rsidRPr="003E7496">
        <w:rPr>
          <w:rStyle w:val="Emphasis"/>
          <w:rFonts w:asciiTheme="majorHAnsi" w:hAnsiTheme="majorHAnsi" w:cstheme="majorHAnsi"/>
          <w:highlight w:val="yellow"/>
        </w:rPr>
        <w:t>nine-day strike</w:t>
      </w:r>
      <w:r w:rsidRPr="003E7496">
        <w:rPr>
          <w:rStyle w:val="Emphasis"/>
          <w:rFonts w:asciiTheme="majorHAnsi" w:hAnsiTheme="majorHAnsi" w:cstheme="majorHAnsi"/>
        </w:rPr>
        <w:t xml:space="preserve">, for instance, </w:t>
      </w:r>
      <w:r w:rsidRPr="003E7496">
        <w:rPr>
          <w:rStyle w:val="Emphasis"/>
          <w:rFonts w:asciiTheme="majorHAnsi" w:hAnsiTheme="majorHAnsi" w:cstheme="majorHAnsi"/>
          <w:highlight w:val="yellow"/>
        </w:rPr>
        <w:t>reduces passing rates</w:t>
      </w:r>
      <w:r w:rsidRPr="003E7496">
        <w:rPr>
          <w:rFonts w:asciiTheme="majorHAnsi" w:hAnsiTheme="majorHAnsi" w:cstheme="majorHAnsi"/>
          <w:sz w:val="12"/>
        </w:rPr>
        <w:t xml:space="preserve"> 3.15 percentage points. ¶And it's not just Ontario. Michèle </w:t>
      </w:r>
      <w:proofErr w:type="spellStart"/>
      <w:r w:rsidRPr="003E7496">
        <w:rPr>
          <w:rFonts w:asciiTheme="majorHAnsi" w:hAnsiTheme="majorHAnsi" w:cstheme="majorHAnsi"/>
          <w:sz w:val="12"/>
        </w:rPr>
        <w:t>Belot</w:t>
      </w:r>
      <w:proofErr w:type="spellEnd"/>
      <w:r w:rsidRPr="003E7496">
        <w:rPr>
          <w:rFonts w:asciiTheme="majorHAnsi" w:hAnsiTheme="majorHAnsi" w:cstheme="majorHAnsi"/>
          <w:sz w:val="12"/>
        </w:rPr>
        <w:t xml:space="preserve"> and </w:t>
      </w:r>
      <w:proofErr w:type="spellStart"/>
      <w:r w:rsidRPr="003E7496">
        <w:rPr>
          <w:rFonts w:asciiTheme="majorHAnsi" w:hAnsiTheme="majorHAnsi" w:cstheme="majorHAnsi"/>
          <w:sz w:val="12"/>
        </w:rPr>
        <w:t>Dinand</w:t>
      </w:r>
      <w:proofErr w:type="spellEnd"/>
      <w:r w:rsidRPr="003E7496">
        <w:rPr>
          <w:rFonts w:asciiTheme="majorHAnsi" w:hAnsiTheme="majorHAnsi" w:cstheme="majorHAnsi"/>
          <w:sz w:val="12"/>
        </w:rPr>
        <w:t xml:space="preserve"> </w:t>
      </w:r>
      <w:proofErr w:type="spellStart"/>
      <w:r w:rsidRPr="003E7496">
        <w:rPr>
          <w:rFonts w:asciiTheme="majorHAnsi" w:hAnsiTheme="majorHAnsi" w:cstheme="majorHAnsi"/>
          <w:sz w:val="12"/>
        </w:rPr>
        <w:t>Webbink</w:t>
      </w:r>
      <w:proofErr w:type="spellEnd"/>
      <w:r w:rsidRPr="003E7496">
        <w:rPr>
          <w:rFonts w:asciiTheme="majorHAnsi" w:hAnsiTheme="majorHAnsi" w:cstheme="majorHAnsi"/>
          <w:sz w:val="12"/>
        </w:rPr>
        <w:t>, now of the Universities of Edinburgh and Rotterdam, respectively, </w:t>
      </w:r>
      <w:hyperlink r:id="rId12" w:history="1">
        <w:r w:rsidRPr="003E7496">
          <w:rPr>
            <w:rStyle w:val="Hyperlink"/>
            <w:rFonts w:asciiTheme="majorHAnsi" w:hAnsiTheme="majorHAnsi" w:cstheme="majorHAnsi"/>
            <w:sz w:val="12"/>
          </w:rPr>
          <w:t>found</w:t>
        </w:r>
      </w:hyperlink>
      <w:r w:rsidRPr="003E7496">
        <w:rPr>
          <w:rFonts w:asciiTheme="majorHAnsi" w:hAnsiTheme="majorHAnsi" w:cstheme="majorHAnsi"/>
          <w:sz w:val="12"/>
        </w:rPr>
        <w:t xml:space="preserve"> that </w:t>
      </w:r>
      <w:r w:rsidRPr="003E7496">
        <w:rPr>
          <w:rStyle w:val="Emphasis"/>
          <w:rFonts w:asciiTheme="majorHAnsi" w:hAnsiTheme="majorHAnsi" w:cstheme="majorHAnsi"/>
          <w:highlight w:val="yellow"/>
        </w:rPr>
        <w:t>work stoppages hurt student achievement</w:t>
      </w:r>
      <w:r w:rsidRPr="003E7496">
        <w:rPr>
          <w:rStyle w:val="Emphasis"/>
          <w:rFonts w:asciiTheme="majorHAnsi" w:hAnsiTheme="majorHAnsi" w:cstheme="majorHAnsi"/>
        </w:rPr>
        <w:t xml:space="preserve">, </w:t>
      </w:r>
      <w:r w:rsidRPr="003E7496">
        <w:rPr>
          <w:rStyle w:val="Emphasis"/>
          <w:rFonts w:asciiTheme="majorHAnsi" w:hAnsiTheme="majorHAnsi" w:cstheme="majorHAnsi"/>
          <w:highlight w:val="yellow"/>
        </w:rPr>
        <w:t>increased the number of students repeating grades and reduced higher education attainment</w:t>
      </w:r>
      <w:r w:rsidRPr="003E7496">
        <w:rPr>
          <w:rStyle w:val="Emphasis"/>
          <w:rFonts w:asciiTheme="majorHAnsi" w:hAnsiTheme="majorHAnsi" w:cstheme="majorHAnsi"/>
        </w:rPr>
        <w:t xml:space="preserve"> in Belgium</w:t>
      </w:r>
      <w:r w:rsidRPr="003E7496">
        <w:rPr>
          <w:rFonts w:asciiTheme="majorHAnsi" w:hAnsiTheme="majorHAnsi" w:cstheme="majorHAnsi"/>
          <w:sz w:val="12"/>
        </w:rPr>
        <w:t>. What's more, studies dealing with teacher absences for reasons other than strikes bolster these findings. ¶A </w:t>
      </w:r>
      <w:hyperlink r:id="rId13" w:history="1">
        <w:r w:rsidRPr="003E7496">
          <w:rPr>
            <w:rStyle w:val="Hyperlink"/>
            <w:rFonts w:asciiTheme="majorHAnsi" w:hAnsiTheme="majorHAnsi" w:cstheme="majorHAnsi"/>
            <w:sz w:val="12"/>
          </w:rPr>
          <w:t>study</w:t>
        </w:r>
      </w:hyperlink>
      <w:r w:rsidRPr="003E7496">
        <w:rPr>
          <w:rFonts w:asciiTheme="majorHAnsi" w:hAnsiTheme="majorHAnsi" w:cstheme="majorHAnsi"/>
          <w:sz w:val="12"/>
        </w:rPr>
        <w:t> (pdf) by Harvard's </w:t>
      </w:r>
      <w:proofErr w:type="spellStart"/>
      <w:r w:rsidRPr="003E7496">
        <w:rPr>
          <w:rFonts w:asciiTheme="majorHAnsi" w:hAnsiTheme="majorHAnsi" w:cstheme="majorHAnsi"/>
          <w:sz w:val="12"/>
        </w:rPr>
        <w:t>Raegen</w:t>
      </w:r>
      <w:proofErr w:type="spellEnd"/>
      <w:r w:rsidRPr="003E7496">
        <w:rPr>
          <w:rFonts w:asciiTheme="majorHAnsi" w:hAnsiTheme="majorHAnsi" w:cstheme="majorHAnsi"/>
          <w:sz w:val="12"/>
        </w:rPr>
        <w:t xml:space="preserve"> Miller, Richard Murnane and John Willett tracked the effects of teacher absences while controlling for teacher experience and skill level. They noted that </w:t>
      </w:r>
      <w:r w:rsidRPr="003E7496">
        <w:rPr>
          <w:rStyle w:val="Emphasis"/>
          <w:rFonts w:asciiTheme="majorHAnsi" w:hAnsiTheme="majorHAnsi" w:cstheme="majorHAnsi"/>
          <w:highlight w:val="yellow"/>
        </w:rPr>
        <w:t>teachers who are absent</w:t>
      </w:r>
      <w:r w:rsidRPr="003E7496">
        <w:rPr>
          <w:rStyle w:val="Emphasis"/>
          <w:rFonts w:asciiTheme="majorHAnsi" w:hAnsiTheme="majorHAnsi" w:cstheme="majorHAnsi"/>
        </w:rPr>
        <w:t xml:space="preserve"> more regularly </w:t>
      </w:r>
      <w:r w:rsidRPr="003E7496">
        <w:rPr>
          <w:rStyle w:val="Emphasis"/>
          <w:rFonts w:asciiTheme="majorHAnsi" w:hAnsiTheme="majorHAnsi" w:cstheme="majorHAnsi"/>
          <w:highlight w:val="yellow"/>
        </w:rPr>
        <w:t>may be less motivated and skilled</w:t>
      </w:r>
      <w:r w:rsidRPr="003E7496">
        <w:rPr>
          <w:rStyle w:val="Emphasis"/>
          <w:rFonts w:asciiTheme="majorHAnsi" w:hAnsiTheme="majorHAnsi" w:cstheme="majorHAnsi"/>
        </w:rPr>
        <w:t>,</w:t>
      </w:r>
      <w:r w:rsidRPr="003E7496">
        <w:rPr>
          <w:rFonts w:asciiTheme="majorHAnsi" w:hAnsiTheme="majorHAnsi" w:cstheme="majorHAnsi"/>
          <w:sz w:val="12"/>
        </w:rPr>
        <w:t xml:space="preserve"> and so they isolated absences due to poor weather, the idea being that even highly skilled teachers will be absent if the weather prevents them </w:t>
      </w:r>
      <w:proofErr w:type="spellStart"/>
      <w:r w:rsidRPr="003E7496">
        <w:rPr>
          <w:rFonts w:asciiTheme="majorHAnsi" w:hAnsiTheme="majorHAnsi" w:cstheme="majorHAnsi"/>
          <w:sz w:val="12"/>
        </w:rPr>
        <w:t>form</w:t>
      </w:r>
      <w:proofErr w:type="spellEnd"/>
      <w:r w:rsidRPr="003E7496">
        <w:rPr>
          <w:rFonts w:asciiTheme="majorHAnsi" w:hAnsiTheme="majorHAnsi" w:cstheme="majorHAnsi"/>
          <w:sz w:val="12"/>
        </w:rPr>
        <w:t xml:space="preserve"> getting to work. ¶The study found that</w:t>
      </w:r>
      <w:r w:rsidRPr="003E7496">
        <w:rPr>
          <w:rStyle w:val="Emphasis"/>
          <w:rFonts w:asciiTheme="majorHAnsi" w:hAnsiTheme="majorHAnsi" w:cstheme="majorHAnsi"/>
        </w:rPr>
        <w:t xml:space="preserve"> </w:t>
      </w:r>
      <w:r w:rsidRPr="003E7496">
        <w:rPr>
          <w:rStyle w:val="Emphasis"/>
          <w:rFonts w:asciiTheme="majorHAnsi" w:hAnsiTheme="majorHAnsi" w:cstheme="majorHAnsi"/>
          <w:highlight w:val="yellow"/>
        </w:rPr>
        <w:t>absences lead to</w:t>
      </w:r>
      <w:r w:rsidRPr="003E7496">
        <w:rPr>
          <w:rStyle w:val="Emphasis"/>
          <w:rFonts w:asciiTheme="majorHAnsi" w:hAnsiTheme="majorHAnsi" w:cstheme="majorHAnsi"/>
        </w:rPr>
        <w:t xml:space="preserve"> statistically </w:t>
      </w:r>
      <w:r w:rsidRPr="003E7496">
        <w:rPr>
          <w:rStyle w:val="Emphasis"/>
          <w:rFonts w:asciiTheme="majorHAnsi" w:hAnsiTheme="majorHAnsi" w:cstheme="majorHAnsi"/>
          <w:highlight w:val="yellow"/>
        </w:rPr>
        <w:t>significant drops in</w:t>
      </w:r>
      <w:r w:rsidRPr="003E7496">
        <w:rPr>
          <w:rStyle w:val="Emphasis"/>
          <w:rFonts w:asciiTheme="majorHAnsi" w:hAnsiTheme="majorHAnsi" w:cstheme="majorHAnsi"/>
        </w:rPr>
        <w:t xml:space="preserve"> student </w:t>
      </w:r>
      <w:r w:rsidRPr="003E7496">
        <w:rPr>
          <w:rStyle w:val="Emphasis"/>
          <w:rFonts w:asciiTheme="majorHAnsi" w:hAnsiTheme="majorHAnsi" w:cstheme="majorHAnsi"/>
          <w:highlight w:val="yellow"/>
        </w:rPr>
        <w:t>math and reading scores.</w:t>
      </w:r>
      <w:r w:rsidRPr="003E7496">
        <w:rPr>
          <w:rFonts w:asciiTheme="majorHAnsi" w:hAnsiTheme="majorHAnsi" w:cstheme="majorHAnsi"/>
          <w:sz w:val="12"/>
        </w:rPr>
        <w:t xml:space="preserve"> The drops are lower than those found in the Baker and Johnson studies, but then again, the students in the Harvard study received instruction from substitutes, whereas students in strikes get no instruction at all. Studies by </w:t>
      </w:r>
      <w:hyperlink r:id="rId14" w:history="1">
        <w:r w:rsidRPr="003E7496">
          <w:rPr>
            <w:rStyle w:val="Hyperlink"/>
            <w:rFonts w:asciiTheme="majorHAnsi" w:hAnsiTheme="majorHAnsi" w:cstheme="majorHAnsi"/>
            <w:sz w:val="12"/>
          </w:rPr>
          <w:t xml:space="preserve">Charles </w:t>
        </w:r>
        <w:proofErr w:type="spellStart"/>
        <w:r w:rsidRPr="003E7496">
          <w:rPr>
            <w:rStyle w:val="Hyperlink"/>
            <w:rFonts w:asciiTheme="majorHAnsi" w:hAnsiTheme="majorHAnsi" w:cstheme="majorHAnsi"/>
            <w:sz w:val="12"/>
          </w:rPr>
          <w:t>Clotfelder</w:t>
        </w:r>
        <w:proofErr w:type="spellEnd"/>
        <w:r w:rsidRPr="003E7496">
          <w:rPr>
            <w:rStyle w:val="Hyperlink"/>
            <w:rFonts w:asciiTheme="majorHAnsi" w:hAnsiTheme="majorHAnsi" w:cstheme="majorHAnsi"/>
            <w:sz w:val="12"/>
          </w:rPr>
          <w:t xml:space="preserve">, Helen Ladd and Jacob </w:t>
        </w:r>
        <w:proofErr w:type="spellStart"/>
        <w:r w:rsidRPr="003E7496">
          <w:rPr>
            <w:rStyle w:val="Hyperlink"/>
            <w:rFonts w:asciiTheme="majorHAnsi" w:hAnsiTheme="majorHAnsi" w:cstheme="majorHAnsi"/>
            <w:sz w:val="12"/>
          </w:rPr>
          <w:t>Vigdor</w:t>
        </w:r>
        <w:proofErr w:type="spellEnd"/>
      </w:hyperlink>
      <w:r w:rsidRPr="003E7496">
        <w:rPr>
          <w:rFonts w:asciiTheme="majorHAnsi" w:hAnsiTheme="majorHAnsi" w:cstheme="majorHAnsi"/>
          <w:sz w:val="12"/>
        </w:rPr>
        <w:t> at Duke and by </w:t>
      </w:r>
      <w:proofErr w:type="spellStart"/>
      <w:r w:rsidRPr="003E7496">
        <w:fldChar w:fldCharType="begin"/>
      </w:r>
      <w:r w:rsidRPr="003E7496">
        <w:rPr>
          <w:rFonts w:asciiTheme="majorHAnsi" w:hAnsiTheme="majorHAnsi" w:cstheme="majorHAnsi"/>
        </w:rPr>
        <w:instrText xml:space="preserve"> HYPERLINK "http://www0.gsb.columbia.edu/faculty/jrockoff/herrmann_rockoff_teaching_disruptions_July_09.pdf" </w:instrText>
      </w:r>
      <w:r w:rsidRPr="003E7496">
        <w:fldChar w:fldCharType="separate"/>
      </w:r>
      <w:r w:rsidRPr="003E7496">
        <w:rPr>
          <w:rStyle w:val="Hyperlink"/>
          <w:rFonts w:asciiTheme="majorHAnsi" w:hAnsiTheme="majorHAnsi" w:cstheme="majorHAnsi"/>
          <w:sz w:val="12"/>
        </w:rPr>
        <w:t>Mariesa</w:t>
      </w:r>
      <w:proofErr w:type="spellEnd"/>
      <w:r w:rsidRPr="003E7496">
        <w:rPr>
          <w:rStyle w:val="Hyperlink"/>
          <w:rFonts w:asciiTheme="majorHAnsi" w:hAnsiTheme="majorHAnsi" w:cstheme="majorHAnsi"/>
          <w:sz w:val="12"/>
        </w:rPr>
        <w:t xml:space="preserve"> Herrmann and Jonah Rockoff</w:t>
      </w:r>
      <w:r w:rsidRPr="003E7496">
        <w:rPr>
          <w:rStyle w:val="Hyperlink"/>
          <w:rFonts w:asciiTheme="majorHAnsi" w:hAnsiTheme="majorHAnsi" w:cstheme="majorHAnsi"/>
          <w:sz w:val="12"/>
        </w:rPr>
        <w:fldChar w:fldCharType="end"/>
      </w:r>
      <w:r w:rsidRPr="003E7496">
        <w:rPr>
          <w:rFonts w:asciiTheme="majorHAnsi" w:hAnsiTheme="majorHAnsi" w:cstheme="majorHAnsi"/>
          <w:sz w:val="12"/>
        </w:rPr>
        <w:t> (pdf) at Columbia found significant drops in student achievement because of absences in North Carolina and New York schools, respectively, with the latter finding that a lengthy absence had the same effect as replacing an average teacher with one at the 30th percentile. ¶The only recent </w:t>
      </w:r>
      <w:hyperlink r:id="rId15" w:history="1">
        <w:r w:rsidRPr="003E7496">
          <w:rPr>
            <w:rStyle w:val="Hyperlink"/>
            <w:rFonts w:asciiTheme="majorHAnsi" w:hAnsiTheme="majorHAnsi" w:cstheme="majorHAnsi"/>
            <w:sz w:val="12"/>
          </w:rPr>
          <w:t>study</w:t>
        </w:r>
      </w:hyperlink>
      <w:r w:rsidRPr="003E7496">
        <w:rPr>
          <w:rFonts w:asciiTheme="majorHAnsi" w:hAnsiTheme="majorHAnsi" w:cstheme="majorHAnsi"/>
          <w:sz w:val="12"/>
        </w:rPr>
        <w:t xml:space="preserve"> (pdf) to find no significant results from teacher strikes was conducted by Harris </w:t>
      </w:r>
      <w:proofErr w:type="spellStart"/>
      <w:r w:rsidRPr="003E7496">
        <w:rPr>
          <w:rFonts w:asciiTheme="majorHAnsi" w:hAnsiTheme="majorHAnsi" w:cstheme="majorHAnsi"/>
          <w:sz w:val="12"/>
        </w:rPr>
        <w:t>Zwerling</w:t>
      </w:r>
      <w:proofErr w:type="spellEnd"/>
      <w:r w:rsidRPr="003E7496">
        <w:rPr>
          <w:rFonts w:asciiTheme="majorHAnsi" w:hAnsiTheme="majorHAnsi" w:cstheme="majorHAnsi"/>
          <w:sz w:val="12"/>
        </w:rPr>
        <w:t xml:space="preserve">, a researcher at the Pennsylvania State Education Association, the state's largest teacher's union. That study compared Pennsylvania school districts that experienced strikes to those that </w:t>
      </w:r>
      <w:proofErr w:type="gramStart"/>
      <w:r w:rsidRPr="003E7496">
        <w:rPr>
          <w:rFonts w:asciiTheme="majorHAnsi" w:hAnsiTheme="majorHAnsi" w:cstheme="majorHAnsi"/>
          <w:sz w:val="12"/>
        </w:rPr>
        <w:t>didn't, and</w:t>
      </w:r>
      <w:proofErr w:type="gramEnd"/>
      <w:r w:rsidRPr="003E7496">
        <w:rPr>
          <w:rFonts w:asciiTheme="majorHAnsi" w:hAnsiTheme="majorHAnsi" w:cstheme="majorHAnsi"/>
          <w:sz w:val="12"/>
        </w:rPr>
        <w:t xml:space="preserve"> found no difference in outcomes once one controls for demographics and years of teacher service; this is much the same methodology as the Ontario studies. One could argue that because the study focused on U.S. schools rather than Canadian or Belgian ones, it is more directly relevant. ¶But then again, Pennsylvania requires schools to make up lost time due to teacher strikes at the end of the school year, which Canadian and Belgian schools don't. Illinois schools are required to teach 176 days a year, and the union </w:t>
      </w:r>
      <w:hyperlink r:id="rId16" w:history="1">
        <w:r w:rsidRPr="003E7496">
          <w:rPr>
            <w:rStyle w:val="Hyperlink"/>
            <w:rFonts w:asciiTheme="majorHAnsi" w:hAnsiTheme="majorHAnsi" w:cstheme="majorHAnsi"/>
            <w:sz w:val="12"/>
          </w:rPr>
          <w:t>insists</w:t>
        </w:r>
      </w:hyperlink>
      <w:r w:rsidRPr="003E7496">
        <w:rPr>
          <w:rFonts w:asciiTheme="majorHAnsi" w:hAnsiTheme="majorHAnsi" w:cstheme="majorHAnsi"/>
          <w:sz w:val="12"/>
        </w:rPr>
        <w:t> that agreements to make up lost school days are traditional in bargaining agreements. But the 176-day requirement is frequently ignored, with </w:t>
      </w:r>
      <w:hyperlink r:id="rId17" w:history="1">
        <w:r w:rsidRPr="003E7496">
          <w:rPr>
            <w:rStyle w:val="Hyperlink"/>
            <w:rFonts w:asciiTheme="majorHAnsi" w:hAnsiTheme="majorHAnsi" w:cstheme="majorHAnsi"/>
            <w:sz w:val="12"/>
          </w:rPr>
          <w:t>400,000 Chicago schoolchildren</w:t>
        </w:r>
      </w:hyperlink>
      <w:r w:rsidRPr="003E7496">
        <w:rPr>
          <w:rFonts w:asciiTheme="majorHAnsi" w:hAnsiTheme="majorHAnsi" w:cstheme="majorHAnsi"/>
          <w:sz w:val="12"/>
        </w:rPr>
        <w:t xml:space="preserve"> only attending school for 170 days. </w:t>
      </w:r>
      <w:proofErr w:type="gramStart"/>
      <w:r w:rsidRPr="003E7496">
        <w:rPr>
          <w:rFonts w:asciiTheme="majorHAnsi" w:hAnsiTheme="majorHAnsi" w:cstheme="majorHAnsi"/>
          <w:sz w:val="12"/>
        </w:rPr>
        <w:t>So</w:t>
      </w:r>
      <w:proofErr w:type="gramEnd"/>
      <w:r w:rsidRPr="003E7496">
        <w:rPr>
          <w:rFonts w:asciiTheme="majorHAnsi" w:hAnsiTheme="majorHAnsi" w:cstheme="majorHAnsi"/>
          <w:sz w:val="12"/>
        </w:rPr>
        <w:t xml:space="preserve"> t</w:t>
      </w:r>
      <w:r w:rsidRPr="003E7496">
        <w:rPr>
          <w:rStyle w:val="StyleUnderline"/>
          <w:rFonts w:asciiTheme="majorHAnsi" w:hAnsiTheme="majorHAnsi" w:cstheme="majorHAnsi"/>
        </w:rPr>
        <w:t xml:space="preserve">here's a real possibility that </w:t>
      </w:r>
      <w:r w:rsidRPr="003E7496">
        <w:rPr>
          <w:rStyle w:val="StyleUnderline"/>
          <w:rFonts w:asciiTheme="majorHAnsi" w:hAnsiTheme="majorHAnsi" w:cstheme="majorHAnsi"/>
          <w:highlight w:val="yellow"/>
        </w:rPr>
        <w:t>the</w:t>
      </w:r>
      <w:r w:rsidRPr="003E7496">
        <w:rPr>
          <w:rStyle w:val="StyleUnderline"/>
          <w:rFonts w:asciiTheme="majorHAnsi" w:hAnsiTheme="majorHAnsi" w:cstheme="majorHAnsi"/>
        </w:rPr>
        <w:t xml:space="preserve"> Chicago </w:t>
      </w:r>
      <w:r w:rsidRPr="003E7496">
        <w:rPr>
          <w:rStyle w:val="StyleUnderline"/>
          <w:rFonts w:asciiTheme="majorHAnsi" w:hAnsiTheme="majorHAnsi" w:cstheme="majorHAnsi"/>
          <w:highlight w:val="yellow"/>
        </w:rPr>
        <w:t>strike will end</w:t>
      </w:r>
      <w:r w:rsidRPr="003E7496">
        <w:rPr>
          <w:rStyle w:val="StyleUnderline"/>
          <w:rFonts w:asciiTheme="majorHAnsi" w:hAnsiTheme="majorHAnsi" w:cstheme="majorHAnsi"/>
        </w:rPr>
        <w:t xml:space="preserve"> up like the Canadian and Belgian ones, </w:t>
      </w:r>
      <w:r w:rsidRPr="003E7496">
        <w:rPr>
          <w:rStyle w:val="StyleUnderline"/>
          <w:rFonts w:asciiTheme="majorHAnsi" w:hAnsiTheme="majorHAnsi" w:cstheme="majorHAnsi"/>
          <w:highlight w:val="yellow"/>
        </w:rPr>
        <w:t>with real lost instructional time and big effects on student learning</w:t>
      </w:r>
      <w:r w:rsidRPr="003E7496">
        <w:rPr>
          <w:rStyle w:val="StyleUnderline"/>
          <w:rFonts w:asciiTheme="majorHAnsi" w:hAnsiTheme="majorHAnsi" w:cstheme="majorHAnsi"/>
        </w:rPr>
        <w:t xml:space="preserve"> as a result</w:t>
      </w:r>
      <w:r w:rsidRPr="003E7496">
        <w:rPr>
          <w:rFonts w:asciiTheme="majorHAnsi" w:hAnsiTheme="majorHAnsi" w:cstheme="majorHAnsi"/>
          <w:sz w:val="12"/>
        </w:rPr>
        <w:t xml:space="preserve">, rather than like the Pennsylvania one, with no lost time and no effect on learning. One last thing — one could protest that all these results rely on standardized testing, which may or may not correlate to real learning. That's fair enough, </w:t>
      </w:r>
      <w:r w:rsidRPr="003E7496">
        <w:rPr>
          <w:rStyle w:val="StyleUnderline"/>
          <w:rFonts w:asciiTheme="majorHAnsi" w:hAnsiTheme="majorHAnsi" w:cstheme="majorHAnsi"/>
        </w:rPr>
        <w:t>but there's a bounty of evidence, from Harvard's </w:t>
      </w:r>
      <w:hyperlink r:id="rId18" w:history="1">
        <w:r w:rsidRPr="003E7496">
          <w:rPr>
            <w:rStyle w:val="StyleUnderline"/>
            <w:rFonts w:asciiTheme="majorHAnsi" w:hAnsiTheme="majorHAnsi" w:cstheme="majorHAnsi"/>
          </w:rPr>
          <w:t>Raj Chetty</w:t>
        </w:r>
      </w:hyperlink>
      <w:r w:rsidRPr="003E7496">
        <w:rPr>
          <w:rStyle w:val="StyleUnderline"/>
          <w:rFonts w:asciiTheme="majorHAnsi" w:hAnsiTheme="majorHAnsi" w:cstheme="majorHAnsi"/>
        </w:rPr>
        <w:t> (pdf) and Stanford's </w:t>
      </w:r>
      <w:hyperlink r:id="rId19" w:history="1">
        <w:r w:rsidRPr="003E7496">
          <w:rPr>
            <w:rStyle w:val="StyleUnderline"/>
            <w:rFonts w:asciiTheme="majorHAnsi" w:hAnsiTheme="majorHAnsi" w:cstheme="majorHAnsi"/>
          </w:rPr>
          <w:t>Eric Hanushek</w:t>
        </w:r>
      </w:hyperlink>
      <w:r w:rsidRPr="003E7496">
        <w:rPr>
          <w:rStyle w:val="StyleUnderline"/>
          <w:rFonts w:asciiTheme="majorHAnsi" w:hAnsiTheme="majorHAnsi" w:cstheme="majorHAnsi"/>
        </w:rPr>
        <w:t xml:space="preserve">, among others, suggesting that </w:t>
      </w:r>
      <w:r w:rsidRPr="003E7496">
        <w:rPr>
          <w:rStyle w:val="StyleUnderline"/>
          <w:rFonts w:asciiTheme="majorHAnsi" w:hAnsiTheme="majorHAnsi" w:cstheme="majorHAnsi"/>
          <w:highlight w:val="yellow"/>
        </w:rPr>
        <w:t>standardized test scores correlate with higher education achievement, lifetime earnings and more</w:t>
      </w:r>
      <w:r w:rsidRPr="003E7496">
        <w:rPr>
          <w:rFonts w:asciiTheme="majorHAnsi" w:hAnsiTheme="majorHAnsi" w:cstheme="majorHAnsi"/>
          <w:sz w:val="12"/>
        </w:rPr>
        <w:t xml:space="preserve">. </w:t>
      </w:r>
      <w:proofErr w:type="gramStart"/>
      <w:r w:rsidRPr="003E7496">
        <w:rPr>
          <w:rFonts w:asciiTheme="majorHAnsi" w:hAnsiTheme="majorHAnsi" w:cstheme="majorHAnsi"/>
          <w:sz w:val="12"/>
        </w:rPr>
        <w:t>So</w:t>
      </w:r>
      <w:proofErr w:type="gramEnd"/>
      <w:r w:rsidRPr="003E7496">
        <w:rPr>
          <w:rFonts w:asciiTheme="majorHAnsi" w:hAnsiTheme="majorHAnsi" w:cstheme="majorHAnsi"/>
          <w:sz w:val="12"/>
        </w:rPr>
        <w:t xml:space="preserve"> if the Chicago strike does end up hurting student scores, it could affect their lives for years into the future.</w:t>
      </w:r>
    </w:p>
    <w:p w14:paraId="09F411C5" w14:textId="77777777" w:rsidR="00E21B25" w:rsidRPr="003E7496" w:rsidRDefault="00E21B25" w:rsidP="00E21B25">
      <w:pPr>
        <w:rPr>
          <w:rFonts w:asciiTheme="majorHAnsi" w:hAnsiTheme="majorHAnsi" w:cstheme="majorHAnsi"/>
        </w:rPr>
      </w:pPr>
    </w:p>
    <w:p w14:paraId="10E98323" w14:textId="77777777" w:rsidR="00E15FF3" w:rsidRPr="003E7496" w:rsidRDefault="00E15FF3" w:rsidP="00E15FF3">
      <w:pPr>
        <w:pStyle w:val="Heading2"/>
        <w:rPr>
          <w:rFonts w:asciiTheme="majorHAnsi" w:hAnsiTheme="majorHAnsi" w:cstheme="majorHAnsi"/>
        </w:rPr>
      </w:pPr>
      <w:r w:rsidRPr="003E7496">
        <w:rPr>
          <w:rFonts w:asciiTheme="majorHAnsi" w:hAnsiTheme="majorHAnsi" w:cstheme="majorHAnsi"/>
        </w:rPr>
        <w:lastRenderedPageBreak/>
        <w:t>NLRA CP</w:t>
      </w:r>
    </w:p>
    <w:p w14:paraId="69589FF7" w14:textId="77777777" w:rsidR="00E15FF3" w:rsidRPr="003E7496" w:rsidRDefault="00E15FF3" w:rsidP="00E15FF3">
      <w:pPr>
        <w:pStyle w:val="Heading4"/>
        <w:rPr>
          <w:rFonts w:asciiTheme="majorHAnsi" w:hAnsiTheme="majorHAnsi" w:cstheme="majorHAnsi"/>
        </w:rPr>
      </w:pPr>
      <w:r w:rsidRPr="003E7496">
        <w:rPr>
          <w:rFonts w:asciiTheme="majorHAnsi" w:hAnsiTheme="majorHAnsi" w:cstheme="majorHAnsi"/>
        </w:rPr>
        <w:t>CP: A just government ought to extend the right to strike specified by the NLRA to teachers.</w:t>
      </w:r>
    </w:p>
    <w:p w14:paraId="07FDC729" w14:textId="77777777" w:rsidR="00E15FF3" w:rsidRPr="003E7496" w:rsidRDefault="00E15FF3" w:rsidP="00E15FF3">
      <w:pPr>
        <w:pStyle w:val="Heading4"/>
        <w:rPr>
          <w:rFonts w:asciiTheme="majorHAnsi" w:hAnsiTheme="majorHAnsi" w:cstheme="majorHAnsi"/>
        </w:rPr>
      </w:pPr>
      <w:r w:rsidRPr="003E7496">
        <w:rPr>
          <w:rFonts w:asciiTheme="majorHAnsi" w:hAnsiTheme="majorHAnsi" w:cstheme="majorHAnsi"/>
        </w:rPr>
        <w:t>The NLRA provides the right to strike if certain conditions are met.</w:t>
      </w:r>
    </w:p>
    <w:p w14:paraId="2DCE301C" w14:textId="77777777" w:rsidR="00E15FF3" w:rsidRPr="003E7496" w:rsidRDefault="00E15FF3" w:rsidP="00E15FF3">
      <w:pPr>
        <w:pStyle w:val="Heading4"/>
        <w:rPr>
          <w:rFonts w:asciiTheme="majorHAnsi" w:hAnsiTheme="majorHAnsi" w:cstheme="majorHAnsi"/>
        </w:rPr>
      </w:pPr>
      <w:r w:rsidRPr="003E7496">
        <w:rPr>
          <w:rFonts w:asciiTheme="majorHAnsi" w:hAnsiTheme="majorHAnsi" w:cstheme="majorHAnsi"/>
        </w:rPr>
        <w:t>NLRB ND</w:t>
      </w:r>
    </w:p>
    <w:p w14:paraId="5A186F32" w14:textId="77777777" w:rsidR="00E15FF3" w:rsidRPr="003E7496" w:rsidRDefault="00E15FF3" w:rsidP="00E15FF3">
      <w:pPr>
        <w:rPr>
          <w:rFonts w:asciiTheme="majorHAnsi" w:hAnsiTheme="majorHAnsi" w:cstheme="majorHAnsi"/>
        </w:rPr>
      </w:pPr>
      <w:r w:rsidRPr="003E7496">
        <w:rPr>
          <w:rFonts w:asciiTheme="majorHAnsi" w:hAnsiTheme="majorHAnsi" w:cstheme="majorHAnsi"/>
        </w:rPr>
        <w:t xml:space="preserve">"Right to strike and picket," No Publication, </w:t>
      </w:r>
      <w:hyperlink r:id="rId20" w:history="1">
        <w:r w:rsidRPr="003E7496">
          <w:rPr>
            <w:rStyle w:val="Hyperlink"/>
            <w:rFonts w:asciiTheme="majorHAnsi" w:hAnsiTheme="majorHAnsi" w:cstheme="majorHAnsi"/>
          </w:rPr>
          <w:t>https://www.nlrb.gov/about-nlrb/rights-we-protect/the-law/employees/right-to-strike-and-picket</w:t>
        </w:r>
      </w:hyperlink>
      <w:r w:rsidRPr="003E7496">
        <w:rPr>
          <w:rFonts w:asciiTheme="majorHAnsi" w:hAnsiTheme="majorHAnsi" w:cstheme="majorHAnsi"/>
        </w:rPr>
        <w:t xml:space="preserve"> //</w:t>
      </w:r>
      <w:proofErr w:type="spellStart"/>
      <w:r w:rsidRPr="003E7496">
        <w:rPr>
          <w:rFonts w:asciiTheme="majorHAnsi" w:hAnsiTheme="majorHAnsi" w:cstheme="majorHAnsi"/>
        </w:rPr>
        <w:t>marlborough</w:t>
      </w:r>
      <w:proofErr w:type="spellEnd"/>
      <w:r w:rsidRPr="003E7496">
        <w:rPr>
          <w:rFonts w:asciiTheme="majorHAnsi" w:hAnsiTheme="majorHAnsi" w:cstheme="majorHAnsi"/>
        </w:rPr>
        <w:t xml:space="preserve"> JH</w:t>
      </w:r>
    </w:p>
    <w:p w14:paraId="766EC6E0" w14:textId="77777777" w:rsidR="00E15FF3" w:rsidRPr="003E7496" w:rsidRDefault="00E15FF3" w:rsidP="00E15FF3">
      <w:pPr>
        <w:rPr>
          <w:rStyle w:val="StyleUnderline"/>
          <w:rFonts w:asciiTheme="majorHAnsi" w:hAnsiTheme="majorHAnsi" w:cstheme="majorHAnsi"/>
        </w:rPr>
      </w:pPr>
      <w:r w:rsidRPr="003E7496">
        <w:rPr>
          <w:rFonts w:asciiTheme="majorHAnsi" w:hAnsiTheme="majorHAnsi" w:cstheme="majorHAnsi"/>
          <w:sz w:val="12"/>
        </w:rPr>
        <w:t>You cannot be fired for participating in a protected strike or picketing, depending on the purposes and means of the strike action. ¶</w:t>
      </w:r>
      <w:r w:rsidRPr="003E7496">
        <w:rPr>
          <w:rStyle w:val="StyleUnderline"/>
          <w:rFonts w:asciiTheme="majorHAnsi" w:hAnsiTheme="majorHAnsi" w:cstheme="majorHAnsi"/>
          <w:highlight w:val="yellow"/>
        </w:rPr>
        <w:t>Under federal law, you cannot be fired for participating in a protected strike or picketing against your employer</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yellow"/>
        </w:rPr>
        <w:t>There are limitations and qualifications on the exercise of that right</w:t>
      </w:r>
      <w:r w:rsidRPr="003E7496">
        <w:rPr>
          <w:rStyle w:val="StyleUnderline"/>
          <w:rFonts w:asciiTheme="majorHAnsi" w:hAnsiTheme="majorHAnsi" w:cstheme="majorHAnsi"/>
        </w:rPr>
        <w:t>.</w:t>
      </w:r>
      <w:r w:rsidRPr="003E7496">
        <w:rPr>
          <w:rFonts w:asciiTheme="majorHAnsi" w:hAnsiTheme="majorHAnsi" w:cstheme="majorHAnsi"/>
          <w:sz w:val="12"/>
        </w:rPr>
        <w:t xml:space="preserve"> Most strikes are protected, but certain kinds of strikes are not protected, depending on the object or purpose of the strike, on its timing, or on the conduct of the strikers. You can be lawfully fired for participating in an unprotected strike. ¶</w:t>
      </w:r>
      <w:r w:rsidRPr="003E7496">
        <w:rPr>
          <w:rStyle w:val="StyleUnderline"/>
          <w:rFonts w:asciiTheme="majorHAnsi" w:hAnsiTheme="majorHAnsi" w:cstheme="majorHAnsi"/>
          <w:highlight w:val="yellow"/>
        </w:rPr>
        <w:t>When a protected strike ends, you are entitled to return to work</w:t>
      </w:r>
      <w:r w:rsidRPr="003E7496">
        <w:rPr>
          <w:rFonts w:asciiTheme="majorHAnsi" w:hAnsiTheme="majorHAnsi" w:cstheme="majorHAnsi"/>
          <w:sz w:val="12"/>
        </w:rPr>
        <w:t xml:space="preserve">. If the reason for the strike was, in whole or in part, to protest one or more unfair labor practices, strikers must be immediately reinstated. If the strike was over economic issues, you are likewise entitled to immediate reinstatement except that if your employer hired permanent replacements, returning strikers are placed on a preferential hiring list. </w:t>
      </w:r>
      <w:r w:rsidRPr="003E7496">
        <w:rPr>
          <w:rStyle w:val="StyleUnderline"/>
          <w:rFonts w:asciiTheme="majorHAnsi" w:hAnsiTheme="majorHAnsi" w:cstheme="majorHAnsi"/>
          <w:highlight w:val="yellow"/>
        </w:rPr>
        <w:t>Your right to reinstatement may be lost if you have engaged in violence</w:t>
      </w:r>
      <w:r w:rsidRPr="003E7496">
        <w:rPr>
          <w:rStyle w:val="StyleUnderline"/>
          <w:rFonts w:asciiTheme="majorHAnsi" w:hAnsiTheme="majorHAnsi" w:cstheme="majorHAnsi"/>
        </w:rPr>
        <w:t xml:space="preserve"> or other serious misconduct in connection with your strike or picketing activities.</w:t>
      </w:r>
    </w:p>
    <w:p w14:paraId="12D066EE" w14:textId="77777777" w:rsidR="00E15FF3" w:rsidRPr="003E7496" w:rsidRDefault="00E15FF3" w:rsidP="00E15FF3">
      <w:pPr>
        <w:pStyle w:val="Heading4"/>
        <w:rPr>
          <w:rFonts w:asciiTheme="majorHAnsi" w:hAnsiTheme="majorHAnsi" w:cstheme="majorHAnsi"/>
        </w:rPr>
      </w:pPr>
      <w:r w:rsidRPr="003E7496">
        <w:rPr>
          <w:rFonts w:asciiTheme="majorHAnsi" w:hAnsiTheme="majorHAnsi" w:cstheme="majorHAnsi"/>
        </w:rPr>
        <w:t xml:space="preserve">The CP solves 100% of the </w:t>
      </w:r>
      <w:proofErr w:type="spellStart"/>
      <w:r w:rsidRPr="003E7496">
        <w:rPr>
          <w:rFonts w:asciiTheme="majorHAnsi" w:hAnsiTheme="majorHAnsi" w:cstheme="majorHAnsi"/>
        </w:rPr>
        <w:t>aff</w:t>
      </w:r>
      <w:proofErr w:type="spellEnd"/>
      <w:r w:rsidRPr="003E7496">
        <w:rPr>
          <w:rFonts w:asciiTheme="majorHAnsi" w:hAnsiTheme="majorHAnsi" w:cstheme="majorHAnsi"/>
        </w:rPr>
        <w:t xml:space="preserve"> – nowhere in the </w:t>
      </w:r>
      <w:proofErr w:type="spellStart"/>
      <w:r w:rsidRPr="003E7496">
        <w:rPr>
          <w:rFonts w:asciiTheme="majorHAnsi" w:hAnsiTheme="majorHAnsi" w:cstheme="majorHAnsi"/>
        </w:rPr>
        <w:t>aff</w:t>
      </w:r>
      <w:proofErr w:type="spellEnd"/>
      <w:r w:rsidRPr="003E7496">
        <w:rPr>
          <w:rFonts w:asciiTheme="majorHAnsi" w:hAnsiTheme="majorHAnsi" w:cstheme="majorHAnsi"/>
        </w:rPr>
        <w:t xml:space="preserve"> does it say an unconditional right to strike is necessary, just that a right to strike is.</w:t>
      </w:r>
    </w:p>
    <w:p w14:paraId="60096D22" w14:textId="77777777" w:rsidR="00E15FF3" w:rsidRPr="003E7496" w:rsidRDefault="00E15FF3" w:rsidP="00E15FF3">
      <w:pPr>
        <w:pStyle w:val="Heading4"/>
        <w:rPr>
          <w:rFonts w:asciiTheme="majorHAnsi" w:hAnsiTheme="majorHAnsi" w:cstheme="majorHAnsi"/>
        </w:rPr>
      </w:pPr>
      <w:r w:rsidRPr="003E7496">
        <w:rPr>
          <w:rFonts w:asciiTheme="majorHAnsi" w:hAnsiTheme="majorHAnsi" w:cstheme="majorHAnsi"/>
        </w:rPr>
        <w:t xml:space="preserve">The CP is distinct from the </w:t>
      </w:r>
      <w:proofErr w:type="spellStart"/>
      <w:r w:rsidRPr="003E7496">
        <w:rPr>
          <w:rFonts w:asciiTheme="majorHAnsi" w:hAnsiTheme="majorHAnsi" w:cstheme="majorHAnsi"/>
        </w:rPr>
        <w:t>aff</w:t>
      </w:r>
      <w:proofErr w:type="spellEnd"/>
      <w:r w:rsidRPr="003E7496">
        <w:rPr>
          <w:rFonts w:asciiTheme="majorHAnsi" w:hAnsiTheme="majorHAnsi" w:cstheme="majorHAnsi"/>
        </w:rPr>
        <w:t xml:space="preserve"> – it requires specific things to happen to allow a strike and is not unconditional.</w:t>
      </w:r>
    </w:p>
    <w:p w14:paraId="64ACA5CA" w14:textId="77777777" w:rsidR="00E15FF3" w:rsidRPr="003E7496" w:rsidRDefault="00E15FF3" w:rsidP="00E15FF3">
      <w:pPr>
        <w:rPr>
          <w:rFonts w:asciiTheme="majorHAnsi" w:hAnsiTheme="majorHAnsi" w:cstheme="majorHAnsi"/>
        </w:rPr>
      </w:pPr>
    </w:p>
    <w:p w14:paraId="4E611A90" w14:textId="77777777" w:rsidR="00E15FF3" w:rsidRPr="003E7496" w:rsidRDefault="00E15FF3" w:rsidP="00E15FF3">
      <w:pPr>
        <w:keepNext/>
        <w:keepLines/>
        <w:spacing w:before="40" w:after="0"/>
        <w:outlineLvl w:val="3"/>
        <w:rPr>
          <w:rFonts w:asciiTheme="majorHAnsi" w:eastAsia="MS Gothic" w:hAnsiTheme="majorHAnsi" w:cstheme="majorHAnsi"/>
          <w:b/>
          <w:iCs/>
          <w:sz w:val="26"/>
        </w:rPr>
      </w:pPr>
      <w:r w:rsidRPr="003E7496">
        <w:rPr>
          <w:rFonts w:asciiTheme="majorHAnsi" w:eastAsia="MS Gothic" w:hAnsiTheme="majorHAnsi" w:cstheme="majorHAnsi"/>
          <w:b/>
          <w:iCs/>
          <w:sz w:val="26"/>
        </w:rPr>
        <w:t>Strikes can be violent, South Africa proves. This link turns the AC by harming the affected sector and decking the economy.</w:t>
      </w:r>
    </w:p>
    <w:p w14:paraId="7E44DA87" w14:textId="77777777" w:rsidR="00E15FF3" w:rsidRPr="003E7496" w:rsidRDefault="00E15FF3" w:rsidP="00E15FF3">
      <w:pPr>
        <w:rPr>
          <w:rFonts w:asciiTheme="majorHAnsi" w:eastAsia="Cambria" w:hAnsiTheme="majorHAnsi" w:cstheme="majorHAnsi"/>
        </w:rPr>
      </w:pPr>
      <w:proofErr w:type="spellStart"/>
      <w:r w:rsidRPr="003E7496">
        <w:rPr>
          <w:rStyle w:val="Style13ptBold"/>
          <w:rFonts w:asciiTheme="majorHAnsi" w:hAnsiTheme="majorHAnsi" w:cstheme="majorHAnsi"/>
        </w:rPr>
        <w:t>Tenzam</w:t>
      </w:r>
      <w:proofErr w:type="spellEnd"/>
      <w:r w:rsidRPr="003E7496">
        <w:rPr>
          <w:rStyle w:val="Style13ptBold"/>
          <w:rFonts w:asciiTheme="majorHAnsi" w:hAnsiTheme="majorHAnsi" w:cstheme="majorHAnsi"/>
        </w:rPr>
        <w:t xml:space="preserve"> ’20 - </w:t>
      </w:r>
      <w:proofErr w:type="spellStart"/>
      <w:r w:rsidRPr="003E7496">
        <w:rPr>
          <w:rFonts w:asciiTheme="majorHAnsi" w:eastAsia="Cambria" w:hAnsiTheme="majorHAnsi" w:cstheme="majorHAnsi"/>
        </w:rPr>
        <w:t>Mlungisi</w:t>
      </w:r>
      <w:proofErr w:type="spellEnd"/>
      <w:r w:rsidRPr="003E7496">
        <w:rPr>
          <w:rFonts w:asciiTheme="majorHAnsi" w:eastAsia="Cambria" w:hAnsiTheme="majorHAnsi" w:cstheme="majorHAnsi"/>
        </w:rPr>
        <w:t xml:space="preserve"> </w:t>
      </w:r>
      <w:proofErr w:type="spellStart"/>
      <w:r w:rsidRPr="003E7496">
        <w:rPr>
          <w:rFonts w:asciiTheme="majorHAnsi" w:eastAsia="Cambria" w:hAnsiTheme="majorHAnsi" w:cstheme="majorHAnsi"/>
        </w:rPr>
        <w:t>Tenzam</w:t>
      </w:r>
      <w:proofErr w:type="spellEnd"/>
      <w:r w:rsidRPr="003E7496">
        <w:rPr>
          <w:rFonts w:asciiTheme="majorHAnsi" w:eastAsia="Cambria" w:hAnsiTheme="majorHAnsi" w:cstheme="majorHAnsi"/>
        </w:rPr>
        <w:t xml:space="preserve"> LLB LLM LLD Senior Lecturer, University of KwaZulu-Natal, 2020, The effects of violent strikes on the economy of a developing country: a case of South Africa, http://www.scielo.org.za/scielo.php?script=sci_arttext&amp;pid=S1682-58532020000300004</w:t>
      </w:r>
    </w:p>
    <w:p w14:paraId="3280738A" w14:textId="77777777" w:rsidR="00E15FF3" w:rsidRPr="003E7496" w:rsidRDefault="00E15FF3" w:rsidP="00E15FF3">
      <w:pPr>
        <w:ind w:left="720"/>
        <w:rPr>
          <w:rFonts w:asciiTheme="majorHAnsi" w:eastAsia="Cambria" w:hAnsiTheme="majorHAnsi" w:cstheme="majorHAnsi"/>
          <w:sz w:val="12"/>
        </w:rPr>
      </w:pPr>
      <w:r w:rsidRPr="003E7496">
        <w:rPr>
          <w:rFonts w:asciiTheme="majorHAnsi" w:eastAsia="Cambria" w:hAnsiTheme="majorHAnsi" w:cstheme="majorHAnsi"/>
          <w:sz w:val="12"/>
        </w:rPr>
        <w:t xml:space="preserve">The Constitution guarantees every worker the right to join a trade union, participate in the activities and </w:t>
      </w:r>
      <w:proofErr w:type="spellStart"/>
      <w:r w:rsidRPr="003E7496">
        <w:rPr>
          <w:rFonts w:asciiTheme="majorHAnsi" w:eastAsia="Cambria" w:hAnsiTheme="majorHAnsi" w:cstheme="majorHAnsi"/>
          <w:sz w:val="12"/>
        </w:rPr>
        <w:t>programmes</w:t>
      </w:r>
      <w:proofErr w:type="spellEnd"/>
      <w:r w:rsidRPr="003E7496">
        <w:rPr>
          <w:rFonts w:asciiTheme="majorHAnsi" w:eastAsia="Cambria" w:hAnsiTheme="majorHAnsi" w:cstheme="maj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3E7496">
        <w:rPr>
          <w:rFonts w:asciiTheme="majorHAnsi" w:eastAsia="Cambria" w:hAnsiTheme="majorHAnsi" w:cstheme="majorHAnsi"/>
          <w:sz w:val="12"/>
        </w:rPr>
        <w:t>Labour</w:t>
      </w:r>
      <w:proofErr w:type="spellEnd"/>
      <w:r w:rsidRPr="003E7496">
        <w:rPr>
          <w:rFonts w:asciiTheme="majorHAnsi" w:eastAsia="Cambria" w:hAnsiTheme="majorHAnsi" w:cstheme="majorHAnsi"/>
          <w:sz w:val="12"/>
        </w:rPr>
        <w:t xml:space="preserve"> Relations Act 66 of 199515 (LRA). The main purpose of the LRA is to "advance economic development, social justice, </w:t>
      </w:r>
      <w:proofErr w:type="spellStart"/>
      <w:r w:rsidRPr="003E7496">
        <w:rPr>
          <w:rFonts w:asciiTheme="majorHAnsi" w:eastAsia="Cambria" w:hAnsiTheme="majorHAnsi" w:cstheme="majorHAnsi"/>
          <w:sz w:val="12"/>
        </w:rPr>
        <w:t>labour</w:t>
      </w:r>
      <w:proofErr w:type="spellEnd"/>
      <w:r w:rsidRPr="003E7496">
        <w:rPr>
          <w:rFonts w:asciiTheme="majorHAnsi" w:eastAsia="Cambria" w:hAnsiTheme="majorHAnsi" w:cstheme="majorHAnsi"/>
          <w:sz w:val="12"/>
        </w:rPr>
        <w:t xml:space="preserve"> peace and the </w:t>
      </w:r>
      <w:proofErr w:type="spellStart"/>
      <w:r w:rsidRPr="003E7496">
        <w:rPr>
          <w:rFonts w:asciiTheme="majorHAnsi" w:eastAsia="Cambria" w:hAnsiTheme="majorHAnsi" w:cstheme="majorHAnsi"/>
          <w:sz w:val="12"/>
        </w:rPr>
        <w:t>democratisation</w:t>
      </w:r>
      <w:proofErr w:type="spellEnd"/>
      <w:r w:rsidRPr="003E7496">
        <w:rPr>
          <w:rFonts w:asciiTheme="majorHAnsi" w:eastAsia="Cambria" w:hAnsiTheme="majorHAnsi" w:cstheme="maj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3E7496">
        <w:rPr>
          <w:rStyle w:val="StyleUnderline"/>
          <w:rFonts w:asciiTheme="majorHAnsi" w:hAnsiTheme="majorHAnsi" w:cstheme="majorHAnsi"/>
          <w:highlight w:val="yellow"/>
        </w:rPr>
        <w:t>pickets are meant to be peaceful</w:t>
      </w:r>
      <w:r w:rsidRPr="003E7496">
        <w:rPr>
          <w:rFonts w:asciiTheme="majorHAnsi" w:eastAsia="Cambria" w:hAnsiTheme="majorHAnsi" w:cstheme="majorHAnsi"/>
          <w:sz w:val="12"/>
        </w:rPr>
        <w:t xml:space="preserve">.19 Contrary to section 17 of the Constitution, the conduct of workers participating in a strike or picket has changed in recent years with workers trying to </w:t>
      </w:r>
      <w:proofErr w:type="spellStart"/>
      <w:r w:rsidRPr="003E7496">
        <w:rPr>
          <w:rFonts w:asciiTheme="majorHAnsi" w:eastAsia="Cambria" w:hAnsiTheme="majorHAnsi" w:cstheme="majorHAnsi"/>
          <w:sz w:val="12"/>
        </w:rPr>
        <w:t>emphasise</w:t>
      </w:r>
      <w:proofErr w:type="spellEnd"/>
      <w:r w:rsidRPr="003E7496">
        <w:rPr>
          <w:rFonts w:asciiTheme="majorHAnsi" w:eastAsia="Cambria" w:hAnsiTheme="majorHAnsi" w:cstheme="majorHAnsi"/>
          <w:sz w:val="12"/>
        </w:rPr>
        <w:t xml:space="preserve"> their grievances by causing disharmony and chaos in public. A media report by the South African Institute of Race Relations pointed out that </w:t>
      </w:r>
      <w:r w:rsidRPr="003E7496">
        <w:rPr>
          <w:rStyle w:val="StyleUnderline"/>
          <w:rFonts w:asciiTheme="majorHAnsi" w:hAnsiTheme="majorHAnsi" w:cstheme="majorHAnsi"/>
          <w:highlight w:val="yellow"/>
        </w:rPr>
        <w:t>between</w:t>
      </w:r>
      <w:r w:rsidRPr="003E7496">
        <w:rPr>
          <w:rFonts w:asciiTheme="majorHAnsi" w:eastAsia="Cambria" w:hAnsiTheme="majorHAnsi" w:cstheme="majorHAnsi"/>
          <w:sz w:val="12"/>
        </w:rPr>
        <w:t xml:space="preserve"> the years </w:t>
      </w:r>
      <w:r w:rsidRPr="003E7496">
        <w:rPr>
          <w:rStyle w:val="StyleUnderline"/>
          <w:rFonts w:asciiTheme="majorHAnsi" w:hAnsiTheme="majorHAnsi" w:cstheme="majorHAnsi"/>
          <w:highlight w:val="yellow"/>
        </w:rPr>
        <w:t>1999 and 2012 there were 181 strike-related deaths, 313 injuries and 3,058 people were arrested for public violence associated with strikes.</w:t>
      </w:r>
      <w:r w:rsidRPr="003E7496">
        <w:rPr>
          <w:rFonts w:asciiTheme="majorHAnsi" w:eastAsia="Cambria" w:hAnsiTheme="majorHAnsi" w:cstheme="majorHAnsi"/>
          <w:sz w:val="12"/>
        </w:rPr>
        <w:t xml:space="preserve">20 The question is whether employers succumb easily to workers' demands if a strike is accompanied by violence? In response to this question, one worker remarked as </w:t>
      </w:r>
      <w:proofErr w:type="gramStart"/>
      <w:r w:rsidRPr="003E7496">
        <w:rPr>
          <w:rFonts w:asciiTheme="majorHAnsi" w:eastAsia="Cambria" w:hAnsiTheme="majorHAnsi" w:cstheme="majorHAnsi"/>
          <w:sz w:val="12"/>
        </w:rPr>
        <w:t>follows:¶</w:t>
      </w:r>
      <w:proofErr w:type="gramEnd"/>
      <w:r w:rsidRPr="003E7496">
        <w:rPr>
          <w:rFonts w:asciiTheme="majorHAnsi" w:eastAsia="Cambria" w:hAnsiTheme="majorHAnsi" w:cstheme="majorHAnsi"/>
          <w:sz w:val="12"/>
        </w:rPr>
        <w:t xml:space="preserve"> "[T]here is no sweet strike, there is no Christian strike ... A strike is a strike. [Y]</w:t>
      </w:r>
      <w:proofErr w:type="spellStart"/>
      <w:r w:rsidRPr="003E7496">
        <w:rPr>
          <w:rFonts w:asciiTheme="majorHAnsi" w:eastAsia="Cambria" w:hAnsiTheme="majorHAnsi" w:cstheme="majorHAnsi"/>
          <w:sz w:val="12"/>
        </w:rPr>
        <w:t>ou</w:t>
      </w:r>
      <w:proofErr w:type="spellEnd"/>
      <w:r w:rsidRPr="003E7496">
        <w:rPr>
          <w:rFonts w:asciiTheme="majorHAnsi" w:eastAsia="Cambria" w:hAnsiTheme="majorHAnsi" w:cstheme="majorHAnsi"/>
          <w:sz w:val="12"/>
        </w:rPr>
        <w:t xml:space="preserve"> want to get back what belongs to you ... you won't win a strike with a Bible. You do not wear high heels and carry an umbrella and say '1992 was under apartheid, 2007 is under ANC'. You won't win a strike like that."21¶ </w:t>
      </w:r>
      <w:r w:rsidRPr="003E7496">
        <w:rPr>
          <w:rStyle w:val="StyleUnderline"/>
          <w:rFonts w:asciiTheme="majorHAnsi" w:hAnsiTheme="majorHAnsi" w:cstheme="majorHAnsi"/>
          <w:highlight w:val="yellow"/>
        </w:rPr>
        <w:t>The use of violence</w:t>
      </w:r>
      <w:r w:rsidRPr="003E7496">
        <w:rPr>
          <w:rFonts w:asciiTheme="majorHAnsi" w:eastAsia="Cambria" w:hAnsiTheme="majorHAnsi" w:cstheme="majorHAnsi"/>
          <w:sz w:val="12"/>
        </w:rPr>
        <w:t xml:space="preserve"> during industrial action </w:t>
      </w:r>
      <w:r w:rsidRPr="003E7496">
        <w:rPr>
          <w:rStyle w:val="StyleUnderline"/>
          <w:rFonts w:asciiTheme="majorHAnsi" w:hAnsiTheme="majorHAnsi" w:cstheme="majorHAnsi"/>
          <w:highlight w:val="yellow"/>
        </w:rPr>
        <w:t>affects</w:t>
      </w:r>
      <w:r w:rsidRPr="003E7496">
        <w:rPr>
          <w:rFonts w:asciiTheme="majorHAnsi" w:eastAsia="Cambria" w:hAnsiTheme="majorHAnsi" w:cstheme="majorHAnsi"/>
          <w:sz w:val="12"/>
        </w:rPr>
        <w:t xml:space="preserve"> not only the </w:t>
      </w:r>
      <w:r w:rsidRPr="003E7496">
        <w:rPr>
          <w:rStyle w:val="StyleUnderline"/>
          <w:rFonts w:asciiTheme="majorHAnsi" w:hAnsiTheme="majorHAnsi" w:cstheme="majorHAnsi"/>
          <w:highlight w:val="yellow"/>
        </w:rPr>
        <w:t>strikers</w:t>
      </w:r>
      <w:r w:rsidRPr="003E7496">
        <w:rPr>
          <w:rFonts w:asciiTheme="majorHAnsi" w:eastAsia="Cambria" w:hAnsiTheme="majorHAnsi" w:cstheme="majorHAnsi"/>
          <w:sz w:val="12"/>
        </w:rPr>
        <w:t xml:space="preserve"> or picketers, </w:t>
      </w:r>
      <w:r w:rsidRPr="003E7496">
        <w:rPr>
          <w:rStyle w:val="StyleUnderline"/>
          <w:rFonts w:asciiTheme="majorHAnsi" w:hAnsiTheme="majorHAnsi" w:cstheme="majorHAnsi"/>
          <w:highlight w:val="yellow"/>
        </w:rPr>
        <w:t>the employer</w:t>
      </w:r>
      <w:r w:rsidRPr="003E7496">
        <w:rPr>
          <w:rFonts w:asciiTheme="majorHAnsi" w:eastAsia="Cambria" w:hAnsiTheme="majorHAnsi" w:cstheme="majorHAnsi"/>
          <w:sz w:val="12"/>
        </w:rPr>
        <w:t xml:space="preserve"> and his or her business but it also affects </w:t>
      </w:r>
      <w:r w:rsidRPr="003E7496">
        <w:rPr>
          <w:rStyle w:val="StyleUnderline"/>
          <w:rFonts w:asciiTheme="majorHAnsi" w:hAnsiTheme="majorHAnsi" w:cstheme="majorHAnsi"/>
          <w:highlight w:val="yellow"/>
        </w:rPr>
        <w:t>innocent members of the public, non-striking employees, the environment and the economy at large.</w:t>
      </w:r>
      <w:r w:rsidRPr="003E7496">
        <w:rPr>
          <w:rFonts w:asciiTheme="majorHAnsi" w:eastAsia="Cambria" w:hAnsiTheme="majorHAnsi" w:cstheme="majorHAnsi"/>
          <w:sz w:val="12"/>
        </w:rPr>
        <w:t xml:space="preserve"> In addition, </w:t>
      </w:r>
      <w:r w:rsidRPr="003E7496">
        <w:rPr>
          <w:rStyle w:val="StyleUnderline"/>
          <w:rFonts w:asciiTheme="majorHAnsi" w:hAnsiTheme="majorHAnsi" w:cstheme="majorHAnsi"/>
          <w:highlight w:val="yellow"/>
        </w:rPr>
        <w:t>striking workers visit non-striking workers' homes</w:t>
      </w:r>
      <w:r w:rsidRPr="003E7496">
        <w:rPr>
          <w:rFonts w:asciiTheme="majorHAnsi" w:eastAsia="Cambria" w:hAnsiTheme="majorHAnsi" w:cstheme="majorHAnsi"/>
          <w:sz w:val="12"/>
        </w:rPr>
        <w:t xml:space="preserve">, often at </w:t>
      </w:r>
      <w:r w:rsidRPr="003E7496">
        <w:rPr>
          <w:rFonts w:asciiTheme="majorHAnsi" w:eastAsia="Cambria" w:hAnsiTheme="majorHAnsi" w:cstheme="majorHAnsi"/>
          <w:sz w:val="12"/>
        </w:rPr>
        <w:lastRenderedPageBreak/>
        <w:t xml:space="preserve">night, </w:t>
      </w:r>
      <w:r w:rsidRPr="003E7496">
        <w:rPr>
          <w:rStyle w:val="StyleUnderline"/>
          <w:rFonts w:asciiTheme="majorHAnsi" w:hAnsiTheme="majorHAnsi" w:cstheme="majorHAnsi"/>
          <w:highlight w:val="yellow"/>
        </w:rPr>
        <w:t>threaten them and</w:t>
      </w:r>
      <w:r w:rsidRPr="003E7496">
        <w:rPr>
          <w:rFonts w:asciiTheme="majorHAnsi" w:eastAsia="Cambria" w:hAnsiTheme="majorHAnsi" w:cstheme="majorHAnsi"/>
          <w:sz w:val="12"/>
        </w:rPr>
        <w:t xml:space="preserve"> in some cases, </w:t>
      </w:r>
      <w:r w:rsidRPr="003E7496">
        <w:rPr>
          <w:rStyle w:val="StyleUnderline"/>
          <w:rFonts w:asciiTheme="majorHAnsi" w:hAnsiTheme="majorHAnsi" w:cstheme="majorHAnsi"/>
          <w:highlight w:val="yellow"/>
        </w:rPr>
        <w:t>assault or even murder workers who are acting as replacement labour.</w:t>
      </w:r>
      <w:r w:rsidRPr="003E7496">
        <w:rPr>
          <w:rFonts w:asciiTheme="majorHAnsi" w:eastAsia="Cambria" w:hAnsiTheme="majorHAnsi" w:cstheme="majorHAnsi"/>
          <w:sz w:val="12"/>
        </w:rPr>
        <w:t xml:space="preserve">22 This points to the fact that for many workers and their families' living conditions remain unsafe and vulnerable to damage due to violence. In Security Services Employers </w:t>
      </w:r>
      <w:proofErr w:type="spellStart"/>
      <w:r w:rsidRPr="003E7496">
        <w:rPr>
          <w:rFonts w:asciiTheme="majorHAnsi" w:eastAsia="Cambria" w:hAnsiTheme="majorHAnsi" w:cstheme="majorHAnsi"/>
          <w:sz w:val="12"/>
        </w:rPr>
        <w:t>Organisation</w:t>
      </w:r>
      <w:proofErr w:type="spellEnd"/>
      <w:r w:rsidRPr="003E7496">
        <w:rPr>
          <w:rFonts w:asciiTheme="majorHAnsi" w:eastAsia="Cambria" w:hAnsiTheme="majorHAnsi" w:cstheme="majorHAnsi"/>
          <w:sz w:val="12"/>
        </w:rPr>
        <w:t xml:space="preserve"> v SA Transport &amp; Allied Workers Union (SATAWU),23 it was reported that about </w:t>
      </w:r>
      <w:r w:rsidRPr="003E7496">
        <w:rPr>
          <w:rStyle w:val="StyleUnderline"/>
          <w:rFonts w:asciiTheme="majorHAnsi" w:hAnsiTheme="majorHAnsi" w:cstheme="majorHAnsi"/>
          <w:highlight w:val="yellow"/>
        </w:rPr>
        <w:t>20 people were thrown out of moving trains</w:t>
      </w:r>
      <w:r w:rsidRPr="003E7496">
        <w:rPr>
          <w:rFonts w:asciiTheme="majorHAnsi" w:eastAsia="Cambria" w:hAnsiTheme="majorHAnsi" w:cstheme="maj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3E7496">
        <w:rPr>
          <w:rFonts w:asciiTheme="majorHAnsi" w:eastAsia="Cambria" w:hAnsiTheme="majorHAnsi" w:cstheme="majorHAnsi"/>
          <w:sz w:val="12"/>
        </w:rPr>
        <w:t>planks</w:t>
      </w:r>
      <w:proofErr w:type="gramEnd"/>
      <w:r w:rsidRPr="003E7496">
        <w:rPr>
          <w:rFonts w:asciiTheme="majorHAnsi" w:eastAsia="Cambria" w:hAnsiTheme="majorHAnsi" w:cstheme="majorHAnsi"/>
          <w:sz w:val="12"/>
        </w:rPr>
        <w:t xml:space="preserve"> and bottles. One of the strikers </w:t>
      </w:r>
      <w:proofErr w:type="spellStart"/>
      <w:r w:rsidRPr="003E7496">
        <w:rPr>
          <w:rFonts w:asciiTheme="majorHAnsi" w:eastAsia="Cambria" w:hAnsiTheme="majorHAnsi" w:cstheme="majorHAnsi"/>
          <w:sz w:val="12"/>
        </w:rPr>
        <w:t>Mr</w:t>
      </w:r>
      <w:proofErr w:type="spellEnd"/>
      <w:r w:rsidRPr="003E7496">
        <w:rPr>
          <w:rFonts w:asciiTheme="majorHAnsi" w:eastAsia="Cambria" w:hAnsiTheme="majorHAnsi" w:cstheme="majorHAnsi"/>
          <w:sz w:val="12"/>
        </w:rPr>
        <w:t xml:space="preserve"> </w:t>
      </w:r>
      <w:proofErr w:type="spellStart"/>
      <w:r w:rsidRPr="003E7496">
        <w:rPr>
          <w:rFonts w:asciiTheme="majorHAnsi" w:eastAsia="Cambria" w:hAnsiTheme="majorHAnsi" w:cstheme="majorHAnsi"/>
          <w:sz w:val="12"/>
        </w:rPr>
        <w:t>Nqoko</w:t>
      </w:r>
      <w:proofErr w:type="spellEnd"/>
      <w:r w:rsidRPr="003E7496">
        <w:rPr>
          <w:rFonts w:asciiTheme="majorHAnsi" w:eastAsia="Cambria" w:hAnsiTheme="majorHAnsi" w:cstheme="maj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3E7496">
        <w:rPr>
          <w:rStyle w:val="StyleUnderline"/>
          <w:rFonts w:asciiTheme="majorHAnsi" w:hAnsiTheme="majorHAnsi" w:cstheme="majorHAnsi"/>
          <w:highlight w:val="yellow"/>
        </w:rPr>
        <w:t>an unprotected strike</w:t>
      </w:r>
      <w:r w:rsidRPr="003E7496">
        <w:rPr>
          <w:rFonts w:asciiTheme="majorHAnsi" w:eastAsia="Cambria" w:hAnsiTheme="majorHAnsi" w:cstheme="majorHAnsi"/>
          <w:sz w:val="12"/>
        </w:rPr>
        <w:t xml:space="preserve"> which </w:t>
      </w:r>
      <w:r w:rsidRPr="003E7496">
        <w:rPr>
          <w:rStyle w:val="StyleUnderline"/>
          <w:rFonts w:asciiTheme="majorHAnsi" w:hAnsiTheme="majorHAnsi" w:cstheme="majorHAnsi"/>
          <w:highlight w:val="yellow"/>
        </w:rPr>
        <w:t>was violent and resulted in the loss of lives, damage to property and negative economic consequences including a weakened currency, reduced global investment</w:t>
      </w:r>
      <w:r w:rsidRPr="003E7496">
        <w:rPr>
          <w:rFonts w:asciiTheme="majorHAnsi" w:hAnsiTheme="majorHAnsi" w:cstheme="majorHAnsi"/>
          <w:sz w:val="12"/>
        </w:rPr>
        <w:t>27</w:t>
      </w:r>
      <w:r w:rsidRPr="003E7496">
        <w:rPr>
          <w:rFonts w:asciiTheme="majorHAnsi" w:eastAsia="Cambria" w:hAnsiTheme="majorHAnsi" w:cstheme="majorHAnsi"/>
          <w:sz w:val="12"/>
        </w:rPr>
        <w:t xml:space="preserve">, </w:t>
      </w:r>
      <w:r w:rsidRPr="003E7496">
        <w:rPr>
          <w:rStyle w:val="StyleUnderline"/>
          <w:rFonts w:asciiTheme="majorHAnsi" w:hAnsiTheme="majorHAnsi" w:cstheme="majorHAnsi"/>
          <w:highlight w:val="yellow"/>
        </w:rPr>
        <w:t>declining productivity, and increase unemployment in the affected sectors.</w:t>
      </w:r>
      <w:r w:rsidRPr="003E7496">
        <w:rPr>
          <w:rFonts w:asciiTheme="majorHAnsi" w:eastAsia="Cambria" w:hAnsiTheme="majorHAnsi" w:cstheme="majorHAnsi"/>
          <w:sz w:val="12"/>
        </w:rPr>
        <w:t>27Further, the unreasonably long time it takes for strikes to get resolved in the Republic has a negative effect on the business of the employer, the economy and employment.</w:t>
      </w:r>
    </w:p>
    <w:p w14:paraId="04DD50C6" w14:textId="77777777" w:rsidR="00E15FF3" w:rsidRPr="003E7496" w:rsidRDefault="00E15FF3" w:rsidP="00E15FF3">
      <w:pPr>
        <w:pStyle w:val="Heading4"/>
        <w:rPr>
          <w:rFonts w:asciiTheme="majorHAnsi" w:hAnsiTheme="majorHAnsi" w:cstheme="majorHAnsi"/>
        </w:rPr>
      </w:pPr>
      <w:r w:rsidRPr="003E7496">
        <w:rPr>
          <w:rFonts w:asciiTheme="majorHAnsi" w:hAnsiTheme="majorHAnsi" w:cstheme="majorHAnsi"/>
        </w:rPr>
        <w:t>Economic downturns devastate people’s lives.</w:t>
      </w:r>
    </w:p>
    <w:p w14:paraId="39707507" w14:textId="77777777" w:rsidR="00E15FF3" w:rsidRPr="003E7496" w:rsidRDefault="00E15FF3" w:rsidP="00E15FF3">
      <w:pPr>
        <w:rPr>
          <w:rStyle w:val="Style13ptBold"/>
          <w:rFonts w:asciiTheme="majorHAnsi" w:hAnsiTheme="majorHAnsi" w:cstheme="majorHAnsi"/>
        </w:rPr>
      </w:pPr>
      <w:r w:rsidRPr="003E7496">
        <w:rPr>
          <w:rStyle w:val="Style13ptBold"/>
          <w:rFonts w:asciiTheme="majorHAnsi" w:hAnsiTheme="majorHAnsi" w:cstheme="majorHAnsi"/>
        </w:rPr>
        <w:t xml:space="preserve">EPI ’09 – </w:t>
      </w:r>
      <w:r w:rsidRPr="003E7496">
        <w:rPr>
          <w:rFonts w:asciiTheme="majorHAnsi" w:hAnsiTheme="majorHAnsi" w:cstheme="majorHAnsi"/>
        </w:rPr>
        <w:t>Economic Policy Institute, “Economic Scarring: The long-term impacts of the recession,” Economic Policy Institute (Web). Briefing Paper #243. Sept. 30, 2009. Accessed Nov. 8, 2021. &lt;https://www.epi.org/publication/bp243/&gt; AT</w:t>
      </w:r>
    </w:p>
    <w:p w14:paraId="2A4650C1" w14:textId="77777777" w:rsidR="00E15FF3" w:rsidRPr="003E7496" w:rsidRDefault="00E15FF3" w:rsidP="00E15FF3">
      <w:pPr>
        <w:ind w:left="720"/>
        <w:rPr>
          <w:rFonts w:asciiTheme="majorHAnsi" w:hAnsiTheme="majorHAnsi" w:cstheme="majorHAnsi"/>
          <w:sz w:val="12"/>
        </w:rPr>
      </w:pPr>
      <w:r w:rsidRPr="003E7496">
        <w:rPr>
          <w:rFonts w:asciiTheme="majorHAnsi" w:hAnsiTheme="majorHAnsi" w:cstheme="majorHAnsi"/>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3E7496">
        <w:rPr>
          <w:rStyle w:val="StyleUnderline"/>
          <w:rFonts w:asciiTheme="majorHAnsi" w:hAnsiTheme="majorHAnsi" w:cstheme="majorHAnsi"/>
          <w:highlight w:val="yellow"/>
        </w:rPr>
        <w:t xml:space="preserve">recession can lead to </w:t>
      </w:r>
      <w:r w:rsidRPr="003E7496">
        <w:rPr>
          <w:rStyle w:val="StyleUnderline"/>
          <w:rFonts w:asciiTheme="majorHAnsi" w:hAnsiTheme="majorHAnsi" w:cstheme="majorHAnsi"/>
        </w:rPr>
        <w:t>“scarring”</w:t>
      </w:r>
      <w:r w:rsidRPr="003E7496">
        <w:rPr>
          <w:rFonts w:asciiTheme="majorHAnsi" w:hAnsiTheme="majorHAnsi" w:cstheme="majorHAnsi"/>
          <w:sz w:val="12"/>
        </w:rPr>
        <w:t>—that is</w:t>
      </w:r>
      <w:r w:rsidRPr="003E7496">
        <w:rPr>
          <w:rStyle w:val="StyleUnderline"/>
          <w:rFonts w:asciiTheme="majorHAnsi" w:hAnsiTheme="majorHAnsi" w:cstheme="majorHAnsi"/>
          <w:highlight w:val="yellow"/>
        </w:rPr>
        <w:t xml:space="preserve">, long-lasting damage </w:t>
      </w:r>
      <w:r w:rsidRPr="003E7496">
        <w:rPr>
          <w:rStyle w:val="StyleUnderline"/>
          <w:rFonts w:asciiTheme="majorHAnsi" w:hAnsiTheme="majorHAnsi" w:cstheme="majorHAnsi"/>
        </w:rPr>
        <w:t>to individuals’ economic situations and the economy more broadly</w:t>
      </w:r>
      <w:r w:rsidRPr="003E7496">
        <w:rPr>
          <w:rStyle w:val="StyleUnderline"/>
          <w:rFonts w:asciiTheme="majorHAnsi" w:hAnsiTheme="majorHAnsi" w:cstheme="majorHAnsi"/>
          <w:highlight w:val="yellow"/>
        </w:rPr>
        <w:t>.</w:t>
      </w:r>
      <w:r w:rsidRPr="003E7496">
        <w:rPr>
          <w:rFonts w:asciiTheme="majorHAnsi" w:hAnsiTheme="majorHAnsi" w:cstheme="majorHAnsi"/>
          <w:sz w:val="12"/>
        </w:rPr>
        <w:t xml:space="preserve"> This report examines some of the evidence demonstrating the long-run consequences of recessions. Findings </w:t>
      </w:r>
      <w:proofErr w:type="gramStart"/>
      <w:r w:rsidRPr="003E7496">
        <w:rPr>
          <w:rFonts w:asciiTheme="majorHAnsi" w:hAnsiTheme="majorHAnsi" w:cstheme="majorHAnsi"/>
          <w:sz w:val="12"/>
        </w:rPr>
        <w:t>include:¶</w:t>
      </w:r>
      <w:proofErr w:type="gramEnd"/>
      <w:r w:rsidRPr="003E7496">
        <w:rPr>
          <w:rFonts w:asciiTheme="majorHAnsi" w:hAnsiTheme="majorHAnsi" w:cstheme="majorHAnsi"/>
          <w:sz w:val="12"/>
        </w:rPr>
        <w:t xml:space="preserve"> Educational achievement: </w:t>
      </w:r>
      <w:r w:rsidRPr="003E7496">
        <w:rPr>
          <w:rStyle w:val="StyleUnderline"/>
          <w:rFonts w:asciiTheme="majorHAnsi" w:hAnsiTheme="majorHAnsi" w:cstheme="majorHAnsi"/>
          <w:highlight w:val="yellow"/>
        </w:rPr>
        <w:t>Unemployment and income losses</w:t>
      </w:r>
      <w:r w:rsidRPr="003E7496">
        <w:rPr>
          <w:rFonts w:asciiTheme="majorHAnsi" w:hAnsiTheme="majorHAnsi" w:cstheme="majorHAnsi"/>
          <w:sz w:val="12"/>
        </w:rPr>
        <w:t xml:space="preserve"> can </w:t>
      </w:r>
      <w:r w:rsidRPr="003E7496">
        <w:rPr>
          <w:rStyle w:val="StyleUnderline"/>
          <w:rFonts w:asciiTheme="majorHAnsi" w:hAnsiTheme="majorHAnsi" w:cstheme="majorHAnsi"/>
          <w:highlight w:val="yellow"/>
        </w:rPr>
        <w:t>reduce educational achievement by threatening early childhood nutrition; reducing families’ abilities to provide a supportive learning environment (including adequate health care,</w:t>
      </w:r>
      <w:r w:rsidRPr="003E7496">
        <w:rPr>
          <w:rFonts w:asciiTheme="majorHAnsi" w:hAnsiTheme="majorHAnsi" w:cstheme="majorHAnsi"/>
          <w:sz w:val="12"/>
        </w:rPr>
        <w:t xml:space="preserve"> summer activities, </w:t>
      </w:r>
      <w:r w:rsidRPr="003E7496">
        <w:rPr>
          <w:rStyle w:val="StyleUnderline"/>
          <w:rFonts w:asciiTheme="majorHAnsi" w:hAnsiTheme="majorHAnsi" w:cstheme="majorHAnsi"/>
          <w:highlight w:val="yellow"/>
        </w:rPr>
        <w:t>and stable housing); and by forcing a delay or abandonment of college</w:t>
      </w:r>
      <w:r w:rsidRPr="003E7496">
        <w:rPr>
          <w:rFonts w:asciiTheme="majorHAnsi" w:hAnsiTheme="majorHAnsi" w:cstheme="majorHAnsi"/>
          <w:sz w:val="12"/>
        </w:rPr>
        <w:t xml:space="preserve"> plans</w:t>
      </w:r>
      <w:r w:rsidRPr="003E7496">
        <w:rPr>
          <w:rStyle w:val="StyleUnderline"/>
          <w:rFonts w:asciiTheme="majorHAnsi" w:hAnsiTheme="majorHAnsi" w:cstheme="majorHAnsi"/>
          <w:highlight w:val="yellow"/>
        </w:rPr>
        <w:t>.</w:t>
      </w:r>
      <w:r w:rsidRPr="003E7496">
        <w:rPr>
          <w:rStyle w:val="StyleUnderline"/>
          <w:rFonts w:asciiTheme="majorHAnsi" w:hAnsiTheme="majorHAnsi" w:cstheme="majorHAnsi"/>
          <w:sz w:val="12"/>
        </w:rPr>
        <w:t xml:space="preserve">¶ </w:t>
      </w:r>
      <w:r w:rsidRPr="003E7496">
        <w:rPr>
          <w:rFonts w:asciiTheme="majorHAnsi" w:hAnsiTheme="majorHAnsi" w:cstheme="majorHAnsi"/>
          <w:sz w:val="12"/>
        </w:rPr>
        <w:t xml:space="preserve">Opportunity: Recession-induced job and income losses can have lasting consequences on individuals and families. </w:t>
      </w:r>
      <w:r w:rsidRPr="003E7496">
        <w:rPr>
          <w:rStyle w:val="StyleUnderline"/>
          <w:rFonts w:asciiTheme="majorHAnsi" w:hAnsiTheme="majorHAnsi" w:cstheme="majorHAnsi"/>
          <w:highlight w:val="yellow"/>
        </w:rPr>
        <w:t>The increase in poverty</w:t>
      </w:r>
      <w:r w:rsidRPr="003E7496">
        <w:rPr>
          <w:rFonts w:asciiTheme="majorHAnsi" w:hAnsiTheme="majorHAnsi" w:cstheme="majorHAnsi"/>
          <w:sz w:val="12"/>
        </w:rPr>
        <w:t xml:space="preserve"> that will occur as a result of the recession, for example, will </w:t>
      </w:r>
      <w:r w:rsidRPr="003E7496">
        <w:rPr>
          <w:rStyle w:val="StyleUnderline"/>
          <w:rFonts w:asciiTheme="majorHAnsi" w:hAnsiTheme="majorHAnsi" w:cstheme="majorHAnsi"/>
          <w:highlight w:val="yellow"/>
        </w:rPr>
        <w:t xml:space="preserve">have lasting consequences </w:t>
      </w:r>
      <w:r w:rsidRPr="003E7496">
        <w:rPr>
          <w:rStyle w:val="StyleUnderline"/>
          <w:rFonts w:asciiTheme="majorHAnsi" w:hAnsiTheme="majorHAnsi" w:cstheme="majorHAnsi"/>
        </w:rPr>
        <w:t>for kids, and</w:t>
      </w:r>
      <w:r w:rsidRPr="003E7496">
        <w:rPr>
          <w:rFonts w:asciiTheme="majorHAnsi" w:hAnsiTheme="majorHAnsi" w:cstheme="majorHAnsi"/>
          <w:sz w:val="12"/>
        </w:rPr>
        <w:t xml:space="preserve"> will </w:t>
      </w:r>
      <w:r w:rsidRPr="003E7496">
        <w:rPr>
          <w:rStyle w:val="StyleUnderline"/>
          <w:rFonts w:asciiTheme="majorHAnsi" w:hAnsiTheme="majorHAnsi" w:cstheme="majorHAnsi"/>
        </w:rPr>
        <w:t>impose</w:t>
      </w:r>
      <w:r w:rsidRPr="003E7496">
        <w:rPr>
          <w:rFonts w:asciiTheme="majorHAnsi" w:hAnsiTheme="majorHAnsi" w:cstheme="majorHAnsi"/>
          <w:sz w:val="12"/>
        </w:rPr>
        <w:t xml:space="preserve"> long-</w:t>
      </w:r>
      <w:r w:rsidRPr="003E7496">
        <w:rPr>
          <w:rStyle w:val="StyleUnderline"/>
          <w:rFonts w:asciiTheme="majorHAnsi" w:hAnsiTheme="majorHAnsi" w:cstheme="majorHAnsi"/>
        </w:rPr>
        <w:t xml:space="preserve">lasting costs on the </w:t>
      </w:r>
      <w:proofErr w:type="gramStart"/>
      <w:r w:rsidRPr="003E7496">
        <w:rPr>
          <w:rStyle w:val="StyleUnderline"/>
          <w:rFonts w:asciiTheme="majorHAnsi" w:hAnsiTheme="majorHAnsi" w:cstheme="majorHAnsi"/>
        </w:rPr>
        <w:t>economy.</w:t>
      </w:r>
      <w:r w:rsidRPr="003E7496">
        <w:rPr>
          <w:rFonts w:asciiTheme="majorHAnsi" w:hAnsiTheme="majorHAnsi" w:cstheme="majorHAnsi"/>
          <w:sz w:val="12"/>
        </w:rPr>
        <w:t>¶</w:t>
      </w:r>
      <w:proofErr w:type="gramEnd"/>
      <w:r w:rsidRPr="003E7496">
        <w:rPr>
          <w:rFonts w:asciiTheme="majorHAnsi" w:hAnsiTheme="majorHAnsi" w:cstheme="majorHAnsi"/>
          <w:sz w:val="12"/>
        </w:rPr>
        <w:t xml:space="preserve"> Private investment: Total non-residential investment is down by 20% from peak levels through the second quarter of 2009. The </w:t>
      </w:r>
      <w:r w:rsidRPr="003E7496">
        <w:rPr>
          <w:rStyle w:val="StyleUnderline"/>
          <w:rFonts w:asciiTheme="majorHAnsi" w:hAnsiTheme="majorHAnsi" w:cstheme="majorHAnsi"/>
        </w:rPr>
        <w:t>reduction in investment will lead to reduced production capacity for years</w:t>
      </w:r>
      <w:r w:rsidRPr="003E7496">
        <w:rPr>
          <w:rFonts w:asciiTheme="majorHAnsi" w:hAnsiTheme="majorHAnsi" w:cstheme="majorHAnsi"/>
          <w:sz w:val="12"/>
        </w:rPr>
        <w:t xml:space="preserve"> to come. Furthermore, since technology is often embedded in new capital equipment, </w:t>
      </w:r>
      <w:r w:rsidRPr="003E7496">
        <w:rPr>
          <w:rStyle w:val="StyleUnderline"/>
          <w:rFonts w:asciiTheme="majorHAnsi" w:hAnsiTheme="majorHAnsi" w:cstheme="majorHAnsi"/>
        </w:rPr>
        <w:t>the investment slowdown can</w:t>
      </w:r>
      <w:r w:rsidRPr="003E7496">
        <w:rPr>
          <w:rFonts w:asciiTheme="majorHAnsi" w:hAnsiTheme="majorHAnsi" w:cstheme="majorHAnsi"/>
          <w:sz w:val="12"/>
        </w:rPr>
        <w:t xml:space="preserve"> also be expected to </w:t>
      </w:r>
      <w:r w:rsidRPr="003E7496">
        <w:rPr>
          <w:rStyle w:val="StyleUnderline"/>
          <w:rFonts w:asciiTheme="majorHAnsi" w:hAnsiTheme="majorHAnsi" w:cstheme="majorHAnsi"/>
        </w:rPr>
        <w:t xml:space="preserve">reduce the adoption of new </w:t>
      </w:r>
      <w:proofErr w:type="gramStart"/>
      <w:r w:rsidRPr="003E7496">
        <w:rPr>
          <w:rStyle w:val="StyleUnderline"/>
          <w:rFonts w:asciiTheme="majorHAnsi" w:hAnsiTheme="majorHAnsi" w:cstheme="majorHAnsi"/>
        </w:rPr>
        <w:t>innovations.</w:t>
      </w:r>
      <w:r w:rsidRPr="003E7496">
        <w:rPr>
          <w:rFonts w:asciiTheme="majorHAnsi" w:hAnsiTheme="majorHAnsi" w:cstheme="majorHAnsi"/>
          <w:sz w:val="12"/>
        </w:rPr>
        <w:t>¶</w:t>
      </w:r>
      <w:proofErr w:type="gramEnd"/>
      <w:r w:rsidRPr="003E7496">
        <w:rPr>
          <w:rFonts w:asciiTheme="majorHAnsi" w:hAnsiTheme="majorHAnsi" w:cstheme="majorHAnsi"/>
          <w:sz w:val="12"/>
        </w:rPr>
        <w:t xml:space="preserve"> Entrepreneurial activity and business formation: </w:t>
      </w:r>
      <w:r w:rsidRPr="003E7496">
        <w:rPr>
          <w:rStyle w:val="StyleUnderline"/>
          <w:rFonts w:asciiTheme="majorHAnsi" w:hAnsiTheme="majorHAnsi" w:cstheme="majorHAnsi"/>
        </w:rPr>
        <w:t>New and small businesses are often at the forefront of technological advancement. With the credit crunch and the reduction in consumer demand, small businesses are seeing a double squeeze.</w:t>
      </w:r>
      <w:r w:rsidRPr="003E7496">
        <w:rPr>
          <w:rFonts w:asciiTheme="majorHAnsi" w:hAnsiTheme="majorHAnsi" w:cstheme="majorHAnsi"/>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3E7496">
        <w:rPr>
          <w:rFonts w:asciiTheme="majorHAnsi" w:hAnsiTheme="majorHAnsi" w:cstheme="majorHAnsi"/>
          <w:sz w:val="12"/>
        </w:rPr>
        <w:t>prior.¶</w:t>
      </w:r>
      <w:proofErr w:type="gramEnd"/>
      <w:r w:rsidRPr="003E7496">
        <w:rPr>
          <w:rFonts w:asciiTheme="majorHAnsi" w:hAnsiTheme="majorHAnsi" w:cstheme="majorHAnsi"/>
          <w:sz w:val="12"/>
        </w:rPr>
        <w:t xml:space="preserve"> There is also substantial evidence that </w:t>
      </w:r>
      <w:r w:rsidRPr="003E7496">
        <w:rPr>
          <w:rStyle w:val="StyleUnderline"/>
          <w:rFonts w:asciiTheme="majorHAnsi" w:hAnsiTheme="majorHAnsi" w:cstheme="majorHAnsi"/>
        </w:rPr>
        <w:t>economic outcomes are passed across generations.</w:t>
      </w:r>
      <w:r w:rsidRPr="003E7496">
        <w:rPr>
          <w:rFonts w:asciiTheme="majorHAnsi" w:hAnsiTheme="majorHAnsi" w:cstheme="majorHAnsi"/>
          <w:sz w:val="12"/>
        </w:rPr>
        <w:t xml:space="preserve"> As such, </w:t>
      </w:r>
      <w:r w:rsidRPr="003E7496">
        <w:rPr>
          <w:rStyle w:val="StyleUnderline"/>
          <w:rFonts w:asciiTheme="majorHAnsi" w:hAnsiTheme="majorHAnsi" w:cstheme="majorHAnsi"/>
        </w:rPr>
        <w:t>economic hardships for parents will mean more economic hurdles for</w:t>
      </w:r>
      <w:r w:rsidRPr="003E7496">
        <w:rPr>
          <w:rFonts w:asciiTheme="majorHAnsi" w:hAnsiTheme="majorHAnsi" w:cstheme="majorHAnsi"/>
          <w:sz w:val="12"/>
        </w:rPr>
        <w:t xml:space="preserve"> their </w:t>
      </w:r>
      <w:r w:rsidRPr="003E7496">
        <w:rPr>
          <w:rStyle w:val="StyleUnderline"/>
          <w:rFonts w:asciiTheme="majorHAnsi" w:hAnsiTheme="majorHAnsi" w:cstheme="majorHAnsi"/>
        </w:rPr>
        <w:t>children.</w:t>
      </w:r>
      <w:r w:rsidRPr="003E7496">
        <w:rPr>
          <w:rFonts w:asciiTheme="majorHAnsi" w:hAnsiTheme="majorHAnsi" w:cstheme="majorHAnsi"/>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3E7496">
        <w:rPr>
          <w:rFonts w:asciiTheme="majorHAnsi" w:hAnsiTheme="majorHAnsi" w:cstheme="majorHAnsi"/>
          <w:sz w:val="12"/>
        </w:rPr>
        <w:t>generations.¶</w:t>
      </w:r>
      <w:proofErr w:type="gramEnd"/>
      <w:r w:rsidRPr="003E7496">
        <w:rPr>
          <w:rFonts w:asciiTheme="majorHAnsi" w:hAnsiTheme="majorHAnsi" w:cstheme="majorHAnsi"/>
          <w:sz w:val="12"/>
        </w:rPr>
        <w:t xml:space="preserve"> This analysis also suggests that efforts to stimulate the economy can be very effective over both the short- and long-run. </w:t>
      </w:r>
      <w:proofErr w:type="gramStart"/>
      <w:r w:rsidRPr="003E7496">
        <w:rPr>
          <w:rFonts w:asciiTheme="majorHAnsi" w:hAnsiTheme="majorHAnsi" w:cstheme="majorHAnsi"/>
          <w:sz w:val="12"/>
        </w:rPr>
        <w:t>Using a simple illustrative accounting framework, it</w:t>
      </w:r>
      <w:proofErr w:type="gramEnd"/>
      <w:r w:rsidRPr="003E7496">
        <w:rPr>
          <w:rFonts w:asciiTheme="majorHAnsi" w:hAnsiTheme="majorHAnsi" w:cstheme="majorHAnsi"/>
          <w:sz w:val="12"/>
        </w:rPr>
        <w:t xml:space="preserve"> is shown that an economic stimulus can lead to a short-run boost in output that outweighs the additional interest costs of the associated debt increase. This is especially true over a short </w:t>
      </w:r>
      <w:proofErr w:type="gramStart"/>
      <w:r w:rsidRPr="003E7496">
        <w:rPr>
          <w:rFonts w:asciiTheme="majorHAnsi" w:hAnsiTheme="majorHAnsi" w:cstheme="majorHAnsi"/>
          <w:sz w:val="12"/>
        </w:rPr>
        <w:t>horizon.¶</w:t>
      </w:r>
      <w:proofErr w:type="gramEnd"/>
      <w:r w:rsidRPr="003E7496">
        <w:rPr>
          <w:rFonts w:asciiTheme="majorHAnsi" w:hAnsiTheme="majorHAnsi" w:cstheme="majorHAnsi"/>
          <w:sz w:val="12"/>
        </w:rPr>
        <w:t xml:space="preserve"> A recession, therefore, should not be thought of as a one-time event that stresses individuals and families for a couple of years. Rather, economic downturns will impact the </w:t>
      </w:r>
      <w:proofErr w:type="gramStart"/>
      <w:r w:rsidRPr="003E7496">
        <w:rPr>
          <w:rFonts w:asciiTheme="majorHAnsi" w:hAnsiTheme="majorHAnsi" w:cstheme="majorHAnsi"/>
          <w:sz w:val="12"/>
        </w:rPr>
        <w:t>future prospects</w:t>
      </w:r>
      <w:proofErr w:type="gramEnd"/>
      <w:r w:rsidRPr="003E7496">
        <w:rPr>
          <w:rFonts w:asciiTheme="majorHAnsi" w:hAnsiTheme="majorHAnsi" w:cstheme="majorHAnsi"/>
          <w:sz w:val="12"/>
        </w:rPr>
        <w:t xml:space="preserve"> of all family members, including children, and will have consequences for years to come.</w:t>
      </w:r>
    </w:p>
    <w:p w14:paraId="6694D354" w14:textId="77777777" w:rsidR="00E15FF3" w:rsidRPr="003E7496" w:rsidRDefault="00E15FF3" w:rsidP="00E15FF3">
      <w:pPr>
        <w:pStyle w:val="Heading4"/>
        <w:rPr>
          <w:rFonts w:asciiTheme="majorHAnsi" w:hAnsiTheme="majorHAnsi" w:cstheme="majorHAnsi"/>
        </w:rPr>
      </w:pPr>
      <w:r w:rsidRPr="003E7496">
        <w:rPr>
          <w:rFonts w:asciiTheme="majorHAnsi" w:hAnsiTheme="majorHAnsi" w:cstheme="majorHAnsi"/>
        </w:rPr>
        <w:lastRenderedPageBreak/>
        <w:t xml:space="preserve">Economic decline causes nuclear war – collapses faith in deterrence </w:t>
      </w:r>
    </w:p>
    <w:p w14:paraId="767C27D6" w14:textId="77777777" w:rsidR="00E15FF3" w:rsidRPr="003E7496" w:rsidRDefault="00E15FF3" w:rsidP="00E15FF3">
      <w:pPr>
        <w:rPr>
          <w:rFonts w:asciiTheme="majorHAnsi" w:hAnsiTheme="majorHAnsi" w:cstheme="majorHAnsi"/>
        </w:rPr>
      </w:pPr>
      <w:proofErr w:type="spellStart"/>
      <w:r w:rsidRPr="003E7496">
        <w:rPr>
          <w:rStyle w:val="Style13ptBold"/>
          <w:rFonts w:asciiTheme="majorHAnsi" w:hAnsiTheme="majorHAnsi" w:cstheme="majorHAnsi"/>
        </w:rPr>
        <w:t>Tønnesson</w:t>
      </w:r>
      <w:proofErr w:type="spellEnd"/>
      <w:r w:rsidRPr="003E7496">
        <w:rPr>
          <w:rStyle w:val="Style13ptBold"/>
          <w:rFonts w:asciiTheme="majorHAnsi" w:hAnsiTheme="majorHAnsi" w:cstheme="majorHAnsi"/>
        </w:rPr>
        <w:t>, 15</w:t>
      </w:r>
      <w:r w:rsidRPr="003E7496">
        <w:rPr>
          <w:rFonts w:asciiTheme="majorHAnsi" w:hAnsiTheme="majorHAnsi" w:cstheme="majorHAnsi"/>
        </w:rPr>
        <w:t xml:space="preserve">—Research Professor, Peace Research Institute Oslo; Leader of East Asia Peace program, Uppsala University (Stein, “Deterrence, interdependence and Sino–US peace,” International Area Studies Review, Vol. 18, No. 3, p. 297-311, </w:t>
      </w:r>
      <w:proofErr w:type="spellStart"/>
      <w:r w:rsidRPr="003E7496">
        <w:rPr>
          <w:rFonts w:asciiTheme="majorHAnsi" w:hAnsiTheme="majorHAnsi" w:cstheme="majorHAnsi"/>
        </w:rPr>
        <w:t>dml</w:t>
      </w:r>
      <w:proofErr w:type="spellEnd"/>
      <w:r w:rsidRPr="003E7496">
        <w:rPr>
          <w:rFonts w:asciiTheme="majorHAnsi" w:hAnsiTheme="majorHAnsi" w:cstheme="majorHAnsi"/>
        </w:rPr>
        <w:t>)</w:t>
      </w:r>
    </w:p>
    <w:p w14:paraId="14113348" w14:textId="77777777" w:rsidR="00E15FF3" w:rsidRPr="003E7496" w:rsidRDefault="00E15FF3" w:rsidP="00E15FF3">
      <w:pPr>
        <w:rPr>
          <w:rFonts w:asciiTheme="majorHAnsi" w:hAnsiTheme="majorHAnsi" w:cstheme="majorHAnsi"/>
          <w:sz w:val="16"/>
          <w:szCs w:val="16"/>
        </w:rPr>
      </w:pPr>
      <w:r w:rsidRPr="003E7496">
        <w:rPr>
          <w:rFonts w:asciiTheme="majorHAnsi" w:hAnsiTheme="majorHAnsi" w:cstheme="majorHAnsi"/>
          <w:sz w:val="16"/>
          <w:szCs w:val="16"/>
        </w:rPr>
        <w:t xml:space="preserve">Several recent works on China and Sino–US relations have made substantial contributions to the current understanding of how and under what circumstances </w:t>
      </w:r>
      <w:r w:rsidRPr="003E7496">
        <w:rPr>
          <w:rStyle w:val="StyleUnderline"/>
          <w:rFonts w:asciiTheme="majorHAnsi" w:hAnsiTheme="majorHAnsi" w:cstheme="majorHAnsi"/>
          <w:highlight w:val="cyan"/>
        </w:rPr>
        <w:t>a combination of</w:t>
      </w:r>
      <w:r w:rsidRPr="003E7496">
        <w:rPr>
          <w:rFonts w:asciiTheme="majorHAnsi" w:hAnsiTheme="majorHAnsi" w:cstheme="majorHAnsi"/>
          <w:sz w:val="16"/>
          <w:szCs w:val="16"/>
        </w:rPr>
        <w:t xml:space="preserve"> nuclear </w:t>
      </w:r>
      <w:r w:rsidRPr="003E7496">
        <w:rPr>
          <w:rStyle w:val="Emphasis"/>
          <w:rFonts w:asciiTheme="majorHAnsi" w:hAnsiTheme="majorHAnsi" w:cstheme="majorHAnsi"/>
          <w:highlight w:val="cyan"/>
        </w:rPr>
        <w:t>deterrence</w:t>
      </w:r>
      <w:r w:rsidRPr="003E7496">
        <w:rPr>
          <w:rStyle w:val="StyleUnderline"/>
          <w:rFonts w:asciiTheme="majorHAnsi" w:hAnsiTheme="majorHAnsi" w:cstheme="majorHAnsi"/>
          <w:highlight w:val="cyan"/>
        </w:rPr>
        <w:t xml:space="preserve"> and </w:t>
      </w:r>
      <w:r w:rsidRPr="003E7496">
        <w:rPr>
          <w:rStyle w:val="Emphasis"/>
          <w:rFonts w:asciiTheme="majorHAnsi" w:hAnsiTheme="majorHAnsi" w:cstheme="majorHAnsi"/>
          <w:highlight w:val="cyan"/>
        </w:rPr>
        <w:t>economic interdependence</w:t>
      </w:r>
      <w:r w:rsidRPr="003E7496">
        <w:rPr>
          <w:rStyle w:val="StyleUnderline"/>
          <w:rFonts w:asciiTheme="majorHAnsi" w:hAnsiTheme="majorHAnsi" w:cstheme="majorHAnsi"/>
          <w:highlight w:val="cyan"/>
        </w:rPr>
        <w:t xml:space="preserve"> may </w:t>
      </w:r>
      <w:r w:rsidRPr="003E7496">
        <w:rPr>
          <w:rStyle w:val="Emphasis"/>
          <w:rFonts w:asciiTheme="majorHAnsi" w:hAnsiTheme="majorHAnsi" w:cstheme="majorHAnsi"/>
          <w:highlight w:val="cyan"/>
        </w:rPr>
        <w:t>reduce the risk of war</w:t>
      </w:r>
      <w:r w:rsidRPr="003E7496">
        <w:rPr>
          <w:rStyle w:val="StyleUnderline"/>
          <w:rFonts w:asciiTheme="majorHAnsi" w:hAnsiTheme="majorHAnsi" w:cstheme="majorHAnsi"/>
          <w:highlight w:val="cyan"/>
        </w:rPr>
        <w:t xml:space="preserve"> between major powers</w:t>
      </w:r>
      <w:r w:rsidRPr="003E7496">
        <w:rPr>
          <w:rFonts w:asciiTheme="majorHAnsi" w:hAnsiTheme="majorHAnsi" w:cstheme="majorHAnsi"/>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3E7496">
        <w:rPr>
          <w:rFonts w:asciiTheme="majorHAnsi" w:hAnsiTheme="majorHAnsi" w:cstheme="majorHAnsi"/>
          <w:sz w:val="16"/>
          <w:szCs w:val="16"/>
        </w:rPr>
        <w:t>sides</w:t>
      </w:r>
      <w:proofErr w:type="gramEnd"/>
      <w:r w:rsidRPr="003E7496">
        <w:rPr>
          <w:rFonts w:asciiTheme="majorHAnsi" w:hAnsiTheme="majorHAnsi" w:cstheme="majorHAnsi"/>
          <w:sz w:val="16"/>
          <w:szCs w:val="16"/>
        </w:rPr>
        <w:t xml:space="preserve"> but asymmetrical or </w:t>
      </w:r>
      <w:r w:rsidRPr="003E7496">
        <w:rPr>
          <w:rStyle w:val="StyleUnderline"/>
          <w:rFonts w:asciiTheme="majorHAnsi" w:hAnsiTheme="majorHAnsi" w:cstheme="majorHAnsi"/>
        </w:rPr>
        <w:t xml:space="preserve">unbalanced dependencies and </w:t>
      </w:r>
      <w:r w:rsidRPr="003E7496">
        <w:rPr>
          <w:rStyle w:val="StyleUnderline"/>
          <w:rFonts w:asciiTheme="majorHAnsi" w:hAnsiTheme="majorHAnsi" w:cstheme="majorHAnsi"/>
          <w:highlight w:val="cyan"/>
        </w:rPr>
        <w:t xml:space="preserve">negative trade expectations may </w:t>
      </w:r>
      <w:r w:rsidRPr="003E7496">
        <w:rPr>
          <w:rStyle w:val="Emphasis"/>
          <w:rFonts w:asciiTheme="majorHAnsi" w:hAnsiTheme="majorHAnsi" w:cstheme="majorHAnsi"/>
          <w:highlight w:val="cyan"/>
        </w:rPr>
        <w:t>generate tensions</w:t>
      </w:r>
      <w:r w:rsidRPr="003E7496">
        <w:rPr>
          <w:rStyle w:val="StyleUnderline"/>
          <w:rFonts w:asciiTheme="majorHAnsi" w:hAnsiTheme="majorHAnsi" w:cstheme="majorHAnsi"/>
        </w:rPr>
        <w:t xml:space="preserve"> leading to </w:t>
      </w:r>
      <w:r w:rsidRPr="003E7496">
        <w:rPr>
          <w:rStyle w:val="Emphasis"/>
          <w:rFonts w:asciiTheme="majorHAnsi" w:hAnsiTheme="majorHAnsi" w:cstheme="majorHAnsi"/>
        </w:rPr>
        <w:t>trade wars</w:t>
      </w:r>
      <w:r w:rsidRPr="003E7496">
        <w:rPr>
          <w:rStyle w:val="StyleUnderline"/>
          <w:rFonts w:asciiTheme="majorHAnsi" w:hAnsiTheme="majorHAnsi" w:cstheme="majorHAnsi"/>
        </w:rPr>
        <w:t xml:space="preserve"> among inter-dependent states </w:t>
      </w:r>
      <w:r w:rsidRPr="003E7496">
        <w:rPr>
          <w:rStyle w:val="StyleUnderline"/>
          <w:rFonts w:asciiTheme="majorHAnsi" w:hAnsiTheme="majorHAnsi" w:cstheme="majorHAnsi"/>
          <w:highlight w:val="cyan"/>
        </w:rPr>
        <w:t>that</w:t>
      </w:r>
      <w:r w:rsidRPr="003E7496">
        <w:rPr>
          <w:rStyle w:val="StyleUnderline"/>
          <w:rFonts w:asciiTheme="majorHAnsi" w:hAnsiTheme="majorHAnsi" w:cstheme="majorHAnsi"/>
        </w:rPr>
        <w:t xml:space="preserve"> in turn </w:t>
      </w:r>
      <w:r w:rsidRPr="003E7496">
        <w:rPr>
          <w:rStyle w:val="Emphasis"/>
          <w:rFonts w:asciiTheme="majorHAnsi" w:hAnsiTheme="majorHAnsi" w:cstheme="majorHAnsi"/>
          <w:highlight w:val="cyan"/>
        </w:rPr>
        <w:t>increase the risk</w:t>
      </w:r>
      <w:r w:rsidRPr="003E7496">
        <w:rPr>
          <w:rStyle w:val="StyleUnderline"/>
          <w:rFonts w:asciiTheme="majorHAnsi" w:hAnsiTheme="majorHAnsi" w:cstheme="majorHAnsi"/>
          <w:highlight w:val="cyan"/>
        </w:rPr>
        <w:t xml:space="preserve"> of</w:t>
      </w:r>
      <w:r w:rsidRPr="003E7496">
        <w:rPr>
          <w:rStyle w:val="StyleUnderline"/>
          <w:rFonts w:asciiTheme="majorHAnsi" w:hAnsiTheme="majorHAnsi" w:cstheme="majorHAnsi"/>
        </w:rPr>
        <w:t xml:space="preserve"> </w:t>
      </w:r>
      <w:r w:rsidRPr="003E7496">
        <w:rPr>
          <w:rStyle w:val="Emphasis"/>
          <w:rFonts w:asciiTheme="majorHAnsi" w:hAnsiTheme="majorHAnsi" w:cstheme="majorHAnsi"/>
        </w:rPr>
        <w:t xml:space="preserve">military </w:t>
      </w:r>
      <w:r w:rsidRPr="003E7496">
        <w:rPr>
          <w:rStyle w:val="Emphasis"/>
          <w:rFonts w:asciiTheme="majorHAnsi" w:hAnsiTheme="majorHAnsi" w:cstheme="majorHAnsi"/>
          <w:highlight w:val="cyan"/>
        </w:rPr>
        <w:t>conflict</w:t>
      </w:r>
      <w:r w:rsidRPr="003E7496">
        <w:rPr>
          <w:rFonts w:asciiTheme="majorHAnsi" w:hAnsiTheme="majorHAnsi" w:cstheme="majorHAnsi"/>
          <w:sz w:val="16"/>
          <w:szCs w:val="16"/>
        </w:rPr>
        <w:t xml:space="preserve"> (Copeland, 2015: 1, 14, 437; Roach, 2014). </w:t>
      </w:r>
      <w:r w:rsidRPr="003E7496">
        <w:rPr>
          <w:rStyle w:val="StyleUnderline"/>
          <w:rFonts w:asciiTheme="majorHAnsi" w:hAnsiTheme="majorHAnsi" w:cstheme="majorHAnsi"/>
        </w:rPr>
        <w:t>The risk may increase if one of the interdependent countries is governed by an inward-looking socio-economic coalition</w:t>
      </w:r>
      <w:r w:rsidRPr="003E7496">
        <w:rPr>
          <w:rFonts w:asciiTheme="majorHAnsi" w:hAnsiTheme="majorHAnsi" w:cstheme="majorHAnsi"/>
          <w:sz w:val="16"/>
          <w:szCs w:val="16"/>
        </w:rPr>
        <w:t xml:space="preserve"> (Solingen, 2015); second, the risk of war between China and the US should not just be </w:t>
      </w:r>
      <w:proofErr w:type="spellStart"/>
      <w:r w:rsidRPr="003E7496">
        <w:rPr>
          <w:rFonts w:asciiTheme="majorHAnsi" w:hAnsiTheme="majorHAnsi" w:cstheme="majorHAnsi"/>
          <w:sz w:val="16"/>
          <w:szCs w:val="16"/>
        </w:rPr>
        <w:t>analysed</w:t>
      </w:r>
      <w:proofErr w:type="spellEnd"/>
      <w:r w:rsidRPr="003E7496">
        <w:rPr>
          <w:rFonts w:asciiTheme="majorHAnsi" w:hAnsiTheme="majorHAnsi" w:cstheme="majorHAnsi"/>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E7496">
        <w:rPr>
          <w:rStyle w:val="StyleUnderline"/>
          <w:rFonts w:asciiTheme="majorHAnsi" w:hAnsiTheme="majorHAnsi" w:cstheme="majorHAnsi"/>
          <w:highlight w:val="cyan"/>
        </w:rPr>
        <w:t>decisions</w:t>
      </w:r>
      <w:r w:rsidRPr="003E7496">
        <w:rPr>
          <w:rStyle w:val="StyleUnderline"/>
          <w:rFonts w:asciiTheme="majorHAnsi" w:hAnsiTheme="majorHAnsi" w:cstheme="majorHAnsi"/>
        </w:rPr>
        <w:t xml:space="preserve"> for war and peace </w:t>
      </w:r>
      <w:r w:rsidRPr="003E7496">
        <w:rPr>
          <w:rStyle w:val="StyleUnderline"/>
          <w:rFonts w:asciiTheme="majorHAnsi" w:hAnsiTheme="majorHAnsi" w:cstheme="majorHAnsi"/>
          <w:highlight w:val="cyan"/>
        </w:rPr>
        <w:t xml:space="preserve">are taken by </w:t>
      </w:r>
      <w:r w:rsidRPr="003E7496">
        <w:rPr>
          <w:rStyle w:val="Emphasis"/>
          <w:rFonts w:asciiTheme="majorHAnsi" w:hAnsiTheme="majorHAnsi" w:cstheme="majorHAnsi"/>
          <w:highlight w:val="cyan"/>
        </w:rPr>
        <w:t>very few people</w:t>
      </w:r>
      <w:r w:rsidRPr="003E7496">
        <w:rPr>
          <w:rStyle w:val="StyleUnderline"/>
          <w:rFonts w:asciiTheme="majorHAnsi" w:hAnsiTheme="majorHAnsi" w:cstheme="majorHAnsi"/>
        </w:rPr>
        <w:t xml:space="preserve">, who act on the basis of their </w:t>
      </w:r>
      <w:r w:rsidRPr="003E7496">
        <w:rPr>
          <w:rStyle w:val="Emphasis"/>
          <w:rFonts w:asciiTheme="majorHAnsi" w:hAnsiTheme="majorHAnsi" w:cstheme="majorHAnsi"/>
        </w:rPr>
        <w:t>future expectations</w:t>
      </w:r>
      <w:r w:rsidRPr="003E7496">
        <w:rPr>
          <w:rFonts w:asciiTheme="majorHAnsi" w:hAnsiTheme="majorHAnsi" w:cstheme="majorHAnsi"/>
          <w:sz w:val="16"/>
          <w:szCs w:val="16"/>
        </w:rPr>
        <w:t xml:space="preserve">. International relations theory must be supplemented by foreign policy analysis </w:t>
      </w:r>
      <w:proofErr w:type="gramStart"/>
      <w:r w:rsidRPr="003E7496">
        <w:rPr>
          <w:rFonts w:asciiTheme="majorHAnsi" w:hAnsiTheme="majorHAnsi" w:cstheme="majorHAnsi"/>
          <w:sz w:val="16"/>
          <w:szCs w:val="16"/>
        </w:rPr>
        <w:t>in order to</w:t>
      </w:r>
      <w:proofErr w:type="gramEnd"/>
      <w:r w:rsidRPr="003E7496">
        <w:rPr>
          <w:rFonts w:asciiTheme="majorHAnsi" w:hAnsiTheme="majorHAnsi" w:cstheme="majorHAnsi"/>
          <w:sz w:val="16"/>
          <w:szCs w:val="16"/>
        </w:rPr>
        <w:t xml:space="preserve"> assess the value attributed by national decision-makers to economic development and their assessments of risks and opportunities. </w:t>
      </w:r>
      <w:r w:rsidRPr="003E7496">
        <w:rPr>
          <w:rStyle w:val="StyleUnderline"/>
          <w:rFonts w:asciiTheme="majorHAnsi" w:hAnsiTheme="majorHAnsi" w:cstheme="majorHAnsi"/>
          <w:highlight w:val="cyan"/>
        </w:rPr>
        <w:t>If leaders</w:t>
      </w:r>
      <w:r w:rsidRPr="003E7496">
        <w:rPr>
          <w:rStyle w:val="StyleUnderline"/>
          <w:rFonts w:asciiTheme="majorHAnsi" w:hAnsiTheme="majorHAnsi" w:cstheme="majorHAnsi"/>
        </w:rPr>
        <w:t xml:space="preserve"> on either side</w:t>
      </w:r>
      <w:r w:rsidRPr="003E7496">
        <w:rPr>
          <w:rFonts w:asciiTheme="majorHAnsi" w:hAnsiTheme="majorHAnsi" w:cstheme="majorHAnsi"/>
          <w:sz w:val="16"/>
          <w:szCs w:val="16"/>
        </w:rPr>
        <w:t xml:space="preserve"> of the Atlantic </w:t>
      </w:r>
      <w:r w:rsidRPr="003E7496">
        <w:rPr>
          <w:rStyle w:val="StyleUnderline"/>
          <w:rFonts w:asciiTheme="majorHAnsi" w:hAnsiTheme="majorHAnsi" w:cstheme="majorHAnsi"/>
        </w:rPr>
        <w:t xml:space="preserve">begin to </w:t>
      </w:r>
      <w:r w:rsidRPr="003E7496">
        <w:rPr>
          <w:rStyle w:val="Emphasis"/>
          <w:rFonts w:asciiTheme="majorHAnsi" w:hAnsiTheme="majorHAnsi" w:cstheme="majorHAnsi"/>
        </w:rPr>
        <w:t>seriously fear</w:t>
      </w:r>
      <w:r w:rsidRPr="003E7496">
        <w:rPr>
          <w:rStyle w:val="StyleUnderline"/>
          <w:rFonts w:asciiTheme="majorHAnsi" w:hAnsiTheme="majorHAnsi" w:cstheme="majorHAnsi"/>
        </w:rPr>
        <w:t xml:space="preserve"> or </w:t>
      </w:r>
      <w:r w:rsidRPr="003E7496">
        <w:rPr>
          <w:rStyle w:val="Emphasis"/>
          <w:rFonts w:asciiTheme="majorHAnsi" w:hAnsiTheme="majorHAnsi" w:cstheme="majorHAnsi"/>
          <w:highlight w:val="cyan"/>
        </w:rPr>
        <w:t>anticipate</w:t>
      </w:r>
      <w:r w:rsidRPr="003E7496">
        <w:rPr>
          <w:rStyle w:val="StyleUnderline"/>
          <w:rFonts w:asciiTheme="majorHAnsi" w:hAnsiTheme="majorHAnsi" w:cstheme="majorHAnsi"/>
        </w:rPr>
        <w:t xml:space="preserve"> their own nation’s </w:t>
      </w:r>
      <w:r w:rsidRPr="003E7496">
        <w:rPr>
          <w:rStyle w:val="Emphasis"/>
          <w:rFonts w:asciiTheme="majorHAnsi" w:hAnsiTheme="majorHAnsi" w:cstheme="majorHAnsi"/>
          <w:highlight w:val="cyan"/>
        </w:rPr>
        <w:t>decline</w:t>
      </w:r>
      <w:r w:rsidRPr="003E7496">
        <w:rPr>
          <w:rStyle w:val="StyleUnderline"/>
          <w:rFonts w:asciiTheme="majorHAnsi" w:hAnsiTheme="majorHAnsi" w:cstheme="majorHAnsi"/>
        </w:rPr>
        <w:t xml:space="preserve"> then </w:t>
      </w:r>
      <w:r w:rsidRPr="003E7496">
        <w:rPr>
          <w:rStyle w:val="StyleUnderline"/>
          <w:rFonts w:asciiTheme="majorHAnsi" w:hAnsiTheme="majorHAnsi" w:cstheme="majorHAnsi"/>
          <w:highlight w:val="cyan"/>
        </w:rPr>
        <w:t>they may</w:t>
      </w:r>
      <w:r w:rsidRPr="003E7496">
        <w:rPr>
          <w:rStyle w:val="StyleUnderline"/>
          <w:rFonts w:asciiTheme="majorHAnsi" w:hAnsiTheme="majorHAnsi" w:cstheme="majorHAnsi"/>
        </w:rPr>
        <w:t xml:space="preserve"> blame this on </w:t>
      </w:r>
      <w:r w:rsidRPr="003E7496">
        <w:rPr>
          <w:rStyle w:val="Emphasis"/>
          <w:rFonts w:asciiTheme="majorHAnsi" w:hAnsiTheme="majorHAnsi" w:cstheme="majorHAnsi"/>
        </w:rPr>
        <w:t>external dependence</w:t>
      </w:r>
      <w:r w:rsidRPr="003E7496">
        <w:rPr>
          <w:rStyle w:val="StyleUnderline"/>
          <w:rFonts w:asciiTheme="majorHAnsi" w:hAnsiTheme="majorHAnsi" w:cstheme="majorHAnsi"/>
        </w:rPr>
        <w:t xml:space="preserve">, appeal to </w:t>
      </w:r>
      <w:r w:rsidRPr="003E7496">
        <w:rPr>
          <w:rStyle w:val="Emphasis"/>
          <w:rFonts w:asciiTheme="majorHAnsi" w:hAnsiTheme="majorHAnsi" w:cstheme="majorHAnsi"/>
        </w:rPr>
        <w:t>anti-foreign sentiments</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cyan"/>
        </w:rPr>
        <w:t xml:space="preserve">contemplate the </w:t>
      </w:r>
      <w:r w:rsidRPr="003E7496">
        <w:rPr>
          <w:rStyle w:val="Emphasis"/>
          <w:rFonts w:asciiTheme="majorHAnsi" w:hAnsiTheme="majorHAnsi" w:cstheme="majorHAnsi"/>
          <w:highlight w:val="cyan"/>
        </w:rPr>
        <w:t>use of force</w:t>
      </w:r>
      <w:r w:rsidRPr="003E7496">
        <w:rPr>
          <w:rStyle w:val="StyleUnderline"/>
          <w:rFonts w:asciiTheme="majorHAnsi" w:hAnsiTheme="majorHAnsi" w:cstheme="majorHAnsi"/>
        </w:rPr>
        <w:t xml:space="preserve"> to gain respect or credibility, adopt </w:t>
      </w:r>
      <w:r w:rsidRPr="003E7496">
        <w:rPr>
          <w:rStyle w:val="Emphasis"/>
          <w:rFonts w:asciiTheme="majorHAnsi" w:hAnsiTheme="majorHAnsi" w:cstheme="majorHAnsi"/>
        </w:rPr>
        <w:t>protectionist policies</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cyan"/>
        </w:rPr>
        <w:t>and</w:t>
      </w:r>
      <w:r w:rsidRPr="003E7496">
        <w:rPr>
          <w:rFonts w:asciiTheme="majorHAnsi" w:hAnsiTheme="majorHAnsi" w:cstheme="majorHAnsi"/>
          <w:sz w:val="16"/>
          <w:szCs w:val="16"/>
        </w:rPr>
        <w:t xml:space="preserve"> ultimately </w:t>
      </w:r>
      <w:r w:rsidRPr="003E7496">
        <w:rPr>
          <w:rStyle w:val="Emphasis"/>
          <w:rFonts w:asciiTheme="majorHAnsi" w:hAnsiTheme="majorHAnsi" w:cstheme="majorHAnsi"/>
          <w:highlight w:val="cyan"/>
        </w:rPr>
        <w:t>refuse to be deterred</w:t>
      </w:r>
      <w:r w:rsidRPr="003E7496">
        <w:rPr>
          <w:rStyle w:val="StyleUnderline"/>
          <w:rFonts w:asciiTheme="majorHAnsi" w:hAnsiTheme="majorHAnsi" w:cstheme="majorHAnsi"/>
          <w:highlight w:val="cyan"/>
        </w:rPr>
        <w:t xml:space="preserve"> by</w:t>
      </w:r>
      <w:r w:rsidRPr="003E7496">
        <w:rPr>
          <w:rStyle w:val="StyleUnderline"/>
          <w:rFonts w:asciiTheme="majorHAnsi" w:hAnsiTheme="majorHAnsi" w:cstheme="majorHAnsi"/>
        </w:rPr>
        <w:t xml:space="preserve"> either </w:t>
      </w:r>
      <w:r w:rsidRPr="003E7496">
        <w:rPr>
          <w:rStyle w:val="StyleUnderline"/>
          <w:rFonts w:asciiTheme="majorHAnsi" w:hAnsiTheme="majorHAnsi" w:cstheme="majorHAnsi"/>
          <w:highlight w:val="cyan"/>
        </w:rPr>
        <w:t>nuc</w:t>
      </w:r>
      <w:r w:rsidRPr="003E7496">
        <w:rPr>
          <w:rStyle w:val="StyleUnderline"/>
          <w:rFonts w:asciiTheme="majorHAnsi" w:hAnsiTheme="majorHAnsi" w:cstheme="majorHAnsi"/>
        </w:rPr>
        <w:t>lear arm</w:t>
      </w:r>
      <w:r w:rsidRPr="003E7496">
        <w:rPr>
          <w:rStyle w:val="StyleUnderline"/>
          <w:rFonts w:asciiTheme="majorHAnsi" w:hAnsiTheme="majorHAnsi" w:cstheme="majorHAnsi"/>
          <w:highlight w:val="cyan"/>
        </w:rPr>
        <w:t>s</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cyan"/>
        </w:rPr>
        <w:t>or</w:t>
      </w:r>
      <w:r w:rsidRPr="003E7496">
        <w:rPr>
          <w:rStyle w:val="StyleUnderline"/>
          <w:rFonts w:asciiTheme="majorHAnsi" w:hAnsiTheme="majorHAnsi" w:cstheme="majorHAnsi"/>
        </w:rPr>
        <w:t xml:space="preserve"> prospects of socio</w:t>
      </w:r>
      <w:r w:rsidRPr="003E7496">
        <w:rPr>
          <w:rStyle w:val="StyleUnderline"/>
          <w:rFonts w:asciiTheme="majorHAnsi" w:hAnsiTheme="majorHAnsi" w:cstheme="majorHAnsi"/>
          <w:highlight w:val="cyan"/>
        </w:rPr>
        <w:t>economic</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cyan"/>
        </w:rPr>
        <w:t>calamities</w:t>
      </w:r>
      <w:r w:rsidRPr="003E7496">
        <w:rPr>
          <w:rStyle w:val="StyleUnderline"/>
          <w:rFonts w:asciiTheme="majorHAnsi" w:hAnsiTheme="majorHAnsi" w:cstheme="majorHAnsi"/>
        </w:rPr>
        <w:t xml:space="preserve">. Such a dangerous shift could happen </w:t>
      </w:r>
      <w:r w:rsidRPr="003E7496">
        <w:rPr>
          <w:rStyle w:val="Emphasis"/>
          <w:rFonts w:asciiTheme="majorHAnsi" w:hAnsiTheme="majorHAnsi" w:cstheme="majorHAnsi"/>
        </w:rPr>
        <w:t>abruptly</w:t>
      </w:r>
      <w:r w:rsidRPr="003E7496">
        <w:rPr>
          <w:rFonts w:asciiTheme="majorHAnsi" w:hAnsiTheme="majorHAnsi" w:cstheme="majorHAnsi"/>
          <w:sz w:val="16"/>
          <w:szCs w:val="16"/>
        </w:rPr>
        <w:t xml:space="preserve">, i.e. under the instigation of actions by a third party – or against a third </w:t>
      </w:r>
      <w:proofErr w:type="spellStart"/>
      <w:proofErr w:type="gramStart"/>
      <w:r w:rsidRPr="003E7496">
        <w:rPr>
          <w:rFonts w:asciiTheme="majorHAnsi" w:hAnsiTheme="majorHAnsi" w:cstheme="majorHAnsi"/>
          <w:sz w:val="16"/>
          <w:szCs w:val="16"/>
        </w:rPr>
        <w:t>party.Yet</w:t>
      </w:r>
      <w:proofErr w:type="spellEnd"/>
      <w:proofErr w:type="gramEnd"/>
      <w:r w:rsidRPr="003E7496">
        <w:rPr>
          <w:rFonts w:asciiTheme="majorHAnsi" w:hAnsiTheme="majorHAnsi" w:cstheme="majorHAnsi"/>
          <w:sz w:val="16"/>
          <w:szCs w:val="16"/>
        </w:rPr>
        <w:t xml:space="preserve"> </w:t>
      </w:r>
      <w:r w:rsidRPr="003E7496">
        <w:rPr>
          <w:rStyle w:val="StyleUnderline"/>
          <w:rFonts w:asciiTheme="majorHAnsi" w:hAnsiTheme="majorHAnsi" w:cstheme="majorHAnsi"/>
        </w:rPr>
        <w:t xml:space="preserve">as long as there is </w:t>
      </w:r>
      <w:r w:rsidRPr="003E7496">
        <w:rPr>
          <w:rStyle w:val="Emphasis"/>
          <w:rFonts w:asciiTheme="majorHAnsi" w:hAnsiTheme="majorHAnsi" w:cstheme="majorHAnsi"/>
        </w:rPr>
        <w:t>both nuclear deterrence</w:t>
      </w:r>
      <w:r w:rsidRPr="003E7496">
        <w:rPr>
          <w:rStyle w:val="StyleUnderline"/>
          <w:rFonts w:asciiTheme="majorHAnsi" w:hAnsiTheme="majorHAnsi" w:cstheme="majorHAnsi"/>
        </w:rPr>
        <w:t xml:space="preserve"> and </w:t>
      </w:r>
      <w:r w:rsidRPr="003E7496">
        <w:rPr>
          <w:rStyle w:val="Emphasis"/>
          <w:rFonts w:asciiTheme="majorHAnsi" w:hAnsiTheme="majorHAnsi" w:cstheme="majorHAnsi"/>
        </w:rPr>
        <w:t>interdependence</w:t>
      </w:r>
      <w:r w:rsidRPr="003E7496">
        <w:rPr>
          <w:rFonts w:asciiTheme="majorHAnsi" w:hAnsiTheme="majorHAnsi" w:cstheme="majorHAnsi"/>
          <w:sz w:val="16"/>
          <w:szCs w:val="16"/>
        </w:rPr>
        <w:t xml:space="preserve">, the </w:t>
      </w:r>
      <w:r w:rsidRPr="003E7496">
        <w:rPr>
          <w:rStyle w:val="StyleUnderline"/>
          <w:rFonts w:asciiTheme="majorHAnsi" w:hAnsiTheme="majorHAnsi" w:cstheme="majorHAnsi"/>
        </w:rPr>
        <w:t>tensions</w:t>
      </w:r>
      <w:r w:rsidRPr="003E7496">
        <w:rPr>
          <w:rFonts w:asciiTheme="majorHAnsi" w:hAnsiTheme="majorHAnsi" w:cstheme="majorHAnsi"/>
          <w:sz w:val="16"/>
          <w:szCs w:val="16"/>
        </w:rPr>
        <w:t xml:space="preserve"> in East Asia </w:t>
      </w:r>
      <w:r w:rsidRPr="003E7496">
        <w:rPr>
          <w:rStyle w:val="StyleUnderline"/>
          <w:rFonts w:asciiTheme="majorHAnsi" w:hAnsiTheme="majorHAnsi" w:cstheme="majorHAnsi"/>
        </w:rPr>
        <w:t xml:space="preserve">are </w:t>
      </w:r>
      <w:r w:rsidRPr="003E7496">
        <w:rPr>
          <w:rStyle w:val="Emphasis"/>
          <w:rFonts w:asciiTheme="majorHAnsi" w:hAnsiTheme="majorHAnsi" w:cstheme="majorHAnsi"/>
        </w:rPr>
        <w:t>unlikely to escalate to war</w:t>
      </w:r>
      <w:r w:rsidRPr="003E7496">
        <w:rPr>
          <w:rFonts w:asciiTheme="majorHAnsi" w:hAnsiTheme="majorHAnsi" w:cstheme="majorHAnsi"/>
          <w:sz w:val="16"/>
          <w:szCs w:val="16"/>
        </w:rPr>
        <w:t xml:space="preserve">. As Chan (2013) says, all states in the region are aware that they cannot count on support from either China or the US if they make provocative moves. </w:t>
      </w:r>
      <w:r w:rsidRPr="003E7496">
        <w:rPr>
          <w:rStyle w:val="StyleUnderline"/>
          <w:rFonts w:asciiTheme="majorHAnsi" w:hAnsiTheme="majorHAnsi" w:cstheme="majorHAnsi"/>
        </w:rPr>
        <w:t>The greatest risk is not</w:t>
      </w:r>
      <w:r w:rsidRPr="003E7496">
        <w:rPr>
          <w:rFonts w:asciiTheme="majorHAnsi" w:hAnsiTheme="majorHAnsi" w:cstheme="majorHAnsi"/>
          <w:sz w:val="16"/>
          <w:szCs w:val="16"/>
        </w:rPr>
        <w:t xml:space="preserve"> that </w:t>
      </w:r>
      <w:r w:rsidRPr="003E7496">
        <w:rPr>
          <w:rStyle w:val="StyleUnderline"/>
          <w:rFonts w:asciiTheme="majorHAnsi" w:hAnsiTheme="majorHAnsi" w:cstheme="majorHAnsi"/>
        </w:rPr>
        <w:t>a territorial dispute</w:t>
      </w:r>
      <w:r w:rsidRPr="003E7496">
        <w:rPr>
          <w:rFonts w:asciiTheme="majorHAnsi" w:hAnsiTheme="majorHAnsi" w:cstheme="majorHAnsi"/>
          <w:sz w:val="16"/>
          <w:szCs w:val="16"/>
        </w:rPr>
        <w:t xml:space="preserve"> leads to war under present circumstances </w:t>
      </w:r>
      <w:r w:rsidRPr="003E7496">
        <w:rPr>
          <w:rStyle w:val="StyleUnderline"/>
          <w:rFonts w:asciiTheme="majorHAnsi" w:hAnsiTheme="majorHAnsi" w:cstheme="majorHAnsi"/>
        </w:rPr>
        <w:t xml:space="preserve">but that </w:t>
      </w:r>
      <w:r w:rsidRPr="003E7496">
        <w:rPr>
          <w:rStyle w:val="Emphasis"/>
          <w:rFonts w:asciiTheme="majorHAnsi" w:hAnsiTheme="majorHAnsi" w:cstheme="majorHAnsi"/>
          <w:highlight w:val="cyan"/>
        </w:rPr>
        <w:t>changes in the world economy</w:t>
      </w:r>
      <w:r w:rsidRPr="003E7496">
        <w:rPr>
          <w:rStyle w:val="StyleUnderline"/>
          <w:rFonts w:asciiTheme="majorHAnsi" w:hAnsiTheme="majorHAnsi" w:cstheme="majorHAnsi"/>
          <w:highlight w:val="cyan"/>
        </w:rPr>
        <w:t xml:space="preserve"> </w:t>
      </w:r>
      <w:r w:rsidRPr="003E7496">
        <w:rPr>
          <w:rStyle w:val="StyleUnderline"/>
          <w:rFonts w:asciiTheme="majorHAnsi" w:hAnsiTheme="majorHAnsi" w:cstheme="majorHAnsi"/>
        </w:rPr>
        <w:t xml:space="preserve">alter those circumstances in ways that </w:t>
      </w:r>
      <w:r w:rsidRPr="003E7496">
        <w:rPr>
          <w:rStyle w:val="StyleUnderline"/>
          <w:rFonts w:asciiTheme="majorHAnsi" w:hAnsiTheme="majorHAnsi" w:cstheme="majorHAnsi"/>
          <w:highlight w:val="cyan"/>
        </w:rPr>
        <w:t>render</w:t>
      </w:r>
      <w:r w:rsidRPr="003E7496">
        <w:rPr>
          <w:rStyle w:val="StyleUnderline"/>
          <w:rFonts w:asciiTheme="majorHAnsi" w:hAnsiTheme="majorHAnsi" w:cstheme="majorHAnsi"/>
        </w:rPr>
        <w:t xml:space="preserve"> inter-state </w:t>
      </w:r>
      <w:r w:rsidRPr="003E7496">
        <w:rPr>
          <w:rStyle w:val="StyleUnderline"/>
          <w:rFonts w:asciiTheme="majorHAnsi" w:hAnsiTheme="majorHAnsi" w:cstheme="majorHAnsi"/>
          <w:highlight w:val="cyan"/>
        </w:rPr>
        <w:t xml:space="preserve">peace </w:t>
      </w:r>
      <w:r w:rsidRPr="003E7496">
        <w:rPr>
          <w:rStyle w:val="Emphasis"/>
          <w:rFonts w:asciiTheme="majorHAnsi" w:hAnsiTheme="majorHAnsi" w:cstheme="majorHAnsi"/>
          <w:highlight w:val="cyan"/>
        </w:rPr>
        <w:t>more precarious</w:t>
      </w:r>
      <w:r w:rsidRPr="003E7496">
        <w:rPr>
          <w:rFonts w:asciiTheme="majorHAnsi" w:hAnsiTheme="majorHAnsi" w:cstheme="majorHAnsi"/>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3E7496">
        <w:rPr>
          <w:rStyle w:val="StyleUnderline"/>
          <w:rFonts w:asciiTheme="majorHAnsi" w:hAnsiTheme="majorHAnsi" w:cstheme="majorHAnsi"/>
          <w:highlight w:val="cyan"/>
        </w:rPr>
        <w:t xml:space="preserve">This could have </w:t>
      </w:r>
      <w:r w:rsidRPr="003E7496">
        <w:rPr>
          <w:rStyle w:val="Emphasis"/>
          <w:rFonts w:asciiTheme="majorHAnsi" w:hAnsiTheme="majorHAnsi" w:cstheme="majorHAnsi"/>
          <w:highlight w:val="cyan"/>
        </w:rPr>
        <w:t>unforeseen consequences</w:t>
      </w:r>
      <w:r w:rsidRPr="003E7496">
        <w:rPr>
          <w:rFonts w:asciiTheme="majorHAnsi" w:hAnsiTheme="majorHAnsi" w:cstheme="majorHAnsi"/>
          <w:sz w:val="16"/>
          <w:szCs w:val="16"/>
        </w:rPr>
        <w:t xml:space="preserve"> in the field of security, </w:t>
      </w:r>
      <w:r w:rsidRPr="003E7496">
        <w:rPr>
          <w:rStyle w:val="StyleUnderline"/>
          <w:rFonts w:asciiTheme="majorHAnsi" w:hAnsiTheme="majorHAnsi" w:cstheme="majorHAnsi"/>
          <w:highlight w:val="cyan"/>
        </w:rPr>
        <w:t xml:space="preserve">with nuclear deterrence remaining the </w:t>
      </w:r>
      <w:r w:rsidRPr="003E7496">
        <w:rPr>
          <w:rStyle w:val="Emphasis"/>
          <w:rFonts w:asciiTheme="majorHAnsi" w:hAnsiTheme="majorHAnsi" w:cstheme="majorHAnsi"/>
          <w:highlight w:val="cyan"/>
        </w:rPr>
        <w:t>only factor</w:t>
      </w:r>
      <w:r w:rsidRPr="003E7496">
        <w:rPr>
          <w:rStyle w:val="StyleUnderline"/>
          <w:rFonts w:asciiTheme="majorHAnsi" w:hAnsiTheme="majorHAnsi" w:cstheme="majorHAnsi"/>
          <w:highlight w:val="cyan"/>
        </w:rPr>
        <w:t xml:space="preserve"> to protect</w:t>
      </w:r>
      <w:r w:rsidRPr="003E7496">
        <w:rPr>
          <w:rStyle w:val="StyleUnderline"/>
          <w:rFonts w:asciiTheme="majorHAnsi" w:hAnsiTheme="majorHAnsi" w:cstheme="majorHAnsi"/>
        </w:rPr>
        <w:t xml:space="preserve"> the world </w:t>
      </w:r>
      <w:r w:rsidRPr="003E7496">
        <w:rPr>
          <w:rStyle w:val="StyleUnderline"/>
          <w:rFonts w:asciiTheme="majorHAnsi" w:hAnsiTheme="majorHAnsi" w:cstheme="majorHAnsi"/>
          <w:highlight w:val="cyan"/>
        </w:rPr>
        <w:t xml:space="preserve">from </w:t>
      </w:r>
      <w:r w:rsidRPr="003E7496">
        <w:rPr>
          <w:rStyle w:val="Emphasis"/>
          <w:rFonts w:asciiTheme="majorHAnsi" w:hAnsiTheme="majorHAnsi" w:cstheme="majorHAnsi"/>
          <w:highlight w:val="cyan"/>
        </w:rPr>
        <w:t>Armageddon</w:t>
      </w:r>
      <w:r w:rsidRPr="003E7496">
        <w:rPr>
          <w:rStyle w:val="StyleUnderline"/>
          <w:rFonts w:asciiTheme="majorHAnsi" w:hAnsiTheme="majorHAnsi" w:cstheme="majorHAnsi"/>
          <w:highlight w:val="cyan"/>
        </w:rPr>
        <w:t xml:space="preserve">, and </w:t>
      </w:r>
      <w:r w:rsidRPr="003E7496">
        <w:rPr>
          <w:rStyle w:val="Emphasis"/>
          <w:rFonts w:asciiTheme="majorHAnsi" w:hAnsiTheme="majorHAnsi" w:cstheme="majorHAnsi"/>
          <w:highlight w:val="cyan"/>
        </w:rPr>
        <w:t>unreliably so</w:t>
      </w:r>
      <w:r w:rsidRPr="003E7496">
        <w:rPr>
          <w:rStyle w:val="StyleUnderline"/>
          <w:rFonts w:asciiTheme="majorHAnsi" w:hAnsiTheme="majorHAnsi" w:cstheme="majorHAnsi"/>
          <w:highlight w:val="cyan"/>
        </w:rPr>
        <w:t xml:space="preserve">. Deterrence could </w:t>
      </w:r>
      <w:r w:rsidRPr="003E7496">
        <w:rPr>
          <w:rStyle w:val="Emphasis"/>
          <w:rFonts w:asciiTheme="majorHAnsi" w:hAnsiTheme="majorHAnsi" w:cstheme="majorHAnsi"/>
          <w:highlight w:val="cyan"/>
        </w:rPr>
        <w:t>lose its credibility</w:t>
      </w:r>
      <w:r w:rsidRPr="003E7496">
        <w:rPr>
          <w:rStyle w:val="StyleUnderline"/>
          <w:rFonts w:asciiTheme="majorHAnsi" w:hAnsiTheme="majorHAnsi" w:cstheme="majorHAnsi"/>
        </w:rPr>
        <w:t>: one of the two great powers might gamble that the other yield in a cyber-war or conventional limited war</w:t>
      </w:r>
      <w:r w:rsidRPr="003E7496">
        <w:rPr>
          <w:rFonts w:asciiTheme="majorHAnsi" w:hAnsiTheme="majorHAnsi" w:cstheme="majorHAnsi"/>
          <w:sz w:val="16"/>
          <w:szCs w:val="16"/>
        </w:rPr>
        <w:t xml:space="preserve">, or </w:t>
      </w:r>
      <w:proofErr w:type="gramStart"/>
      <w:r w:rsidRPr="003E7496">
        <w:rPr>
          <w:rFonts w:asciiTheme="majorHAnsi" w:hAnsiTheme="majorHAnsi" w:cstheme="majorHAnsi"/>
          <w:sz w:val="16"/>
          <w:szCs w:val="16"/>
        </w:rPr>
        <w:t>third party</w:t>
      </w:r>
      <w:proofErr w:type="gramEnd"/>
      <w:r w:rsidRPr="003E7496">
        <w:rPr>
          <w:rFonts w:asciiTheme="majorHAnsi" w:hAnsiTheme="majorHAnsi" w:cstheme="majorHAnsi"/>
          <w:sz w:val="16"/>
          <w:szCs w:val="16"/>
        </w:rPr>
        <w:t xml:space="preserve"> countries might engage in conflict with each other, with a view to obliging Washington or Beijing to intervene.</w:t>
      </w:r>
    </w:p>
    <w:p w14:paraId="72E9126A" w14:textId="77777777" w:rsidR="00E15FF3" w:rsidRPr="003E7496" w:rsidRDefault="00E15FF3" w:rsidP="00E15FF3">
      <w:pPr>
        <w:rPr>
          <w:rStyle w:val="StyleUnderline"/>
          <w:rFonts w:asciiTheme="majorHAnsi" w:hAnsiTheme="majorHAnsi" w:cstheme="majorHAnsi"/>
        </w:rPr>
      </w:pPr>
      <w:r w:rsidRPr="003E7496">
        <w:rPr>
          <w:rFonts w:asciiTheme="majorHAnsi" w:hAnsiTheme="majorHAnsi" w:cstheme="majorHAnsi"/>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3E7496">
        <w:rPr>
          <w:rStyle w:val="StyleUnderline"/>
          <w:rFonts w:asciiTheme="majorHAnsi" w:hAnsiTheme="majorHAnsi" w:cstheme="majorHAnsi"/>
          <w:highlight w:val="cyan"/>
        </w:rPr>
        <w:t xml:space="preserve">the </w:t>
      </w:r>
      <w:r w:rsidRPr="003E7496">
        <w:rPr>
          <w:rStyle w:val="Emphasis"/>
          <w:rFonts w:asciiTheme="majorHAnsi" w:hAnsiTheme="majorHAnsi" w:cstheme="majorHAnsi"/>
          <w:highlight w:val="cyan"/>
        </w:rPr>
        <w:t>combination</w:t>
      </w:r>
      <w:r w:rsidRPr="003E7496">
        <w:rPr>
          <w:rStyle w:val="StyleUnderline"/>
          <w:rFonts w:asciiTheme="majorHAnsi" w:hAnsiTheme="majorHAnsi" w:cstheme="majorHAnsi"/>
        </w:rPr>
        <w:t xml:space="preserve"> of </w:t>
      </w:r>
      <w:r w:rsidRPr="003E7496">
        <w:rPr>
          <w:rStyle w:val="Emphasis"/>
          <w:rFonts w:asciiTheme="majorHAnsi" w:hAnsiTheme="majorHAnsi" w:cstheme="majorHAnsi"/>
        </w:rPr>
        <w:t>deterrence</w:t>
      </w:r>
      <w:r w:rsidRPr="003E7496">
        <w:rPr>
          <w:rStyle w:val="StyleUnderline"/>
          <w:rFonts w:asciiTheme="majorHAnsi" w:hAnsiTheme="majorHAnsi" w:cstheme="majorHAnsi"/>
        </w:rPr>
        <w:t xml:space="preserve"> and </w:t>
      </w:r>
      <w:r w:rsidRPr="003E7496">
        <w:rPr>
          <w:rStyle w:val="Emphasis"/>
          <w:rFonts w:asciiTheme="majorHAnsi" w:hAnsiTheme="majorHAnsi" w:cstheme="majorHAnsi"/>
        </w:rPr>
        <w:t>economic interdependence</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cyan"/>
        </w:rPr>
        <w:t>may</w:t>
      </w:r>
      <w:r w:rsidRPr="003E7496">
        <w:rPr>
          <w:rStyle w:val="StyleUnderline"/>
          <w:rFonts w:asciiTheme="majorHAnsi" w:hAnsiTheme="majorHAnsi" w:cstheme="majorHAnsi"/>
        </w:rPr>
        <w:t xml:space="preserve"> be </w:t>
      </w:r>
      <w:r w:rsidRPr="003E7496">
        <w:rPr>
          <w:rStyle w:val="Emphasis"/>
          <w:rFonts w:asciiTheme="majorHAnsi" w:hAnsiTheme="majorHAnsi" w:cstheme="majorHAnsi"/>
        </w:rPr>
        <w:t>enough</w:t>
      </w:r>
      <w:r w:rsidRPr="003E7496">
        <w:rPr>
          <w:rStyle w:val="StyleUnderline"/>
          <w:rFonts w:asciiTheme="majorHAnsi" w:hAnsiTheme="majorHAnsi" w:cstheme="majorHAnsi"/>
        </w:rPr>
        <w:t xml:space="preserve"> to </w:t>
      </w:r>
      <w:r w:rsidRPr="003E7496">
        <w:rPr>
          <w:rStyle w:val="Emphasis"/>
          <w:rFonts w:asciiTheme="majorHAnsi" w:hAnsiTheme="majorHAnsi" w:cstheme="majorHAnsi"/>
          <w:highlight w:val="cyan"/>
        </w:rPr>
        <w:t>prevent war</w:t>
      </w:r>
      <w:r w:rsidRPr="003E7496">
        <w:rPr>
          <w:rStyle w:val="StyleUnderline"/>
          <w:rFonts w:asciiTheme="majorHAnsi" w:hAnsiTheme="majorHAnsi" w:cstheme="majorHAnsi"/>
          <w:highlight w:val="cyan"/>
        </w:rPr>
        <w:t xml:space="preserve"> </w:t>
      </w:r>
      <w:r w:rsidRPr="003E7496">
        <w:rPr>
          <w:rStyle w:val="StyleUnderline"/>
          <w:rFonts w:asciiTheme="majorHAnsi" w:hAnsiTheme="majorHAnsi" w:cstheme="majorHAnsi"/>
        </w:rPr>
        <w:t xml:space="preserve">among the major powers. Because the </w:t>
      </w:r>
      <w:r w:rsidRPr="003E7496">
        <w:rPr>
          <w:rStyle w:val="StyleUnderline"/>
          <w:rFonts w:asciiTheme="majorHAnsi" w:hAnsiTheme="majorHAnsi" w:cstheme="majorHAnsi"/>
          <w:highlight w:val="cyan"/>
        </w:rPr>
        <w:t>leaders of nuclear</w:t>
      </w:r>
      <w:r w:rsidRPr="003E7496">
        <w:rPr>
          <w:rStyle w:val="StyleUnderline"/>
          <w:rFonts w:asciiTheme="majorHAnsi" w:hAnsiTheme="majorHAnsi" w:cstheme="majorHAnsi"/>
        </w:rPr>
        <w:t xml:space="preserve"> armed </w:t>
      </w:r>
      <w:r w:rsidRPr="003E7496">
        <w:rPr>
          <w:rStyle w:val="StyleUnderline"/>
          <w:rFonts w:asciiTheme="majorHAnsi" w:hAnsiTheme="majorHAnsi" w:cstheme="majorHAnsi"/>
          <w:highlight w:val="cyan"/>
        </w:rPr>
        <w:t>nations</w:t>
      </w:r>
      <w:r w:rsidRPr="003E7496">
        <w:rPr>
          <w:rStyle w:val="StyleUnderline"/>
          <w:rFonts w:asciiTheme="majorHAnsi" w:hAnsiTheme="majorHAnsi" w:cstheme="majorHAnsi"/>
        </w:rPr>
        <w:t xml:space="preserve"> are fearful of getting into a situation where peace relies uniquely on nuclear deterrence, and because they know that their adversaries have the same fear, they may </w:t>
      </w:r>
      <w:r w:rsidRPr="003E7496">
        <w:rPr>
          <w:rStyle w:val="StyleUnderline"/>
          <w:rFonts w:asciiTheme="majorHAnsi" w:hAnsiTheme="majorHAnsi" w:cstheme="majorHAnsi"/>
          <w:highlight w:val="cyan"/>
        </w:rPr>
        <w:t xml:space="preserve">accept the risks entailed by </w:t>
      </w:r>
      <w:r w:rsidRPr="003E7496">
        <w:rPr>
          <w:rStyle w:val="Emphasis"/>
          <w:rFonts w:asciiTheme="majorHAnsi" w:hAnsiTheme="majorHAnsi" w:cstheme="majorHAnsi"/>
          <w:highlight w:val="cyan"/>
        </w:rPr>
        <w:t>depending economically</w:t>
      </w:r>
      <w:r w:rsidRPr="003E7496">
        <w:rPr>
          <w:rStyle w:val="StyleUnderline"/>
          <w:rFonts w:asciiTheme="majorHAnsi" w:hAnsiTheme="majorHAnsi" w:cstheme="majorHAnsi"/>
        </w:rPr>
        <w:t xml:space="preserve"> on others. And then there will be </w:t>
      </w:r>
      <w:r w:rsidRPr="003E7496">
        <w:rPr>
          <w:rStyle w:val="Emphasis"/>
          <w:rFonts w:asciiTheme="majorHAnsi" w:hAnsiTheme="majorHAnsi" w:cstheme="majorHAnsi"/>
        </w:rPr>
        <w:t>neither trade wars</w:t>
      </w:r>
      <w:r w:rsidRPr="003E7496">
        <w:rPr>
          <w:rStyle w:val="StyleUnderline"/>
          <w:rFonts w:asciiTheme="majorHAnsi" w:hAnsiTheme="majorHAnsi" w:cstheme="majorHAnsi"/>
        </w:rPr>
        <w:t xml:space="preserve"> nor </w:t>
      </w:r>
      <w:r w:rsidRPr="003E7496">
        <w:rPr>
          <w:rStyle w:val="Emphasis"/>
          <w:rFonts w:asciiTheme="majorHAnsi" w:hAnsiTheme="majorHAnsi" w:cstheme="majorHAnsi"/>
        </w:rPr>
        <w:t>shooting wars</w:t>
      </w:r>
      <w:r w:rsidRPr="003E7496">
        <w:rPr>
          <w:rStyle w:val="StyleUnderline"/>
          <w:rFonts w:asciiTheme="majorHAnsi" w:hAnsiTheme="majorHAnsi" w:cstheme="majorHAnsi"/>
        </w:rPr>
        <w:t xml:space="preserve">, just </w:t>
      </w:r>
      <w:r w:rsidRPr="003E7496">
        <w:rPr>
          <w:rStyle w:val="Emphasis"/>
          <w:rFonts w:asciiTheme="majorHAnsi" w:hAnsiTheme="majorHAnsi" w:cstheme="majorHAnsi"/>
        </w:rPr>
        <w:t>disputes</w:t>
      </w:r>
      <w:r w:rsidRPr="003E7496">
        <w:rPr>
          <w:rStyle w:val="StyleUnderline"/>
          <w:rFonts w:asciiTheme="majorHAnsi" w:hAnsiTheme="majorHAnsi" w:cstheme="majorHAnsi"/>
        </w:rPr>
        <w:t xml:space="preserve"> and </w:t>
      </w:r>
      <w:r w:rsidRPr="003E7496">
        <w:rPr>
          <w:rStyle w:val="Emphasis"/>
          <w:rFonts w:asciiTheme="majorHAnsi" w:hAnsiTheme="majorHAnsi" w:cstheme="majorHAnsi"/>
        </w:rPr>
        <w:t>diplomacy</w:t>
      </w:r>
      <w:r w:rsidRPr="003E7496">
        <w:rPr>
          <w:rStyle w:val="StyleUnderline"/>
          <w:rFonts w:asciiTheme="majorHAnsi" w:hAnsiTheme="majorHAnsi" w:cstheme="majorHAnsi"/>
        </w:rPr>
        <w:t>.</w:t>
      </w:r>
    </w:p>
    <w:p w14:paraId="727474BA" w14:textId="77777777" w:rsidR="00E15FF3" w:rsidRPr="003E7496" w:rsidRDefault="00E15FF3" w:rsidP="00E15FF3">
      <w:pPr>
        <w:pStyle w:val="Heading4"/>
        <w:rPr>
          <w:rFonts w:asciiTheme="majorHAnsi" w:hAnsiTheme="majorHAnsi" w:cstheme="majorHAnsi"/>
        </w:rPr>
      </w:pPr>
      <w:r w:rsidRPr="003E7496">
        <w:rPr>
          <w:rFonts w:asciiTheme="majorHAnsi" w:hAnsiTheme="majorHAnsi" w:cstheme="majorHAnsi"/>
        </w:rPr>
        <w:t>The NB turns their IL – they destroy the economy</w:t>
      </w:r>
    </w:p>
    <w:p w14:paraId="3647803A" w14:textId="77777777" w:rsidR="00E21B25" w:rsidRPr="003E7496" w:rsidRDefault="00E21B25" w:rsidP="00E21B25">
      <w:pPr>
        <w:rPr>
          <w:rFonts w:asciiTheme="majorHAnsi" w:hAnsiTheme="majorHAnsi" w:cstheme="majorHAnsi"/>
          <w:sz w:val="12"/>
        </w:rPr>
      </w:pPr>
    </w:p>
    <w:p w14:paraId="2E5D61DC" w14:textId="77777777" w:rsidR="00E21B25" w:rsidRPr="003E7496" w:rsidRDefault="00E21B25" w:rsidP="00E21B25">
      <w:pPr>
        <w:pStyle w:val="Heading2"/>
        <w:rPr>
          <w:rFonts w:asciiTheme="majorHAnsi" w:hAnsiTheme="majorHAnsi" w:cstheme="majorHAnsi"/>
        </w:rPr>
      </w:pPr>
      <w:r w:rsidRPr="003E7496">
        <w:rPr>
          <w:rFonts w:asciiTheme="majorHAnsi" w:hAnsiTheme="majorHAnsi" w:cstheme="majorHAnsi"/>
        </w:rPr>
        <w:lastRenderedPageBreak/>
        <w:t>Case</w:t>
      </w:r>
    </w:p>
    <w:p w14:paraId="4F7FEE17" w14:textId="77777777" w:rsidR="00E21B25" w:rsidRPr="003E7496" w:rsidRDefault="00E21B25" w:rsidP="00E21B25">
      <w:pPr>
        <w:pStyle w:val="Heading4"/>
        <w:numPr>
          <w:ilvl w:val="0"/>
          <w:numId w:val="18"/>
        </w:numPr>
        <w:rPr>
          <w:rFonts w:asciiTheme="majorHAnsi" w:hAnsiTheme="majorHAnsi" w:cstheme="majorHAnsi"/>
        </w:rPr>
      </w:pPr>
      <w:r w:rsidRPr="003E7496">
        <w:rPr>
          <w:rFonts w:asciiTheme="majorHAnsi" w:hAnsiTheme="majorHAnsi" w:cstheme="majorHAnsi"/>
        </w:rPr>
        <w:t>Conditional RTS is enough. Countries generally restrict the right to strike, even where Unions are effective and powerful.</w:t>
      </w:r>
    </w:p>
    <w:p w14:paraId="79DDD8E5" w14:textId="77777777" w:rsidR="00E21B25" w:rsidRPr="003E7496" w:rsidRDefault="00E21B25" w:rsidP="00E21B25">
      <w:pPr>
        <w:rPr>
          <w:rFonts w:asciiTheme="majorHAnsi" w:hAnsiTheme="majorHAnsi" w:cstheme="majorHAnsi"/>
        </w:rPr>
      </w:pPr>
      <w:r w:rsidRPr="003E7496">
        <w:rPr>
          <w:rStyle w:val="Style13ptBold"/>
          <w:rFonts w:asciiTheme="majorHAnsi" w:hAnsiTheme="majorHAnsi" w:cstheme="majorHAnsi"/>
        </w:rPr>
        <w:t xml:space="preserve">Wass ’13 - </w:t>
      </w:r>
      <w:r w:rsidRPr="003E7496">
        <w:rPr>
          <w:rFonts w:asciiTheme="majorHAnsi" w:hAnsiTheme="majorHAnsi" w:cstheme="majorHAnsi"/>
        </w:rPr>
        <w:t xml:space="preserve">Dr. Bernd </w:t>
      </w:r>
      <w:proofErr w:type="spellStart"/>
      <w:r w:rsidRPr="003E7496">
        <w:rPr>
          <w:rFonts w:asciiTheme="majorHAnsi" w:hAnsiTheme="majorHAnsi" w:cstheme="majorHAnsi"/>
        </w:rPr>
        <w:t>Waas</w:t>
      </w:r>
      <w:proofErr w:type="spellEnd"/>
      <w:r w:rsidRPr="003E7496">
        <w:rPr>
          <w:rFonts w:asciiTheme="majorHAnsi" w:hAnsiTheme="majorHAnsi" w:cstheme="majorHAnsi"/>
        </w:rPr>
        <w:t>, Goethe University Frankfurt, Germany, 2012, Strike as a Fundamental Right of the Workers and its Risks of Conflicting with other Fundamental Rights of the Citizens, https://www.islssl.org/wp-content/uploads/2013/01/Strike-Waas.pdf</w:t>
      </w:r>
    </w:p>
    <w:p w14:paraId="4ED6C2A6" w14:textId="77777777" w:rsidR="00E21B25" w:rsidRPr="003E7496" w:rsidRDefault="00E21B25" w:rsidP="00E21B25">
      <w:pPr>
        <w:ind w:left="720"/>
        <w:rPr>
          <w:rFonts w:asciiTheme="majorHAnsi" w:hAnsiTheme="majorHAnsi" w:cstheme="majorHAnsi"/>
          <w:sz w:val="12"/>
        </w:rPr>
      </w:pPr>
      <w:r w:rsidRPr="003E7496">
        <w:rPr>
          <w:rFonts w:asciiTheme="majorHAnsi" w:hAnsiTheme="majorHAnsi" w:cstheme="majorHAnsi"/>
          <w:sz w:val="12"/>
        </w:rPr>
        <w:t xml:space="preserve">Limitations of the Right to Strike </w:t>
      </w:r>
      <w:r w:rsidRPr="003E7496">
        <w:rPr>
          <w:rFonts w:asciiTheme="majorHAnsi" w:hAnsiTheme="majorHAnsi" w:cstheme="majorHAnsi"/>
          <w:b/>
          <w:bCs/>
          <w:highlight w:val="yellow"/>
          <w:u w:val="single"/>
        </w:rPr>
        <w:t xml:space="preserve">A </w:t>
      </w:r>
      <w:r w:rsidRPr="003E7496">
        <w:rPr>
          <w:rFonts w:asciiTheme="majorHAnsi" w:hAnsiTheme="majorHAnsi" w:cstheme="majorHAnsi"/>
          <w:sz w:val="12"/>
        </w:rPr>
        <w:t>positive</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 xml:space="preserve">right to strike does not mean that it is </w:t>
      </w:r>
      <w:r w:rsidRPr="003E7496">
        <w:rPr>
          <w:rFonts w:asciiTheme="majorHAnsi" w:hAnsiTheme="majorHAnsi" w:cstheme="majorHAnsi"/>
          <w:sz w:val="12"/>
        </w:rPr>
        <w:t>guaranteed</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 xml:space="preserve">without restriction. The </w:t>
      </w:r>
      <w:r w:rsidRPr="003E7496">
        <w:rPr>
          <w:rFonts w:asciiTheme="majorHAnsi" w:hAnsiTheme="majorHAnsi" w:cstheme="majorHAnsi"/>
          <w:sz w:val="12"/>
        </w:rPr>
        <w:t>freedoms and</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 xml:space="preserve">rights of other persons must be respected. </w:t>
      </w:r>
      <w:r w:rsidRPr="003E7496">
        <w:rPr>
          <w:rFonts w:asciiTheme="majorHAnsi" w:hAnsiTheme="majorHAnsi" w:cstheme="majorHAnsi"/>
          <w:sz w:val="12"/>
        </w:rPr>
        <w:t>Apart from that,</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inherent limitations may exist as well.</w:t>
      </w:r>
      <w:r w:rsidRPr="003E7496">
        <w:rPr>
          <w:rFonts w:asciiTheme="majorHAnsi" w:hAnsiTheme="majorHAnsi" w:cstheme="majorHAnsi"/>
          <w:b/>
          <w:bCs/>
          <w:u w:val="single"/>
        </w:rPr>
        <w:t xml:space="preserve"> </w:t>
      </w:r>
      <w:r w:rsidRPr="003E7496">
        <w:rPr>
          <w:rFonts w:asciiTheme="majorHAnsi" w:hAnsiTheme="majorHAnsi" w:cstheme="majorHAnsi"/>
          <w:sz w:val="12"/>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w:t>
      </w:r>
      <w:proofErr w:type="spellStart"/>
      <w:r w:rsidRPr="003E7496">
        <w:rPr>
          <w:rFonts w:asciiTheme="majorHAnsi" w:hAnsiTheme="majorHAnsi" w:cstheme="majorHAnsi"/>
          <w:sz w:val="12"/>
        </w:rPr>
        <w:t>Labour</w:t>
      </w:r>
      <w:proofErr w:type="spellEnd"/>
      <w:r w:rsidRPr="003E7496">
        <w:rPr>
          <w:rFonts w:asciiTheme="majorHAnsi" w:hAnsiTheme="majorHAnsi" w:cstheme="majorHAnsi"/>
          <w:sz w:val="12"/>
        </w:rPr>
        <w:t xml:space="preserve"> Court. That the right to strike is based on the right to bargain collectively has an important consequence, namely, that the right to strike is guaranteed only insofar as the strike is related to that very purpose</w:t>
      </w:r>
      <w:r w:rsidRPr="003E7496">
        <w:rPr>
          <w:rFonts w:asciiTheme="majorHAnsi" w:hAnsiTheme="majorHAnsi" w:cstheme="majorHAnsi"/>
          <w:b/>
          <w:bCs/>
          <w:i/>
          <w:iCs/>
          <w:u w:val="single"/>
        </w:rPr>
        <w:t xml:space="preserve">. </w:t>
      </w:r>
      <w:r w:rsidRPr="003E7496">
        <w:rPr>
          <w:rFonts w:asciiTheme="majorHAnsi" w:hAnsiTheme="majorHAnsi" w:cstheme="majorHAnsi"/>
          <w:b/>
          <w:bCs/>
          <w:i/>
          <w:iCs/>
          <w:highlight w:val="yellow"/>
          <w:u w:val="single"/>
        </w:rPr>
        <w:t>The need to ensure collective bargaining both justifies and limits the right to strike</w:t>
      </w:r>
      <w:r w:rsidRPr="003E7496">
        <w:rPr>
          <w:rFonts w:asciiTheme="majorHAnsi" w:hAnsiTheme="majorHAnsi" w:cstheme="majorHAnsi"/>
          <w:b/>
          <w:bCs/>
          <w:highlight w:val="yellow"/>
          <w:u w:val="single"/>
        </w:rPr>
        <w:t xml:space="preserve">. </w:t>
      </w:r>
      <w:r w:rsidRPr="003E7496">
        <w:rPr>
          <w:rFonts w:asciiTheme="majorHAnsi" w:hAnsiTheme="majorHAnsi" w:cstheme="majorHAnsi"/>
          <w:sz w:val="12"/>
        </w:rPr>
        <w:t>In other words:</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A strike is lawful in Germany if and only if its underlying objective is the reaching of a collective bargaining agreement</w:t>
      </w:r>
      <w:r w:rsidRPr="003E7496">
        <w:rPr>
          <w:rFonts w:asciiTheme="majorHAnsi" w:hAnsiTheme="majorHAnsi" w:cstheme="majorHAnsi"/>
          <w:sz w:val="12"/>
        </w:rPr>
        <w:t>. This implies that the regulation demanded must be viable and fall within the competence of the “social partners” (as it affects “working and economic 12 conditions”). Similarly</w:t>
      </w:r>
      <w:r w:rsidRPr="003E7496">
        <w:rPr>
          <w:rFonts w:asciiTheme="majorHAnsi" w:hAnsiTheme="majorHAnsi" w:cstheme="majorHAnsi"/>
          <w:b/>
          <w:bCs/>
          <w:u w:val="single"/>
        </w:rPr>
        <w:t xml:space="preserve">, </w:t>
      </w:r>
      <w:r w:rsidRPr="003E7496">
        <w:rPr>
          <w:rFonts w:asciiTheme="majorHAnsi" w:hAnsiTheme="majorHAnsi" w:cstheme="majorHAnsi"/>
          <w:b/>
          <w:bCs/>
          <w:highlight w:val="yellow"/>
          <w:u w:val="single"/>
        </w:rPr>
        <w:t>in the Czech Republic, a strike may only be called in a dispute over entering into a collective agreement. In Chile, too, the right to strike is strictly related to collective bargaining</w:t>
      </w:r>
      <w:r w:rsidRPr="003E7496">
        <w:rPr>
          <w:rFonts w:asciiTheme="majorHAnsi" w:hAnsiTheme="majorHAnsi" w:cstheme="majorHAnsi"/>
          <w:sz w:val="12"/>
        </w:rPr>
        <w:t xml:space="preserve">. This right can only be exercised if negotiations between the parties fail. Outside the framework of collective bargaining, striking is regarded a violation of </w:t>
      </w:r>
      <w:proofErr w:type="spellStart"/>
      <w:r w:rsidRPr="003E7496">
        <w:rPr>
          <w:rFonts w:asciiTheme="majorHAnsi" w:hAnsiTheme="majorHAnsi" w:cstheme="majorHAnsi"/>
          <w:sz w:val="12"/>
        </w:rPr>
        <w:t>labour</w:t>
      </w:r>
      <w:proofErr w:type="spellEnd"/>
      <w:r w:rsidRPr="003E7496">
        <w:rPr>
          <w:rFonts w:asciiTheme="majorHAnsi" w:hAnsiTheme="majorHAnsi" w:cstheme="majorHAnsi"/>
          <w:sz w:val="12"/>
        </w:rPr>
        <w:t xml:space="preserve">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3E7496">
        <w:rPr>
          <w:rFonts w:asciiTheme="majorHAnsi" w:hAnsiTheme="majorHAnsi" w:cstheme="majorHAnsi"/>
          <w:b/>
          <w:bCs/>
          <w:u w:val="single"/>
        </w:rPr>
        <w:t xml:space="preserve">A </w:t>
      </w:r>
      <w:proofErr w:type="spellStart"/>
      <w:r w:rsidRPr="003E7496">
        <w:rPr>
          <w:rFonts w:asciiTheme="majorHAnsi" w:hAnsiTheme="majorHAnsi" w:cstheme="majorHAnsi"/>
          <w:b/>
          <w:bCs/>
          <w:u w:val="single"/>
        </w:rPr>
        <w:t>labour</w:t>
      </w:r>
      <w:proofErr w:type="spellEnd"/>
      <w:r w:rsidRPr="003E7496">
        <w:rPr>
          <w:rFonts w:asciiTheme="majorHAnsi" w:hAnsiTheme="majorHAnsi" w:cstheme="majorHAnsi"/>
          <w:b/>
          <w:bCs/>
          <w:u w:val="single"/>
        </w:rPr>
        <w:t xml:space="preserve"> union may certainly not demand bargaining over – or strike over – an unlawful topic</w:t>
      </w:r>
      <w:r w:rsidRPr="003E7496">
        <w:rPr>
          <w:rFonts w:asciiTheme="majorHAnsi" w:hAnsiTheme="majorHAnsi" w:cstheme="majorHAnsi"/>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1FF64514" w14:textId="77777777" w:rsidR="00E21B25" w:rsidRPr="003E7496" w:rsidRDefault="00E21B25" w:rsidP="00E21B25">
      <w:pPr>
        <w:rPr>
          <w:rFonts w:asciiTheme="majorHAnsi" w:hAnsiTheme="majorHAnsi" w:cstheme="majorHAnsi"/>
        </w:rPr>
      </w:pPr>
    </w:p>
    <w:p w14:paraId="45C4E3E3" w14:textId="77777777" w:rsidR="00E21B25" w:rsidRPr="003E7496" w:rsidRDefault="00E21B25" w:rsidP="00E21B25">
      <w:pPr>
        <w:pStyle w:val="ListParagraph"/>
        <w:keepNext/>
        <w:keepLines/>
        <w:numPr>
          <w:ilvl w:val="0"/>
          <w:numId w:val="18"/>
        </w:numPr>
        <w:spacing w:before="40" w:after="0"/>
        <w:outlineLvl w:val="3"/>
        <w:rPr>
          <w:rFonts w:asciiTheme="majorHAnsi" w:eastAsia="MS Gothic" w:hAnsiTheme="majorHAnsi" w:cstheme="majorHAnsi"/>
          <w:b/>
          <w:iCs/>
          <w:sz w:val="26"/>
        </w:rPr>
      </w:pPr>
      <w:r w:rsidRPr="003E7496">
        <w:rPr>
          <w:rFonts w:asciiTheme="majorHAnsi" w:eastAsia="MS Gothic" w:hAnsiTheme="majorHAnsi" w:cstheme="majorHAnsi"/>
          <w:b/>
          <w:iCs/>
          <w:sz w:val="26"/>
        </w:rPr>
        <w:t xml:space="preserve">Turn: More strikes lead to backlash bills that weaken unions – empirically proven and especially true for teachers. </w:t>
      </w:r>
      <w:proofErr w:type="spellStart"/>
      <w:r w:rsidRPr="003E7496">
        <w:rPr>
          <w:rFonts w:asciiTheme="majorHAnsi" w:eastAsia="MS Gothic" w:hAnsiTheme="majorHAnsi" w:cstheme="majorHAnsi"/>
          <w:b/>
          <w:iCs/>
          <w:sz w:val="26"/>
        </w:rPr>
        <w:t>Partelow</w:t>
      </w:r>
      <w:proofErr w:type="spellEnd"/>
      <w:r w:rsidRPr="003E7496">
        <w:rPr>
          <w:rFonts w:asciiTheme="majorHAnsi" w:eastAsia="MS Gothic" w:hAnsiTheme="majorHAnsi" w:cstheme="majorHAnsi"/>
          <w:b/>
          <w:iCs/>
          <w:sz w:val="26"/>
        </w:rPr>
        <w:t xml:space="preserve"> ‘19</w:t>
      </w:r>
    </w:p>
    <w:p w14:paraId="2D674A37" w14:textId="77777777" w:rsidR="00E21B25" w:rsidRPr="003E7496" w:rsidRDefault="00E21B25" w:rsidP="00E21B25">
      <w:pPr>
        <w:rPr>
          <w:rFonts w:asciiTheme="majorHAnsi" w:eastAsia="Cambria" w:hAnsiTheme="majorHAnsi" w:cstheme="majorHAnsi"/>
        </w:rPr>
      </w:pPr>
      <w:r w:rsidRPr="003E7496">
        <w:rPr>
          <w:rFonts w:asciiTheme="majorHAnsi" w:eastAsia="Cambria" w:hAnsiTheme="majorHAnsi" w:cstheme="majorHAnsi"/>
        </w:rPr>
        <w:t xml:space="preserve">Lisette </w:t>
      </w:r>
      <w:proofErr w:type="spellStart"/>
      <w:r w:rsidRPr="003E7496">
        <w:rPr>
          <w:rFonts w:asciiTheme="majorHAnsi" w:eastAsia="Cambria" w:hAnsiTheme="majorHAnsi" w:cstheme="majorHAnsi"/>
        </w:rPr>
        <w:t>Partelow</w:t>
      </w:r>
      <w:proofErr w:type="spellEnd"/>
      <w:r w:rsidRPr="003E7496">
        <w:rPr>
          <w:rFonts w:asciiTheme="majorHAnsi" w:eastAsia="Cambria" w:hAnsiTheme="majorHAnsi" w:cstheme="majorHAnsi"/>
        </w:rPr>
        <w:t xml:space="preserve"> [Lisette </w:t>
      </w:r>
      <w:proofErr w:type="spellStart"/>
      <w:r w:rsidRPr="003E7496">
        <w:rPr>
          <w:rFonts w:asciiTheme="majorHAnsi" w:eastAsia="Cambria" w:hAnsiTheme="majorHAnsi" w:cstheme="majorHAnsi"/>
        </w:rPr>
        <w:t>Partelow</w:t>
      </w:r>
      <w:proofErr w:type="spellEnd"/>
      <w:r w:rsidRPr="003E7496">
        <w:rPr>
          <w:rFonts w:asciiTheme="majorHAnsi" w:eastAsia="Cambria" w:hAnsiTheme="majorHAnsi" w:cstheme="majorHAnsi"/>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3E7496">
        <w:rPr>
          <w:rFonts w:asciiTheme="majorHAnsi" w:eastAsia="Cambria" w:hAnsiTheme="majorHAnsi" w:cstheme="majorHAnsi"/>
        </w:rPr>
        <w:t>MJen</w:t>
      </w:r>
      <w:proofErr w:type="spellEnd"/>
      <w:r w:rsidRPr="003E7496">
        <w:rPr>
          <w:rFonts w:asciiTheme="majorHAnsi" w:eastAsia="Cambria" w:hAnsiTheme="majorHAnsi" w:cstheme="majorHAnsi"/>
        </w:rPr>
        <w:t>]</w:t>
      </w:r>
    </w:p>
    <w:p w14:paraId="6E96F625" w14:textId="77777777" w:rsidR="00E21B25" w:rsidRPr="003E7496" w:rsidRDefault="00E21B25" w:rsidP="00E21B25">
      <w:pPr>
        <w:spacing w:after="0" w:line="240" w:lineRule="auto"/>
        <w:ind w:left="720"/>
        <w:textAlignment w:val="baseline"/>
        <w:rPr>
          <w:rFonts w:asciiTheme="majorHAnsi" w:eastAsia="Cambria" w:hAnsiTheme="majorHAnsi" w:cstheme="majorHAnsi"/>
          <w:u w:val="single"/>
          <w:lang w:val="en-HK" w:eastAsia="zh-CN"/>
        </w:rPr>
      </w:pPr>
      <w:r w:rsidRPr="003E7496">
        <w:rPr>
          <w:rFonts w:asciiTheme="majorHAnsi" w:eastAsia="Times New Roman" w:hAnsiTheme="majorHAnsi" w:cstheme="majorHAnsi"/>
          <w:color w:val="2C2C25"/>
          <w:spacing w:val="1"/>
          <w:sz w:val="14"/>
          <w:szCs w:val="81"/>
          <w:bdr w:val="none" w:sz="0" w:space="0" w:color="auto" w:frame="1"/>
          <w:lang w:val="en-HK" w:eastAsia="zh-CN"/>
        </w:rPr>
        <w:t>I</w:t>
      </w:r>
      <w:r w:rsidRPr="003E7496">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21"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3E7496">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3E7496">
        <w:rPr>
          <w:rFonts w:asciiTheme="majorHAnsi" w:eastAsia="Cambria" w:hAnsiTheme="majorHAnsi" w:cstheme="majorHAnsi"/>
          <w:u w:val="single"/>
          <w:lang w:val="en-HK" w:eastAsia="zh-CN"/>
        </w:rPr>
        <w:t xml:space="preserve">, a predictable backlash has also emerged. </w:t>
      </w:r>
      <w:r w:rsidRPr="003E7496">
        <w:rPr>
          <w:rFonts w:asciiTheme="majorHAnsi" w:eastAsia="Cambria" w:hAnsiTheme="majorHAnsi" w:cstheme="majorHAnsi"/>
          <w:highlight w:val="yellow"/>
          <w:u w:val="single"/>
          <w:lang w:val="en-HK" w:eastAsia="zh-CN"/>
        </w:rPr>
        <w:t>Legislators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in</w:t>
      </w:r>
      <w:r w:rsidRPr="003E7496">
        <w:rPr>
          <w:rFonts w:asciiTheme="majorHAnsi" w:eastAsia="Cambria" w:hAnsiTheme="majorHAnsi" w:cstheme="majorHAnsi"/>
          <w:u w:val="single"/>
          <w:lang w:val="en-HK" w:eastAsia="zh-CN"/>
        </w:rPr>
        <w:t xml:space="preserve"> some states that were </w:t>
      </w:r>
      <w:r w:rsidRPr="003E7496">
        <w:rPr>
          <w:rFonts w:asciiTheme="majorHAnsi" w:eastAsia="Cambria" w:hAnsiTheme="majorHAnsi" w:cstheme="majorHAnsi"/>
          <w:highlight w:val="yellow"/>
          <w:u w:val="single"/>
          <w:lang w:val="en-HK" w:eastAsia="zh-CN"/>
        </w:rPr>
        <w:t xml:space="preserve">hotbeds of teacher activism are </w:t>
      </w:r>
      <w:hyperlink r:id="rId22" w:tgtFrame="_blank" w:history="1">
        <w:r w:rsidRPr="003E7496">
          <w:rPr>
            <w:rFonts w:asciiTheme="majorHAnsi" w:eastAsia="Cambria" w:hAnsiTheme="majorHAnsi" w:cstheme="majorHAnsi"/>
            <w:highlight w:val="yellow"/>
            <w:u w:val="single"/>
            <w:lang w:val="en-HK" w:eastAsia="zh-CN"/>
          </w:rPr>
          <w:t>introducing bills</w:t>
        </w:r>
      </w:hyperlink>
      <w:r w:rsidRPr="003E7496">
        <w:rPr>
          <w:rFonts w:asciiTheme="majorHAnsi" w:eastAsia="Cambria" w:hAnsiTheme="majorHAnsi" w:cstheme="majorHAnsi"/>
          <w:highlight w:val="yellow"/>
          <w:u w:val="single"/>
          <w:lang w:val="en-HK" w:eastAsia="zh-CN"/>
        </w:rPr>
        <w:t xml:space="preserve"> to</w:t>
      </w:r>
      <w:r w:rsidRPr="003E7496">
        <w:rPr>
          <w:rFonts w:asciiTheme="majorHAnsi" w:eastAsia="Cambria" w:hAnsiTheme="majorHAnsi" w:cstheme="majorHAnsi"/>
          <w:u w:val="single"/>
          <w:lang w:val="en-HK" w:eastAsia="zh-CN"/>
        </w:rPr>
        <w:t xml:space="preserve"> explicitly </w:t>
      </w:r>
      <w:r w:rsidRPr="003E7496">
        <w:rPr>
          <w:rFonts w:asciiTheme="majorHAnsi" w:eastAsia="Cambria" w:hAnsiTheme="majorHAnsi" w:cstheme="majorHAnsi"/>
          <w:highlight w:val="yellow"/>
          <w:u w:val="single"/>
          <w:lang w:val="en-HK" w:eastAsia="zh-CN"/>
        </w:rPr>
        <w:t>prohibit walkouts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or punish teachers</w:t>
      </w:r>
      <w:r w:rsidRPr="003E7496">
        <w:rPr>
          <w:rFonts w:asciiTheme="majorHAnsi" w:eastAsia="Cambria" w:hAnsiTheme="majorHAnsi" w:cstheme="majorHAnsi"/>
          <w:u w:val="single"/>
          <w:lang w:val="en-HK" w:eastAsia="zh-CN"/>
        </w:rPr>
        <w:t xml:space="preserve"> who participate, often </w:t>
      </w:r>
      <w:r w:rsidRPr="003E7496">
        <w:rPr>
          <w:rFonts w:asciiTheme="majorHAnsi" w:eastAsia="Cambria" w:hAnsiTheme="majorHAnsi" w:cstheme="majorHAnsi"/>
          <w:highlight w:val="yellow"/>
          <w:u w:val="single"/>
          <w:lang w:val="en-HK" w:eastAsia="zh-CN"/>
        </w:rPr>
        <w:t>with</w:t>
      </w:r>
      <w:r w:rsidRPr="003E7496">
        <w:rPr>
          <w:rFonts w:asciiTheme="majorHAnsi" w:eastAsia="Cambria" w:hAnsiTheme="majorHAnsi" w:cstheme="majorHAnsi"/>
          <w:u w:val="single"/>
          <w:lang w:val="en-HK" w:eastAsia="zh-CN"/>
        </w:rPr>
        <w:t xml:space="preserve"> a sprinkling of </w:t>
      </w:r>
      <w:r w:rsidRPr="003E7496">
        <w:rPr>
          <w:rFonts w:asciiTheme="majorHAnsi" w:eastAsia="Cambria" w:hAnsiTheme="majorHAnsi" w:cstheme="majorHAnsi"/>
          <w:highlight w:val="yellow"/>
          <w:u w:val="single"/>
          <w:lang w:val="en-HK" w:eastAsia="zh-CN"/>
        </w:rPr>
        <w:t>additional anti-union provisions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b/>
          <w:bCs/>
          <w:highlight w:val="yellow"/>
          <w:u w:val="single"/>
          <w:lang w:val="en-HK" w:eastAsia="zh-CN"/>
        </w:rPr>
        <w:t xml:space="preserve">Weakening unions </w:t>
      </w:r>
      <w:r w:rsidRPr="003E7496">
        <w:rPr>
          <w:rFonts w:asciiTheme="majorHAnsi" w:eastAsia="Cambria" w:hAnsiTheme="majorHAnsi" w:cstheme="majorHAnsi"/>
          <w:b/>
          <w:bCs/>
          <w:highlight w:val="yellow"/>
          <w:u w:val="single"/>
          <w:lang w:val="en-HK" w:eastAsia="zh-CN"/>
        </w:rPr>
        <w:lastRenderedPageBreak/>
        <w:t>and refusing to invest in education</w:t>
      </w:r>
      <w:r w:rsidRPr="003E7496">
        <w:rPr>
          <w:rFonts w:asciiTheme="majorHAnsi" w:eastAsia="Cambria" w:hAnsiTheme="majorHAnsi" w:cstheme="majorHAnsi"/>
          <w:u w:val="single"/>
          <w:lang w:val="en-HK" w:eastAsia="zh-CN"/>
        </w:rPr>
        <w:t xml:space="preserve"> are long-standing conservative tenets, and these bills are evidence that we should expect conservative policymakers to return to them as soon as they believe them to be politically viable. </w:t>
      </w:r>
      <w:r w:rsidRPr="003E7496">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23"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3E7496">
        <w:rPr>
          <w:rFonts w:asciiTheme="majorHAnsi" w:eastAsia="Times New Roman" w:hAnsiTheme="majorHAnsi" w:cstheme="majorHAnsi"/>
          <w:color w:val="2C2C25"/>
          <w:spacing w:val="1"/>
          <w:sz w:val="14"/>
          <w:lang w:val="en-HK" w:eastAsia="zh-CN"/>
        </w:rPr>
        <w:t xml:space="preserve">. The </w:t>
      </w:r>
      <w:hyperlink r:id="rId24"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3E7496">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5"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result</w:t>
        </w:r>
      </w:hyperlink>
      <w:r w:rsidRPr="003E7496">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6"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3E7496">
        <w:rPr>
          <w:rFonts w:asciiTheme="majorHAnsi" w:eastAsia="Times New Roman" w:hAnsiTheme="majorHAnsi" w:cstheme="majorHAnsi"/>
          <w:color w:val="2C2C25"/>
          <w:spacing w:val="1"/>
          <w:sz w:val="14"/>
          <w:lang w:val="en-HK" w:eastAsia="zh-CN"/>
        </w:rPr>
        <w:t xml:space="preserve">, students learning from </w:t>
      </w:r>
      <w:hyperlink r:id="rId27"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3E7496">
        <w:rPr>
          <w:rFonts w:asciiTheme="majorHAnsi" w:eastAsia="Times New Roman" w:hAnsiTheme="majorHAnsi" w:cstheme="majorHAnsi"/>
          <w:color w:val="2C2C25"/>
          <w:spacing w:val="1"/>
          <w:sz w:val="14"/>
          <w:lang w:val="en-HK" w:eastAsia="zh-CN"/>
        </w:rPr>
        <w:t xml:space="preserve">, high teacher turnover, and staff </w:t>
      </w:r>
      <w:hyperlink r:id="rId28"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3E7496">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29"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3E7496">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30"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3E7496">
        <w:rPr>
          <w:rFonts w:asciiTheme="majorHAnsi" w:eastAsia="Times New Roman" w:hAnsiTheme="majorHAnsi" w:cstheme="majorHAnsi"/>
          <w:color w:val="2C2C25"/>
          <w:spacing w:val="1"/>
          <w:sz w:val="14"/>
          <w:lang w:val="en-HK" w:eastAsia="zh-CN"/>
        </w:rPr>
        <w:t xml:space="preserve"> agreed to enact significant </w:t>
      </w:r>
      <w:hyperlink r:id="rId31"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3E7496">
        <w:rPr>
          <w:rFonts w:asciiTheme="majorHAnsi" w:eastAsia="Times New Roman" w:hAnsiTheme="majorHAnsi" w:cstheme="majorHAnsi"/>
          <w:color w:val="2C2C25"/>
          <w:spacing w:val="1"/>
          <w:sz w:val="14"/>
          <w:lang w:val="en-HK" w:eastAsia="zh-CN"/>
        </w:rPr>
        <w:t xml:space="preserve"> and increases in education funding. For example, in Arizona, Republican Gov. Doug </w:t>
      </w:r>
      <w:proofErr w:type="spellStart"/>
      <w:r w:rsidRPr="003E7496">
        <w:rPr>
          <w:rFonts w:asciiTheme="majorHAnsi" w:eastAsia="Times New Roman" w:hAnsiTheme="majorHAnsi" w:cstheme="majorHAnsi"/>
          <w:color w:val="2C2C25"/>
          <w:spacing w:val="1"/>
          <w:sz w:val="14"/>
          <w:lang w:val="en-HK" w:eastAsia="zh-CN"/>
        </w:rPr>
        <w:t>Ducey</w:t>
      </w:r>
      <w:proofErr w:type="spellEnd"/>
      <w:r w:rsidRPr="003E7496">
        <w:rPr>
          <w:rFonts w:asciiTheme="majorHAnsi" w:eastAsia="Times New Roman" w:hAnsiTheme="majorHAnsi" w:cstheme="majorHAnsi"/>
          <w:color w:val="2C2C25"/>
          <w:spacing w:val="1"/>
          <w:sz w:val="14"/>
          <w:lang w:val="en-HK" w:eastAsia="zh-CN"/>
        </w:rPr>
        <w:t xml:space="preserve"> was forced to sign off on a teacher pay bill he had </w:t>
      </w:r>
      <w:hyperlink r:id="rId32"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3E7496">
        <w:rPr>
          <w:rFonts w:asciiTheme="majorHAnsi" w:eastAsia="Times New Roman" w:hAnsiTheme="majorHAnsi" w:cstheme="majorHAnsi"/>
          <w:color w:val="2C2C25"/>
          <w:spacing w:val="1"/>
          <w:sz w:val="14"/>
          <w:lang w:val="en-HK" w:eastAsia="zh-CN"/>
        </w:rPr>
        <w:t xml:space="preserve"> that provided a </w:t>
      </w:r>
      <w:hyperlink r:id="rId33"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3E7496">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4"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3E7496">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5"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3E7496">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6"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3E7496">
        <w:rPr>
          <w:rFonts w:asciiTheme="majorHAnsi" w:eastAsia="Times New Roman" w:hAnsiTheme="majorHAnsi" w:cstheme="majorHAnsi"/>
          <w:color w:val="2C2C25"/>
          <w:spacing w:val="1"/>
          <w:sz w:val="14"/>
          <w:lang w:val="en-HK" w:eastAsia="zh-CN"/>
        </w:rPr>
        <w:t xml:space="preserve">, particularly in the states where walkouts occurred. </w:t>
      </w:r>
      <w:r w:rsidRPr="003E7496">
        <w:rPr>
          <w:rFonts w:asciiTheme="majorHAnsi" w:eastAsia="Cambria" w:hAnsiTheme="majorHAnsi" w:cstheme="majorHAnsi"/>
          <w:u w:val="single"/>
          <w:lang w:val="en-HK" w:eastAsia="zh-CN"/>
        </w:rPr>
        <w:t xml:space="preserve">But even as some conservative </w:t>
      </w:r>
      <w:r w:rsidRPr="003E7496">
        <w:rPr>
          <w:rFonts w:asciiTheme="majorHAnsi" w:eastAsia="Cambria" w:hAnsiTheme="majorHAnsi" w:cstheme="majorHAnsi"/>
          <w:highlight w:val="yellow"/>
          <w:u w:val="single"/>
          <w:lang w:val="en-HK" w:eastAsia="zh-CN"/>
        </w:rPr>
        <w:t>policymakers</w:t>
      </w:r>
      <w:r w:rsidRPr="003E7496">
        <w:rPr>
          <w:rFonts w:asciiTheme="majorHAnsi" w:eastAsia="Cambria" w:hAnsiTheme="majorHAnsi" w:cstheme="majorHAnsi"/>
          <w:u w:val="single"/>
          <w:lang w:val="en-HK" w:eastAsia="zh-CN"/>
        </w:rPr>
        <w:t xml:space="preserve"> agree to raise teacher salaries, as the 2019 legislative sessions have begun, others </w:t>
      </w:r>
      <w:r w:rsidRPr="003E7496">
        <w:rPr>
          <w:rFonts w:asciiTheme="majorHAnsi" w:eastAsia="Cambria" w:hAnsiTheme="majorHAnsi" w:cstheme="majorHAnsi"/>
          <w:highlight w:val="yellow"/>
          <w:u w:val="single"/>
          <w:lang w:val="en-HK" w:eastAsia="zh-CN"/>
        </w:rPr>
        <w:t>in Arizona, Oklahoma, and West Virginia have introduced</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bills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that</w:t>
      </w:r>
      <w:r w:rsidRPr="003E7496">
        <w:rPr>
          <w:rFonts w:asciiTheme="majorHAnsi" w:eastAsia="Cambria" w:hAnsiTheme="majorHAnsi" w:cstheme="majorHAnsi"/>
          <w:u w:val="single"/>
          <w:lang w:val="en-HK" w:eastAsia="zh-CN"/>
        </w:rPr>
        <w:t xml:space="preserve"> would </w:t>
      </w:r>
      <w:hyperlink r:id="rId37" w:tgtFrame="_blank" w:history="1">
        <w:r w:rsidRPr="003E7496">
          <w:rPr>
            <w:rFonts w:asciiTheme="majorHAnsi" w:eastAsia="Cambria" w:hAnsiTheme="majorHAnsi" w:cstheme="majorHAnsi"/>
            <w:highlight w:val="yellow"/>
            <w:u w:val="single"/>
            <w:lang w:val="en-HK" w:eastAsia="zh-CN"/>
          </w:rPr>
          <w:t>make walkouts illegal</w:t>
        </w:r>
      </w:hyperlink>
      <w:r w:rsidRPr="003E7496">
        <w:rPr>
          <w:rFonts w:asciiTheme="majorHAnsi" w:eastAsia="Cambria" w:hAnsiTheme="majorHAnsi" w:cstheme="majorHAnsi"/>
          <w:highlight w:val="yellow"/>
          <w:u w:val="single"/>
          <w:lang w:val="en-HK" w:eastAsia="zh-CN"/>
        </w:rPr>
        <w:t xml:space="preserve"> and penalize</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with</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fines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loss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of</w:t>
      </w:r>
      <w:r w:rsidRPr="003E7496">
        <w:rPr>
          <w:rFonts w:asciiTheme="majorHAnsi" w:eastAsia="Cambria" w:hAnsiTheme="majorHAnsi" w:cstheme="majorHAnsi"/>
          <w:u w:val="single"/>
          <w:lang w:val="en-HK" w:eastAsia="zh-CN"/>
        </w:rPr>
        <w:t xml:space="preserve"> their teaching </w:t>
      </w:r>
      <w:r w:rsidRPr="003E7496">
        <w:rPr>
          <w:rFonts w:asciiTheme="majorHAnsi" w:eastAsia="Cambria" w:hAnsiTheme="majorHAnsi" w:cstheme="majorHAnsi"/>
          <w:highlight w:val="yellow"/>
          <w:u w:val="single"/>
          <w:lang w:val="en-HK" w:eastAsia="zh-CN"/>
        </w:rPr>
        <w:t>licenses</w:t>
      </w:r>
      <w:r w:rsidRPr="003E7496">
        <w:rPr>
          <w:rFonts w:asciiTheme="majorHAnsi" w:eastAsia="Cambria" w:hAnsiTheme="majorHAnsi" w:cstheme="majorHAnsi"/>
          <w:u w:val="single"/>
          <w:lang w:val="en-HK" w:eastAsia="zh-CN"/>
        </w:rPr>
        <w:t xml:space="preserve">, or even </w:t>
      </w:r>
      <w:hyperlink r:id="rId38" w:tgtFrame="_blank" w:history="1">
        <w:r w:rsidRPr="003E7496">
          <w:rPr>
            <w:rFonts w:asciiTheme="majorHAnsi" w:eastAsia="Cambria" w:hAnsiTheme="majorHAnsi" w:cstheme="majorHAnsi"/>
            <w:highlight w:val="yellow"/>
            <w:u w:val="single"/>
            <w:lang w:val="en-HK" w:eastAsia="zh-CN"/>
          </w:rPr>
          <w:t>jail time</w:t>
        </w:r>
      </w:hyperlink>
      <w:r w:rsidRPr="003E7496">
        <w:rPr>
          <w:rFonts w:asciiTheme="majorHAnsi" w:eastAsia="Cambria" w:hAnsiTheme="majorHAnsi" w:cstheme="majorHAnsi"/>
          <w:u w:val="single"/>
          <w:lang w:val="en-HK" w:eastAsia="zh-CN"/>
        </w:rPr>
        <w:t xml:space="preserve">. Some of the bills also contain </w:t>
      </w:r>
      <w:r w:rsidRPr="003E7496">
        <w:rPr>
          <w:rFonts w:asciiTheme="majorHAnsi" w:eastAsia="Cambria" w:hAnsiTheme="majorHAnsi" w:cstheme="majorHAnsi"/>
          <w:highlight w:val="yellow"/>
          <w:u w:val="single"/>
          <w:lang w:val="en-HK" w:eastAsia="zh-CN"/>
        </w:rPr>
        <w:t>provisions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designed</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specifically</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to</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weaken</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unions</w:t>
      </w:r>
      <w:r w:rsidRPr="003E7496">
        <w:rPr>
          <w:rFonts w:asciiTheme="majorHAnsi" w:eastAsia="Cambria" w:hAnsiTheme="majorHAnsi" w:cstheme="majorHAnsi"/>
          <w:u w:val="single"/>
          <w:lang w:val="en-HK" w:eastAsia="zh-CN"/>
        </w:rPr>
        <w:t xml:space="preserve">, such as </w:t>
      </w:r>
      <w:r w:rsidRPr="003E7496">
        <w:rPr>
          <w:rFonts w:asciiTheme="majorHAnsi" w:eastAsia="Cambria" w:hAnsiTheme="majorHAnsi" w:cstheme="majorHAnsi"/>
          <w:highlight w:val="yellow"/>
          <w:u w:val="single"/>
          <w:lang w:val="en-HK" w:eastAsia="zh-CN"/>
        </w:rPr>
        <w:t xml:space="preserve">a requirement that teachers must </w:t>
      </w:r>
      <w:hyperlink r:id="rId39" w:tgtFrame="_blank" w:history="1">
        <w:r w:rsidRPr="003E7496">
          <w:rPr>
            <w:rFonts w:asciiTheme="majorHAnsi" w:eastAsia="Cambria" w:hAnsiTheme="majorHAnsi" w:cstheme="majorHAnsi"/>
            <w:highlight w:val="yellow"/>
            <w:u w:val="single"/>
            <w:lang w:val="en-HK" w:eastAsia="zh-CN"/>
          </w:rPr>
          <w:t>opt in to dues each year</w:t>
        </w:r>
      </w:hyperlink>
      <w:r w:rsidRPr="003E7496">
        <w:rPr>
          <w:rFonts w:asciiTheme="majorHAnsi" w:eastAsia="Cambria" w:hAnsiTheme="majorHAnsi" w:cstheme="majorHAnsi"/>
          <w:highlight w:val="yellow"/>
          <w:u w:val="single"/>
          <w:lang w:val="en-HK" w:eastAsia="zh-CN"/>
        </w:rPr>
        <w:t>,</w:t>
      </w:r>
      <w:r w:rsidRPr="003E7496">
        <w:rPr>
          <w:rFonts w:asciiTheme="majorHAnsi" w:eastAsia="Cambria" w:hAnsiTheme="majorHAnsi" w:cstheme="majorHAnsi"/>
          <w:u w:val="single"/>
          <w:lang w:val="en-HK" w:eastAsia="zh-CN"/>
        </w:rPr>
        <w:t xml:space="preserve"> which sponsors hope </w:t>
      </w:r>
      <w:r w:rsidRPr="003E7496">
        <w:rPr>
          <w:rFonts w:asciiTheme="majorHAnsi" w:eastAsia="Cambria" w:hAnsiTheme="majorHAnsi" w:cstheme="majorHAnsi"/>
          <w:highlight w:val="yellow"/>
          <w:u w:val="single"/>
          <w:lang w:val="en-HK" w:eastAsia="zh-CN"/>
        </w:rPr>
        <w:t>will reduce membership by adding an extra step to the process</w:t>
      </w:r>
      <w:r w:rsidRPr="003E7496">
        <w:rPr>
          <w:rFonts w:asciiTheme="majorHAnsi" w:eastAsia="Cambria" w:hAnsiTheme="majorHAnsi" w:cstheme="majorHAnsi"/>
          <w:u w:val="single"/>
          <w:lang w:val="en-HK" w:eastAsia="zh-CN"/>
        </w:rPr>
        <w:t xml:space="preserve">. Legislators in walkout states have also introduced </w:t>
      </w:r>
      <w:r w:rsidRPr="003E7496">
        <w:rPr>
          <w:rFonts w:asciiTheme="majorHAnsi" w:eastAsia="Cambria" w:hAnsiTheme="majorHAnsi" w:cstheme="majorHAnsi"/>
          <w:highlight w:val="yellow"/>
          <w:u w:val="single"/>
          <w:lang w:val="en-HK" w:eastAsia="zh-CN"/>
        </w:rPr>
        <w:t xml:space="preserve">stand-alone proposals designed to </w:t>
      </w:r>
      <w:r w:rsidRPr="003E7496">
        <w:rPr>
          <w:rFonts w:asciiTheme="majorHAnsi" w:eastAsia="Cambria" w:hAnsiTheme="majorHAnsi" w:cstheme="majorHAnsi"/>
          <w:b/>
          <w:bCs/>
          <w:highlight w:val="yellow"/>
          <w:u w:val="single"/>
          <w:lang w:val="en-HK" w:eastAsia="zh-CN"/>
        </w:rPr>
        <w:t xml:space="preserve">make </w:t>
      </w:r>
      <w:r w:rsidRPr="003E7496">
        <w:rPr>
          <w:rFonts w:asciiTheme="majorHAnsi" w:eastAsia="Cambria" w:hAnsiTheme="majorHAnsi" w:cstheme="majorHAnsi"/>
          <w:b/>
          <w:bCs/>
          <w:u w:val="single"/>
          <w:lang w:val="en-HK" w:eastAsia="zh-CN"/>
        </w:rPr>
        <w:t xml:space="preserve">union </w:t>
      </w:r>
      <w:r w:rsidRPr="003E7496">
        <w:rPr>
          <w:rFonts w:asciiTheme="majorHAnsi" w:eastAsia="Cambria" w:hAnsiTheme="majorHAnsi" w:cstheme="majorHAnsi"/>
          <w:b/>
          <w:bCs/>
          <w:highlight w:val="yellow"/>
          <w:u w:val="single"/>
          <w:lang w:val="en-HK" w:eastAsia="zh-CN"/>
        </w:rPr>
        <w:t xml:space="preserve">membership </w:t>
      </w:r>
      <w:r w:rsidRPr="003E7496">
        <w:rPr>
          <w:rFonts w:asciiTheme="majorHAnsi" w:eastAsia="Cambria" w:hAnsiTheme="majorHAnsi" w:cstheme="majorHAnsi"/>
          <w:b/>
          <w:bCs/>
          <w:u w:val="single"/>
          <w:lang w:val="en-HK" w:eastAsia="zh-CN"/>
        </w:rPr>
        <w:t>more difficult</w:t>
      </w:r>
      <w:r w:rsidRPr="003E7496">
        <w:rPr>
          <w:rFonts w:asciiTheme="majorHAnsi" w:eastAsia="Cambria" w:hAnsiTheme="majorHAnsi" w:cstheme="majorHAnsi"/>
          <w:u w:val="single"/>
          <w:lang w:val="en-HK" w:eastAsia="zh-CN"/>
        </w:rPr>
        <w:t xml:space="preserve"> and, therefore</w:t>
      </w:r>
      <w:r w:rsidRPr="003E7496">
        <w:rPr>
          <w:rFonts w:asciiTheme="majorHAnsi" w:eastAsia="Cambria" w:hAnsiTheme="majorHAnsi" w:cstheme="majorHAnsi"/>
          <w:highlight w:val="yellow"/>
          <w:u w:val="single"/>
          <w:lang w:val="en-HK" w:eastAsia="zh-CN"/>
        </w:rPr>
        <w:t>, less likely</w:t>
      </w:r>
      <w:r w:rsidRPr="003E7496">
        <w:rPr>
          <w:rFonts w:asciiTheme="majorHAnsi" w:eastAsia="Cambria" w:hAnsiTheme="majorHAnsi" w:cstheme="majorHAnsi"/>
          <w:u w:val="single"/>
          <w:lang w:val="en-HK" w:eastAsia="zh-CN"/>
        </w:rPr>
        <w:t xml:space="preserve">, such as a </w:t>
      </w:r>
      <w:r w:rsidRPr="003E7496">
        <w:rPr>
          <w:rFonts w:asciiTheme="majorHAnsi" w:eastAsia="Cambria" w:hAnsiTheme="majorHAnsi" w:cstheme="majorHAnsi"/>
          <w:highlight w:val="yellow"/>
          <w:u w:val="single"/>
          <w:lang w:val="en-HK" w:eastAsia="zh-CN"/>
        </w:rPr>
        <w:t>prohibition on</w:t>
      </w:r>
      <w:r w:rsidRPr="003E7496">
        <w:rPr>
          <w:rFonts w:asciiTheme="majorHAnsi" w:eastAsia="Cambria" w:hAnsiTheme="majorHAnsi" w:cstheme="majorHAnsi"/>
          <w:u w:val="single"/>
          <w:lang w:val="en-HK" w:eastAsia="zh-CN"/>
        </w:rPr>
        <w:t xml:space="preserve"> districts </w:t>
      </w:r>
      <w:hyperlink r:id="rId40" w:tgtFrame="_blank" w:history="1">
        <w:r w:rsidRPr="003E7496">
          <w:rPr>
            <w:rFonts w:asciiTheme="majorHAnsi" w:eastAsia="Cambria" w:hAnsiTheme="majorHAnsi" w:cstheme="majorHAnsi"/>
            <w:highlight w:val="yellow"/>
            <w:u w:val="single"/>
            <w:lang w:val="en-HK" w:eastAsia="zh-CN"/>
          </w:rPr>
          <w:t>withholding union dues</w:t>
        </w:r>
      </w:hyperlink>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from</w:t>
      </w:r>
      <w:r w:rsidRPr="003E7496">
        <w:rPr>
          <w:rFonts w:asciiTheme="majorHAnsi" w:eastAsia="Cambria" w:hAnsiTheme="majorHAnsi" w:cstheme="majorHAnsi"/>
          <w:u w:val="single"/>
          <w:lang w:val="en-HK" w:eastAsia="zh-CN"/>
        </w:rPr>
        <w:t xml:space="preserve"> teachers’ </w:t>
      </w:r>
      <w:proofErr w:type="spellStart"/>
      <w:r w:rsidRPr="003E7496">
        <w:rPr>
          <w:rFonts w:asciiTheme="majorHAnsi" w:eastAsia="Cambria" w:hAnsiTheme="majorHAnsi" w:cstheme="majorHAnsi"/>
          <w:highlight w:val="yellow"/>
          <w:u w:val="single"/>
          <w:lang w:val="en-HK" w:eastAsia="zh-CN"/>
        </w:rPr>
        <w:t>paychecks</w:t>
      </w:r>
      <w:proofErr w:type="spellEnd"/>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These backlash bills</w:t>
      </w:r>
      <w:r w:rsidRPr="003E7496">
        <w:rPr>
          <w:rFonts w:asciiTheme="majorHAnsi" w:eastAsia="Cambria" w:hAnsiTheme="majorHAnsi" w:cstheme="majorHAnsi"/>
          <w:u w:val="single"/>
          <w:lang w:val="en-HK" w:eastAsia="zh-CN"/>
        </w:rPr>
        <w:t xml:space="preserve"> hint at a much more familiar conservative education agenda of </w:t>
      </w:r>
      <w:r w:rsidRPr="003E7496">
        <w:rPr>
          <w:rFonts w:asciiTheme="majorHAnsi" w:eastAsia="Cambria" w:hAnsiTheme="majorHAnsi" w:cstheme="majorHAnsi"/>
          <w:highlight w:val="yellow"/>
          <w:u w:val="single"/>
          <w:lang w:val="en-HK" w:eastAsia="zh-CN"/>
        </w:rPr>
        <w:t>slash</w:t>
      </w:r>
      <w:r w:rsidRPr="003E7496">
        <w:rPr>
          <w:rFonts w:asciiTheme="majorHAnsi" w:eastAsia="Cambria" w:hAnsiTheme="majorHAnsi" w:cstheme="majorHAnsi"/>
          <w:u w:val="single"/>
          <w:lang w:val="en-HK" w:eastAsia="zh-CN"/>
        </w:rPr>
        <w:t xml:space="preserve">ing </w:t>
      </w:r>
      <w:r w:rsidRPr="003E7496">
        <w:rPr>
          <w:rFonts w:asciiTheme="majorHAnsi" w:eastAsia="Cambria" w:hAnsiTheme="majorHAnsi" w:cstheme="majorHAnsi"/>
          <w:highlight w:val="yellow"/>
          <w:u w:val="single"/>
          <w:lang w:val="en-HK" w:eastAsia="zh-CN"/>
        </w:rPr>
        <w:t>funding and work</w:t>
      </w:r>
      <w:r w:rsidRPr="003E7496">
        <w:rPr>
          <w:rFonts w:asciiTheme="majorHAnsi" w:eastAsia="Cambria" w:hAnsiTheme="majorHAnsi" w:cstheme="majorHAnsi"/>
          <w:u w:val="single"/>
          <w:lang w:val="en-HK" w:eastAsia="zh-CN"/>
        </w:rPr>
        <w:t xml:space="preserve">ing </w:t>
      </w:r>
      <w:r w:rsidRPr="003E7496">
        <w:rPr>
          <w:rFonts w:asciiTheme="majorHAnsi" w:eastAsia="Cambria" w:hAnsiTheme="majorHAnsi" w:cstheme="majorHAnsi"/>
          <w:highlight w:val="yellow"/>
          <w:u w:val="single"/>
          <w:lang w:val="en-HK" w:eastAsia="zh-CN"/>
        </w:rPr>
        <w:t>to weaken</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unions</w:t>
      </w:r>
      <w:r w:rsidRPr="003E7496">
        <w:rPr>
          <w:rFonts w:asciiTheme="majorHAnsi" w:eastAsia="Cambria" w:hAnsiTheme="majorHAnsi" w:cstheme="majorHAnsi"/>
          <w:u w:val="single"/>
          <w:lang w:val="en-HK" w:eastAsia="zh-CN"/>
        </w:rPr>
        <w:t xml:space="preserve">. After all, it is </w:t>
      </w:r>
      <w:r w:rsidRPr="003E7496">
        <w:rPr>
          <w:rFonts w:asciiTheme="majorHAnsi" w:eastAsia="Cambria" w:hAnsiTheme="majorHAnsi" w:cstheme="majorHAnsi"/>
          <w:highlight w:val="yellow"/>
          <w:u w:val="single"/>
          <w:lang w:val="en-HK" w:eastAsia="zh-CN"/>
        </w:rPr>
        <w:t>this agenda</w:t>
      </w:r>
      <w:r w:rsidRPr="003E7496">
        <w:rPr>
          <w:rFonts w:asciiTheme="majorHAnsi" w:eastAsia="Cambria" w:hAnsiTheme="majorHAnsi" w:cstheme="majorHAnsi"/>
          <w:u w:val="single"/>
          <w:lang w:val="en-HK" w:eastAsia="zh-CN"/>
        </w:rPr>
        <w:t xml:space="preserve"> that </w:t>
      </w:r>
      <w:r w:rsidRPr="003E7496">
        <w:rPr>
          <w:rFonts w:asciiTheme="majorHAnsi" w:eastAsia="Cambria" w:hAnsiTheme="majorHAnsi" w:cstheme="majorHAnsi"/>
          <w:highlight w:val="yellow"/>
          <w:u w:val="single"/>
          <w:lang w:val="en-HK" w:eastAsia="zh-CN"/>
        </w:rPr>
        <w:t>led to stagnant</w:t>
      </w:r>
      <w:r w:rsidRPr="003E7496">
        <w:rPr>
          <w:rFonts w:asciiTheme="majorHAnsi" w:eastAsia="Cambria" w:hAnsiTheme="majorHAnsi" w:cstheme="majorHAnsi"/>
          <w:u w:val="single"/>
          <w:lang w:val="en-HK" w:eastAsia="zh-CN"/>
        </w:rPr>
        <w:t xml:space="preserve"> teacher </w:t>
      </w:r>
      <w:r w:rsidRPr="003E7496">
        <w:rPr>
          <w:rFonts w:asciiTheme="majorHAnsi" w:eastAsia="Cambria" w:hAnsiTheme="majorHAnsi" w:cstheme="majorHAnsi"/>
          <w:highlight w:val="yellow"/>
          <w:u w:val="single"/>
          <w:lang w:val="en-HK" w:eastAsia="zh-CN"/>
        </w:rPr>
        <w:t>salaries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deplorable</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conditions</w:t>
      </w:r>
      <w:r w:rsidRPr="003E7496">
        <w:rPr>
          <w:rFonts w:asciiTheme="majorHAnsi" w:eastAsia="Cambria" w:hAnsiTheme="majorHAnsi" w:cstheme="majorHAnsi"/>
          <w:u w:val="single"/>
          <w:lang w:val="en-HK" w:eastAsia="zh-CN"/>
        </w:rPr>
        <w:t xml:space="preserve"> in many school buildings, </w:t>
      </w:r>
      <w:r w:rsidRPr="003E7496">
        <w:rPr>
          <w:rFonts w:asciiTheme="majorHAnsi" w:eastAsia="Cambria" w:hAnsiTheme="majorHAnsi" w:cstheme="majorHAnsi"/>
          <w:highlight w:val="yellow"/>
          <w:u w:val="single"/>
          <w:lang w:val="en-HK" w:eastAsia="zh-CN"/>
        </w:rPr>
        <w:t>and consequences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for</w:t>
      </w:r>
      <w:r w:rsidRPr="003E7496">
        <w:rPr>
          <w:rFonts w:asciiTheme="majorHAnsi" w:eastAsia="Cambria" w:hAnsiTheme="majorHAnsi" w:cstheme="majorHAnsi"/>
          <w:u w:val="single"/>
          <w:lang w:val="en-HK" w:eastAsia="zh-CN"/>
        </w:rPr>
        <w:t xml:space="preserve"> students whose schools were </w:t>
      </w:r>
      <w:r w:rsidRPr="003E7496">
        <w:rPr>
          <w:rFonts w:asciiTheme="majorHAnsi" w:eastAsia="Cambria" w:hAnsiTheme="majorHAnsi" w:cstheme="majorHAnsi"/>
          <w:highlight w:val="yellow"/>
          <w:u w:val="single"/>
          <w:lang w:val="en-HK" w:eastAsia="zh-CN"/>
        </w:rPr>
        <w:t>chronically underfunded</w:t>
      </w:r>
      <w:r w:rsidRPr="003E7496">
        <w:rPr>
          <w:rFonts w:asciiTheme="majorHAnsi" w:eastAsia="Cambria" w:hAnsiTheme="majorHAnsi" w:cstheme="majorHAnsi"/>
          <w:u w:val="single"/>
          <w:lang w:val="en-HK" w:eastAsia="zh-CN"/>
        </w:rPr>
        <w:t xml:space="preserve"> in the first place. </w:t>
      </w:r>
      <w:r w:rsidRPr="003E7496">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3E7496">
        <w:rPr>
          <w:rFonts w:asciiTheme="majorHAnsi" w:eastAsia="Cambria" w:hAnsiTheme="majorHAnsi" w:cstheme="majorHAnsi"/>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306DE54D" w14:textId="77777777" w:rsidR="00E21B25" w:rsidRPr="003E7496" w:rsidRDefault="00E21B25" w:rsidP="00E21B25">
      <w:pPr>
        <w:spacing w:line="240" w:lineRule="auto"/>
        <w:rPr>
          <w:rFonts w:asciiTheme="majorHAnsi" w:eastAsia="Cambria" w:hAnsiTheme="majorHAnsi" w:cstheme="majorHAnsi"/>
          <w:lang w:val="en-HK"/>
        </w:rPr>
      </w:pPr>
    </w:p>
    <w:p w14:paraId="03027831" w14:textId="77777777" w:rsidR="00E21B25" w:rsidRPr="003E7496" w:rsidRDefault="00E21B25" w:rsidP="00E21B25">
      <w:pPr>
        <w:pStyle w:val="Heading4"/>
        <w:numPr>
          <w:ilvl w:val="0"/>
          <w:numId w:val="18"/>
        </w:numPr>
      </w:pPr>
      <w:r w:rsidRPr="003E7496">
        <w:lastRenderedPageBreak/>
        <w:t xml:space="preserve">The turns outweigh the </w:t>
      </w:r>
      <w:proofErr w:type="spellStart"/>
      <w:r w:rsidRPr="003E7496">
        <w:t>Aff</w:t>
      </w:r>
      <w:proofErr w:type="spellEnd"/>
      <w:r w:rsidRPr="003E7496">
        <w:t>. Their solvency is all about how unionization is key, not a stronger right to strike. Whatever marginal increase in bargaining power they achieve is drowned out by the fact that there will be much lower union density in the first place.</w:t>
      </w:r>
    </w:p>
    <w:p w14:paraId="10C9B2A4" w14:textId="77777777" w:rsidR="00E21B25" w:rsidRPr="003E7496" w:rsidRDefault="00E21B25" w:rsidP="00E21B25">
      <w:pPr>
        <w:pStyle w:val="Heading4"/>
        <w:numPr>
          <w:ilvl w:val="0"/>
          <w:numId w:val="18"/>
        </w:numPr>
        <w:rPr>
          <w:rFonts w:asciiTheme="majorHAnsi" w:hAnsiTheme="majorHAnsi" w:cstheme="majorHAnsi"/>
        </w:rPr>
      </w:pPr>
      <w:proofErr w:type="spellStart"/>
      <w:r w:rsidRPr="003E7496">
        <w:rPr>
          <w:rFonts w:asciiTheme="majorHAnsi" w:hAnsiTheme="majorHAnsi" w:cstheme="majorHAnsi"/>
        </w:rPr>
        <w:t>Squo</w:t>
      </w:r>
      <w:proofErr w:type="spellEnd"/>
      <w:r w:rsidRPr="003E7496">
        <w:rPr>
          <w:rFonts w:asciiTheme="majorHAnsi" w:hAnsiTheme="majorHAnsi" w:cstheme="majorHAnsi"/>
        </w:rPr>
        <w:t xml:space="preserve"> solves the </w:t>
      </w:r>
      <w:proofErr w:type="spellStart"/>
      <w:r w:rsidRPr="003E7496">
        <w:rPr>
          <w:rFonts w:asciiTheme="majorHAnsi" w:hAnsiTheme="majorHAnsi" w:cstheme="majorHAnsi"/>
        </w:rPr>
        <w:t>aff</w:t>
      </w:r>
      <w:proofErr w:type="spellEnd"/>
      <w:r w:rsidRPr="003E7496">
        <w:rPr>
          <w:rFonts w:asciiTheme="majorHAnsi" w:hAnsiTheme="majorHAnsi" w:cstheme="majorHAnsi"/>
        </w:rPr>
        <w:t xml:space="preserve"> – </w:t>
      </w:r>
      <w:proofErr w:type="gramStart"/>
      <w:r w:rsidRPr="003E7496">
        <w:rPr>
          <w:rFonts w:asciiTheme="majorHAnsi" w:hAnsiTheme="majorHAnsi" w:cstheme="majorHAnsi"/>
        </w:rPr>
        <w:t>all of</w:t>
      </w:r>
      <w:proofErr w:type="gramEnd"/>
      <w:r w:rsidRPr="003E7496">
        <w:rPr>
          <w:rFonts w:asciiTheme="majorHAnsi" w:hAnsiTheme="majorHAnsi" w:cstheme="majorHAnsi"/>
        </w:rPr>
        <w:t xml:space="preserve"> their cards are about teacher strikes in the status quo, proving that a policy change is not required.</w:t>
      </w:r>
    </w:p>
    <w:p w14:paraId="24D6F1F5" w14:textId="77777777" w:rsidR="00E21B25" w:rsidRPr="003E7496" w:rsidRDefault="00E21B25" w:rsidP="00E21B25">
      <w:pPr>
        <w:pStyle w:val="Heading4"/>
        <w:numPr>
          <w:ilvl w:val="0"/>
          <w:numId w:val="18"/>
        </w:numPr>
        <w:rPr>
          <w:rFonts w:asciiTheme="majorHAnsi" w:hAnsiTheme="majorHAnsi" w:cstheme="majorHAnsi"/>
        </w:rPr>
      </w:pPr>
      <w:r w:rsidRPr="003E7496">
        <w:rPr>
          <w:rFonts w:asciiTheme="majorHAnsi" w:hAnsiTheme="majorHAnsi" w:cstheme="majorHAnsi"/>
        </w:rPr>
        <w:t>DPT is wrong ---</w:t>
      </w:r>
      <w:r w:rsidRPr="003E7496">
        <w:rPr>
          <w:rFonts w:asciiTheme="majorHAnsi" w:hAnsiTheme="majorHAnsi" w:cstheme="majorHAnsi"/>
          <w:u w:val="single"/>
        </w:rPr>
        <w:t>best models</w:t>
      </w:r>
      <w:r w:rsidRPr="003E7496">
        <w:rPr>
          <w:rFonts w:asciiTheme="majorHAnsi" w:hAnsiTheme="majorHAnsi" w:cstheme="majorHAnsi"/>
        </w:rPr>
        <w:t xml:space="preserve"> prove. </w:t>
      </w:r>
    </w:p>
    <w:p w14:paraId="650D0D35" w14:textId="77777777" w:rsidR="00E21B25" w:rsidRPr="003E7496" w:rsidRDefault="00E21B25" w:rsidP="00E21B25">
      <w:pPr>
        <w:rPr>
          <w:rFonts w:asciiTheme="majorHAnsi" w:hAnsiTheme="majorHAnsi" w:cstheme="majorHAnsi"/>
        </w:rPr>
      </w:pPr>
      <w:r w:rsidRPr="003E7496">
        <w:rPr>
          <w:rStyle w:val="Style13ptBold"/>
          <w:rFonts w:asciiTheme="majorHAnsi" w:hAnsiTheme="majorHAnsi" w:cstheme="majorHAnsi"/>
        </w:rPr>
        <w:t>Campbell</w:t>
      </w:r>
      <w:r w:rsidRPr="003E7496">
        <w:rPr>
          <w:rFonts w:asciiTheme="majorHAnsi" w:hAnsiTheme="majorHAnsi" w:cstheme="majorHAnsi"/>
        </w:rPr>
        <w:t xml:space="preserve"> et al. </w:t>
      </w:r>
      <w:r w:rsidRPr="003E7496">
        <w:rPr>
          <w:rStyle w:val="Style13ptBold"/>
          <w:rFonts w:asciiTheme="majorHAnsi" w:hAnsiTheme="majorHAnsi" w:cstheme="majorHAnsi"/>
        </w:rPr>
        <w:t>18</w:t>
      </w:r>
      <w:r w:rsidRPr="003E7496">
        <w:rPr>
          <w:rFonts w:asciiTheme="majorHAnsi" w:hAnsiTheme="majorHAnsi" w:cstheme="majorHAnsi"/>
        </w:rPr>
        <w:t xml:space="preserve">, *Doctoral Candidate in Political Science, Ohio State University. **Carter Phillips and Sue Henry Associate Professor of Political Science at the Ohio State University. ***Associate Professor of Political Science, Pennsylvania State University. (*Benjamin W., **Skyler J. Cranmer, ***Bruce A. Desmarais, September 13, 2018, “Triangulating War: Network Structure and the Democratic Peace”, </w:t>
      </w:r>
      <w:r w:rsidRPr="003E7496">
        <w:rPr>
          <w:rFonts w:asciiTheme="majorHAnsi" w:hAnsiTheme="majorHAnsi" w:cstheme="majorHAnsi"/>
          <w:i/>
        </w:rPr>
        <w:t>Cornell University</w:t>
      </w:r>
      <w:r w:rsidRPr="003E7496">
        <w:rPr>
          <w:rFonts w:asciiTheme="majorHAnsi" w:hAnsiTheme="majorHAnsi" w:cstheme="majorHAnsi"/>
        </w:rPr>
        <w:t xml:space="preserve">, Accessible at: </w:t>
      </w:r>
      <w:hyperlink r:id="rId41" w:history="1">
        <w:r w:rsidRPr="003E7496">
          <w:rPr>
            <w:rStyle w:val="Hyperlink"/>
            <w:rFonts w:asciiTheme="majorHAnsi" w:hAnsiTheme="majorHAnsi" w:cstheme="majorHAnsi"/>
          </w:rPr>
          <w:t>https://arxiv.org/pdf/1809.04141.pdf</w:t>
        </w:r>
      </w:hyperlink>
      <w:r w:rsidRPr="003E7496">
        <w:rPr>
          <w:rFonts w:asciiTheme="majorHAnsi" w:hAnsiTheme="majorHAnsi" w:cstheme="majorHAnsi"/>
        </w:rPr>
        <w:t>)</w:t>
      </w:r>
    </w:p>
    <w:p w14:paraId="40C095DA" w14:textId="77777777" w:rsidR="00E21B25" w:rsidRPr="003E7496" w:rsidRDefault="00E21B25" w:rsidP="00E21B25">
      <w:pPr>
        <w:rPr>
          <w:rFonts w:asciiTheme="majorHAnsi" w:hAnsiTheme="majorHAnsi" w:cstheme="majorHAnsi"/>
        </w:rPr>
      </w:pPr>
      <w:r w:rsidRPr="003E7496">
        <w:rPr>
          <w:rFonts w:asciiTheme="majorHAnsi" w:hAnsiTheme="majorHAnsi" w:cstheme="majorHAnsi"/>
        </w:rPr>
        <w:t>Conclusion</w:t>
      </w:r>
    </w:p>
    <w:p w14:paraId="37419FBE" w14:textId="77777777" w:rsidR="00E21B25" w:rsidRPr="003E7496" w:rsidRDefault="00E21B25" w:rsidP="00E21B25">
      <w:pPr>
        <w:rPr>
          <w:rFonts w:asciiTheme="majorHAnsi" w:hAnsiTheme="majorHAnsi" w:cstheme="majorHAnsi"/>
        </w:rPr>
      </w:pPr>
      <w:r w:rsidRPr="003E7496">
        <w:rPr>
          <w:rStyle w:val="StyleUnderline"/>
          <w:rFonts w:asciiTheme="majorHAnsi" w:hAnsiTheme="majorHAnsi" w:cstheme="majorHAnsi"/>
        </w:rPr>
        <w:t xml:space="preserve">The </w:t>
      </w:r>
      <w:r w:rsidRPr="003E7496">
        <w:rPr>
          <w:rStyle w:val="Emphasis"/>
          <w:rFonts w:asciiTheme="majorHAnsi" w:hAnsiTheme="majorHAnsi" w:cstheme="majorHAnsi"/>
          <w:highlight w:val="cyan"/>
        </w:rPr>
        <w:t>dyadic understanding</w:t>
      </w:r>
      <w:r w:rsidRPr="003E7496">
        <w:rPr>
          <w:rStyle w:val="StyleUnderline"/>
          <w:rFonts w:asciiTheme="majorHAnsi" w:hAnsiTheme="majorHAnsi" w:cstheme="majorHAnsi"/>
          <w:highlight w:val="cyan"/>
        </w:rPr>
        <w:t xml:space="preserve"> of </w:t>
      </w:r>
      <w:r w:rsidRPr="003E7496">
        <w:rPr>
          <w:rStyle w:val="StyleUnderline"/>
          <w:rFonts w:asciiTheme="majorHAnsi" w:hAnsiTheme="majorHAnsi" w:cstheme="majorHAnsi"/>
        </w:rPr>
        <w:t xml:space="preserve">the </w:t>
      </w:r>
      <w:r w:rsidRPr="003E7496">
        <w:rPr>
          <w:rStyle w:val="StyleUnderline"/>
          <w:rFonts w:asciiTheme="majorHAnsi" w:hAnsiTheme="majorHAnsi" w:cstheme="majorHAnsi"/>
          <w:highlight w:val="cyan"/>
        </w:rPr>
        <w:t>dem</w:t>
      </w:r>
      <w:r w:rsidRPr="003E7496">
        <w:rPr>
          <w:rStyle w:val="StyleUnderline"/>
          <w:rFonts w:asciiTheme="majorHAnsi" w:hAnsiTheme="majorHAnsi" w:cstheme="majorHAnsi"/>
        </w:rPr>
        <w:t xml:space="preserve">ocratic </w:t>
      </w:r>
      <w:r w:rsidRPr="003E7496">
        <w:rPr>
          <w:rStyle w:val="StyleUnderline"/>
          <w:rFonts w:asciiTheme="majorHAnsi" w:hAnsiTheme="majorHAnsi" w:cstheme="majorHAnsi"/>
          <w:highlight w:val="cyan"/>
        </w:rPr>
        <w:t xml:space="preserve">peace has become </w:t>
      </w:r>
      <w:r w:rsidRPr="003E7496">
        <w:rPr>
          <w:rStyle w:val="Emphasis"/>
          <w:rFonts w:asciiTheme="majorHAnsi" w:hAnsiTheme="majorHAnsi" w:cstheme="majorHAnsi"/>
          <w:highlight w:val="cyan"/>
        </w:rPr>
        <w:t>ubiquitous</w:t>
      </w:r>
      <w:r w:rsidRPr="003E7496">
        <w:rPr>
          <w:rFonts w:asciiTheme="majorHAnsi" w:hAnsiTheme="majorHAnsi" w:cstheme="majorHAnsi"/>
        </w:rPr>
        <w:t xml:space="preserve"> in International Relations. </w:t>
      </w:r>
      <w:r w:rsidRPr="003E7496">
        <w:rPr>
          <w:rStyle w:val="StyleUnderline"/>
          <w:rFonts w:asciiTheme="majorHAnsi" w:hAnsiTheme="majorHAnsi" w:cstheme="majorHAnsi"/>
          <w:highlight w:val="cyan"/>
        </w:rPr>
        <w:t xml:space="preserve">By looking beyond </w:t>
      </w:r>
      <w:r w:rsidRPr="003E7496">
        <w:rPr>
          <w:rStyle w:val="Emphasis"/>
          <w:rFonts w:asciiTheme="majorHAnsi" w:hAnsiTheme="majorHAnsi" w:cstheme="majorHAnsi"/>
          <w:highlight w:val="cyan"/>
        </w:rPr>
        <w:t>simple dyadic analysis</w:t>
      </w:r>
      <w:r w:rsidRPr="003E7496">
        <w:rPr>
          <w:rStyle w:val="StyleUnderline"/>
          <w:rFonts w:asciiTheme="majorHAnsi" w:hAnsiTheme="majorHAnsi" w:cstheme="majorHAnsi"/>
          <w:highlight w:val="cyan"/>
        </w:rPr>
        <w:t>, accounting for</w:t>
      </w:r>
      <w:r w:rsidRPr="003E7496">
        <w:rPr>
          <w:rStyle w:val="StyleUnderline"/>
          <w:rFonts w:asciiTheme="majorHAnsi" w:hAnsiTheme="majorHAnsi" w:cstheme="majorHAnsi"/>
        </w:rPr>
        <w:t xml:space="preserve"> the </w:t>
      </w:r>
      <w:proofErr w:type="spellStart"/>
      <w:r w:rsidRPr="003E7496">
        <w:rPr>
          <w:rStyle w:val="Emphasis"/>
          <w:rFonts w:asciiTheme="majorHAnsi" w:hAnsiTheme="majorHAnsi" w:cstheme="majorHAnsi"/>
        </w:rPr>
        <w:t>embededness</w:t>
      </w:r>
      <w:proofErr w:type="spellEnd"/>
      <w:r w:rsidRPr="003E7496">
        <w:rPr>
          <w:rStyle w:val="StyleUnderline"/>
          <w:rFonts w:asciiTheme="majorHAnsi" w:hAnsiTheme="majorHAnsi" w:cstheme="majorHAnsi"/>
        </w:rPr>
        <w:t xml:space="preserve"> of </w:t>
      </w:r>
      <w:r w:rsidRPr="003E7496">
        <w:rPr>
          <w:rStyle w:val="StyleUnderline"/>
          <w:rFonts w:asciiTheme="majorHAnsi" w:hAnsiTheme="majorHAnsi" w:cstheme="majorHAnsi"/>
          <w:highlight w:val="cyan"/>
        </w:rPr>
        <w:t>states in a</w:t>
      </w:r>
      <w:r w:rsidRPr="003E7496">
        <w:rPr>
          <w:rStyle w:val="StyleUnderline"/>
          <w:rFonts w:asciiTheme="majorHAnsi" w:hAnsiTheme="majorHAnsi" w:cstheme="majorHAnsi"/>
        </w:rPr>
        <w:t xml:space="preserve"> </w:t>
      </w:r>
      <w:r w:rsidRPr="003E7496">
        <w:rPr>
          <w:rStyle w:val="Emphasis"/>
          <w:rFonts w:asciiTheme="majorHAnsi" w:hAnsiTheme="majorHAnsi" w:cstheme="majorHAnsi"/>
        </w:rPr>
        <w:t xml:space="preserve">much more </w:t>
      </w:r>
      <w:r w:rsidRPr="003E7496">
        <w:rPr>
          <w:rStyle w:val="Emphasis"/>
          <w:rFonts w:asciiTheme="majorHAnsi" w:hAnsiTheme="majorHAnsi" w:cstheme="majorHAnsi"/>
          <w:highlight w:val="cyan"/>
        </w:rPr>
        <w:t>complex network</w:t>
      </w:r>
      <w:r w:rsidRPr="003E7496">
        <w:rPr>
          <w:rStyle w:val="StyleUnderline"/>
          <w:rFonts w:asciiTheme="majorHAnsi" w:hAnsiTheme="majorHAnsi" w:cstheme="majorHAnsi"/>
        </w:rPr>
        <w:t>, we found the democratic peace may not be</w:t>
      </w:r>
      <w:r w:rsidRPr="003E7496">
        <w:rPr>
          <w:rFonts w:asciiTheme="majorHAnsi" w:hAnsiTheme="majorHAnsi" w:cstheme="majorHAnsi"/>
        </w:rPr>
        <w:t xml:space="preserve"> as </w:t>
      </w:r>
      <w:r w:rsidRPr="003E7496">
        <w:rPr>
          <w:rStyle w:val="Emphasis"/>
          <w:rFonts w:asciiTheme="majorHAnsi" w:hAnsiTheme="majorHAnsi" w:cstheme="majorHAnsi"/>
        </w:rPr>
        <w:t>robust</w:t>
      </w:r>
      <w:r w:rsidRPr="003E7496">
        <w:rPr>
          <w:rFonts w:asciiTheme="majorHAnsi" w:hAnsiTheme="majorHAnsi" w:cstheme="majorHAnsi"/>
        </w:rPr>
        <w:t xml:space="preserve"> as previously thought. Our results demonstrate that </w:t>
      </w:r>
      <w:r w:rsidRPr="003E7496">
        <w:rPr>
          <w:rStyle w:val="Emphasis"/>
          <w:rFonts w:asciiTheme="majorHAnsi" w:hAnsiTheme="majorHAnsi" w:cstheme="majorHAnsi"/>
        </w:rPr>
        <w:t>after</w:t>
      </w:r>
      <w:r w:rsidRPr="003E7496">
        <w:rPr>
          <w:rStyle w:val="StyleUnderline"/>
          <w:rFonts w:asciiTheme="majorHAnsi" w:hAnsiTheme="majorHAnsi" w:cstheme="majorHAnsi"/>
        </w:rPr>
        <w:t xml:space="preserve"> accounting for the tendency for </w:t>
      </w:r>
      <w:r w:rsidRPr="003E7496">
        <w:rPr>
          <w:rStyle w:val="Emphasis"/>
          <w:rFonts w:asciiTheme="majorHAnsi" w:hAnsiTheme="majorHAnsi" w:cstheme="majorHAnsi"/>
        </w:rPr>
        <w:t>like-regime states</w:t>
      </w:r>
      <w:r w:rsidRPr="003E7496">
        <w:rPr>
          <w:rStyle w:val="StyleUnderline"/>
          <w:rFonts w:asciiTheme="majorHAnsi" w:hAnsiTheme="majorHAnsi" w:cstheme="majorHAnsi"/>
        </w:rPr>
        <w:t xml:space="preserve"> with common enemies </w:t>
      </w:r>
      <w:r w:rsidRPr="003E7496">
        <w:rPr>
          <w:rStyle w:val="Emphasis"/>
          <w:rFonts w:asciiTheme="majorHAnsi" w:hAnsiTheme="majorHAnsi" w:cstheme="majorHAnsi"/>
        </w:rPr>
        <w:t>not to fight one another</w:t>
      </w:r>
      <w:r w:rsidRPr="003E7496">
        <w:rPr>
          <w:rStyle w:val="StyleUnderline"/>
          <w:rFonts w:asciiTheme="majorHAnsi" w:hAnsiTheme="majorHAnsi" w:cstheme="majorHAnsi"/>
        </w:rPr>
        <w:t xml:space="preserve">, the effect of </w:t>
      </w:r>
      <w:r w:rsidRPr="003E7496">
        <w:rPr>
          <w:rStyle w:val="StyleUnderline"/>
          <w:rFonts w:asciiTheme="majorHAnsi" w:hAnsiTheme="majorHAnsi" w:cstheme="majorHAnsi"/>
          <w:highlight w:val="cyan"/>
        </w:rPr>
        <w:t xml:space="preserve">the </w:t>
      </w:r>
      <w:r w:rsidRPr="003E7496">
        <w:rPr>
          <w:rStyle w:val="Emphasis"/>
          <w:rFonts w:asciiTheme="majorHAnsi" w:hAnsiTheme="majorHAnsi" w:cstheme="majorHAnsi"/>
          <w:highlight w:val="cyan"/>
        </w:rPr>
        <w:t>democratic peace</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cyan"/>
        </w:rPr>
        <w:t xml:space="preserve">not </w:t>
      </w:r>
      <w:r w:rsidRPr="003E7496">
        <w:rPr>
          <w:rStyle w:val="Emphasis"/>
          <w:rFonts w:asciiTheme="majorHAnsi" w:hAnsiTheme="majorHAnsi" w:cstheme="majorHAnsi"/>
          <w:highlight w:val="cyan"/>
        </w:rPr>
        <w:t>only vanishes</w:t>
      </w:r>
      <w:r w:rsidRPr="003E7496">
        <w:rPr>
          <w:rStyle w:val="StyleUnderline"/>
          <w:rFonts w:asciiTheme="majorHAnsi" w:hAnsiTheme="majorHAnsi" w:cstheme="majorHAnsi"/>
          <w:highlight w:val="cyan"/>
        </w:rPr>
        <w:t>, but</w:t>
      </w:r>
      <w:r w:rsidRPr="003E7496">
        <w:rPr>
          <w:rFonts w:asciiTheme="majorHAnsi" w:hAnsiTheme="majorHAnsi" w:cstheme="majorHAnsi"/>
        </w:rPr>
        <w:t xml:space="preserve"> jointly </w:t>
      </w:r>
      <w:r w:rsidRPr="003E7496">
        <w:rPr>
          <w:rStyle w:val="Emphasis"/>
          <w:rFonts w:asciiTheme="majorHAnsi" w:hAnsiTheme="majorHAnsi" w:cstheme="majorHAnsi"/>
          <w:highlight w:val="cyan"/>
        </w:rPr>
        <w:t>democratic dyads</w:t>
      </w:r>
      <w:r w:rsidRPr="003E7496">
        <w:rPr>
          <w:rStyle w:val="StyleUnderline"/>
          <w:rFonts w:asciiTheme="majorHAnsi" w:hAnsiTheme="majorHAnsi" w:cstheme="majorHAnsi"/>
          <w:highlight w:val="cyan"/>
        </w:rPr>
        <w:t xml:space="preserve"> seem</w:t>
      </w:r>
      <w:r w:rsidRPr="003E7496">
        <w:rPr>
          <w:rFonts w:asciiTheme="majorHAnsi" w:hAnsiTheme="majorHAnsi" w:cstheme="majorHAnsi"/>
        </w:rPr>
        <w:t xml:space="preserve"> to be </w:t>
      </w:r>
      <w:r w:rsidRPr="003E7496">
        <w:rPr>
          <w:rStyle w:val="Emphasis"/>
          <w:rFonts w:asciiTheme="majorHAnsi" w:hAnsiTheme="majorHAnsi" w:cstheme="majorHAnsi"/>
          <w:i/>
          <w:highlight w:val="cyan"/>
        </w:rPr>
        <w:t>more</w:t>
      </w:r>
      <w:r w:rsidRPr="003E7496">
        <w:rPr>
          <w:rStyle w:val="StyleUnderline"/>
          <w:rFonts w:asciiTheme="majorHAnsi" w:hAnsiTheme="majorHAnsi" w:cstheme="majorHAnsi"/>
          <w:highlight w:val="cyan"/>
        </w:rPr>
        <w:t xml:space="preserve"> </w:t>
      </w:r>
      <w:r w:rsidRPr="003E7496">
        <w:rPr>
          <w:rStyle w:val="Emphasis"/>
          <w:rFonts w:asciiTheme="majorHAnsi" w:hAnsiTheme="majorHAnsi" w:cstheme="majorHAnsi"/>
          <w:highlight w:val="cyan"/>
        </w:rPr>
        <w:t>conflict prone</w:t>
      </w:r>
      <w:r w:rsidRPr="003E7496">
        <w:rPr>
          <w:rFonts w:asciiTheme="majorHAnsi" w:hAnsiTheme="majorHAnsi" w:cstheme="majorHAnsi"/>
        </w:rPr>
        <w:t xml:space="preserve"> than mixed dyads. </w:t>
      </w:r>
      <w:r w:rsidRPr="003E7496">
        <w:rPr>
          <w:rStyle w:val="StyleUnderline"/>
          <w:rFonts w:asciiTheme="majorHAnsi" w:hAnsiTheme="majorHAnsi" w:cstheme="majorHAnsi"/>
          <w:highlight w:val="cyan"/>
        </w:rPr>
        <w:t xml:space="preserve">These results are </w:t>
      </w:r>
      <w:r w:rsidRPr="003E7496">
        <w:rPr>
          <w:rStyle w:val="Emphasis"/>
          <w:rFonts w:asciiTheme="majorHAnsi" w:hAnsiTheme="majorHAnsi" w:cstheme="majorHAnsi"/>
          <w:highlight w:val="cyan"/>
        </w:rPr>
        <w:t>consistent</w:t>
      </w:r>
      <w:r w:rsidRPr="003E7496">
        <w:rPr>
          <w:rStyle w:val="StyleUnderline"/>
          <w:rFonts w:asciiTheme="majorHAnsi" w:hAnsiTheme="majorHAnsi" w:cstheme="majorHAnsi"/>
          <w:highlight w:val="cyan"/>
        </w:rPr>
        <w:t xml:space="preserve"> across</w:t>
      </w:r>
      <w:r w:rsidRPr="003E7496">
        <w:rPr>
          <w:rStyle w:val="StyleUnderline"/>
          <w:rFonts w:asciiTheme="majorHAnsi" w:hAnsiTheme="majorHAnsi" w:cstheme="majorHAnsi"/>
        </w:rPr>
        <w:t xml:space="preserve"> operationalizations of the </w:t>
      </w:r>
      <w:r w:rsidRPr="003E7496">
        <w:rPr>
          <w:rStyle w:val="Emphasis"/>
          <w:rFonts w:asciiTheme="majorHAnsi" w:hAnsiTheme="majorHAnsi" w:cstheme="majorHAnsi"/>
        </w:rPr>
        <w:t>outcome variable</w:t>
      </w:r>
      <w:r w:rsidRPr="003E7496">
        <w:rPr>
          <w:rStyle w:val="StyleUnderline"/>
          <w:rFonts w:asciiTheme="majorHAnsi" w:hAnsiTheme="majorHAnsi" w:cstheme="majorHAnsi"/>
        </w:rPr>
        <w:t xml:space="preserve">, our </w:t>
      </w:r>
      <w:r w:rsidRPr="003E7496">
        <w:rPr>
          <w:rStyle w:val="Emphasis"/>
          <w:rFonts w:asciiTheme="majorHAnsi" w:hAnsiTheme="majorHAnsi" w:cstheme="majorHAnsi"/>
        </w:rPr>
        <w:t>triadic closure predictor</w:t>
      </w:r>
      <w:r w:rsidRPr="003E7496">
        <w:rPr>
          <w:rStyle w:val="StyleUnderline"/>
          <w:rFonts w:asciiTheme="majorHAnsi" w:hAnsiTheme="majorHAnsi" w:cstheme="majorHAnsi"/>
        </w:rPr>
        <w:t xml:space="preserve">, measurements of </w:t>
      </w:r>
      <w:r w:rsidRPr="003E7496">
        <w:rPr>
          <w:rStyle w:val="Emphasis"/>
          <w:rFonts w:asciiTheme="majorHAnsi" w:hAnsiTheme="majorHAnsi" w:cstheme="majorHAnsi"/>
        </w:rPr>
        <w:t>joint democracy</w:t>
      </w:r>
      <w:r w:rsidRPr="003E7496">
        <w:rPr>
          <w:rStyle w:val="StyleUnderline"/>
          <w:rFonts w:asciiTheme="majorHAnsi" w:hAnsiTheme="majorHAnsi" w:cstheme="majorHAnsi"/>
        </w:rPr>
        <w:t xml:space="preserve">, and </w:t>
      </w:r>
      <w:r w:rsidRPr="003E7496">
        <w:rPr>
          <w:rStyle w:val="StyleUnderline"/>
          <w:rFonts w:asciiTheme="majorHAnsi" w:hAnsiTheme="majorHAnsi" w:cstheme="majorHAnsi"/>
          <w:highlight w:val="cyan"/>
        </w:rPr>
        <w:t xml:space="preserve">a </w:t>
      </w:r>
      <w:r w:rsidRPr="003E7496">
        <w:rPr>
          <w:rStyle w:val="Emphasis"/>
          <w:rFonts w:asciiTheme="majorHAnsi" w:hAnsiTheme="majorHAnsi" w:cstheme="majorHAnsi"/>
          <w:highlight w:val="cyan"/>
        </w:rPr>
        <w:t>variety of other factors</w:t>
      </w:r>
      <w:r w:rsidRPr="003E7496">
        <w:rPr>
          <w:rFonts w:asciiTheme="majorHAnsi" w:hAnsiTheme="majorHAnsi" w:cstheme="majorHAnsi"/>
        </w:rPr>
        <w:t xml:space="preserve">. We believe this explanation for the democratic peace is not a mechanism for understanding the democratic peace, but instead, an alternative. What we have shown here is that </w:t>
      </w:r>
      <w:r w:rsidRPr="003E7496">
        <w:rPr>
          <w:rStyle w:val="StyleUnderline"/>
          <w:rFonts w:asciiTheme="majorHAnsi" w:hAnsiTheme="majorHAnsi" w:cstheme="majorHAnsi"/>
        </w:rPr>
        <w:t xml:space="preserve">conflict between democracies indeed exists and the peaceful relations occasionally found are </w:t>
      </w:r>
      <w:r w:rsidRPr="003E7496">
        <w:rPr>
          <w:rStyle w:val="Emphasis"/>
          <w:rFonts w:asciiTheme="majorHAnsi" w:hAnsiTheme="majorHAnsi" w:cstheme="majorHAnsi"/>
        </w:rPr>
        <w:t>not necessarily</w:t>
      </w:r>
      <w:r w:rsidRPr="003E7496">
        <w:rPr>
          <w:rStyle w:val="StyleUnderline"/>
          <w:rFonts w:asciiTheme="majorHAnsi" w:hAnsiTheme="majorHAnsi" w:cstheme="majorHAnsi"/>
        </w:rPr>
        <w:t xml:space="preserve"> a function of the </w:t>
      </w:r>
      <w:r w:rsidRPr="003E7496">
        <w:rPr>
          <w:rStyle w:val="Emphasis"/>
          <w:rFonts w:asciiTheme="majorHAnsi" w:hAnsiTheme="majorHAnsi" w:cstheme="majorHAnsi"/>
        </w:rPr>
        <w:t>affinity of democratic states</w:t>
      </w:r>
      <w:r w:rsidRPr="003E7496">
        <w:rPr>
          <w:rStyle w:val="StyleUnderline"/>
          <w:rFonts w:asciiTheme="majorHAnsi" w:hAnsiTheme="majorHAnsi" w:cstheme="majorHAnsi"/>
        </w:rPr>
        <w:t xml:space="preserve">, or </w:t>
      </w:r>
      <w:r w:rsidRPr="003E7496">
        <w:rPr>
          <w:rStyle w:val="Emphasis"/>
          <w:rFonts w:asciiTheme="majorHAnsi" w:hAnsiTheme="majorHAnsi" w:cstheme="majorHAnsi"/>
        </w:rPr>
        <w:t>intrinsic attributes</w:t>
      </w:r>
      <w:r w:rsidRPr="003E7496">
        <w:rPr>
          <w:rStyle w:val="StyleUnderline"/>
          <w:rFonts w:asciiTheme="majorHAnsi" w:hAnsiTheme="majorHAnsi" w:cstheme="majorHAnsi"/>
        </w:rPr>
        <w:t xml:space="preserve"> of </w:t>
      </w:r>
      <w:r w:rsidRPr="003E7496">
        <w:rPr>
          <w:rStyle w:val="Emphasis"/>
          <w:rFonts w:asciiTheme="majorHAnsi" w:hAnsiTheme="majorHAnsi" w:cstheme="majorHAnsi"/>
        </w:rPr>
        <w:t>democratic states</w:t>
      </w:r>
      <w:r w:rsidRPr="003E7496">
        <w:rPr>
          <w:rStyle w:val="StyleUnderline"/>
          <w:rFonts w:asciiTheme="majorHAnsi" w:hAnsiTheme="majorHAnsi" w:cstheme="majorHAnsi"/>
        </w:rPr>
        <w:t xml:space="preserve">, but instead, a function of the </w:t>
      </w:r>
      <w:r w:rsidRPr="003E7496">
        <w:rPr>
          <w:rStyle w:val="Emphasis"/>
          <w:rFonts w:asciiTheme="majorHAnsi" w:hAnsiTheme="majorHAnsi" w:cstheme="majorHAnsi"/>
        </w:rPr>
        <w:t>strategic inefficiencies</w:t>
      </w:r>
      <w:r w:rsidRPr="003E7496">
        <w:rPr>
          <w:rStyle w:val="StyleUnderline"/>
          <w:rFonts w:asciiTheme="majorHAnsi" w:hAnsiTheme="majorHAnsi" w:cstheme="majorHAnsi"/>
        </w:rPr>
        <w:t xml:space="preserve"> of fighting a state with a </w:t>
      </w:r>
      <w:r w:rsidRPr="003E7496">
        <w:rPr>
          <w:rStyle w:val="Emphasis"/>
          <w:rFonts w:asciiTheme="majorHAnsi" w:hAnsiTheme="majorHAnsi" w:cstheme="majorHAnsi"/>
        </w:rPr>
        <w:t>shared enemy</w:t>
      </w:r>
      <w:r w:rsidRPr="003E7496">
        <w:rPr>
          <w:rFonts w:asciiTheme="majorHAnsi" w:hAnsiTheme="majorHAnsi" w:cstheme="majorHAnsi"/>
        </w:rPr>
        <w:t>. While regime type may influence the interests of states, we find that it does not directly influence the probability that any two states fight one another.</w:t>
      </w:r>
    </w:p>
    <w:p w14:paraId="6B9A03CD" w14:textId="77777777" w:rsidR="00E21B25" w:rsidRPr="003E7496" w:rsidRDefault="00E21B25" w:rsidP="00E21B25">
      <w:pPr>
        <w:rPr>
          <w:rStyle w:val="Style13ptBold"/>
          <w:rFonts w:asciiTheme="majorHAnsi" w:hAnsiTheme="majorHAnsi" w:cstheme="majorHAnsi"/>
          <w:iCs/>
          <w:sz w:val="22"/>
          <w:u w:val="single"/>
        </w:rPr>
      </w:pPr>
      <w:r w:rsidRPr="003E7496">
        <w:rPr>
          <w:rFonts w:asciiTheme="majorHAnsi" w:hAnsiTheme="majorHAnsi" w:cstheme="majorHAnsi"/>
        </w:rPr>
        <w:t xml:space="preserve">There are three major implications to our research. First, </w:t>
      </w:r>
      <w:r w:rsidRPr="003E7496">
        <w:rPr>
          <w:rStyle w:val="StyleUnderline"/>
          <w:rFonts w:asciiTheme="majorHAnsi" w:hAnsiTheme="majorHAnsi" w:cstheme="majorHAnsi"/>
          <w:highlight w:val="cyan"/>
        </w:rPr>
        <w:t xml:space="preserve">scholars should be </w:t>
      </w:r>
      <w:r w:rsidRPr="003E7496">
        <w:rPr>
          <w:rStyle w:val="Emphasis"/>
          <w:rFonts w:asciiTheme="majorHAnsi" w:hAnsiTheme="majorHAnsi" w:cstheme="majorHAnsi"/>
          <w:highlight w:val="cyan"/>
        </w:rPr>
        <w:t>hesitant to consider dyadic conflict in isolation</w:t>
      </w:r>
      <w:r w:rsidRPr="003E7496">
        <w:rPr>
          <w:rStyle w:val="StyleUnderline"/>
          <w:rFonts w:asciiTheme="majorHAnsi" w:hAnsiTheme="majorHAnsi" w:cstheme="majorHAnsi"/>
        </w:rPr>
        <w:t xml:space="preserve">, as </w:t>
      </w:r>
      <w:r w:rsidRPr="003E7496">
        <w:rPr>
          <w:rStyle w:val="StyleUnderline"/>
          <w:rFonts w:asciiTheme="majorHAnsi" w:hAnsiTheme="majorHAnsi" w:cstheme="majorHAnsi"/>
          <w:highlight w:val="cyan"/>
        </w:rPr>
        <w:t xml:space="preserve">there are </w:t>
      </w:r>
      <w:r w:rsidRPr="003E7496">
        <w:rPr>
          <w:rStyle w:val="Emphasis"/>
          <w:rFonts w:asciiTheme="majorHAnsi" w:hAnsiTheme="majorHAnsi" w:cstheme="majorHAnsi"/>
          <w:highlight w:val="cyan"/>
        </w:rPr>
        <w:t>network dependencies</w:t>
      </w:r>
      <w:r w:rsidRPr="003E7496">
        <w:rPr>
          <w:rStyle w:val="StyleUnderline"/>
          <w:rFonts w:asciiTheme="majorHAnsi" w:hAnsiTheme="majorHAnsi" w:cstheme="majorHAnsi"/>
        </w:rPr>
        <w:t xml:space="preserve"> informing whether a state </w:t>
      </w:r>
      <w:r w:rsidRPr="003E7496">
        <w:rPr>
          <w:rStyle w:val="Emphasis"/>
          <w:rFonts w:asciiTheme="majorHAnsi" w:hAnsiTheme="majorHAnsi" w:cstheme="majorHAnsi"/>
        </w:rPr>
        <w:t>engages</w:t>
      </w:r>
      <w:r w:rsidRPr="003E7496">
        <w:rPr>
          <w:rStyle w:val="StyleUnderline"/>
          <w:rFonts w:asciiTheme="majorHAnsi" w:hAnsiTheme="majorHAnsi" w:cstheme="majorHAnsi"/>
        </w:rPr>
        <w:t xml:space="preserve"> or </w:t>
      </w:r>
      <w:r w:rsidRPr="003E7496">
        <w:rPr>
          <w:rStyle w:val="Emphasis"/>
          <w:rFonts w:asciiTheme="majorHAnsi" w:hAnsiTheme="majorHAnsi" w:cstheme="majorHAnsi"/>
        </w:rPr>
        <w:t>joins a MID</w:t>
      </w:r>
      <w:r w:rsidRPr="003E7496">
        <w:rPr>
          <w:rFonts w:asciiTheme="majorHAnsi" w:hAnsiTheme="majorHAnsi" w:cstheme="majorHAnsi"/>
        </w:rPr>
        <w:t xml:space="preserve">. Second, </w:t>
      </w:r>
      <w:r w:rsidRPr="003E7496">
        <w:rPr>
          <w:rStyle w:val="StyleUnderline"/>
          <w:rFonts w:asciiTheme="majorHAnsi" w:hAnsiTheme="majorHAnsi" w:cstheme="majorHAnsi"/>
        </w:rPr>
        <w:t xml:space="preserve">preferences operating in </w:t>
      </w:r>
      <w:r w:rsidRPr="003E7496">
        <w:rPr>
          <w:rStyle w:val="Emphasis"/>
          <w:rFonts w:asciiTheme="majorHAnsi" w:hAnsiTheme="majorHAnsi" w:cstheme="majorHAnsi"/>
        </w:rPr>
        <w:t>addition to network interdependencies</w:t>
      </w:r>
      <w:r w:rsidRPr="003E7496">
        <w:rPr>
          <w:rStyle w:val="StyleUnderline"/>
          <w:rFonts w:asciiTheme="majorHAnsi" w:hAnsiTheme="majorHAnsi" w:cstheme="majorHAnsi"/>
        </w:rPr>
        <w:t xml:space="preserve"> and </w:t>
      </w:r>
      <w:r w:rsidRPr="003E7496">
        <w:rPr>
          <w:rStyle w:val="Emphasis"/>
          <w:rFonts w:asciiTheme="majorHAnsi" w:hAnsiTheme="majorHAnsi" w:cstheme="majorHAnsi"/>
        </w:rPr>
        <w:t>collaboration</w:t>
      </w:r>
      <w:r w:rsidRPr="003E7496">
        <w:rPr>
          <w:rStyle w:val="StyleUnderline"/>
          <w:rFonts w:asciiTheme="majorHAnsi" w:hAnsiTheme="majorHAnsi" w:cstheme="majorHAnsi"/>
        </w:rPr>
        <w:t xml:space="preserve"> explain </w:t>
      </w:r>
      <w:r w:rsidRPr="003E7496">
        <w:rPr>
          <w:rStyle w:val="Emphasis"/>
          <w:rFonts w:asciiTheme="majorHAnsi" w:hAnsiTheme="majorHAnsi" w:cstheme="majorHAnsi"/>
        </w:rPr>
        <w:t>much</w:t>
      </w:r>
      <w:r w:rsidRPr="003E7496">
        <w:rPr>
          <w:rStyle w:val="StyleUnderline"/>
          <w:rFonts w:asciiTheme="majorHAnsi" w:hAnsiTheme="majorHAnsi" w:cstheme="majorHAnsi"/>
        </w:rPr>
        <w:t xml:space="preserve"> of the democratic peace</w:t>
      </w:r>
      <w:r w:rsidRPr="003E7496">
        <w:rPr>
          <w:rFonts w:asciiTheme="majorHAnsi" w:hAnsiTheme="majorHAnsi" w:cstheme="majorHAnsi"/>
        </w:rPr>
        <w:t xml:space="preserve">. Third, when studying conflict, scholars and practitioners should consider the cost structure of collaboration, and how these dynamics inform not only conflict initiation, but conflict escalation. Particularly interesting is that the theoretical mechanism at work here is dramatically simpler than any of the established justifications for the democratic peace. We do not rely on arguments about institutions or norms, but just the simple and intuitive proposition that it does not make much sense for two states fighting a third to also fight each other. </w:t>
      </w:r>
      <w:r w:rsidRPr="003E7496">
        <w:rPr>
          <w:rStyle w:val="StyleUnderline"/>
          <w:rFonts w:asciiTheme="majorHAnsi" w:hAnsiTheme="majorHAnsi" w:cstheme="majorHAnsi"/>
        </w:rPr>
        <w:t xml:space="preserve">What the existing literature seems to have </w:t>
      </w:r>
      <w:r w:rsidRPr="003E7496">
        <w:rPr>
          <w:rStyle w:val="Emphasis"/>
          <w:rFonts w:asciiTheme="majorHAnsi" w:hAnsiTheme="majorHAnsi" w:cstheme="majorHAnsi"/>
        </w:rPr>
        <w:t>missed</w:t>
      </w:r>
      <w:r w:rsidRPr="003E7496">
        <w:rPr>
          <w:rFonts w:asciiTheme="majorHAnsi" w:hAnsiTheme="majorHAnsi" w:cstheme="majorHAnsi"/>
        </w:rPr>
        <w:t xml:space="preserve">, usually theoretically and almost always empirically, </w:t>
      </w:r>
      <w:r w:rsidRPr="003E7496">
        <w:rPr>
          <w:rStyle w:val="StyleUnderline"/>
          <w:rFonts w:asciiTheme="majorHAnsi" w:hAnsiTheme="majorHAnsi" w:cstheme="majorHAnsi"/>
        </w:rPr>
        <w:t xml:space="preserve">is that </w:t>
      </w:r>
      <w:r w:rsidRPr="003E7496">
        <w:rPr>
          <w:rStyle w:val="Emphasis"/>
          <w:rFonts w:asciiTheme="majorHAnsi" w:hAnsiTheme="majorHAnsi" w:cstheme="majorHAnsi"/>
          <w:highlight w:val="cyan"/>
        </w:rPr>
        <w:t>dyadic conflicts</w:t>
      </w:r>
      <w:r w:rsidRPr="003E7496">
        <w:rPr>
          <w:rStyle w:val="StyleUnderline"/>
          <w:rFonts w:asciiTheme="majorHAnsi" w:hAnsiTheme="majorHAnsi" w:cstheme="majorHAnsi"/>
          <w:highlight w:val="cyan"/>
        </w:rPr>
        <w:t xml:space="preserve"> do not occur in </w:t>
      </w:r>
      <w:r w:rsidRPr="003E7496">
        <w:rPr>
          <w:rStyle w:val="Emphasis"/>
          <w:rFonts w:asciiTheme="majorHAnsi" w:hAnsiTheme="majorHAnsi" w:cstheme="majorHAnsi"/>
          <w:highlight w:val="cyan"/>
        </w:rPr>
        <w:t>isolation</w:t>
      </w:r>
      <w:r w:rsidRPr="003E7496">
        <w:rPr>
          <w:rStyle w:val="StyleUnderline"/>
          <w:rFonts w:asciiTheme="majorHAnsi" w:hAnsiTheme="majorHAnsi" w:cstheme="majorHAnsi"/>
          <w:highlight w:val="cyan"/>
        </w:rPr>
        <w:t xml:space="preserve">, but in </w:t>
      </w:r>
      <w:r w:rsidRPr="003E7496">
        <w:rPr>
          <w:rStyle w:val="StyleUnderline"/>
          <w:rFonts w:asciiTheme="majorHAnsi" w:hAnsiTheme="majorHAnsi" w:cstheme="majorHAnsi"/>
        </w:rPr>
        <w:t xml:space="preserve">the context of </w:t>
      </w:r>
      <w:r w:rsidRPr="003E7496">
        <w:rPr>
          <w:rStyle w:val="StyleUnderline"/>
          <w:rFonts w:asciiTheme="majorHAnsi" w:hAnsiTheme="majorHAnsi" w:cstheme="majorHAnsi"/>
          <w:highlight w:val="cyan"/>
        </w:rPr>
        <w:t xml:space="preserve">a </w:t>
      </w:r>
      <w:r w:rsidRPr="003E7496">
        <w:rPr>
          <w:rStyle w:val="Emphasis"/>
          <w:rFonts w:asciiTheme="majorHAnsi" w:hAnsiTheme="majorHAnsi" w:cstheme="majorHAnsi"/>
          <w:highlight w:val="cyan"/>
        </w:rPr>
        <w:t>complex network of relations.</w:t>
      </w:r>
    </w:p>
    <w:p w14:paraId="0E90D021" w14:textId="77777777" w:rsidR="00E21B25" w:rsidRPr="003E7496" w:rsidRDefault="00E21B25" w:rsidP="00E21B25">
      <w:pPr>
        <w:pStyle w:val="Heading4"/>
        <w:numPr>
          <w:ilvl w:val="0"/>
          <w:numId w:val="18"/>
        </w:numPr>
        <w:rPr>
          <w:rFonts w:asciiTheme="majorHAnsi" w:hAnsiTheme="majorHAnsi" w:cstheme="majorHAnsi"/>
        </w:rPr>
      </w:pPr>
      <w:r w:rsidRPr="003E7496">
        <w:rPr>
          <w:rFonts w:asciiTheme="majorHAnsi" w:hAnsiTheme="majorHAnsi" w:cstheme="majorHAnsi"/>
        </w:rPr>
        <w:lastRenderedPageBreak/>
        <w:t>Turn: Teacher strikes harm the wellbeing of students and businesses alike, which spills over and impacts future opportunities for students and the state of our economy.</w:t>
      </w:r>
    </w:p>
    <w:p w14:paraId="648D30D1" w14:textId="77777777" w:rsidR="00E21B25" w:rsidRPr="003E7496" w:rsidRDefault="00E21B25" w:rsidP="00E21B25">
      <w:pPr>
        <w:rPr>
          <w:rFonts w:asciiTheme="majorHAnsi" w:hAnsiTheme="majorHAnsi" w:cstheme="majorHAnsi"/>
          <w:sz w:val="16"/>
          <w:szCs w:val="16"/>
        </w:rPr>
      </w:pPr>
      <w:r w:rsidRPr="003E7496">
        <w:rPr>
          <w:rFonts w:asciiTheme="majorHAnsi" w:hAnsiTheme="majorHAnsi" w:cstheme="majorHAnsi"/>
          <w:b/>
          <w:bCs/>
          <w:szCs w:val="22"/>
        </w:rPr>
        <w:t>Norton and Hernandez, 18</w:t>
      </w:r>
      <w:r w:rsidRPr="003E7496">
        <w:rPr>
          <w:rFonts w:asciiTheme="majorHAnsi" w:hAnsiTheme="majorHAnsi" w:cstheme="majorHAnsi"/>
          <w:sz w:val="16"/>
          <w:szCs w:val="16"/>
        </w:rPr>
        <w:t xml:space="preserve"> - ("Commentary: A teachers strike is bad for our students, families and </w:t>
      </w:r>
      <w:proofErr w:type="gramStart"/>
      <w:r w:rsidRPr="003E7496">
        <w:rPr>
          <w:rFonts w:asciiTheme="majorHAnsi" w:hAnsiTheme="majorHAnsi" w:cstheme="majorHAnsi"/>
          <w:sz w:val="16"/>
          <w:szCs w:val="16"/>
        </w:rPr>
        <w:t>economy ,</w:t>
      </w:r>
      <w:proofErr w:type="gramEnd"/>
      <w:r w:rsidRPr="003E7496">
        <w:rPr>
          <w:rFonts w:asciiTheme="majorHAnsi" w:hAnsiTheme="majorHAnsi" w:cstheme="majorHAnsi"/>
          <w:sz w:val="16"/>
          <w:szCs w:val="16"/>
        </w:rPr>
        <w:t>" No Publication, 10-10-2018, accessed 11-15-2021, http://laschoolreport.com/commentary-a-teachers-strike-is-bad-for-our-students-families-and-economy/)//LF</w:t>
      </w:r>
    </w:p>
    <w:p w14:paraId="1796AFEC" w14:textId="77777777" w:rsidR="00E21B25" w:rsidRPr="003E7496" w:rsidRDefault="00E21B25" w:rsidP="00E21B25">
      <w:pPr>
        <w:rPr>
          <w:rFonts w:asciiTheme="majorHAnsi" w:hAnsiTheme="majorHAnsi" w:cstheme="majorHAnsi"/>
          <w:b/>
          <w:bCs/>
          <w:u w:val="single"/>
        </w:rPr>
      </w:pPr>
      <w:r w:rsidRPr="003E7496">
        <w:rPr>
          <w:rFonts w:asciiTheme="majorHAnsi" w:hAnsiTheme="majorHAnsi" w:cstheme="majorHAnsi"/>
          <w:sz w:val="16"/>
        </w:rPr>
        <w:t xml:space="preserve">While </w:t>
      </w:r>
      <w:r w:rsidRPr="003E7496">
        <w:rPr>
          <w:rFonts w:asciiTheme="majorHAnsi" w:hAnsiTheme="majorHAnsi" w:cstheme="majorHAnsi"/>
          <w:b/>
          <w:bCs/>
          <w:highlight w:val="yellow"/>
          <w:u w:val="single"/>
        </w:rPr>
        <w:t>a strike looms within our nation’s second-largest school district</w:t>
      </w:r>
      <w:r w:rsidRPr="003E7496">
        <w:rPr>
          <w:rFonts w:asciiTheme="majorHAnsi" w:hAnsiTheme="majorHAnsi" w:cstheme="majorHAnsi"/>
          <w:sz w:val="16"/>
        </w:rPr>
        <w:t xml:space="preserve">, </w:t>
      </w:r>
      <w:r w:rsidRPr="003E7496">
        <w:rPr>
          <w:rFonts w:asciiTheme="majorHAnsi" w:hAnsiTheme="majorHAnsi" w:cstheme="majorHAnsi"/>
          <w:b/>
          <w:bCs/>
          <w:highlight w:val="yellow"/>
          <w:u w:val="single"/>
        </w:rPr>
        <w:t>the</w:t>
      </w:r>
      <w:r w:rsidRPr="003E7496">
        <w:rPr>
          <w:rFonts w:asciiTheme="majorHAnsi" w:hAnsiTheme="majorHAnsi" w:cstheme="majorHAnsi"/>
          <w:sz w:val="16"/>
        </w:rPr>
        <w:t xml:space="preserve"> business </w:t>
      </w:r>
      <w:r w:rsidRPr="003E7496">
        <w:rPr>
          <w:rFonts w:asciiTheme="majorHAnsi" w:hAnsiTheme="majorHAnsi" w:cstheme="majorHAnsi"/>
          <w:b/>
          <w:bCs/>
          <w:highlight w:val="yellow"/>
          <w:u w:val="single"/>
        </w:rPr>
        <w:t>community of Los Angeles urges</w:t>
      </w:r>
      <w:r w:rsidRPr="003E7496">
        <w:rPr>
          <w:rFonts w:asciiTheme="majorHAnsi" w:hAnsiTheme="majorHAnsi" w:cstheme="majorHAnsi"/>
          <w:sz w:val="16"/>
        </w:rPr>
        <w:t xml:space="preserve"> the </w:t>
      </w:r>
      <w:r w:rsidRPr="003E7496">
        <w:rPr>
          <w:rFonts w:asciiTheme="majorHAnsi" w:hAnsiTheme="majorHAnsi" w:cstheme="majorHAnsi"/>
          <w:b/>
          <w:bCs/>
          <w:highlight w:val="yellow"/>
          <w:u w:val="single"/>
        </w:rPr>
        <w:t>L</w:t>
      </w:r>
      <w:r w:rsidRPr="003E7496">
        <w:rPr>
          <w:rFonts w:asciiTheme="majorHAnsi" w:hAnsiTheme="majorHAnsi" w:cstheme="majorHAnsi"/>
          <w:b/>
          <w:bCs/>
          <w:u w:val="single"/>
        </w:rPr>
        <w:t xml:space="preserve">os </w:t>
      </w:r>
      <w:r w:rsidRPr="003E7496">
        <w:rPr>
          <w:rFonts w:asciiTheme="majorHAnsi" w:hAnsiTheme="majorHAnsi" w:cstheme="majorHAnsi"/>
          <w:b/>
          <w:bCs/>
          <w:highlight w:val="yellow"/>
          <w:u w:val="single"/>
        </w:rPr>
        <w:t>A</w:t>
      </w:r>
      <w:r w:rsidRPr="003E7496">
        <w:rPr>
          <w:rFonts w:asciiTheme="majorHAnsi" w:hAnsiTheme="majorHAnsi" w:cstheme="majorHAnsi"/>
          <w:b/>
          <w:bCs/>
          <w:u w:val="single"/>
        </w:rPr>
        <w:t xml:space="preserve">ngeles </w:t>
      </w:r>
      <w:r w:rsidRPr="003E7496">
        <w:rPr>
          <w:rFonts w:asciiTheme="majorHAnsi" w:hAnsiTheme="majorHAnsi" w:cstheme="majorHAnsi"/>
          <w:b/>
          <w:bCs/>
          <w:highlight w:val="yellow"/>
          <w:u w:val="single"/>
        </w:rPr>
        <w:t>U</w:t>
      </w:r>
      <w:r w:rsidRPr="003E7496">
        <w:rPr>
          <w:rFonts w:asciiTheme="majorHAnsi" w:hAnsiTheme="majorHAnsi" w:cstheme="majorHAnsi"/>
          <w:b/>
          <w:bCs/>
          <w:u w:val="single"/>
        </w:rPr>
        <w:t xml:space="preserve">nified </w:t>
      </w:r>
      <w:r w:rsidRPr="003E7496">
        <w:rPr>
          <w:rFonts w:asciiTheme="majorHAnsi" w:hAnsiTheme="majorHAnsi" w:cstheme="majorHAnsi"/>
          <w:b/>
          <w:bCs/>
          <w:highlight w:val="yellow"/>
          <w:u w:val="single"/>
        </w:rPr>
        <w:t>S</w:t>
      </w:r>
      <w:r w:rsidRPr="003E7496">
        <w:rPr>
          <w:rFonts w:asciiTheme="majorHAnsi" w:hAnsiTheme="majorHAnsi" w:cstheme="majorHAnsi"/>
          <w:b/>
          <w:bCs/>
          <w:u w:val="single"/>
        </w:rPr>
        <w:t xml:space="preserve">chool </w:t>
      </w:r>
      <w:r w:rsidRPr="003E7496">
        <w:rPr>
          <w:rFonts w:asciiTheme="majorHAnsi" w:hAnsiTheme="majorHAnsi" w:cstheme="majorHAnsi"/>
          <w:b/>
          <w:bCs/>
          <w:highlight w:val="yellow"/>
          <w:u w:val="single"/>
        </w:rPr>
        <w:t>D</w:t>
      </w:r>
      <w:r w:rsidRPr="003E7496">
        <w:rPr>
          <w:rFonts w:asciiTheme="majorHAnsi" w:hAnsiTheme="majorHAnsi" w:cstheme="majorHAnsi"/>
          <w:b/>
          <w:bCs/>
          <w:u w:val="single"/>
        </w:rPr>
        <w:t xml:space="preserve">istrict </w:t>
      </w:r>
      <w:r w:rsidRPr="003E7496">
        <w:rPr>
          <w:rFonts w:asciiTheme="majorHAnsi" w:hAnsiTheme="majorHAnsi" w:cstheme="majorHAnsi"/>
          <w:b/>
          <w:bCs/>
          <w:highlight w:val="yellow"/>
          <w:u w:val="single"/>
        </w:rPr>
        <w:t>and</w:t>
      </w:r>
      <w:r w:rsidRPr="003E7496">
        <w:rPr>
          <w:rFonts w:asciiTheme="majorHAnsi" w:hAnsiTheme="majorHAnsi" w:cstheme="majorHAnsi"/>
          <w:b/>
          <w:bCs/>
          <w:u w:val="single"/>
        </w:rPr>
        <w:t xml:space="preserve"> </w:t>
      </w:r>
      <w:r w:rsidRPr="003E7496">
        <w:rPr>
          <w:rFonts w:asciiTheme="majorHAnsi" w:hAnsiTheme="majorHAnsi" w:cstheme="majorHAnsi"/>
          <w:b/>
          <w:bCs/>
          <w:highlight w:val="yellow"/>
          <w:u w:val="single"/>
        </w:rPr>
        <w:t>U</w:t>
      </w:r>
      <w:r w:rsidRPr="003E7496">
        <w:rPr>
          <w:rFonts w:asciiTheme="majorHAnsi" w:hAnsiTheme="majorHAnsi" w:cstheme="majorHAnsi"/>
          <w:b/>
          <w:bCs/>
          <w:u w:val="single"/>
        </w:rPr>
        <w:t xml:space="preserve">nited </w:t>
      </w:r>
      <w:r w:rsidRPr="003E7496">
        <w:rPr>
          <w:rFonts w:asciiTheme="majorHAnsi" w:hAnsiTheme="majorHAnsi" w:cstheme="majorHAnsi"/>
          <w:b/>
          <w:bCs/>
          <w:highlight w:val="yellow"/>
          <w:u w:val="single"/>
        </w:rPr>
        <w:t>T</w:t>
      </w:r>
      <w:r w:rsidRPr="003E7496">
        <w:rPr>
          <w:rFonts w:asciiTheme="majorHAnsi" w:hAnsiTheme="majorHAnsi" w:cstheme="majorHAnsi"/>
          <w:b/>
          <w:bCs/>
          <w:u w:val="single"/>
        </w:rPr>
        <w:t xml:space="preserve">eachers </w:t>
      </w:r>
      <w:r w:rsidRPr="003E7496">
        <w:rPr>
          <w:rFonts w:asciiTheme="majorHAnsi" w:hAnsiTheme="majorHAnsi" w:cstheme="majorHAnsi"/>
          <w:b/>
          <w:bCs/>
          <w:highlight w:val="yellow"/>
          <w:u w:val="single"/>
        </w:rPr>
        <w:t>L</w:t>
      </w:r>
      <w:r w:rsidRPr="003E7496">
        <w:rPr>
          <w:rFonts w:asciiTheme="majorHAnsi" w:hAnsiTheme="majorHAnsi" w:cstheme="majorHAnsi"/>
          <w:b/>
          <w:bCs/>
          <w:u w:val="single"/>
        </w:rPr>
        <w:t xml:space="preserve">os </w:t>
      </w:r>
      <w:r w:rsidRPr="003E7496">
        <w:rPr>
          <w:rFonts w:asciiTheme="majorHAnsi" w:hAnsiTheme="majorHAnsi" w:cstheme="majorHAnsi"/>
          <w:b/>
          <w:bCs/>
          <w:highlight w:val="yellow"/>
          <w:u w:val="single"/>
        </w:rPr>
        <w:t>A</w:t>
      </w:r>
      <w:r w:rsidRPr="003E7496">
        <w:rPr>
          <w:rFonts w:asciiTheme="majorHAnsi" w:hAnsiTheme="majorHAnsi" w:cstheme="majorHAnsi"/>
          <w:b/>
          <w:bCs/>
          <w:u w:val="single"/>
        </w:rPr>
        <w:t xml:space="preserve">ngeles </w:t>
      </w:r>
      <w:r w:rsidRPr="003E7496">
        <w:rPr>
          <w:rFonts w:asciiTheme="majorHAnsi" w:hAnsiTheme="majorHAnsi" w:cstheme="majorHAnsi"/>
          <w:b/>
          <w:bCs/>
          <w:highlight w:val="yellow"/>
          <w:u w:val="single"/>
        </w:rPr>
        <w:t>to resolve their differences in a way that doesn’t put students at risk</w:t>
      </w:r>
      <w:r w:rsidRPr="003E7496">
        <w:rPr>
          <w:rFonts w:asciiTheme="majorHAnsi" w:hAnsiTheme="majorHAnsi" w:cstheme="majorHAnsi"/>
          <w:sz w:val="16"/>
        </w:rPr>
        <w:t xml:space="preserve">. As the organized, grassroots voice of the business community in Greater Los Angeles, </w:t>
      </w:r>
      <w:proofErr w:type="spellStart"/>
      <w:r w:rsidRPr="003E7496">
        <w:rPr>
          <w:rFonts w:asciiTheme="majorHAnsi" w:hAnsiTheme="majorHAnsi" w:cstheme="majorHAnsi"/>
          <w:sz w:val="16"/>
        </w:rPr>
        <w:t>BizFed</w:t>
      </w:r>
      <w:proofErr w:type="spellEnd"/>
      <w:r w:rsidRPr="003E7496">
        <w:rPr>
          <w:rFonts w:asciiTheme="majorHAnsi" w:hAnsiTheme="majorHAnsi" w:cstheme="majorHAnsi"/>
          <w:sz w:val="16"/>
        </w:rPr>
        <w:t xml:space="preserve"> works to support the public institutions that serve our community and the families that work to build our region’s economy. </w:t>
      </w:r>
      <w:proofErr w:type="spellStart"/>
      <w:r w:rsidRPr="003E7496">
        <w:rPr>
          <w:rFonts w:asciiTheme="majorHAnsi" w:hAnsiTheme="majorHAnsi" w:cstheme="majorHAnsi"/>
          <w:sz w:val="16"/>
        </w:rPr>
        <w:t>BizFed</w:t>
      </w:r>
      <w:proofErr w:type="spellEnd"/>
      <w:r w:rsidRPr="003E7496">
        <w:rPr>
          <w:rFonts w:asciiTheme="majorHAnsi" w:hAnsiTheme="majorHAnsi" w:cstheme="majorHAnsi"/>
          <w:sz w:val="16"/>
        </w:rPr>
        <w:t xml:space="preserve"> represents 390,000 businesses that employ nearly 4 million people throughout Los Angeles County. </w:t>
      </w:r>
      <w:proofErr w:type="gramStart"/>
      <w:r w:rsidRPr="003E7496">
        <w:rPr>
          <w:rFonts w:asciiTheme="majorHAnsi" w:hAnsiTheme="majorHAnsi" w:cstheme="majorHAnsi"/>
          <w:sz w:val="16"/>
        </w:rPr>
        <w:t xml:space="preserve">The </w:t>
      </w:r>
      <w:r w:rsidRPr="003E7496">
        <w:rPr>
          <w:rFonts w:asciiTheme="majorHAnsi" w:hAnsiTheme="majorHAnsi" w:cstheme="majorHAnsi"/>
          <w:b/>
          <w:bCs/>
          <w:highlight w:val="yellow"/>
          <w:u w:val="single"/>
        </w:rPr>
        <w:t>majority o</w:t>
      </w:r>
      <w:r w:rsidRPr="003E7496">
        <w:rPr>
          <w:rFonts w:asciiTheme="majorHAnsi" w:hAnsiTheme="majorHAnsi" w:cstheme="majorHAnsi"/>
          <w:b/>
          <w:bCs/>
          <w:u w:val="single"/>
        </w:rPr>
        <w:t>f</w:t>
      </w:r>
      <w:proofErr w:type="gramEnd"/>
      <w:r w:rsidRPr="003E7496">
        <w:rPr>
          <w:rFonts w:asciiTheme="majorHAnsi" w:hAnsiTheme="majorHAnsi" w:cstheme="majorHAnsi"/>
          <w:sz w:val="16"/>
        </w:rPr>
        <w:t xml:space="preserve"> these </w:t>
      </w:r>
      <w:r w:rsidRPr="003E7496">
        <w:rPr>
          <w:rFonts w:asciiTheme="majorHAnsi" w:hAnsiTheme="majorHAnsi" w:cstheme="majorHAnsi"/>
          <w:b/>
          <w:bCs/>
          <w:highlight w:val="yellow"/>
          <w:u w:val="single"/>
        </w:rPr>
        <w:t>employees are working to support their families,</w:t>
      </w:r>
      <w:r w:rsidRPr="003E7496">
        <w:rPr>
          <w:rFonts w:asciiTheme="majorHAnsi" w:hAnsiTheme="majorHAnsi" w:cstheme="majorHAnsi"/>
          <w:sz w:val="16"/>
        </w:rPr>
        <w:t xml:space="preserve"> </w:t>
      </w:r>
      <w:r w:rsidRPr="003E7496">
        <w:rPr>
          <w:rFonts w:asciiTheme="majorHAnsi" w:hAnsiTheme="majorHAnsi" w:cstheme="majorHAnsi"/>
          <w:b/>
          <w:bCs/>
          <w:highlight w:val="yellow"/>
          <w:u w:val="single"/>
        </w:rPr>
        <w:t>many</w:t>
      </w:r>
      <w:r w:rsidRPr="003E7496">
        <w:rPr>
          <w:rFonts w:asciiTheme="majorHAnsi" w:hAnsiTheme="majorHAnsi" w:cstheme="majorHAnsi"/>
          <w:b/>
          <w:bCs/>
          <w:u w:val="single"/>
        </w:rPr>
        <w:t xml:space="preserve"> of which </w:t>
      </w:r>
      <w:r w:rsidRPr="003E7496">
        <w:rPr>
          <w:rFonts w:asciiTheme="majorHAnsi" w:hAnsiTheme="majorHAnsi" w:cstheme="majorHAnsi"/>
          <w:b/>
          <w:bCs/>
          <w:highlight w:val="yellow"/>
          <w:u w:val="single"/>
        </w:rPr>
        <w:t>include LAUSD students</w:t>
      </w:r>
      <w:r w:rsidRPr="003E7496">
        <w:rPr>
          <w:rFonts w:asciiTheme="majorHAnsi" w:hAnsiTheme="majorHAnsi" w:cstheme="majorHAnsi"/>
          <w:b/>
          <w:bCs/>
          <w:u w:val="single"/>
        </w:rPr>
        <w:t>.</w:t>
      </w:r>
      <w:r w:rsidRPr="003E7496">
        <w:rPr>
          <w:rFonts w:asciiTheme="majorHAnsi" w:hAnsiTheme="majorHAnsi" w:cstheme="majorHAnsi"/>
          <w:sz w:val="16"/>
        </w:rPr>
        <w:t xml:space="preserve"> </w:t>
      </w:r>
      <w:r w:rsidRPr="003E7496">
        <w:rPr>
          <w:rFonts w:asciiTheme="majorHAnsi" w:hAnsiTheme="majorHAnsi" w:cstheme="majorHAnsi"/>
          <w:b/>
          <w:bCs/>
          <w:u w:val="single"/>
        </w:rPr>
        <w:t>It is important that the needs of students are placed first in the negotiations.</w:t>
      </w:r>
      <w:r w:rsidRPr="003E7496">
        <w:rPr>
          <w:rFonts w:asciiTheme="majorHAnsi" w:hAnsiTheme="majorHAnsi" w:cstheme="majorHAnsi"/>
          <w:sz w:val="16"/>
        </w:rPr>
        <w:t xml:space="preserve"> Last week, </w:t>
      </w:r>
      <w:proofErr w:type="spellStart"/>
      <w:r w:rsidRPr="003E7496">
        <w:rPr>
          <w:rFonts w:asciiTheme="majorHAnsi" w:hAnsiTheme="majorHAnsi" w:cstheme="majorHAnsi"/>
          <w:sz w:val="16"/>
        </w:rPr>
        <w:t>BizFed</w:t>
      </w:r>
      <w:proofErr w:type="spellEnd"/>
      <w:r w:rsidRPr="003E7496">
        <w:rPr>
          <w:rFonts w:asciiTheme="majorHAnsi" w:hAnsiTheme="majorHAnsi" w:cstheme="majorHAnsi"/>
          <w:sz w:val="16"/>
        </w:rPr>
        <w:t xml:space="preserve"> wrote a letter to the LAUSD board and the UTLA executive officers urging them to do everything possible to avoid a strike. We received appreciative and positive feedback from LAUSD Board President Mónica García and Superintendent Austin </w:t>
      </w:r>
      <w:proofErr w:type="spellStart"/>
      <w:r w:rsidRPr="003E7496">
        <w:rPr>
          <w:rFonts w:asciiTheme="majorHAnsi" w:hAnsiTheme="majorHAnsi" w:cstheme="majorHAnsi"/>
          <w:sz w:val="16"/>
        </w:rPr>
        <w:t>Beutner</w:t>
      </w:r>
      <w:proofErr w:type="spellEnd"/>
      <w:r w:rsidRPr="003E7496">
        <w:rPr>
          <w:rFonts w:asciiTheme="majorHAnsi" w:hAnsiTheme="majorHAnsi" w:cstheme="majorHAnsi"/>
          <w:sz w:val="16"/>
        </w:rPr>
        <w:t xml:space="preserve"> as well as UTLA President Alex Caputo-Pearl. </w:t>
      </w:r>
      <w:r w:rsidRPr="003E7496">
        <w:rPr>
          <w:rFonts w:asciiTheme="majorHAnsi" w:hAnsiTheme="majorHAnsi" w:cstheme="majorHAnsi"/>
          <w:b/>
          <w:bCs/>
          <w:highlight w:val="yellow"/>
          <w:u w:val="single"/>
        </w:rPr>
        <w:t>When schools are closed due to strikes, students miss learning opportunities,</w:t>
      </w:r>
      <w:r w:rsidRPr="003E7496">
        <w:rPr>
          <w:rFonts w:asciiTheme="majorHAnsi" w:hAnsiTheme="majorHAnsi" w:cstheme="majorHAnsi"/>
          <w:b/>
          <w:bCs/>
          <w:u w:val="single"/>
        </w:rPr>
        <w:t xml:space="preserve"> parents must take days off from work </w:t>
      </w:r>
      <w:r w:rsidRPr="003E7496">
        <w:rPr>
          <w:rFonts w:asciiTheme="majorHAnsi" w:hAnsiTheme="majorHAnsi" w:cstheme="majorHAnsi"/>
          <w:b/>
          <w:bCs/>
          <w:highlight w:val="yellow"/>
          <w:u w:val="single"/>
        </w:rPr>
        <w:t>and our region is disrupted.</w:t>
      </w:r>
      <w:r w:rsidRPr="003E7496">
        <w:rPr>
          <w:rFonts w:asciiTheme="majorHAnsi" w:hAnsiTheme="majorHAnsi" w:cstheme="majorHAnsi"/>
          <w:b/>
          <w:bCs/>
          <w:u w:val="single"/>
        </w:rPr>
        <w:t xml:space="preserve"> </w:t>
      </w:r>
      <w:r w:rsidRPr="003E7496">
        <w:rPr>
          <w:rFonts w:asciiTheme="majorHAnsi" w:hAnsiTheme="majorHAnsi" w:cstheme="majorHAnsi"/>
          <w:b/>
          <w:bCs/>
          <w:highlight w:val="yellow"/>
          <w:u w:val="single"/>
        </w:rPr>
        <w:t>Beyond</w:t>
      </w:r>
      <w:r w:rsidRPr="003E7496">
        <w:rPr>
          <w:rFonts w:asciiTheme="majorHAnsi" w:hAnsiTheme="majorHAnsi" w:cstheme="majorHAnsi"/>
          <w:b/>
          <w:bCs/>
          <w:u w:val="single"/>
        </w:rPr>
        <w:t xml:space="preserve"> hurting </w:t>
      </w:r>
      <w:r w:rsidRPr="003E7496">
        <w:rPr>
          <w:rFonts w:asciiTheme="majorHAnsi" w:hAnsiTheme="majorHAnsi" w:cstheme="majorHAnsi"/>
          <w:b/>
          <w:bCs/>
          <w:highlight w:val="yellow"/>
          <w:u w:val="single"/>
        </w:rPr>
        <w:t>families</w:t>
      </w:r>
      <w:r w:rsidRPr="003E7496">
        <w:rPr>
          <w:rFonts w:asciiTheme="majorHAnsi" w:hAnsiTheme="majorHAnsi" w:cstheme="majorHAnsi"/>
          <w:b/>
          <w:bCs/>
          <w:u w:val="single"/>
        </w:rPr>
        <w:t xml:space="preserve">, this </w:t>
      </w:r>
      <w:r w:rsidRPr="003E7496">
        <w:rPr>
          <w:rFonts w:asciiTheme="majorHAnsi" w:hAnsiTheme="majorHAnsi" w:cstheme="majorHAnsi"/>
          <w:b/>
          <w:bCs/>
          <w:highlight w:val="yellow"/>
          <w:u w:val="single"/>
        </w:rPr>
        <w:t>strike will hurt</w:t>
      </w:r>
      <w:r w:rsidRPr="003E7496">
        <w:rPr>
          <w:rFonts w:asciiTheme="majorHAnsi" w:hAnsiTheme="majorHAnsi" w:cstheme="majorHAnsi"/>
          <w:b/>
          <w:bCs/>
          <w:u w:val="single"/>
        </w:rPr>
        <w:t xml:space="preserve"> our businesses and their </w:t>
      </w:r>
      <w:r w:rsidRPr="003E7496">
        <w:rPr>
          <w:rFonts w:asciiTheme="majorHAnsi" w:hAnsiTheme="majorHAnsi" w:cstheme="majorHAnsi"/>
          <w:b/>
          <w:bCs/>
          <w:highlight w:val="yellow"/>
          <w:u w:val="single"/>
        </w:rPr>
        <w:t>ability to sustain and create new jobs.</w:t>
      </w:r>
      <w:r w:rsidRPr="003E7496">
        <w:rPr>
          <w:rFonts w:asciiTheme="majorHAnsi" w:hAnsiTheme="majorHAnsi" w:cstheme="majorHAnsi"/>
          <w:b/>
          <w:bCs/>
          <w:u w:val="single"/>
        </w:rPr>
        <w:t xml:space="preserve"> </w:t>
      </w:r>
      <w:r w:rsidRPr="003E7496">
        <w:rPr>
          <w:rFonts w:asciiTheme="majorHAnsi" w:hAnsiTheme="majorHAnsi" w:cstheme="majorHAnsi"/>
          <w:sz w:val="16"/>
        </w:rPr>
        <w:t xml:space="preserve">This potential strike by LAUSD teachers will be the first in nearly three decades. The strike in 1989 lasted nine days; the most recent teachers strike in West Virginia lasted seven days. </w:t>
      </w:r>
      <w:r w:rsidRPr="003E7496">
        <w:rPr>
          <w:rFonts w:asciiTheme="majorHAnsi" w:hAnsiTheme="majorHAnsi" w:cstheme="majorHAnsi"/>
          <w:b/>
          <w:bCs/>
          <w:highlight w:val="yellow"/>
          <w:u w:val="single"/>
        </w:rPr>
        <w:t>For</w:t>
      </w:r>
      <w:r w:rsidRPr="003E7496">
        <w:rPr>
          <w:rFonts w:asciiTheme="majorHAnsi" w:hAnsiTheme="majorHAnsi" w:cstheme="majorHAnsi"/>
          <w:b/>
          <w:bCs/>
          <w:u w:val="single"/>
        </w:rPr>
        <w:t xml:space="preserve"> a </w:t>
      </w:r>
      <w:r w:rsidRPr="003E7496">
        <w:rPr>
          <w:rFonts w:asciiTheme="majorHAnsi" w:hAnsiTheme="majorHAnsi" w:cstheme="majorHAnsi"/>
          <w:b/>
          <w:bCs/>
          <w:highlight w:val="yellow"/>
          <w:u w:val="single"/>
        </w:rPr>
        <w:t>family living paycheck to paycheck</w:t>
      </w:r>
      <w:r w:rsidRPr="003E7496">
        <w:rPr>
          <w:rFonts w:asciiTheme="majorHAnsi" w:hAnsiTheme="majorHAnsi" w:cstheme="majorHAnsi"/>
          <w:b/>
          <w:bCs/>
          <w:u w:val="single"/>
        </w:rPr>
        <w:t xml:space="preserve">, over </w:t>
      </w:r>
      <w:r w:rsidRPr="003E7496">
        <w:rPr>
          <w:rFonts w:asciiTheme="majorHAnsi" w:hAnsiTheme="majorHAnsi" w:cstheme="majorHAnsi"/>
          <w:b/>
          <w:bCs/>
          <w:highlight w:val="yellow"/>
          <w:u w:val="single"/>
        </w:rPr>
        <w:t>a week of unpaid tim</w:t>
      </w:r>
      <w:r w:rsidRPr="003E7496">
        <w:rPr>
          <w:rFonts w:asciiTheme="majorHAnsi" w:hAnsiTheme="majorHAnsi" w:cstheme="majorHAnsi"/>
          <w:b/>
          <w:bCs/>
          <w:u w:val="single"/>
        </w:rPr>
        <w:t xml:space="preserve">e off to watch their children </w:t>
      </w:r>
      <w:r w:rsidRPr="003E7496">
        <w:rPr>
          <w:rFonts w:asciiTheme="majorHAnsi" w:hAnsiTheme="majorHAnsi" w:cstheme="majorHAnsi"/>
          <w:b/>
          <w:bCs/>
          <w:highlight w:val="yellow"/>
          <w:u w:val="single"/>
        </w:rPr>
        <w:t>should not be</w:t>
      </w:r>
      <w:r w:rsidRPr="003E7496">
        <w:rPr>
          <w:rFonts w:asciiTheme="majorHAnsi" w:hAnsiTheme="majorHAnsi" w:cstheme="majorHAnsi"/>
          <w:b/>
          <w:bCs/>
          <w:u w:val="single"/>
        </w:rPr>
        <w:t xml:space="preserve"> the </w:t>
      </w:r>
      <w:r w:rsidRPr="003E7496">
        <w:rPr>
          <w:rFonts w:asciiTheme="majorHAnsi" w:hAnsiTheme="majorHAnsi" w:cstheme="majorHAnsi"/>
          <w:b/>
          <w:bCs/>
          <w:highlight w:val="yellow"/>
          <w:u w:val="single"/>
        </w:rPr>
        <w:t>deciding factor between paying</w:t>
      </w:r>
      <w:r w:rsidRPr="003E7496">
        <w:rPr>
          <w:rFonts w:asciiTheme="majorHAnsi" w:hAnsiTheme="majorHAnsi" w:cstheme="majorHAnsi"/>
          <w:b/>
          <w:bCs/>
          <w:u w:val="single"/>
        </w:rPr>
        <w:t xml:space="preserve"> the </w:t>
      </w:r>
      <w:r w:rsidRPr="003E7496">
        <w:rPr>
          <w:rFonts w:asciiTheme="majorHAnsi" w:hAnsiTheme="majorHAnsi" w:cstheme="majorHAnsi"/>
          <w:b/>
          <w:bCs/>
          <w:highlight w:val="yellow"/>
          <w:u w:val="single"/>
        </w:rPr>
        <w:t>rent and putting food on the table</w:t>
      </w:r>
      <w:r w:rsidRPr="003E7496">
        <w:rPr>
          <w:rFonts w:asciiTheme="majorHAnsi" w:hAnsiTheme="majorHAnsi" w:cstheme="majorHAnsi"/>
          <w:b/>
          <w:bCs/>
          <w:u w:val="single"/>
        </w:rPr>
        <w:t xml:space="preserve">; the </w:t>
      </w:r>
      <w:r w:rsidRPr="003E7496">
        <w:rPr>
          <w:rFonts w:asciiTheme="majorHAnsi" w:hAnsiTheme="majorHAnsi" w:cstheme="majorHAnsi"/>
          <w:b/>
          <w:bCs/>
          <w:highlight w:val="yellow"/>
          <w:u w:val="single"/>
        </w:rPr>
        <w:t>entire family’s livelihood is threatened</w:t>
      </w:r>
      <w:r w:rsidRPr="003E7496">
        <w:rPr>
          <w:rFonts w:asciiTheme="majorHAnsi" w:hAnsiTheme="majorHAnsi" w:cstheme="majorHAnsi"/>
          <w:b/>
          <w:bCs/>
          <w:u w:val="single"/>
        </w:rPr>
        <w:t xml:space="preserve">. </w:t>
      </w:r>
      <w:r w:rsidRPr="003E7496">
        <w:rPr>
          <w:rFonts w:asciiTheme="majorHAnsi" w:hAnsiTheme="majorHAnsi" w:cstheme="majorHAnsi"/>
          <w:sz w:val="16"/>
        </w:rPr>
        <w:t xml:space="preserve">Imagine a single mom who is a nurse and has no one to watch her children. She must choose between leaving her children at home or missing a shift. That money cannot be paid back. </w:t>
      </w:r>
      <w:r w:rsidRPr="003E7496">
        <w:rPr>
          <w:rFonts w:asciiTheme="majorHAnsi" w:hAnsiTheme="majorHAnsi" w:cstheme="majorHAnsi"/>
          <w:b/>
          <w:bCs/>
          <w:highlight w:val="yellow"/>
          <w:u w:val="single"/>
        </w:rPr>
        <w:t>Every day</w:t>
      </w:r>
      <w:r w:rsidRPr="003E7496">
        <w:rPr>
          <w:rFonts w:asciiTheme="majorHAnsi" w:hAnsiTheme="majorHAnsi" w:cstheme="majorHAnsi"/>
          <w:b/>
          <w:bCs/>
          <w:u w:val="single"/>
        </w:rPr>
        <w:t xml:space="preserve"> that </w:t>
      </w:r>
      <w:r w:rsidRPr="003E7496">
        <w:rPr>
          <w:rFonts w:asciiTheme="majorHAnsi" w:hAnsiTheme="majorHAnsi" w:cstheme="majorHAnsi"/>
          <w:b/>
          <w:bCs/>
          <w:highlight w:val="yellow"/>
          <w:u w:val="single"/>
        </w:rPr>
        <w:t>a student is not in the classroom, they lose learning opportunities.</w:t>
      </w:r>
      <w:r w:rsidRPr="003E7496">
        <w:rPr>
          <w:rFonts w:asciiTheme="majorHAnsi" w:hAnsiTheme="majorHAnsi" w:cstheme="majorHAnsi"/>
          <w:b/>
          <w:bCs/>
          <w:u w:val="single"/>
        </w:rPr>
        <w:t xml:space="preserve"> </w:t>
      </w:r>
      <w:r w:rsidRPr="003E7496">
        <w:rPr>
          <w:rFonts w:asciiTheme="majorHAnsi" w:hAnsiTheme="majorHAnsi" w:cstheme="majorHAnsi"/>
          <w:sz w:val="16"/>
        </w:rPr>
        <w:t xml:space="preserve">Students fall behind the content standards set by the California State Board of Education, and teachers </w:t>
      </w:r>
      <w:proofErr w:type="gramStart"/>
      <w:r w:rsidRPr="003E7496">
        <w:rPr>
          <w:rFonts w:asciiTheme="majorHAnsi" w:hAnsiTheme="majorHAnsi" w:cstheme="majorHAnsi"/>
          <w:sz w:val="16"/>
        </w:rPr>
        <w:t>have to</w:t>
      </w:r>
      <w:proofErr w:type="gramEnd"/>
      <w:r w:rsidRPr="003E7496">
        <w:rPr>
          <w:rFonts w:asciiTheme="majorHAnsi" w:hAnsiTheme="majorHAnsi" w:cstheme="majorHAnsi"/>
          <w:sz w:val="16"/>
        </w:rPr>
        <w:t xml:space="preserve"> add those lost days into their curriculum. Students lose daily social interactions with their peers, which helps build character and good citizenship. Think of a student who has the dream of being a doctor. They miss school and now are discouraged and lose the aspiration of being a doctor.</w:t>
      </w:r>
      <w:r w:rsidRPr="003E7496">
        <w:rPr>
          <w:rFonts w:asciiTheme="majorHAnsi" w:hAnsiTheme="majorHAnsi" w:cstheme="majorHAnsi"/>
          <w:b/>
          <w:bCs/>
          <w:u w:val="single"/>
        </w:rPr>
        <w:t xml:space="preserve"> </w:t>
      </w:r>
      <w:r w:rsidRPr="003E7496">
        <w:rPr>
          <w:rFonts w:asciiTheme="majorHAnsi" w:hAnsiTheme="majorHAnsi" w:cstheme="majorHAnsi"/>
          <w:b/>
          <w:bCs/>
          <w:highlight w:val="yellow"/>
          <w:u w:val="single"/>
        </w:rPr>
        <w:t>At-risk youth are</w:t>
      </w:r>
      <w:r w:rsidRPr="003E7496">
        <w:rPr>
          <w:rFonts w:asciiTheme="majorHAnsi" w:hAnsiTheme="majorHAnsi" w:cstheme="majorHAnsi"/>
          <w:b/>
          <w:bCs/>
          <w:u w:val="single"/>
        </w:rPr>
        <w:t xml:space="preserve"> the </w:t>
      </w:r>
      <w:r w:rsidRPr="003E7496">
        <w:rPr>
          <w:rFonts w:asciiTheme="majorHAnsi" w:hAnsiTheme="majorHAnsi" w:cstheme="majorHAnsi"/>
          <w:b/>
          <w:bCs/>
          <w:highlight w:val="yellow"/>
          <w:u w:val="single"/>
        </w:rPr>
        <w:t>most vulnerable</w:t>
      </w:r>
      <w:r w:rsidRPr="003E7496">
        <w:rPr>
          <w:rFonts w:asciiTheme="majorHAnsi" w:hAnsiTheme="majorHAnsi" w:cstheme="majorHAnsi"/>
          <w:b/>
          <w:bCs/>
          <w:u w:val="single"/>
        </w:rPr>
        <w:t xml:space="preserve"> when there are school closures. </w:t>
      </w:r>
      <w:r w:rsidRPr="003E7496">
        <w:rPr>
          <w:rFonts w:asciiTheme="majorHAnsi" w:hAnsiTheme="majorHAnsi" w:cstheme="majorHAnsi"/>
          <w:b/>
          <w:bCs/>
          <w:highlight w:val="yellow"/>
          <w:u w:val="single"/>
        </w:rPr>
        <w:t>If parents don’t have the ability to skip work during a teacher strike</w:t>
      </w:r>
      <w:r w:rsidRPr="003E7496">
        <w:rPr>
          <w:rFonts w:asciiTheme="majorHAnsi" w:hAnsiTheme="majorHAnsi" w:cstheme="majorHAnsi"/>
          <w:b/>
          <w:bCs/>
          <w:u w:val="single"/>
        </w:rPr>
        <w:t xml:space="preserve">, can’t afford childcare or don’t have family that can </w:t>
      </w:r>
      <w:proofErr w:type="gramStart"/>
      <w:r w:rsidRPr="003E7496">
        <w:rPr>
          <w:rFonts w:asciiTheme="majorHAnsi" w:hAnsiTheme="majorHAnsi" w:cstheme="majorHAnsi"/>
          <w:b/>
          <w:bCs/>
          <w:u w:val="single"/>
        </w:rPr>
        <w:t>help out</w:t>
      </w:r>
      <w:proofErr w:type="gramEnd"/>
      <w:r w:rsidRPr="003E7496">
        <w:rPr>
          <w:rFonts w:asciiTheme="majorHAnsi" w:hAnsiTheme="majorHAnsi" w:cstheme="majorHAnsi"/>
          <w:b/>
          <w:bCs/>
          <w:u w:val="single"/>
        </w:rPr>
        <w:t xml:space="preserve">, that </w:t>
      </w:r>
      <w:r w:rsidRPr="003E7496">
        <w:rPr>
          <w:rFonts w:asciiTheme="majorHAnsi" w:hAnsiTheme="majorHAnsi" w:cstheme="majorHAnsi"/>
          <w:b/>
          <w:bCs/>
          <w:highlight w:val="yellow"/>
          <w:u w:val="single"/>
        </w:rPr>
        <w:t>means students are left unsupervised</w:t>
      </w:r>
      <w:r w:rsidRPr="003E7496">
        <w:rPr>
          <w:rFonts w:asciiTheme="majorHAnsi" w:hAnsiTheme="majorHAnsi" w:cstheme="majorHAnsi"/>
          <w:b/>
          <w:bCs/>
          <w:u w:val="single"/>
        </w:rPr>
        <w:t xml:space="preserve">. </w:t>
      </w:r>
      <w:r w:rsidRPr="003E7496">
        <w:rPr>
          <w:rFonts w:asciiTheme="majorHAnsi" w:hAnsiTheme="majorHAnsi" w:cstheme="majorHAnsi"/>
          <w:sz w:val="16"/>
        </w:rPr>
        <w:t xml:space="preserve">Anyone who has children knows that the course of their lives can change in an instant. </w:t>
      </w:r>
      <w:r w:rsidRPr="003E7496">
        <w:rPr>
          <w:rFonts w:asciiTheme="majorHAnsi" w:hAnsiTheme="majorHAnsi" w:cstheme="majorHAnsi"/>
          <w:b/>
          <w:bCs/>
          <w:highlight w:val="yellow"/>
          <w:u w:val="single"/>
        </w:rPr>
        <w:t>We must avoid putting our children’s health and safety at risk</w:t>
      </w:r>
      <w:r w:rsidRPr="003E7496">
        <w:rPr>
          <w:rFonts w:asciiTheme="majorHAnsi" w:hAnsiTheme="majorHAnsi" w:cstheme="majorHAnsi"/>
          <w:b/>
          <w:bCs/>
          <w:u w:val="single"/>
        </w:rPr>
        <w:t xml:space="preserve">. </w:t>
      </w:r>
      <w:r w:rsidRPr="003E7496">
        <w:rPr>
          <w:rFonts w:asciiTheme="majorHAnsi" w:hAnsiTheme="majorHAnsi" w:cstheme="majorHAnsi"/>
          <w:sz w:val="16"/>
        </w:rPr>
        <w:t xml:space="preserve">In LAUSD, </w:t>
      </w:r>
      <w:r w:rsidRPr="003E7496">
        <w:rPr>
          <w:rFonts w:asciiTheme="majorHAnsi" w:hAnsiTheme="majorHAnsi" w:cstheme="majorHAnsi"/>
          <w:b/>
          <w:bCs/>
          <w:highlight w:val="yellow"/>
          <w:u w:val="single"/>
        </w:rPr>
        <w:t>over 84 percent of</w:t>
      </w:r>
      <w:r w:rsidRPr="003E7496">
        <w:rPr>
          <w:rFonts w:asciiTheme="majorHAnsi" w:hAnsiTheme="majorHAnsi" w:cstheme="majorHAnsi"/>
          <w:b/>
          <w:bCs/>
          <w:u w:val="single"/>
        </w:rPr>
        <w:t xml:space="preserve"> the </w:t>
      </w:r>
      <w:r w:rsidRPr="003E7496">
        <w:rPr>
          <w:rFonts w:asciiTheme="majorHAnsi" w:hAnsiTheme="majorHAnsi" w:cstheme="majorHAnsi"/>
          <w:b/>
          <w:bCs/>
          <w:highlight w:val="yellow"/>
          <w:u w:val="single"/>
        </w:rPr>
        <w:t>students qualify for free</w:t>
      </w:r>
      <w:r w:rsidRPr="003E7496">
        <w:rPr>
          <w:rFonts w:asciiTheme="majorHAnsi" w:hAnsiTheme="majorHAnsi" w:cstheme="majorHAnsi"/>
          <w:b/>
          <w:bCs/>
          <w:u w:val="single"/>
        </w:rPr>
        <w:t xml:space="preserve"> or reduced-price </w:t>
      </w:r>
      <w:r w:rsidRPr="003E7496">
        <w:rPr>
          <w:rFonts w:asciiTheme="majorHAnsi" w:hAnsiTheme="majorHAnsi" w:cstheme="majorHAnsi"/>
          <w:b/>
          <w:bCs/>
          <w:highlight w:val="yellow"/>
          <w:u w:val="single"/>
        </w:rPr>
        <w:t>meals</w:t>
      </w:r>
      <w:r w:rsidRPr="003E7496">
        <w:rPr>
          <w:rFonts w:asciiTheme="majorHAnsi" w:hAnsiTheme="majorHAnsi" w:cstheme="majorHAnsi"/>
          <w:b/>
          <w:bCs/>
          <w:u w:val="single"/>
        </w:rPr>
        <w:t xml:space="preserve">; the district serves over 700,000 meals each day. </w:t>
      </w:r>
      <w:r w:rsidRPr="003E7496">
        <w:rPr>
          <w:rFonts w:asciiTheme="majorHAnsi" w:hAnsiTheme="majorHAnsi" w:cstheme="majorHAnsi"/>
          <w:b/>
          <w:bCs/>
          <w:highlight w:val="yellow"/>
          <w:u w:val="single"/>
        </w:rPr>
        <w:t>For many</w:t>
      </w:r>
      <w:r w:rsidRPr="003E7496">
        <w:rPr>
          <w:rFonts w:asciiTheme="majorHAnsi" w:hAnsiTheme="majorHAnsi" w:cstheme="majorHAnsi"/>
          <w:b/>
          <w:bCs/>
          <w:u w:val="single"/>
        </w:rPr>
        <w:t xml:space="preserve"> of these students, </w:t>
      </w:r>
      <w:r w:rsidRPr="003E7496">
        <w:rPr>
          <w:rFonts w:asciiTheme="majorHAnsi" w:hAnsiTheme="majorHAnsi" w:cstheme="majorHAnsi"/>
          <w:b/>
          <w:bCs/>
          <w:highlight w:val="yellow"/>
          <w:u w:val="single"/>
        </w:rPr>
        <w:t xml:space="preserve">this is their only chance to eat a healthy breakfast, </w:t>
      </w:r>
      <w:proofErr w:type="gramStart"/>
      <w:r w:rsidRPr="003E7496">
        <w:rPr>
          <w:rFonts w:asciiTheme="majorHAnsi" w:hAnsiTheme="majorHAnsi" w:cstheme="majorHAnsi"/>
          <w:b/>
          <w:bCs/>
          <w:highlight w:val="yellow"/>
          <w:u w:val="single"/>
        </w:rPr>
        <w:t>lunch</w:t>
      </w:r>
      <w:proofErr w:type="gramEnd"/>
      <w:r w:rsidRPr="003E7496">
        <w:rPr>
          <w:rFonts w:asciiTheme="majorHAnsi" w:hAnsiTheme="majorHAnsi" w:cstheme="majorHAnsi"/>
          <w:b/>
          <w:bCs/>
          <w:highlight w:val="yellow"/>
          <w:u w:val="single"/>
        </w:rPr>
        <w:t xml:space="preserve"> and supper</w:t>
      </w:r>
      <w:r w:rsidRPr="003E7496">
        <w:rPr>
          <w:rFonts w:asciiTheme="majorHAnsi" w:hAnsiTheme="majorHAnsi" w:cstheme="majorHAnsi"/>
          <w:b/>
          <w:bCs/>
          <w:u w:val="single"/>
        </w:rPr>
        <w:t xml:space="preserve"> after school. </w:t>
      </w:r>
      <w:r w:rsidRPr="003E7496">
        <w:rPr>
          <w:rFonts w:asciiTheme="majorHAnsi" w:hAnsiTheme="majorHAnsi" w:cstheme="majorHAnsi"/>
          <w:b/>
          <w:bCs/>
          <w:highlight w:val="yellow"/>
          <w:u w:val="single"/>
        </w:rPr>
        <w:t>A child’s nutrition should not be compromised at the hands of this potential strike</w:t>
      </w:r>
      <w:r w:rsidRPr="003E7496">
        <w:rPr>
          <w:rFonts w:asciiTheme="majorHAnsi" w:hAnsiTheme="majorHAnsi" w:cstheme="majorHAnsi"/>
          <w:b/>
          <w:bCs/>
          <w:u w:val="single"/>
        </w:rPr>
        <w:t>.</w:t>
      </w:r>
      <w:r w:rsidRPr="003E7496">
        <w:rPr>
          <w:rFonts w:asciiTheme="majorHAnsi" w:hAnsiTheme="majorHAnsi" w:cstheme="majorHAnsi"/>
          <w:sz w:val="16"/>
        </w:rPr>
        <w:t xml:space="preserve"> As business leaders, </w:t>
      </w:r>
      <w:r w:rsidRPr="003E7496">
        <w:rPr>
          <w:rFonts w:asciiTheme="majorHAnsi" w:hAnsiTheme="majorHAnsi" w:cstheme="majorHAnsi"/>
          <w:b/>
          <w:bCs/>
          <w:highlight w:val="yellow"/>
          <w:u w:val="single"/>
        </w:rPr>
        <w:t>we value</w:t>
      </w:r>
      <w:r w:rsidRPr="003E7496">
        <w:rPr>
          <w:rFonts w:asciiTheme="majorHAnsi" w:hAnsiTheme="majorHAnsi" w:cstheme="majorHAnsi"/>
          <w:b/>
          <w:bCs/>
          <w:u w:val="single"/>
        </w:rPr>
        <w:t xml:space="preserve"> the </w:t>
      </w:r>
      <w:r w:rsidRPr="003E7496">
        <w:rPr>
          <w:rFonts w:asciiTheme="majorHAnsi" w:hAnsiTheme="majorHAnsi" w:cstheme="majorHAnsi"/>
          <w:b/>
          <w:bCs/>
          <w:highlight w:val="yellow"/>
          <w:u w:val="single"/>
        </w:rPr>
        <w:t>importance of treating teachers fairly while maintaining fiscal solvenc</w:t>
      </w:r>
      <w:r w:rsidRPr="003E7496">
        <w:rPr>
          <w:rFonts w:asciiTheme="majorHAnsi" w:hAnsiTheme="majorHAnsi" w:cstheme="majorHAnsi"/>
          <w:b/>
          <w:bCs/>
          <w:u w:val="single"/>
        </w:rPr>
        <w:t>y. We urge LAUSD and UTLA to find a resolution that accomplishes both</w:t>
      </w:r>
      <w:r w:rsidRPr="003E7496">
        <w:rPr>
          <w:rFonts w:asciiTheme="majorHAnsi" w:hAnsiTheme="majorHAnsi" w:cstheme="majorHAnsi"/>
          <w:sz w:val="16"/>
        </w:rPr>
        <w:t>. Employers care deeply for the strength and effectiveness of our K-12 educational systems</w:t>
      </w:r>
      <w:r w:rsidRPr="003E7496">
        <w:rPr>
          <w:rFonts w:asciiTheme="majorHAnsi" w:hAnsiTheme="majorHAnsi" w:cstheme="majorHAnsi"/>
          <w:b/>
          <w:bCs/>
          <w:u w:val="single"/>
        </w:rPr>
        <w:t xml:space="preserve">. </w:t>
      </w:r>
      <w:r w:rsidRPr="003E7496">
        <w:rPr>
          <w:rFonts w:asciiTheme="majorHAnsi" w:hAnsiTheme="majorHAnsi" w:cstheme="majorHAnsi"/>
          <w:b/>
          <w:bCs/>
          <w:highlight w:val="yellow"/>
          <w:u w:val="single"/>
        </w:rPr>
        <w:t>These</w:t>
      </w:r>
      <w:r w:rsidRPr="003E7496">
        <w:rPr>
          <w:rFonts w:asciiTheme="majorHAnsi" w:hAnsiTheme="majorHAnsi" w:cstheme="majorHAnsi"/>
          <w:b/>
          <w:bCs/>
          <w:u w:val="single"/>
        </w:rPr>
        <w:t xml:space="preserve"> </w:t>
      </w:r>
      <w:r w:rsidRPr="003E7496">
        <w:rPr>
          <w:rFonts w:asciiTheme="majorHAnsi" w:hAnsiTheme="majorHAnsi" w:cstheme="majorHAnsi"/>
          <w:b/>
          <w:bCs/>
          <w:highlight w:val="yellow"/>
          <w:u w:val="single"/>
        </w:rPr>
        <w:t>students will</w:t>
      </w:r>
      <w:r w:rsidRPr="003E7496">
        <w:rPr>
          <w:rFonts w:asciiTheme="majorHAnsi" w:hAnsiTheme="majorHAnsi" w:cstheme="majorHAnsi"/>
          <w:b/>
          <w:bCs/>
          <w:u w:val="single"/>
        </w:rPr>
        <w:t xml:space="preserve"> also </w:t>
      </w:r>
      <w:r w:rsidRPr="003E7496">
        <w:rPr>
          <w:rFonts w:asciiTheme="majorHAnsi" w:hAnsiTheme="majorHAnsi" w:cstheme="majorHAnsi"/>
          <w:b/>
          <w:bCs/>
          <w:highlight w:val="yellow"/>
          <w:u w:val="single"/>
        </w:rPr>
        <w:t>become the workforce that will grow our economy into the future.</w:t>
      </w:r>
      <w:r w:rsidRPr="003E7496">
        <w:rPr>
          <w:rFonts w:asciiTheme="majorHAnsi" w:hAnsiTheme="majorHAnsi" w:cstheme="majorHAnsi"/>
          <w:b/>
          <w:bCs/>
          <w:u w:val="single"/>
        </w:rPr>
        <w:t xml:space="preserve"> </w:t>
      </w:r>
    </w:p>
    <w:p w14:paraId="0AE7BD17" w14:textId="77777777" w:rsidR="00E21B25" w:rsidRPr="003E7496" w:rsidRDefault="00E21B25" w:rsidP="00E21B25">
      <w:pPr>
        <w:rPr>
          <w:rFonts w:asciiTheme="majorHAnsi" w:hAnsiTheme="majorHAnsi" w:cstheme="majorHAnsi"/>
        </w:rPr>
      </w:pPr>
    </w:p>
    <w:sectPr w:rsidR="00E21B25" w:rsidRPr="003E74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D1059"/>
    <w:multiLevelType w:val="hybridMultilevel"/>
    <w:tmpl w:val="15D85EB4"/>
    <w:lvl w:ilvl="0" w:tplc="CCAEC47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05104D"/>
    <w:multiLevelType w:val="multilevel"/>
    <w:tmpl w:val="21B22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3872E6E"/>
    <w:multiLevelType w:val="hybridMultilevel"/>
    <w:tmpl w:val="B70A9B94"/>
    <w:lvl w:ilvl="0" w:tplc="2DC6889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F961A5"/>
    <w:multiLevelType w:val="multilevel"/>
    <w:tmpl w:val="6B74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A297142"/>
    <w:multiLevelType w:val="multilevel"/>
    <w:tmpl w:val="6F86E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7"/>
  </w:num>
  <w:num w:numId="14">
    <w:abstractNumId w:val="14"/>
  </w:num>
  <w:num w:numId="15">
    <w:abstractNumId w:val="16"/>
  </w:num>
  <w:num w:numId="16">
    <w:abstractNumId w:val="13"/>
  </w:num>
  <w:num w:numId="17">
    <w:abstractNumId w:val="18"/>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B25"/>
    <w:rsid w:val="00055837"/>
    <w:rsid w:val="0026498D"/>
    <w:rsid w:val="0035152E"/>
    <w:rsid w:val="0067411C"/>
    <w:rsid w:val="008D0C13"/>
    <w:rsid w:val="00BA2CB3"/>
    <w:rsid w:val="00D724F9"/>
    <w:rsid w:val="00E15FF3"/>
    <w:rsid w:val="00E21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7A31FA"/>
  <w15:chartTrackingRefBased/>
  <w15:docId w15:val="{E2B49344-25B8-7D4F-8B0C-FD7DBE7D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1B25"/>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E21B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1B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E21B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E21B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21B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1B25"/>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1,Heading 3 Char Char Char Char Char,Citation Char Char Char Char Char,Citation Char1 Char Char Char,Heading 3 Char Char1 Char,Citation Char Char1 Char,cites Char Char, Char Char Char"/>
    <w:basedOn w:val="DefaultParagraphFont"/>
    <w:link w:val="Heading3"/>
    <w:uiPriority w:val="9"/>
    <w:rsid w:val="00E21B2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E21B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21B2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E21B25"/>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s"/>
    <w:basedOn w:val="DefaultParagraphFont"/>
    <w:link w:val="textbold"/>
    <w:uiPriority w:val="20"/>
    <w:qFormat/>
    <w:rsid w:val="00E21B25"/>
    <w:rPr>
      <w:rFonts w:ascii="Calibri" w:hAnsi="Calibri"/>
      <w:b/>
      <w:iCs/>
      <w:sz w:val="22"/>
      <w:u w:val="single"/>
    </w:rPr>
  </w:style>
  <w:style w:type="character" w:styleId="FollowedHyperlink">
    <w:name w:val="FollowedHyperlink"/>
    <w:basedOn w:val="DefaultParagraphFont"/>
    <w:uiPriority w:val="99"/>
    <w:semiHidden/>
    <w:unhideWhenUsed/>
    <w:rsid w:val="00E21B2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E21B25"/>
    <w:rPr>
      <w:color w:val="auto"/>
      <w:u w:val="none"/>
    </w:rPr>
  </w:style>
  <w:style w:type="paragraph" w:styleId="DocumentMap">
    <w:name w:val="Document Map"/>
    <w:basedOn w:val="Normal"/>
    <w:link w:val="DocumentMapChar"/>
    <w:uiPriority w:val="99"/>
    <w:semiHidden/>
    <w:unhideWhenUsed/>
    <w:rsid w:val="00E21B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1B25"/>
    <w:rPr>
      <w:rFonts w:ascii="Lucida Grande" w:eastAsiaTheme="minorEastAsia" w:hAnsi="Lucida Grande" w:cs="Lucida Grande"/>
    </w:rPr>
  </w:style>
  <w:style w:type="paragraph" w:customStyle="1" w:styleId="p1">
    <w:name w:val="p1"/>
    <w:basedOn w:val="Normal"/>
    <w:rsid w:val="00E21B25"/>
    <w:pPr>
      <w:spacing w:before="100" w:beforeAutospacing="1" w:after="100" w:afterAutospacing="1" w:line="240" w:lineRule="auto"/>
    </w:pPr>
    <w:rPr>
      <w:rFonts w:ascii="Times New Roman" w:eastAsia="Times New Roman" w:hAnsi="Times New Roman" w:cs="Times New Roman"/>
      <w:sz w:val="24"/>
    </w:rPr>
  </w:style>
  <w:style w:type="paragraph" w:customStyle="1" w:styleId="p2">
    <w:name w:val="p2"/>
    <w:basedOn w:val="Normal"/>
    <w:rsid w:val="00E21B2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21B25"/>
    <w:rPr>
      <w:color w:val="605E5C"/>
      <w:shd w:val="clear" w:color="auto" w:fill="E1DFDD"/>
    </w:rPr>
  </w:style>
  <w:style w:type="paragraph" w:customStyle="1" w:styleId="font-copy">
    <w:name w:val="font-copy"/>
    <w:basedOn w:val="Normal"/>
    <w:rsid w:val="00E21B2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21B25"/>
    <w:pPr>
      <w:ind w:left="720"/>
      <w:jc w:val="both"/>
    </w:pPr>
    <w:rPr>
      <w:rFonts w:eastAsiaTheme="minorHAnsi"/>
      <w:b/>
      <w:iCs/>
      <w:u w:val="single"/>
    </w:rPr>
  </w:style>
  <w:style w:type="character" w:styleId="Strong">
    <w:name w:val="Strong"/>
    <w:basedOn w:val="DefaultParagraphFont"/>
    <w:uiPriority w:val="22"/>
    <w:qFormat/>
    <w:rsid w:val="00E21B25"/>
    <w:rPr>
      <w:b/>
      <w:bCs/>
    </w:rPr>
  </w:style>
  <w:style w:type="paragraph" w:styleId="NormalWeb">
    <w:name w:val="Normal (Web)"/>
    <w:basedOn w:val="Normal"/>
    <w:uiPriority w:val="99"/>
    <w:semiHidden/>
    <w:unhideWhenUsed/>
    <w:rsid w:val="00E21B25"/>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E21B25"/>
    <w:rPr>
      <w:i/>
      <w:iCs/>
    </w:rPr>
  </w:style>
  <w:style w:type="paragraph" w:styleId="ListParagraph">
    <w:name w:val="List Paragraph"/>
    <w:basedOn w:val="Normal"/>
    <w:uiPriority w:val="34"/>
    <w:qFormat/>
    <w:rsid w:val="00E21B25"/>
    <w:pPr>
      <w:ind w:left="720"/>
      <w:contextualSpacing/>
    </w:pPr>
  </w:style>
  <w:style w:type="paragraph" w:customStyle="1" w:styleId="UnderlinePara">
    <w:name w:val="Underline Para"/>
    <w:basedOn w:val="Normal"/>
    <w:uiPriority w:val="1"/>
    <w:qFormat/>
    <w:rsid w:val="00E21B25"/>
    <w:pPr>
      <w:widowControl w:val="0"/>
      <w:suppressAutoHyphens/>
      <w:spacing w:after="200" w:line="240" w:lineRule="auto"/>
      <w:contextualSpacing/>
    </w:pPr>
    <w:rPr>
      <w:rFonts w:asciiTheme="minorHAnsi" w:hAnsiTheme="minorHAnsi"/>
      <w:u w:val="single"/>
    </w:rPr>
  </w:style>
  <w:style w:type="paragraph" w:customStyle="1" w:styleId="Emphasis1">
    <w:name w:val="Emphasis1"/>
    <w:basedOn w:val="Normal"/>
    <w:autoRedefine/>
    <w:uiPriority w:val="20"/>
    <w:qFormat/>
    <w:rsid w:val="00E21B2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34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tq.org/nctq/research/1190910822841.pdf" TargetMode="External"/><Relationship Id="rId18" Type="http://schemas.openxmlformats.org/officeDocument/2006/relationships/hyperlink" Target="http://obs.rc.fas.harvard.edu/chetty/STAR.pdf" TargetMode="External"/><Relationship Id="rId26" Type="http://schemas.openxmlformats.org/officeDocument/2006/relationships/hyperlink" Target="https://www.motherjones.com/politics/2018/01/its-not-just-freezing-classrooms-in-baltimore-americas-schools-are-physically-falling-apart/" TargetMode="External"/><Relationship Id="rId39" Type="http://schemas.openxmlformats.org/officeDocument/2006/relationships/hyperlink" Target="https://www.nytimes.com/aponline/2019/01/28/us/ap-us-education-bill-west-virginia.html" TargetMode="External"/><Relationship Id="rId21" Type="http://schemas.openxmlformats.org/officeDocument/2006/relationships/hyperlink" Target="https://thehill.com/homenews/state-watch/426030-states-race-to-prevent-teacher-strikes-by-boosting-pay" TargetMode="External"/><Relationship Id="rId34" Type="http://schemas.openxmlformats.org/officeDocument/2006/relationships/hyperlink" Target="https://thehill.com/homenews/state-watch/426030-states-race-to-prevent-teacher-strikes-by-boosting-pay" TargetMode="External"/><Relationship Id="rId42" Type="http://schemas.openxmlformats.org/officeDocument/2006/relationships/fontTable" Target="fontTable.xml"/><Relationship Id="rId7" Type="http://schemas.openxmlformats.org/officeDocument/2006/relationships/hyperlink" Target="http://money.com/money/5287489/average-teacher-salary-by-state/" TargetMode="External"/><Relationship Id="rId2" Type="http://schemas.openxmlformats.org/officeDocument/2006/relationships/styles" Target="styles.xml"/><Relationship Id="rId16" Type="http://schemas.openxmlformats.org/officeDocument/2006/relationships/hyperlink" Target="http://stand.org/illinois/action/chicago/frequently-asked-questions" TargetMode="External"/><Relationship Id="rId20" Type="http://schemas.openxmlformats.org/officeDocument/2006/relationships/hyperlink" Target="https://www.nlrb.gov/about-nlrb/rights-we-protect/the-law/employees/right-to-strike-and-picket" TargetMode="External"/><Relationship Id="rId29" Type="http://schemas.openxmlformats.org/officeDocument/2006/relationships/hyperlink" Target="https://morningconsult.com/opinions/americas-teachers-are-at-their-boiling-point/" TargetMode="External"/><Relationship Id="rId41" Type="http://schemas.openxmlformats.org/officeDocument/2006/relationships/hyperlink" Target="https://arxiv.org/pdf/1809.04141.pdf" TargetMode="External"/><Relationship Id="rId1" Type="http://schemas.openxmlformats.org/officeDocument/2006/relationships/numbering" Target="numbering.xml"/><Relationship Id="rId6" Type="http://schemas.openxmlformats.org/officeDocument/2006/relationships/hyperlink" Target="https://www.vox.com/policy-and-politics/2019/2/18/18224972/kamala-harris-democrat-presidential-candidate-2020" TargetMode="External"/><Relationship Id="rId11" Type="http://schemas.openxmlformats.org/officeDocument/2006/relationships/hyperlink" Target="http://ideas.repec.org/p/cdh/ebrief/74.html" TargetMode="External"/><Relationship Id="rId24" Type="http://schemas.openxmlformats.org/officeDocument/2006/relationships/hyperlink" Target="https://www.americanprogress.org/issues/education-k-12/reports/2018/09/20/457750/fixing-chronic-disinvestment-k-12-schools/" TargetMode="External"/><Relationship Id="rId32" Type="http://schemas.openxmlformats.org/officeDocument/2006/relationships/hyperlink" Target="https://tucson.com/news/local/gov-ducey-teachers-aren-t-going-to-get-percent-pay/article_75a9b7dc-930b-5374-be12-61fb840e4ced.html" TargetMode="External"/><Relationship Id="rId37" Type="http://schemas.openxmlformats.org/officeDocument/2006/relationships/hyperlink" Target="http://nymag.com/intelligencer/2019/01/teacher-walkouts-gop-lawmakers-push-retaliatory-bills.html" TargetMode="External"/><Relationship Id="rId40" Type="http://schemas.openxmlformats.org/officeDocument/2006/relationships/hyperlink" Target="https://newsok.com/article/5593286/bill-is-revenge-for-teacher-walkout-unions-say" TargetMode="External"/><Relationship Id="rId5" Type="http://schemas.openxmlformats.org/officeDocument/2006/relationships/hyperlink" Target="https://www.vox.com/policy-and-politics/2019/3/26/18280734/kamala-harris-2020-election-policies-teachers-salaries%20//Accessed%2011/21/2021" TargetMode="External"/><Relationship Id="rId15" Type="http://schemas.openxmlformats.org/officeDocument/2006/relationships/hyperlink" Target="http://sersanea.org/Pennsylvania%20Teachers'%20Strikes%20and%20Academic%20Performance%20Final%20.pdf" TargetMode="External"/><Relationship Id="rId23" Type="http://schemas.openxmlformats.org/officeDocument/2006/relationships/hyperlink" Target="https://www.nytimes.com/2018/05/16/us/teacher-walkout-north-carolina.html" TargetMode="External"/><Relationship Id="rId28" Type="http://schemas.openxmlformats.org/officeDocument/2006/relationships/hyperlink" Target="https://tucson.com/news/local/we-continue-to-worsen-nearly-arizona-teaching-jobs-remain-vacant/article_1c8d665a-a422-5c7b-95b9-98afe0cb0c6f.html" TargetMode="External"/><Relationship Id="rId36" Type="http://schemas.openxmlformats.org/officeDocument/2006/relationships/hyperlink" Target="https://www.apnews.com/883e9d387709112a11ee8901c223294e" TargetMode="External"/><Relationship Id="rId10" Type="http://schemas.openxmlformats.org/officeDocument/2006/relationships/hyperlink" Target="http://www.nber.org/papers/w16846" TargetMode="External"/><Relationship Id="rId19" Type="http://schemas.openxmlformats.org/officeDocument/2006/relationships/hyperlink" Target="http://onlinelibrary.wiley.com/doi/10.1111/j.1468-0327.2011.00265.x/abstract" TargetMode="External"/><Relationship Id="rId31" Type="http://schemas.openxmlformats.org/officeDocument/2006/relationships/hyperlink" Target="https://www.latimes.com/nation/la-na-teacher-funding-20180306-story.html" TargetMode="External"/><Relationship Id="rId4" Type="http://schemas.openxmlformats.org/officeDocument/2006/relationships/webSettings" Target="webSettings.xml"/><Relationship Id="rId9" Type="http://schemas.openxmlformats.org/officeDocument/2006/relationships/hyperlink" Target="http://www.washingtonpost.com/business/chicago-teachers-and-school-district-officials-halt-strike-talks/2012/09/09/f73a4364-faf2-11e1-a65a-d6e62f9f2a5a_story.html?hpid=z1&amp;itid=lk_inline_manual_4" TargetMode="External"/><Relationship Id="rId14" Type="http://schemas.openxmlformats.org/officeDocument/2006/relationships/hyperlink" Target="http://www.mitpressjournals.org/doi/abs/10.1162/edfp.2009.4.2.115" TargetMode="External"/><Relationship Id="rId22" Type="http://schemas.openxmlformats.org/officeDocument/2006/relationships/hyperlink" Target="http://nymag.com/intelligencer/2019/01/teacher-walkouts-gop-lawmakers-push-retaliatory-bills.html" TargetMode="External"/><Relationship Id="rId27" Type="http://schemas.openxmlformats.org/officeDocument/2006/relationships/hyperlink" Target="https://www.cnn.com/2018/04/03/us/oklahoma-teachers-textbooks-trnd/index.html" TargetMode="External"/><Relationship Id="rId30" Type="http://schemas.openxmlformats.org/officeDocument/2006/relationships/hyperlink" Target="https://www.americanprogressaction.org/issues/education/news/2018/10/09/171813/little-late-many-gubernatorial-candidates-education-funding/" TargetMode="External"/><Relationship Id="rId35" Type="http://schemas.openxmlformats.org/officeDocument/2006/relationships/hyperlink" Target="http://www.nea.org/assets/docs/180413-Rankings_And_Estimates_Report_2018.pdf" TargetMode="External"/><Relationship Id="rId43" Type="http://schemas.openxmlformats.org/officeDocument/2006/relationships/theme" Target="theme/theme1.xml"/><Relationship Id="rId8" Type="http://schemas.openxmlformats.org/officeDocument/2006/relationships/hyperlink" Target="http://laschoolreport.com/commentary-a-teachers-strike-is-bad-for-our-students-families-and-economy/" TargetMode="External"/><Relationship Id="rId3" Type="http://schemas.openxmlformats.org/officeDocument/2006/relationships/settings" Target="settings.xml"/><Relationship Id="rId12" Type="http://schemas.openxmlformats.org/officeDocument/2006/relationships/hyperlink" Target="http://ideas.repec.org/a/bla/labour/v24y2010i4p391-406.html" TargetMode="External"/><Relationship Id="rId17" Type="http://schemas.openxmlformats.org/officeDocument/2006/relationships/hyperlink" Target="http://articles.chicagotribune.com/2010-09-21/news/ct-met-time-school-year-20100921_1_school-improvement-school-days-districts" TargetMode="External"/><Relationship Id="rId25" Type="http://schemas.openxmlformats.org/officeDocument/2006/relationships/hyperlink" Target="https://www.americanprogress.org/issues/education-k-12/reports/2018/09/20/457750/fixing-chronic-disinvestment-k-12-schools/%5b" TargetMode="External"/><Relationship Id="rId33" Type="http://schemas.openxmlformats.org/officeDocument/2006/relationships/hyperlink" Target="https://www.reuters.com/article/us-usa-education-arizona/arizona-governor-signs-bill-to-boost-teachers-wages-amid-strike-idUSKBN1I40N8" TargetMode="External"/><Relationship Id="rId38" Type="http://schemas.openxmlformats.org/officeDocument/2006/relationships/hyperlink" Target="https://www.vox.com/policy-and-politics/2018/4/23/17270422/colorado-teachers-strike-jail-b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8206</Words>
  <Characters>46780</Characters>
  <Application>Microsoft Office Word</Application>
  <DocSecurity>0</DocSecurity>
  <Lines>389</Lines>
  <Paragraphs>109</Paragraphs>
  <ScaleCrop>false</ScaleCrop>
  <Company/>
  <LinksUpToDate>false</LinksUpToDate>
  <CharactersWithSpaces>54877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8</cp:revision>
  <dcterms:created xsi:type="dcterms:W3CDTF">2021-12-03T00:41:00Z</dcterms:created>
  <dcterms:modified xsi:type="dcterms:W3CDTF">2021-12-03T01:21:00Z</dcterms:modified>
</cp:coreProperties>
</file>