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EF035" w14:textId="77777777" w:rsidR="00E157F6" w:rsidRPr="00E8729B" w:rsidRDefault="00E157F6" w:rsidP="00E157F6">
      <w:pPr>
        <w:pStyle w:val="Heading3"/>
      </w:pPr>
      <w:r w:rsidRPr="00E8729B">
        <w:t>1</w:t>
      </w:r>
    </w:p>
    <w:p w14:paraId="2EA20A9B" w14:textId="77777777" w:rsidR="00E157F6" w:rsidRPr="00E8729B" w:rsidRDefault="00E157F6" w:rsidP="00E157F6">
      <w:pPr>
        <w:pStyle w:val="Heading4"/>
        <w:rPr>
          <w:rFonts w:cs="Calibri"/>
        </w:rPr>
      </w:pPr>
      <w:r w:rsidRPr="00E8729B">
        <w:rPr>
          <w:rFonts w:cs="Calibri"/>
        </w:rPr>
        <w:t xml:space="preserve">Interpretation—the </w:t>
      </w:r>
      <w:proofErr w:type="spellStart"/>
      <w:r w:rsidRPr="00E8729B">
        <w:rPr>
          <w:rFonts w:cs="Calibri"/>
        </w:rPr>
        <w:t>aff</w:t>
      </w:r>
      <w:proofErr w:type="spellEnd"/>
      <w:r w:rsidRPr="00E8729B">
        <w:rPr>
          <w:rFonts w:cs="Calibri"/>
        </w:rPr>
        <w:t xml:space="preserve"> may not defend a subset of appropriation.</w:t>
      </w:r>
    </w:p>
    <w:p w14:paraId="197D9E9F" w14:textId="77777777" w:rsidR="00E157F6" w:rsidRPr="00E8729B" w:rsidRDefault="00E157F6" w:rsidP="00E157F6">
      <w:pPr>
        <w:pStyle w:val="Heading4"/>
        <w:rPr>
          <w:rFonts w:cs="Calibri"/>
        </w:rPr>
      </w:pPr>
      <w:r w:rsidRPr="00E8729B">
        <w:rPr>
          <w:rFonts w:cs="Calibri"/>
        </w:rPr>
        <w:t xml:space="preserve">Appropriation is a generic indefinite singular. Cohen 01 </w:t>
      </w:r>
    </w:p>
    <w:p w14:paraId="033B0A17" w14:textId="77777777" w:rsidR="00E157F6" w:rsidRPr="00E8729B" w:rsidRDefault="00E157F6" w:rsidP="00E157F6">
      <w:pPr>
        <w:rPr>
          <w:rStyle w:val="Style13ptBold"/>
        </w:rPr>
      </w:pPr>
      <w:r w:rsidRPr="00E8729B">
        <w:t xml:space="preserve">Ariel Cohen (Ben-Gurion University of the Negev), “On the Generic Use of Indefinite Singulars,” Journal of Semantics 18:3, 2001 </w:t>
      </w:r>
      <w:hyperlink r:id="rId9" w:history="1">
        <w:r w:rsidRPr="00E8729B">
          <w:rPr>
            <w:rStyle w:val="Hyperlink"/>
            <w:sz w:val="16"/>
          </w:rPr>
          <w:t>https://core.ac.uk/download/pdf/188590876.pdf</w:t>
        </w:r>
      </w:hyperlink>
    </w:p>
    <w:p w14:paraId="0AFEBD0C" w14:textId="77777777" w:rsidR="00E157F6" w:rsidRPr="00E8729B" w:rsidRDefault="00E157F6" w:rsidP="00E157F6">
      <w:pPr>
        <w:rPr>
          <w:rStyle w:val="Style13ptBold"/>
        </w:rPr>
      </w:pPr>
      <w:r w:rsidRPr="00E8729B">
        <w:rPr>
          <w:rStyle w:val="Style13ptBold"/>
        </w:rPr>
        <w:t>*IS generic = Indefinite Singulars</w:t>
      </w:r>
    </w:p>
    <w:p w14:paraId="69A71AAC" w14:textId="77777777" w:rsidR="00E157F6" w:rsidRPr="00E8729B" w:rsidRDefault="00E157F6" w:rsidP="00E157F6">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between inductivist and normative</w:t>
      </w:r>
      <w:r w:rsidRPr="00E8729B">
        <w:rPr>
          <w:rStyle w:val="StyleUnderline"/>
          <w:sz w:val="12"/>
        </w:rPr>
        <w:t xml:space="preserve">¶ </w:t>
      </w:r>
      <w:r w:rsidRPr="00E8729B">
        <w:rPr>
          <w:rStyle w:val="StyleUnderline"/>
        </w:rPr>
        <w:t>readings. But even in English there is one type of generic that can express only</w:t>
      </w:r>
      <w:r w:rsidRPr="00E8729B">
        <w:rPr>
          <w:rStyle w:val="StyleUnderline"/>
          <w:sz w:val="12"/>
        </w:rPr>
        <w:t xml:space="preserve">¶ </w:t>
      </w:r>
      <w:r w:rsidRPr="00E8729B">
        <w:rPr>
          <w:rStyle w:val="StyleUnderline"/>
        </w:rPr>
        <w:t xml:space="preserve">one of these readings, and this is the IS generic. </w:t>
      </w:r>
      <w:r w:rsidRPr="00E8729B">
        <w:rPr>
          <w:rStyle w:val="StyleUnderline"/>
          <w:highlight w:val="yellow"/>
        </w:rPr>
        <w:t>While BPs are ambiguous</w:t>
      </w:r>
      <w:r w:rsidRPr="00E8729B">
        <w:rPr>
          <w:rStyle w:val="StyleUnderline"/>
          <w:sz w:val="12"/>
          <w:highlight w:val="yellow"/>
        </w:rPr>
        <w:t xml:space="preserve">¶ </w:t>
      </w:r>
      <w:r w:rsidRPr="00E8729B">
        <w:rPr>
          <w:rStyle w:val="StyleUnderline"/>
          <w:highlight w:val="yellow"/>
        </w:rPr>
        <w:t>between the inductivist and the rules and regulations readings, ISs are not</w:t>
      </w:r>
      <w:r w:rsidRPr="00E8729B">
        <w:rPr>
          <w:rStyle w:val="StyleUnderline"/>
        </w:rPr>
        <w:t>. In</w:t>
      </w:r>
      <w:r w:rsidRPr="00E8729B">
        <w:rPr>
          <w:rStyle w:val="StyleUnderline"/>
          <w:sz w:val="12"/>
        </w:rPr>
        <w:t xml:space="preserve">¶ </w:t>
      </w:r>
      <w:r w:rsidRPr="00E8729B">
        <w:rPr>
          <w:rStyle w:val="StyleUnderline"/>
        </w:rPr>
        <w:t xml:space="preserve">the supermarket scenario discussed above, only (44.b) is </w:t>
      </w:r>
      <w:proofErr w:type="gramStart"/>
      <w:r w:rsidRPr="00E8729B">
        <w:rPr>
          <w:rStyle w:val="StyleUnderline"/>
        </w:rPr>
        <w:t>true:</w:t>
      </w:r>
      <w:r w:rsidRPr="00E8729B">
        <w:rPr>
          <w:rStyle w:val="StyleUnderline"/>
          <w:sz w:val="12"/>
        </w:rPr>
        <w:t>¶</w:t>
      </w:r>
      <w:proofErr w:type="gramEnd"/>
      <w:r w:rsidRPr="00E8729B">
        <w:rPr>
          <w:rStyle w:val="StyleUnderline"/>
          <w:sz w:val="12"/>
        </w:rPr>
        <w:t xml:space="preserve"> </w:t>
      </w:r>
      <w:r w:rsidRPr="00E8729B">
        <w:rPr>
          <w:rStyle w:val="StyleUnderline"/>
        </w:rPr>
        <w:t>(44) a. A banana sells for $.49/lb.</w:t>
      </w:r>
      <w:r w:rsidRPr="00E8729B">
        <w:rPr>
          <w:rStyle w:val="StyleUnderline"/>
          <w:sz w:val="12"/>
        </w:rPr>
        <w:t xml:space="preserve">¶ </w:t>
      </w:r>
      <w:r w:rsidRPr="00E8729B">
        <w:rPr>
          <w:rStyle w:val="StyleUnderline"/>
        </w:rPr>
        <w:t>b. A banana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w:t>
      </w:r>
      <w:proofErr w:type="gramStart"/>
      <w:r w:rsidRPr="00E8729B">
        <w:rPr>
          <w:rStyle w:val="StyleUnderline"/>
        </w:rPr>
        <w:t>has</w:t>
      </w:r>
      <w:proofErr w:type="gramEnd"/>
      <w:r w:rsidRPr="00E8729B">
        <w:rPr>
          <w:rStyle w:val="StyleUnderline"/>
        </w:rPr>
        <w:t xml:space="preserve"> been noted before.</w:t>
      </w:r>
      <w:r w:rsidRPr="00E8729B">
        <w:rPr>
          <w:sz w:val="16"/>
        </w:rPr>
        <w:t xml:space="preserve"> Burton-Roberts</w:t>
      </w:r>
      <w:r w:rsidRPr="00E8729B">
        <w:rPr>
          <w:sz w:val="12"/>
        </w:rPr>
        <w:t>¶</w:t>
      </w:r>
      <w:r w:rsidRPr="00E8729B">
        <w:rPr>
          <w:sz w:val="16"/>
        </w:rPr>
        <w:t xml:space="preserve"> (1977) considers the following minimal </w:t>
      </w:r>
      <w:proofErr w:type="gramStart"/>
      <w:r w:rsidRPr="00E8729B">
        <w:rPr>
          <w:sz w:val="16"/>
        </w:rPr>
        <w:t>pair:</w:t>
      </w:r>
      <w:r w:rsidRPr="00E8729B">
        <w:rPr>
          <w:sz w:val="12"/>
        </w:rPr>
        <w:t>¶</w:t>
      </w:r>
      <w:proofErr w:type="gramEnd"/>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 xml:space="preserve">A gentleman opens doors for </w:t>
      </w:r>
      <w:proofErr w:type="gramStart"/>
      <w:r w:rsidRPr="00E8729B">
        <w:rPr>
          <w:rStyle w:val="StyleUnderline"/>
        </w:rPr>
        <w:t>ladies.</w:t>
      </w:r>
      <w:r w:rsidRPr="00E8729B">
        <w:rPr>
          <w:rStyle w:val="StyleUnderline"/>
          <w:sz w:val="12"/>
        </w:rPr>
        <w:t>¶</w:t>
      </w:r>
      <w:proofErr w:type="gramEnd"/>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w:t>
      </w:r>
      <w:proofErr w:type="spellStart"/>
      <w:r w:rsidRPr="00E8729B">
        <w:rPr>
          <w:sz w:val="16"/>
        </w:rPr>
        <w:t>generalisation</w:t>
      </w:r>
      <w:proofErr w:type="spellEnd"/>
      <w:r w:rsidRPr="00E8729B">
        <w:rPr>
          <w:sz w:val="16"/>
        </w:rPr>
        <w:t xml:space="preserve"> about gentlemen (p. 188</w:t>
      </w:r>
      <w:proofErr w:type="gramStart"/>
      <w:r w:rsidRPr="00E8729B">
        <w:rPr>
          <w:sz w:val="16"/>
        </w:rPr>
        <w:t>).</w:t>
      </w:r>
      <w:r w:rsidRPr="00E8729B">
        <w:rPr>
          <w:sz w:val="12"/>
        </w:rPr>
        <w:t>¶</w:t>
      </w:r>
      <w:proofErr w:type="gramEnd"/>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gentlemen; </w:t>
      </w:r>
      <w:r w:rsidRPr="00E8729B">
        <w:rPr>
          <w:rStyle w:val="StyleUnderline"/>
          <w:highlight w:val="yellow"/>
        </w:rPr>
        <w:t xml:space="preserve">it is, </w:t>
      </w:r>
      <w:r w:rsidRPr="00E8729B">
        <w:rPr>
          <w:rStyle w:val="StyleUnderline"/>
        </w:rPr>
        <w:t xml:space="preserve">rather,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E8729B">
        <w:rPr>
          <w:rStyle w:val="StyleUnderline"/>
          <w:highlight w:val="yellow"/>
        </w:rPr>
        <w:t>it is a member of a set of</w:t>
      </w:r>
      <w:r w:rsidRPr="00E8729B">
        <w:rPr>
          <w:rStyle w:val="StyleUnderline"/>
          <w:sz w:val="12"/>
          <w:highlight w:val="yellow"/>
        </w:rPr>
        <w:t xml:space="preserve">¶ </w:t>
      </w:r>
      <w:r w:rsidRPr="00E8729B">
        <w:rPr>
          <w:rStyle w:val="StyleUnderline"/>
          <w:highlight w:val="yellow"/>
        </w:rPr>
        <w:t xml:space="preserve">socially accepted rules and </w:t>
      </w:r>
      <w:proofErr w:type="gramStart"/>
      <w:r w:rsidRPr="00E8729B">
        <w:rPr>
          <w:rStyle w:val="StyleUnderline"/>
          <w:highlight w:val="yellow"/>
        </w:rPr>
        <w:t>regulations.</w:t>
      </w:r>
      <w:r w:rsidRPr="00E8729B">
        <w:rPr>
          <w:sz w:val="12"/>
        </w:rPr>
        <w:t>¶</w:t>
      </w:r>
      <w:proofErr w:type="gramEnd"/>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w:t>
      </w:r>
      <w:proofErr w:type="gramStart"/>
      <w:r w:rsidRPr="00E8729B">
        <w:rPr>
          <w:sz w:val="16"/>
        </w:rPr>
        <w:t>46.a)</w:t>
      </w:r>
      <w:r w:rsidRPr="00E8729B">
        <w:rPr>
          <w:sz w:val="12"/>
        </w:rPr>
        <w:t>¶</w:t>
      </w:r>
      <w:proofErr w:type="gramEnd"/>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w:t>
      </w:r>
      <w:proofErr w:type="gramStart"/>
      <w:r w:rsidRPr="00E8729B">
        <w:rPr>
          <w:sz w:val="16"/>
        </w:rPr>
        <w:t>socks.</w:t>
      </w:r>
      <w:r w:rsidRPr="00E8729B">
        <w:rPr>
          <w:sz w:val="12"/>
        </w:rPr>
        <w:t>¶</w:t>
      </w:r>
      <w:proofErr w:type="gramEnd"/>
      <w:r w:rsidRPr="00E8729B">
        <w:rPr>
          <w:sz w:val="16"/>
        </w:rPr>
        <w:t xml:space="preserve"> b. A tall, left-handed, brown haired neurologist in </w:t>
      </w:r>
      <w:proofErr w:type="spellStart"/>
      <w:r w:rsidRPr="00E8729B">
        <w:rPr>
          <w:sz w:val="16"/>
        </w:rPr>
        <w:t>Hadassa</w:t>
      </w:r>
      <w:proofErr w:type="spellEnd"/>
      <w:r w:rsidRPr="00E8729B">
        <w:rPr>
          <w:sz w:val="16"/>
        </w:rPr>
        <w:t xml:space="preserve"> hospital</w:t>
      </w:r>
      <w:r w:rsidRPr="00E8729B">
        <w:rPr>
          <w:sz w:val="12"/>
        </w:rPr>
        <w:t>¶</w:t>
      </w:r>
      <w:r w:rsidRPr="00E8729B">
        <w:rPr>
          <w:sz w:val="16"/>
        </w:rPr>
        <w:t xml:space="preserve"> earns more than $50,000 a </w:t>
      </w:r>
      <w:proofErr w:type="gramStart"/>
      <w:r w:rsidRPr="00E8729B">
        <w:rPr>
          <w:sz w:val="16"/>
        </w:rPr>
        <w:t>year.</w:t>
      </w:r>
      <w:r w:rsidRPr="00E8729B">
        <w:rPr>
          <w:sz w:val="12"/>
        </w:rPr>
        <w:t>¶</w:t>
      </w:r>
      <w:proofErr w:type="gramEnd"/>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w:t>
      </w:r>
      <w:proofErr w:type="spellStart"/>
      <w:r w:rsidRPr="00E8729B">
        <w:rPr>
          <w:sz w:val="16"/>
        </w:rPr>
        <w:t>Hadassa</w:t>
      </w:r>
      <w:proofErr w:type="spellEnd"/>
      <w:r w:rsidRPr="00E8729B">
        <w:rPr>
          <w:sz w:val="16"/>
        </w:rPr>
        <w:t xml:space="preserve">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w:t>
      </w:r>
      <w:proofErr w:type="gramStart"/>
      <w:r w:rsidRPr="00E8729B">
        <w:rPr>
          <w:sz w:val="16"/>
        </w:rPr>
        <w:t>reading:</w:t>
      </w:r>
      <w:r w:rsidRPr="00E8729B">
        <w:rPr>
          <w:sz w:val="12"/>
        </w:rPr>
        <w:t>¶</w:t>
      </w:r>
      <w:proofErr w:type="gramEnd"/>
      <w:r w:rsidRPr="00E8729B">
        <w:rPr>
          <w:sz w:val="16"/>
        </w:rPr>
        <w:t xml:space="preserve"> (48) a. Sire, please don’t send her to the axe. Remember, a king is </w:t>
      </w:r>
      <w:proofErr w:type="gramStart"/>
      <w:r w:rsidRPr="00E8729B">
        <w:rPr>
          <w:sz w:val="16"/>
        </w:rPr>
        <w:t>generous!</w:t>
      </w:r>
      <w:r w:rsidRPr="00E8729B">
        <w:rPr>
          <w:sz w:val="12"/>
        </w:rPr>
        <w:t>¶</w:t>
      </w:r>
      <w:proofErr w:type="gramEnd"/>
      <w:r w:rsidRPr="00E8729B">
        <w:rPr>
          <w:sz w:val="16"/>
        </w:rPr>
        <w:t xml:space="preserve"> b. How dare you build me such a room? Don’t you know a room is</w:t>
      </w:r>
      <w:r w:rsidRPr="00E8729B">
        <w:rPr>
          <w:sz w:val="12"/>
        </w:rPr>
        <w:t>¶</w:t>
      </w:r>
      <w:r w:rsidRPr="00E8729B">
        <w:rPr>
          <w:sz w:val="16"/>
        </w:rPr>
        <w:t xml:space="preserve"> square?</w:t>
      </w:r>
    </w:p>
    <w:p w14:paraId="4AB73ADA" w14:textId="77777777" w:rsidR="00E157F6" w:rsidRPr="00E8729B" w:rsidRDefault="00E157F6" w:rsidP="00E157F6">
      <w:pPr>
        <w:pStyle w:val="Heading4"/>
        <w:rPr>
          <w:rFonts w:cs="Calibri"/>
        </w:rPr>
      </w:pPr>
      <w:r w:rsidRPr="00E8729B">
        <w:rPr>
          <w:rFonts w:cs="Calibri"/>
        </w:rPr>
        <w:t>Their plan violates. Rules readings are always generalized – specific instances are not consistent. Cohen 01</w:t>
      </w:r>
    </w:p>
    <w:p w14:paraId="725989D8" w14:textId="77777777" w:rsidR="00E157F6" w:rsidRPr="00E8729B" w:rsidRDefault="00E157F6" w:rsidP="00E157F6">
      <w:r w:rsidRPr="00E8729B">
        <w:t>Ariel Cohen (Ben-Gurion University of the Negev), “On the Generic Use of Indefinite Singulars,” Journal of Semantics 18:3, 2001 https://core.ac.uk/download/pdf/188590876.pdf</w:t>
      </w:r>
    </w:p>
    <w:p w14:paraId="700A1CB3" w14:textId="77777777" w:rsidR="00E157F6" w:rsidRPr="00E8729B" w:rsidRDefault="00E157F6" w:rsidP="00E157F6">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 xml:space="preserve">forms part of the description of a general </w:t>
      </w:r>
      <w:proofErr w:type="gramStart"/>
      <w:r w:rsidRPr="00E8729B">
        <w:rPr>
          <w:rStyle w:val="StyleUnderline"/>
          <w:highlight w:val="yellow"/>
        </w:rPr>
        <w:t>rule</w:t>
      </w:r>
      <w:r w:rsidRPr="00E8729B">
        <w:rPr>
          <w:rStyle w:val="StyleUnderline"/>
          <w:sz w:val="16"/>
          <w:szCs w:val="16"/>
        </w:rPr>
        <w:t>.¶</w:t>
      </w:r>
      <w:proofErr w:type="gramEnd"/>
      <w:r w:rsidRPr="00E8729B">
        <w:rPr>
          <w:rStyle w:val="StyleUnderline"/>
          <w:sz w:val="16"/>
          <w:szCs w:val="16"/>
        </w:rPr>
        <w:t xml:space="preserve"> </w:t>
      </w:r>
      <w:r w:rsidRPr="00E8729B">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E8729B">
        <w:rPr>
          <w:sz w:val="16"/>
          <w:szCs w:val="16"/>
        </w:rPr>
        <w:t>Cobuild</w:t>
      </w:r>
      <w:proofErr w:type="spellEnd"/>
      <w:r w:rsidRPr="00E8729B">
        <w:rPr>
          <w:sz w:val="16"/>
          <w:szCs w:val="16"/>
        </w:rPr>
        <w:t xml:space="preserve">¶ dictionary illustrate this </w:t>
      </w:r>
      <w:proofErr w:type="gramStart"/>
      <w:r w:rsidRPr="00E8729B">
        <w:rPr>
          <w:sz w:val="16"/>
          <w:szCs w:val="16"/>
        </w:rPr>
        <w:t>point:¶</w:t>
      </w:r>
      <w:proofErr w:type="gramEnd"/>
      <w:r w:rsidRPr="00E8729B">
        <w:rPr>
          <w:sz w:val="16"/>
          <w:szCs w:val="16"/>
        </w:rPr>
        <w:t xml:space="preserve"> (74) a. A fanatic is a person who is very enthusiastic about a particular¶ activity, sport, or way of </w:t>
      </w:r>
      <w:proofErr w:type="gramStart"/>
      <w:r w:rsidRPr="00E8729B">
        <w:rPr>
          <w:sz w:val="16"/>
          <w:szCs w:val="16"/>
        </w:rPr>
        <w:t>life.¶</w:t>
      </w:r>
      <w:proofErr w:type="gramEnd"/>
      <w:r w:rsidRPr="00E8729B">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E8729B">
        <w:rPr>
          <w:sz w:val="16"/>
          <w:szCs w:val="16"/>
        </w:rPr>
        <w:t>operation.¶</w:t>
      </w:r>
      <w:proofErr w:type="gramEnd"/>
      <w:r w:rsidRPr="00E8729B">
        <w:rPr>
          <w:sz w:val="16"/>
          <w:szCs w:val="16"/>
        </w:rPr>
        <w:t xml:space="preserve"> d. If something sheers in a particular direction, it suddenly changes¶ direction, for example to avoid hitting something.</w:t>
      </w:r>
    </w:p>
    <w:p w14:paraId="4EFBFB55" w14:textId="77777777" w:rsidR="00E157F6" w:rsidRPr="00E8729B" w:rsidRDefault="00E157F6" w:rsidP="00E157F6">
      <w:pPr>
        <w:pStyle w:val="Heading4"/>
        <w:rPr>
          <w:rFonts w:cs="Calibri"/>
          <w:highlight w:val="yellow"/>
          <w:u w:val="single"/>
        </w:rPr>
      </w:pPr>
      <w:r w:rsidRPr="00E8729B">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E8729B">
        <w:rPr>
          <w:rFonts w:cs="Calibri"/>
        </w:rPr>
        <w:t>aff</w:t>
      </w:r>
      <w:proofErr w:type="spellEnd"/>
      <w:r w:rsidRPr="00E8729B">
        <w:rPr>
          <w:rFonts w:cs="Calibri"/>
        </w:rPr>
        <w:t xml:space="preserve"> counter-interpretations that are purely descriptive</w:t>
      </w:r>
    </w:p>
    <w:p w14:paraId="33E5D2E8" w14:textId="77777777" w:rsidR="00E157F6" w:rsidRPr="00E8729B" w:rsidRDefault="00E157F6" w:rsidP="00E157F6">
      <w:pPr>
        <w:pStyle w:val="Heading4"/>
        <w:rPr>
          <w:rFonts w:cs="Calibri"/>
        </w:rPr>
      </w:pPr>
      <w:r w:rsidRPr="00E8729B">
        <w:rPr>
          <w:rFonts w:cs="Calibri"/>
        </w:rPr>
        <w:t>Vote neg:</w:t>
      </w:r>
    </w:p>
    <w:p w14:paraId="12D8DEC2" w14:textId="77777777" w:rsidR="00E157F6" w:rsidRPr="00E8729B" w:rsidRDefault="00E157F6" w:rsidP="00E157F6">
      <w:pPr>
        <w:pStyle w:val="Heading4"/>
        <w:rPr>
          <w:rFonts w:cs="Calibri"/>
        </w:rPr>
      </w:pPr>
      <w:r w:rsidRPr="00E8729B">
        <w:rPr>
          <w:rFonts w:cs="Calibri"/>
        </w:rPr>
        <w:t xml:space="preserve">1] Precision –any deviation justifies the </w:t>
      </w:r>
      <w:proofErr w:type="spellStart"/>
      <w:r w:rsidRPr="00E8729B">
        <w:rPr>
          <w:rFonts w:cs="Calibri"/>
        </w:rPr>
        <w:t>aff</w:t>
      </w:r>
      <w:proofErr w:type="spellEnd"/>
      <w:r w:rsidRPr="00E8729B">
        <w:rPr>
          <w:rFonts w:cs="Calibri"/>
        </w:rPr>
        <w:t xml:space="preserve"> arbitrarily jettisoning words in the resolution at their whim which decks negative ground and preparation because the </w:t>
      </w:r>
      <w:proofErr w:type="spellStart"/>
      <w:r w:rsidRPr="00E8729B">
        <w:rPr>
          <w:rFonts w:cs="Calibri"/>
        </w:rPr>
        <w:t>aff</w:t>
      </w:r>
      <w:proofErr w:type="spellEnd"/>
      <w:r w:rsidRPr="00E8729B">
        <w:rPr>
          <w:rFonts w:cs="Calibri"/>
        </w:rPr>
        <w:t xml:space="preserve"> is no longer bounded by the resolution. </w:t>
      </w:r>
    </w:p>
    <w:p w14:paraId="24E66F1A" w14:textId="77777777" w:rsidR="00E157F6" w:rsidRPr="00E8729B" w:rsidRDefault="00E157F6" w:rsidP="00E157F6">
      <w:pPr>
        <w:pStyle w:val="Heading4"/>
        <w:rPr>
          <w:rFonts w:cs="Calibri"/>
        </w:rPr>
      </w:pPr>
      <w:r w:rsidRPr="00E8729B">
        <w:rPr>
          <w:rFonts w:cs="Calibri"/>
        </w:rPr>
        <w:t>2] Limits—specifying a type of appropriation offers huge explosion in the topic since space is, quite literally, infinite.</w:t>
      </w:r>
    </w:p>
    <w:p w14:paraId="3740FBE2" w14:textId="77777777" w:rsidR="00E157F6" w:rsidRPr="00E8729B" w:rsidRDefault="00E157F6" w:rsidP="00E157F6">
      <w:pPr>
        <w:pStyle w:val="Heading4"/>
        <w:rPr>
          <w:rFonts w:cs="Calibri"/>
        </w:rPr>
      </w:pPr>
      <w:r w:rsidRPr="00E8729B">
        <w:rPr>
          <w:rFonts w:cs="Calibri"/>
        </w:rPr>
        <w:t xml:space="preserve">Drop the debater to preserve fairness and education – use competing </w:t>
      </w:r>
      <w:proofErr w:type="spellStart"/>
      <w:r w:rsidRPr="00E8729B">
        <w:rPr>
          <w:rFonts w:cs="Calibri"/>
        </w:rPr>
        <w:t>interps</w:t>
      </w:r>
      <w:proofErr w:type="spellEnd"/>
      <w:r w:rsidRPr="00E8729B">
        <w:rPr>
          <w:rFonts w:cs="Calibri"/>
        </w:rPr>
        <w:t xml:space="preserve"> –reasonability invites arbitrary judge intervention and a race to the bottom of questionable argumentation</w:t>
      </w:r>
    </w:p>
    <w:p w14:paraId="530BD2DC" w14:textId="77777777" w:rsidR="00E157F6" w:rsidRPr="00E8729B" w:rsidRDefault="00E157F6" w:rsidP="00E157F6">
      <w:pPr>
        <w:pStyle w:val="Heading4"/>
        <w:rPr>
          <w:rFonts w:cs="Calibri"/>
        </w:rPr>
      </w:pPr>
      <w:r w:rsidRPr="00E8729B">
        <w:rPr>
          <w:rFonts w:cs="Calibri"/>
        </w:rPr>
        <w:t xml:space="preserve">Hypothetical neg abuse doesn’t justify </w:t>
      </w:r>
      <w:proofErr w:type="spellStart"/>
      <w:r w:rsidRPr="00E8729B">
        <w:rPr>
          <w:rFonts w:cs="Calibri"/>
        </w:rPr>
        <w:t>aff</w:t>
      </w:r>
      <w:proofErr w:type="spellEnd"/>
      <w:r w:rsidRPr="00E8729B">
        <w:rPr>
          <w:rFonts w:cs="Calibri"/>
        </w:rPr>
        <w:t xml:space="preserve"> abuse, and theory checks </w:t>
      </w:r>
      <w:proofErr w:type="spellStart"/>
      <w:r w:rsidRPr="00E8729B">
        <w:rPr>
          <w:rFonts w:cs="Calibri"/>
        </w:rPr>
        <w:t>cheaty</w:t>
      </w:r>
      <w:proofErr w:type="spellEnd"/>
      <w:r w:rsidRPr="00E8729B">
        <w:rPr>
          <w:rFonts w:cs="Calibri"/>
        </w:rPr>
        <w:t xml:space="preserve"> CPs</w:t>
      </w:r>
    </w:p>
    <w:p w14:paraId="07A51FE3" w14:textId="77777777" w:rsidR="00E157F6" w:rsidRPr="00E8729B" w:rsidRDefault="00E157F6" w:rsidP="00E157F6">
      <w:pPr>
        <w:pStyle w:val="Heading4"/>
        <w:rPr>
          <w:rFonts w:eastAsia="Times New Roman" w:cs="Calibri"/>
        </w:rPr>
      </w:pPr>
      <w:r w:rsidRPr="00E8729B">
        <w:rPr>
          <w:rFonts w:eastAsia="Times New Roman" w:cs="Calibri"/>
        </w:rPr>
        <w:t xml:space="preserve">No RVIs—it’s their burden to be topical. </w:t>
      </w:r>
    </w:p>
    <w:p w14:paraId="64C4F266" w14:textId="77777777" w:rsidR="00E157F6" w:rsidRPr="00E8729B" w:rsidRDefault="00E157F6" w:rsidP="00E157F6"/>
    <w:p w14:paraId="72940FF7" w14:textId="77777777" w:rsidR="00E157F6" w:rsidRPr="00E8729B" w:rsidRDefault="00E157F6" w:rsidP="00E157F6">
      <w:pPr>
        <w:pStyle w:val="Heading3"/>
      </w:pPr>
      <w:r w:rsidRPr="00E8729B">
        <w:lastRenderedPageBreak/>
        <w:t>2</w:t>
      </w:r>
    </w:p>
    <w:p w14:paraId="35355990" w14:textId="77777777" w:rsidR="00E157F6" w:rsidRPr="00E8729B" w:rsidRDefault="00E157F6" w:rsidP="00E157F6">
      <w:pPr>
        <w:pStyle w:val="Heading4"/>
      </w:pPr>
      <w:r w:rsidRPr="00E8729B">
        <w:t>CP Text: The appropriation of outer space through asteroid mining by private entities should be banned by all states except for the United States of America.</w:t>
      </w:r>
    </w:p>
    <w:p w14:paraId="5AB9B344" w14:textId="77777777" w:rsidR="00E157F6" w:rsidRPr="00E8729B" w:rsidRDefault="00E157F6" w:rsidP="00E157F6">
      <w:pPr>
        <w:pStyle w:val="Heading4"/>
      </w:pPr>
      <w:r w:rsidRPr="00E8729B">
        <w:t>Chinese investments are catching up and the US needs private companies to maintain space dominance – Chinese space dominance risks extinction. Autry and Kwast 19:</w:t>
      </w:r>
    </w:p>
    <w:p w14:paraId="211F1C42" w14:textId="77777777" w:rsidR="00E157F6" w:rsidRPr="00E8729B" w:rsidRDefault="00E157F6" w:rsidP="00E157F6">
      <w:r w:rsidRPr="00E8729B">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E8729B">
        <w:t>, }</w:t>
      </w:r>
      <w:proofErr w:type="gramEnd"/>
      <w:r w:rsidRPr="00E8729B">
        <w:t>, 19 - ("America Is Losing the Second Space Race to China," Foreign Policy, 8-22-2019, https://foreignpolicy.com/2019/08/22/america-is-losing-the-second-space-race-to-china/)//marlborough-wr/</w:t>
      </w:r>
    </w:p>
    <w:p w14:paraId="418BE0AD" w14:textId="77777777" w:rsidR="00E157F6" w:rsidRPr="00E8729B" w:rsidRDefault="00E157F6" w:rsidP="00E157F6">
      <w:pPr>
        <w:ind w:left="720"/>
        <w:rPr>
          <w:rStyle w:val="StyleUnderline"/>
        </w:rPr>
      </w:pPr>
      <w:r w:rsidRPr="00E8729B">
        <w:rPr>
          <w:rStyle w:val="StyleUnderline"/>
        </w:rPr>
        <w:t xml:space="preserve">The current U.S. space defense strategy is </w:t>
      </w:r>
      <w:r w:rsidRPr="00E8729B">
        <w:rPr>
          <w:rStyle w:val="Emphasis"/>
        </w:rPr>
        <w:t>inadequate and on a path to failure</w:t>
      </w:r>
      <w:r w:rsidRPr="00E8729B">
        <w:rPr>
          <w:rStyle w:val="StyleUnderline"/>
        </w:rPr>
        <w:t>.</w:t>
      </w:r>
      <w:r w:rsidRPr="00E8729B">
        <w:rPr>
          <w:sz w:val="12"/>
        </w:rPr>
        <w:t xml:space="preserve"> President Donald Trump’s vision for a Space Force is big enough. As he said on </w:t>
      </w:r>
      <w:hyperlink r:id="rId10" w:history="1">
        <w:r w:rsidRPr="00E8729B">
          <w:rPr>
            <w:rStyle w:val="Hyperlink"/>
            <w:sz w:val="12"/>
          </w:rPr>
          <w:t>June 18</w:t>
        </w:r>
      </w:hyperlink>
      <w:r w:rsidRPr="00E8729B">
        <w:rPr>
          <w:sz w:val="12"/>
        </w:rPr>
        <w:t xml:space="preserve">, “It is not enough to merely have an American presence in space. We must have American dominance in space.” But the </w:t>
      </w:r>
      <w:r w:rsidRPr="00E8729B">
        <w:rPr>
          <w:rStyle w:val="StyleUnderline"/>
        </w:rPr>
        <w:t>Air Force</w:t>
      </w:r>
      <w:r w:rsidRPr="00E8729B">
        <w:rPr>
          <w:sz w:val="12"/>
        </w:rPr>
        <w:t xml:space="preserve"> is not matching this vision. Instead, the </w:t>
      </w:r>
      <w:r w:rsidRPr="00E8729B">
        <w:rPr>
          <w:rStyle w:val="StyleUnderline"/>
        </w:rPr>
        <w:t>leadership is currently focused on incremental improvements to existing equipment and organizational structures.</w:t>
      </w:r>
      <w:r w:rsidRPr="00E8729B">
        <w:rPr>
          <w:sz w:val="12"/>
        </w:rPr>
        <w:t xml:space="preserve"> </w:t>
      </w:r>
      <w:r w:rsidRPr="00E8729B">
        <w:rPr>
          <w:rStyle w:val="StyleUnderline"/>
          <w:highlight w:val="yellow"/>
        </w:rPr>
        <w:t>Dominating</w:t>
      </w:r>
      <w:r w:rsidRPr="00E8729B">
        <w:rPr>
          <w:rStyle w:val="StyleUnderline"/>
        </w:rPr>
        <w:t xml:space="preserve"> the vast and dynamic environment of </w:t>
      </w:r>
      <w:r w:rsidRPr="00E8729B">
        <w:rPr>
          <w:rStyle w:val="StyleUnderline"/>
          <w:highlight w:val="yellow"/>
        </w:rPr>
        <w:t xml:space="preserve">space will require revolutionary capabilities and resources far deeper than </w:t>
      </w:r>
      <w:r w:rsidRPr="00E8729B">
        <w:rPr>
          <w:rStyle w:val="StyleUnderline"/>
        </w:rPr>
        <w:t xml:space="preserve">traditional </w:t>
      </w:r>
      <w:r w:rsidRPr="00E8729B">
        <w:rPr>
          <w:rStyle w:val="StyleUnderline"/>
          <w:highlight w:val="yellow"/>
        </w:rPr>
        <w:t>D</w:t>
      </w:r>
      <w:r w:rsidRPr="00E8729B">
        <w:rPr>
          <w:rStyle w:val="StyleUnderline"/>
        </w:rPr>
        <w:t xml:space="preserve">epartment </w:t>
      </w:r>
      <w:r w:rsidRPr="00E8729B">
        <w:rPr>
          <w:rStyle w:val="StyleUnderline"/>
          <w:highlight w:val="yellow"/>
        </w:rPr>
        <w:t>o</w:t>
      </w:r>
      <w:r w:rsidRPr="00E8729B">
        <w:rPr>
          <w:rStyle w:val="StyleUnderline"/>
        </w:rPr>
        <w:t xml:space="preserve">f </w:t>
      </w:r>
      <w:r w:rsidRPr="00E8729B">
        <w:rPr>
          <w:rStyle w:val="StyleUnderline"/>
          <w:highlight w:val="yellow"/>
        </w:rPr>
        <w:t>D</w:t>
      </w:r>
      <w:r w:rsidRPr="00E8729B">
        <w:rPr>
          <w:rStyle w:val="StyleUnderline"/>
        </w:rPr>
        <w:t xml:space="preserve">efense </w:t>
      </w:r>
      <w:r w:rsidRPr="00E8729B">
        <w:rPr>
          <w:rStyle w:val="StyleUnderline"/>
          <w:highlight w:val="yellow"/>
        </w:rPr>
        <w:t>thinking can fund, manage, or even conceive of. Success depends on</w:t>
      </w:r>
      <w:r w:rsidRPr="00E8729B">
        <w:rPr>
          <w:sz w:val="12"/>
        </w:rPr>
        <w:t xml:space="preserve"> a much more active partnership with </w:t>
      </w:r>
      <w:r w:rsidRPr="00E8729B">
        <w:rPr>
          <w:rStyle w:val="Emphasis"/>
          <w:highlight w:val="yellow"/>
        </w:rPr>
        <w:t>the commercial space industry</w:t>
      </w:r>
      <w:r w:rsidRPr="00E8729B">
        <w:rPr>
          <w:rStyle w:val="Emphasis"/>
        </w:rPr>
        <w:t xml:space="preserve">— and its disruptive capabilities. </w:t>
      </w:r>
      <w:r w:rsidRPr="00E8729B">
        <w:rPr>
          <w:sz w:val="12"/>
        </w:rPr>
        <w:t xml:space="preserve">U.S. military space planners are preparing to repeat a conflict they imagined back in the 1980s, which never actually occurred, against a vanished Soviet empire. Meanwhile, </w:t>
      </w:r>
      <w:r w:rsidRPr="00E8729B">
        <w:rPr>
          <w:rStyle w:val="StyleUnderline"/>
          <w:highlight w:val="yellow"/>
        </w:rPr>
        <w:t>China</w:t>
      </w:r>
      <w:r w:rsidRPr="00E8729B">
        <w:rPr>
          <w:rStyle w:val="StyleUnderline"/>
        </w:rPr>
        <w:t xml:space="preserve"> is</w:t>
      </w:r>
      <w:r w:rsidRPr="00E8729B">
        <w:rPr>
          <w:sz w:val="12"/>
        </w:rPr>
        <w:t xml:space="preserve"> executing a winning strategy in the world of today. It is burning hard toward domination of the future space markets that will define the next century. They are </w:t>
      </w:r>
      <w:r w:rsidRPr="00E8729B">
        <w:rPr>
          <w:rStyle w:val="StyleUnderline"/>
        </w:rPr>
        <w:t xml:space="preserve">planning infrastructure in space that </w:t>
      </w:r>
      <w:r w:rsidRPr="00E8729B">
        <w:rPr>
          <w:rStyle w:val="StyleUnderline"/>
          <w:highlight w:val="yellow"/>
        </w:rPr>
        <w:t>will control</w:t>
      </w:r>
      <w:r w:rsidRPr="00E8729B">
        <w:rPr>
          <w:rStyle w:val="StyleUnderline"/>
        </w:rPr>
        <w:t xml:space="preserve"> 21st-century </w:t>
      </w:r>
      <w:r w:rsidRPr="00E8729B">
        <w:rPr>
          <w:rStyle w:val="StyleUnderline"/>
          <w:highlight w:val="yellow"/>
        </w:rPr>
        <w:t>telecommunications, energy, transportation, and manufacturing.</w:t>
      </w:r>
      <w:r w:rsidRPr="00E8729B">
        <w:rPr>
          <w:sz w:val="12"/>
        </w:rPr>
        <w:t xml:space="preserve"> In doing so, </w:t>
      </w:r>
      <w:r w:rsidRPr="00E8729B">
        <w:rPr>
          <w:rStyle w:val="Emphasis"/>
          <w:highlight w:val="yellow"/>
        </w:rPr>
        <w:t>they will acquire trillion-dollar revenues</w:t>
      </w:r>
      <w:r w:rsidRPr="00E8729B">
        <w:rPr>
          <w:sz w:val="12"/>
        </w:rPr>
        <w:t xml:space="preserve"> </w:t>
      </w:r>
      <w:r w:rsidRPr="00E8729B">
        <w:rPr>
          <w:rStyle w:val="StyleUnderline"/>
        </w:rPr>
        <w:t xml:space="preserve">as well as the deep capabilities that come </w:t>
      </w:r>
      <w:r w:rsidRPr="00E8729B">
        <w:rPr>
          <w:rStyle w:val="StyleUnderline"/>
          <w:highlight w:val="yellow"/>
        </w:rPr>
        <w:t>from</w:t>
      </w:r>
      <w:r w:rsidRPr="00E8729B">
        <w:rPr>
          <w:rStyle w:val="StyleUnderline"/>
        </w:rPr>
        <w:t xml:space="preserve"> continuous operational experience in </w:t>
      </w:r>
      <w:r w:rsidRPr="00E8729B">
        <w:rPr>
          <w:rStyle w:val="StyleUnderline"/>
          <w:highlight w:val="yellow"/>
        </w:rPr>
        <w:t>space.</w:t>
      </w:r>
      <w:r w:rsidRPr="00E8729B">
        <w:rPr>
          <w:sz w:val="12"/>
          <w:highlight w:val="yellow"/>
        </w:rPr>
        <w:t xml:space="preserve"> </w:t>
      </w:r>
      <w:r w:rsidRPr="00E8729B">
        <w:rPr>
          <w:rStyle w:val="Emphasis"/>
          <w:highlight w:val="yellow"/>
        </w:rPr>
        <w:t>This will deliver space dominance and global hegemony to China’s authoritarian rulers.</w:t>
      </w:r>
      <w:r w:rsidRPr="00E8729B">
        <w:rPr>
          <w:rStyle w:val="Emphasis"/>
        </w:rPr>
        <w:t xml:space="preserve"> </w:t>
      </w:r>
      <w:proofErr w:type="gramStart"/>
      <w:r w:rsidRPr="00E8729B">
        <w:rPr>
          <w:sz w:val="12"/>
        </w:rPr>
        <w:t>Despite the fact that</w:t>
      </w:r>
      <w:proofErr w:type="gramEnd"/>
      <w:r w:rsidRPr="00E8729B">
        <w:rPr>
          <w:sz w:val="12"/>
        </w:rPr>
        <w:t xml:space="preserve"> many in the policy and intelligence communities understand exactly what China is doing and have been trying to alert leadership, </w:t>
      </w:r>
      <w:r w:rsidRPr="00E8729B">
        <w:rPr>
          <w:rStyle w:val="StyleUnderline"/>
        </w:rPr>
        <w:t>Air Force leadership has convinced the White House to fund only a slightly better satellite command with the same leadership, while sticking a new label onto their outmoded thinking.</w:t>
      </w:r>
      <w:r w:rsidRPr="00E8729B">
        <w:rPr>
          <w:sz w:val="12"/>
        </w:rPr>
        <w:t xml:space="preserve"> </w:t>
      </w:r>
      <w:r w:rsidRPr="00E8729B">
        <w:rPr>
          <w:rStyle w:val="Emphasis"/>
        </w:rPr>
        <w:t xml:space="preserve">A U.S. </w:t>
      </w:r>
      <w:r w:rsidRPr="00E8729B">
        <w:rPr>
          <w:rStyle w:val="Emphasis"/>
          <w:highlight w:val="yellow"/>
        </w:rPr>
        <w:t>Space Force</w:t>
      </w:r>
      <w:r w:rsidRPr="00E8729B">
        <w:rPr>
          <w:rStyle w:val="Emphasis"/>
        </w:rPr>
        <w:t xml:space="preserve"> or Corps with a satellite command </w:t>
      </w:r>
      <w:r w:rsidRPr="00E8729B">
        <w:rPr>
          <w:rStyle w:val="Emphasis"/>
          <w:highlight w:val="yellow"/>
        </w:rPr>
        <w:t>will never</w:t>
      </w:r>
      <w:r w:rsidRPr="00E8729B">
        <w:rPr>
          <w:sz w:val="12"/>
        </w:rPr>
        <w:t xml:space="preserve"> fulfill Trump’s call to </w:t>
      </w:r>
      <w:r w:rsidRPr="00E8729B">
        <w:rPr>
          <w:rStyle w:val="StyleUnderline"/>
          <w:highlight w:val="yellow"/>
        </w:rPr>
        <w:t>dominate space.</w:t>
      </w:r>
      <w:r w:rsidRPr="00E8729B">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E8729B">
        <w:rPr>
          <w:sz w:val="12"/>
        </w:rPr>
        <w:t>actually won</w:t>
      </w:r>
      <w:proofErr w:type="gramEnd"/>
      <w:r w:rsidRPr="00E8729B">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E8729B">
        <w:rPr>
          <w:rStyle w:val="StyleUnderline"/>
        </w:rPr>
        <w:t>The very emptiness and wealth of this new</w:t>
      </w:r>
      <w:r w:rsidRPr="00E8729B">
        <w:rPr>
          <w:sz w:val="12"/>
        </w:rPr>
        <w:t xml:space="preserve">, if not quite final, </w:t>
      </w:r>
      <w:r w:rsidRPr="00E8729B">
        <w:rPr>
          <w:rStyle w:val="StyleUnderline"/>
        </w:rPr>
        <w:t>frontier</w:t>
      </w:r>
      <w:r w:rsidRPr="00E8729B">
        <w:rPr>
          <w:sz w:val="12"/>
        </w:rPr>
        <w:t xml:space="preserve">, however, </w:t>
      </w:r>
      <w:r w:rsidRPr="00E8729B">
        <w:rPr>
          <w:rStyle w:val="StyleUnderline"/>
        </w:rPr>
        <w:t xml:space="preserve">means that </w:t>
      </w:r>
      <w:r w:rsidRPr="00E8729B">
        <w:rPr>
          <w:rStyle w:val="StyleUnderline"/>
          <w:highlight w:val="yellow"/>
        </w:rPr>
        <w:t>competition</w:t>
      </w:r>
      <w:r w:rsidRPr="00E8729B">
        <w:rPr>
          <w:rStyle w:val="StyleUnderline"/>
        </w:rPr>
        <w:t xml:space="preserve"> for resources and strategic locations in cislunar space (between the Earth and moon) </w:t>
      </w:r>
      <w:r w:rsidRPr="00E8729B">
        <w:rPr>
          <w:rStyle w:val="Emphasis"/>
          <w:highlight w:val="yellow"/>
        </w:rPr>
        <w:t>will be intense</w:t>
      </w:r>
      <w:r w:rsidRPr="00E8729B">
        <w:rPr>
          <w:rStyle w:val="StyleUnderline"/>
        </w:rPr>
        <w:t xml:space="preserve"> over the next two decades.</w:t>
      </w:r>
      <w:r w:rsidRPr="00E8729B">
        <w:rPr>
          <w:sz w:val="12"/>
        </w:rPr>
        <w:t xml:space="preserve"> </w:t>
      </w:r>
      <w:r w:rsidRPr="00E8729B">
        <w:rPr>
          <w:rStyle w:val="Emphasis"/>
          <w:highlight w:val="yellow"/>
        </w:rPr>
        <w:t>The outcome</w:t>
      </w:r>
      <w:r w:rsidRPr="00E8729B">
        <w:rPr>
          <w:rStyle w:val="Emphasis"/>
        </w:rPr>
        <w:t xml:space="preserve"> of this competition </w:t>
      </w:r>
      <w:r w:rsidRPr="00E8729B">
        <w:rPr>
          <w:rStyle w:val="Emphasis"/>
          <w:highlight w:val="yellow"/>
        </w:rPr>
        <w:t>will determine the fate of humanity</w:t>
      </w:r>
      <w:r w:rsidRPr="00E8729B">
        <w:rPr>
          <w:rStyle w:val="Emphasis"/>
        </w:rPr>
        <w:t xml:space="preserve"> in the next century.</w:t>
      </w:r>
      <w:r w:rsidRPr="00E8729B">
        <w:rPr>
          <w:sz w:val="12"/>
        </w:rPr>
        <w:t xml:space="preserve"> </w:t>
      </w:r>
      <w:r w:rsidRPr="00E8729B">
        <w:rPr>
          <w:rStyle w:val="StyleUnderline"/>
          <w:highlight w:val="yellow"/>
        </w:rPr>
        <w:t>China’s impending dominance will neutralize U.S. geopolitical power by allowing Beijing to control global information flows from the high ground of space.</w:t>
      </w:r>
      <w:r w:rsidRPr="00E8729B">
        <w:rPr>
          <w:rStyle w:val="StyleUnderline"/>
        </w:rPr>
        <w:t xml:space="preserve"> </w:t>
      </w:r>
      <w:r w:rsidRPr="00E8729B">
        <w:rPr>
          <w:sz w:val="12"/>
        </w:rPr>
        <w:t xml:space="preserve">Imagine a school in Bolivia or a farmer in Kenya choosing between paying for a U.S. satellite internet or image provider or receiving those services for free as a </w:t>
      </w:r>
      <w:r w:rsidRPr="00E8729B">
        <w:rPr>
          <w:sz w:val="12"/>
        </w:rPr>
        <w:lastRenderedPageBreak/>
        <w:t xml:space="preserve">“gift of the Chinese people.” </w:t>
      </w:r>
      <w:r w:rsidRPr="00E8729B">
        <w:rPr>
          <w:rStyle w:val="StyleUnderline"/>
        </w:rPr>
        <w:t xml:space="preserve">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 </w:t>
      </w:r>
      <w:r w:rsidRPr="00E8729B">
        <w:rPr>
          <w:rStyle w:val="StyleUnderline"/>
          <w:highlight w:val="yellow"/>
        </w:rPr>
        <w:t>China’s aggressive investment in space</w:t>
      </w:r>
      <w:r w:rsidRPr="00E8729B">
        <w:rPr>
          <w:rStyle w:val="StyleUnderline"/>
        </w:rPr>
        <w:t xml:space="preserve"> solar power will allow it to provide cheap, clean power to the world, </w:t>
      </w:r>
      <w:r w:rsidRPr="00E8729B">
        <w:rPr>
          <w:rStyle w:val="StyleUnderline"/>
          <w:highlight w:val="yellow"/>
        </w:rPr>
        <w:t>displacing U.S. energy firms while placing a second yoke around the developing world.</w:t>
      </w:r>
      <w:r w:rsidRPr="00E8729B">
        <w:rPr>
          <w:sz w:val="12"/>
        </w:rPr>
        <w:t xml:space="preserve"> Significantly, </w:t>
      </w:r>
      <w:r w:rsidRPr="00E8729B">
        <w:rPr>
          <w:rStyle w:val="StyleUnderline"/>
        </w:rPr>
        <w:t xml:space="preserve">such orbital power stations have </w:t>
      </w:r>
      <w:r w:rsidRPr="00E8729B">
        <w:rPr>
          <w:rStyle w:val="Emphasis"/>
          <w:highlight w:val="yellow"/>
        </w:rPr>
        <w:t>dual use potential</w:t>
      </w:r>
      <w:r w:rsidRPr="00E8729B">
        <w:rPr>
          <w:sz w:val="12"/>
        </w:rPr>
        <w:t xml:space="preserve"> and, if properly designed, </w:t>
      </w:r>
      <w:r w:rsidRPr="00E8729B">
        <w:rPr>
          <w:rStyle w:val="StyleUnderline"/>
          <w:highlight w:val="yellow"/>
        </w:rPr>
        <w:t>could serve as powerful offensive weapons platforms.</w:t>
      </w:r>
      <w:r w:rsidRPr="00E8729B">
        <w:rPr>
          <w:rStyle w:val="StyleUnderline"/>
        </w:rPr>
        <w:t xml:space="preserve"> </w:t>
      </w:r>
      <w:r w:rsidRPr="00E8729B">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1" w:history="1">
        <w:r w:rsidRPr="00E8729B">
          <w:rPr>
            <w:rStyle w:val="Hyperlink"/>
            <w:sz w:val="12"/>
          </w:rPr>
          <w:t>undercutting</w:t>
        </w:r>
      </w:hyperlink>
      <w:r w:rsidRPr="00E8729B">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E8729B">
        <w:rPr>
          <w:rStyle w:val="Emphasis"/>
        </w:rPr>
        <w:t>The United States can still</w:t>
      </w:r>
      <w:r w:rsidRPr="00E8729B">
        <w:rPr>
          <w:sz w:val="12"/>
        </w:rPr>
        <w:t xml:space="preserve"> build a strategy to </w:t>
      </w:r>
      <w:r w:rsidRPr="00E8729B">
        <w:rPr>
          <w:rStyle w:val="Emphasis"/>
        </w:rPr>
        <w:t>win.</w:t>
      </w:r>
      <w:r w:rsidRPr="00E8729B">
        <w:rPr>
          <w:sz w:val="12"/>
        </w:rPr>
        <w:t xml:space="preserve"> At this moment</w:t>
      </w:r>
      <w:r w:rsidRPr="00E8729B">
        <w:rPr>
          <w:rStyle w:val="StyleUnderline"/>
        </w:rPr>
        <w:t>, it holds the competitive advantage in every critical space technology and has the finest set of commercial space firms in the world.</w:t>
      </w:r>
      <w:r w:rsidRPr="00E8729B">
        <w:rPr>
          <w:sz w:val="12"/>
        </w:rPr>
        <w:t xml:space="preserve"> It has pockets of innovative military thinkers within groups like the </w:t>
      </w:r>
      <w:hyperlink r:id="rId12" w:history="1">
        <w:r w:rsidRPr="00E8729B">
          <w:rPr>
            <w:rStyle w:val="Hyperlink"/>
            <w:sz w:val="12"/>
          </w:rPr>
          <w:t>Defense Innovation Unit</w:t>
        </w:r>
      </w:hyperlink>
      <w:r w:rsidRPr="00E8729B">
        <w:rPr>
          <w:sz w:val="12"/>
        </w:rPr>
        <w:t xml:space="preserve">, under Mike Griffin, the Pentagon’s top research and development official. </w:t>
      </w:r>
      <w:r w:rsidRPr="00E8729B">
        <w:rPr>
          <w:rStyle w:val="Emphasis"/>
          <w:highlight w:val="yellow"/>
        </w:rPr>
        <w:t>If the United States</w:t>
      </w:r>
      <w:r w:rsidRPr="00E8729B">
        <w:rPr>
          <w:rStyle w:val="Emphasis"/>
        </w:rPr>
        <w:t xml:space="preserve"> simply </w:t>
      </w:r>
      <w:r w:rsidRPr="00E8729B">
        <w:rPr>
          <w:rStyle w:val="Emphasis"/>
          <w:highlight w:val="yellow"/>
        </w:rPr>
        <w:t>protects</w:t>
      </w:r>
      <w:r w:rsidRPr="00E8729B">
        <w:rPr>
          <w:rStyle w:val="Emphasis"/>
        </w:rPr>
        <w:t xml:space="preserve"> the intellectual property its creative minds unleash and defend its truly </w:t>
      </w:r>
      <w:r w:rsidRPr="00E8729B">
        <w:rPr>
          <w:rStyle w:val="Emphasis"/>
          <w:highlight w:val="yellow"/>
        </w:rPr>
        <w:t>free markets</w:t>
      </w:r>
      <w:r w:rsidRPr="00E8729B">
        <w:rPr>
          <w:rStyle w:val="Emphasis"/>
        </w:rPr>
        <w:t xml:space="preserve"> from strategic mercantilist attack</w:t>
      </w:r>
      <w:r w:rsidRPr="00E8729B">
        <w:rPr>
          <w:rStyle w:val="Emphasis"/>
          <w:highlight w:val="yellow"/>
        </w:rPr>
        <w:t>, it will not lose this</w:t>
      </w:r>
      <w:r w:rsidRPr="00E8729B">
        <w:rPr>
          <w:rStyle w:val="Emphasis"/>
        </w:rPr>
        <w:t xml:space="preserve"> new </w:t>
      </w:r>
      <w:r w:rsidRPr="00E8729B">
        <w:rPr>
          <w:rStyle w:val="Emphasis"/>
          <w:highlight w:val="yellow"/>
        </w:rPr>
        <w:t>space race.</w:t>
      </w:r>
      <w:r w:rsidRPr="00E8729B">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E8729B">
        <w:rPr>
          <w:rStyle w:val="StyleUnderline"/>
        </w:rPr>
        <w:t xml:space="preserve">leverage the </w:t>
      </w:r>
      <w:r w:rsidRPr="00E8729B">
        <w:rPr>
          <w:rStyle w:val="StyleUnderline"/>
          <w:highlight w:val="yellow"/>
        </w:rPr>
        <w:t>private capital</w:t>
      </w:r>
      <w:r w:rsidRPr="00E8729B">
        <w:rPr>
          <w:rStyle w:val="StyleUnderline"/>
        </w:rPr>
        <w:t xml:space="preserve"> in building sustainable infrastructure that </w:t>
      </w:r>
      <w:proofErr w:type="gramStart"/>
      <w:r w:rsidRPr="00E8729B">
        <w:rPr>
          <w:rStyle w:val="StyleUnderline"/>
        </w:rPr>
        <w:t xml:space="preserve">actually </w:t>
      </w:r>
      <w:r w:rsidRPr="00E8729B">
        <w:rPr>
          <w:rStyle w:val="Emphasis"/>
          <w:highlight w:val="yellow"/>
        </w:rPr>
        <w:t>reduces</w:t>
      </w:r>
      <w:proofErr w:type="gramEnd"/>
      <w:r w:rsidRPr="00E8729B">
        <w:rPr>
          <w:rStyle w:val="Emphasis"/>
          <w:highlight w:val="yellow"/>
        </w:rPr>
        <w:t xml:space="preserve"> the likelihood of conflict</w:t>
      </w:r>
      <w:r w:rsidRPr="00E8729B">
        <w:rPr>
          <w:rStyle w:val="StyleUnderline"/>
        </w:rPr>
        <w:t xml:space="preserve"> </w:t>
      </w:r>
      <w:r w:rsidRPr="00E8729B">
        <w:rPr>
          <w:rStyle w:val="StyleUnderline"/>
          <w:highlight w:val="yellow"/>
        </w:rPr>
        <w:t>while securing a better economic future</w:t>
      </w:r>
      <w:r w:rsidRPr="00E8729B">
        <w:rPr>
          <w:rStyle w:val="StyleUnderline"/>
        </w:rPr>
        <w:t xml:space="preserve"> for the nation and the world.</w:t>
      </w:r>
    </w:p>
    <w:p w14:paraId="2E371860" w14:textId="77777777" w:rsidR="00E157F6" w:rsidRPr="00E8729B" w:rsidRDefault="00E157F6" w:rsidP="00E157F6">
      <w:pPr>
        <w:pStyle w:val="Heading3"/>
      </w:pPr>
      <w:r w:rsidRPr="00E8729B">
        <w:lastRenderedPageBreak/>
        <w:t>3</w:t>
      </w:r>
    </w:p>
    <w:p w14:paraId="12AEF850" w14:textId="77777777" w:rsidR="00E157F6" w:rsidRPr="00E8729B" w:rsidRDefault="00E157F6" w:rsidP="00E157F6">
      <w:pPr>
        <w:pStyle w:val="Heading4"/>
        <w:rPr>
          <w:u w:val="single"/>
        </w:rPr>
      </w:pPr>
      <w:r w:rsidRPr="00E8729B">
        <w:t xml:space="preserve">We </w:t>
      </w:r>
      <w:r w:rsidRPr="00E8729B">
        <w:rPr>
          <w:u w:val="single"/>
        </w:rPr>
        <w:t>stopped appeasing Russia</w:t>
      </w:r>
      <w:r w:rsidRPr="00E8729B">
        <w:t xml:space="preserve"> – they’ll </w:t>
      </w:r>
      <w:r w:rsidRPr="00E8729B">
        <w:rPr>
          <w:u w:val="single"/>
        </w:rPr>
        <w:t>pocket concessions</w:t>
      </w:r>
      <w:r w:rsidRPr="00E8729B">
        <w:t xml:space="preserve"> from coop and </w:t>
      </w:r>
      <w:r w:rsidRPr="00E8729B">
        <w:rPr>
          <w:u w:val="single"/>
        </w:rPr>
        <w:t>increase aggression</w:t>
      </w:r>
      <w:r w:rsidRPr="00E8729B">
        <w:t xml:space="preserve"> – tensions aren’t the result of understandings but </w:t>
      </w:r>
      <w:r w:rsidRPr="00E8729B">
        <w:rPr>
          <w:u w:val="single"/>
        </w:rPr>
        <w:t>hardened differences</w:t>
      </w:r>
    </w:p>
    <w:p w14:paraId="5D78DBF1" w14:textId="77777777" w:rsidR="00E157F6" w:rsidRPr="00E8729B" w:rsidRDefault="00E157F6" w:rsidP="00E157F6">
      <w:r w:rsidRPr="00E8729B">
        <w:rPr>
          <w:rStyle w:val="Style13ptBold"/>
          <w:sz w:val="28"/>
        </w:rPr>
        <w:t>Haddad</w:t>
      </w:r>
      <w:r w:rsidRPr="00E8729B">
        <w:t xml:space="preserve"> and </w:t>
      </w:r>
      <w:proofErr w:type="spellStart"/>
      <w:r w:rsidRPr="00E8729B">
        <w:t>Polakova</w:t>
      </w:r>
      <w:proofErr w:type="spellEnd"/>
      <w:r w:rsidRPr="00E8729B">
        <w:t xml:space="preserve"> </w:t>
      </w:r>
      <w:r w:rsidRPr="00E8729B">
        <w:rPr>
          <w:rStyle w:val="Style13ptBold"/>
          <w:sz w:val="28"/>
        </w:rPr>
        <w:t>18</w:t>
      </w:r>
      <w:r w:rsidRPr="00E8729B">
        <w:t xml:space="preserve"> [Benjamin Haddad Director, Future Europe Initiative - Atlantic Council. Alina </w:t>
      </w:r>
      <w:proofErr w:type="spellStart"/>
      <w:r w:rsidRPr="00E8729B">
        <w:t>Polyakova</w:t>
      </w:r>
      <w:proofErr w:type="spellEnd"/>
      <w:r w:rsidRPr="00E8729B">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009AA650" w14:textId="77777777" w:rsidR="00E157F6" w:rsidRPr="00E8729B" w:rsidRDefault="00E157F6" w:rsidP="00E157F6">
      <w:pPr>
        <w:rPr>
          <w:sz w:val="16"/>
        </w:rPr>
      </w:pPr>
      <w:r w:rsidRPr="00E8729B">
        <w:rPr>
          <w:highlight w:val="cyan"/>
          <w:u w:val="single"/>
        </w:rPr>
        <w:t>Obama’s</w:t>
      </w:r>
      <w:r w:rsidRPr="00E8729B">
        <w:rPr>
          <w:sz w:val="16"/>
        </w:rPr>
        <w:t xml:space="preserve"> </w:t>
      </w:r>
      <w:proofErr w:type="gramStart"/>
      <w:r w:rsidRPr="00E8729B">
        <w:rPr>
          <w:sz w:val="16"/>
        </w:rPr>
        <w:t>much-ballyhooed</w:t>
      </w:r>
      <w:proofErr w:type="gramEnd"/>
      <w:r w:rsidRPr="00E8729B">
        <w:rPr>
          <w:sz w:val="16"/>
        </w:rPr>
        <w:t xml:space="preserve"> “</w:t>
      </w:r>
      <w:r w:rsidRPr="00E8729B">
        <w:rPr>
          <w:highlight w:val="cyan"/>
          <w:u w:val="single"/>
        </w:rPr>
        <w:t>Reset</w:t>
      </w:r>
      <w:r w:rsidRPr="00E8729B">
        <w:rPr>
          <w:sz w:val="16"/>
        </w:rPr>
        <w:t xml:space="preserve">” with Russia, launched in 2009, </w:t>
      </w:r>
      <w:r w:rsidRPr="00E8729B">
        <w:rPr>
          <w:highlight w:val="cyan"/>
          <w:u w:val="single"/>
        </w:rPr>
        <w:t>was</w:t>
      </w:r>
      <w:r w:rsidRPr="00E8729B">
        <w:rPr>
          <w:u w:val="single"/>
        </w:rPr>
        <w:t xml:space="preserve"> in </w:t>
      </w:r>
      <w:r w:rsidRPr="00E8729B">
        <w:rPr>
          <w:highlight w:val="cyan"/>
          <w:u w:val="single"/>
        </w:rPr>
        <w:t xml:space="preserve">keeping with </w:t>
      </w:r>
      <w:r w:rsidRPr="00E8729B">
        <w:rPr>
          <w:rStyle w:val="Emphasis"/>
          <w:highlight w:val="cyan"/>
        </w:rPr>
        <w:t>optimistic attempts</w:t>
      </w:r>
      <w:r w:rsidRPr="00E8729B">
        <w:rPr>
          <w:sz w:val="16"/>
        </w:rPr>
        <w:t xml:space="preserve"> by every post-Cold War American administration </w:t>
      </w:r>
      <w:r w:rsidRPr="00E8729B">
        <w:rPr>
          <w:u w:val="single"/>
        </w:rPr>
        <w:t xml:space="preserve">to </w:t>
      </w:r>
      <w:r w:rsidRPr="00E8729B">
        <w:rPr>
          <w:rStyle w:val="Emphasis"/>
        </w:rPr>
        <w:t>improve relations</w:t>
      </w:r>
      <w:r w:rsidRPr="00E8729B">
        <w:rPr>
          <w:u w:val="single"/>
        </w:rPr>
        <w:t xml:space="preserve"> with Moscow</w:t>
      </w:r>
      <w:r w:rsidRPr="00E8729B">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E8729B">
        <w:rPr>
          <w:rStyle w:val="Emphasis"/>
          <w:highlight w:val="cyan"/>
        </w:rPr>
        <w:t>U.S.-Russia disagreements</w:t>
      </w:r>
      <w:r w:rsidRPr="00E8729B">
        <w:rPr>
          <w:highlight w:val="cyan"/>
          <w:u w:val="single"/>
        </w:rPr>
        <w:t xml:space="preserve"> were </w:t>
      </w:r>
      <w:r w:rsidRPr="00E8729B">
        <w:rPr>
          <w:rStyle w:val="Emphasis"/>
          <w:highlight w:val="cyan"/>
        </w:rPr>
        <w:t>not</w:t>
      </w:r>
      <w:r w:rsidRPr="00E8729B">
        <w:rPr>
          <w:u w:val="single"/>
        </w:rPr>
        <w:t xml:space="preserve"> the result of </w:t>
      </w:r>
      <w:r w:rsidRPr="00E8729B">
        <w:rPr>
          <w:rStyle w:val="Emphasis"/>
          <w:highlight w:val="cyan"/>
        </w:rPr>
        <w:t>misunderstandings</w:t>
      </w:r>
      <w:r w:rsidRPr="00E8729B">
        <w:rPr>
          <w:u w:val="single"/>
        </w:rPr>
        <w:t xml:space="preserve">, </w:t>
      </w:r>
      <w:r w:rsidRPr="00E8729B">
        <w:rPr>
          <w:highlight w:val="cyan"/>
          <w:u w:val="single"/>
        </w:rPr>
        <w:t>but</w:t>
      </w:r>
      <w:r w:rsidRPr="00E8729B">
        <w:rPr>
          <w:u w:val="single"/>
        </w:rPr>
        <w:t xml:space="preserve"> rather the product of </w:t>
      </w:r>
      <w:r w:rsidRPr="00E8729B">
        <w:rPr>
          <w:rStyle w:val="Emphasis"/>
        </w:rPr>
        <w:t xml:space="preserve">long-festering </w:t>
      </w:r>
      <w:r w:rsidRPr="00E8729B">
        <w:rPr>
          <w:rStyle w:val="Emphasis"/>
          <w:highlight w:val="cyan"/>
        </w:rPr>
        <w:t>grievances</w:t>
      </w:r>
      <w:r w:rsidRPr="00E8729B">
        <w:rPr>
          <w:sz w:val="16"/>
        </w:rPr>
        <w:t xml:space="preserve">. </w:t>
      </w:r>
      <w:r w:rsidRPr="00E8729B">
        <w:rPr>
          <w:highlight w:val="cyan"/>
          <w:u w:val="single"/>
        </w:rPr>
        <w:t xml:space="preserve">Russia </w:t>
      </w:r>
      <w:r w:rsidRPr="00E8729B">
        <w:rPr>
          <w:u w:val="single"/>
        </w:rPr>
        <w:t xml:space="preserve">saw itself as a great power that </w:t>
      </w:r>
      <w:r w:rsidRPr="00E8729B">
        <w:rPr>
          <w:highlight w:val="cyan"/>
          <w:u w:val="single"/>
        </w:rPr>
        <w:t xml:space="preserve">deserved </w:t>
      </w:r>
      <w:r w:rsidRPr="00E8729B">
        <w:rPr>
          <w:rStyle w:val="Emphasis"/>
          <w:highlight w:val="cyan"/>
        </w:rPr>
        <w:t>equal standing</w:t>
      </w:r>
      <w:r w:rsidRPr="00E8729B">
        <w:rPr>
          <w:u w:val="single"/>
        </w:rPr>
        <w:t xml:space="preserve"> with the U.S. </w:t>
      </w:r>
      <w:r w:rsidRPr="00E8729B">
        <w:rPr>
          <w:highlight w:val="cyan"/>
          <w:u w:val="single"/>
        </w:rPr>
        <w:t xml:space="preserve">What </w:t>
      </w:r>
      <w:r w:rsidRPr="00E8729B">
        <w:rPr>
          <w:rStyle w:val="Emphasis"/>
          <w:highlight w:val="cyan"/>
        </w:rPr>
        <w:t>Obama saw</w:t>
      </w:r>
      <w:r w:rsidRPr="00E8729B">
        <w:rPr>
          <w:highlight w:val="cyan"/>
          <w:u w:val="single"/>
        </w:rPr>
        <w:t xml:space="preserve"> as </w:t>
      </w:r>
      <w:r w:rsidRPr="00E8729B">
        <w:rPr>
          <w:rStyle w:val="Emphasis"/>
        </w:rPr>
        <w:t>gestures o</w:t>
      </w:r>
      <w:r w:rsidRPr="00E8729B">
        <w:rPr>
          <w:rStyle w:val="Emphasis"/>
          <w:highlight w:val="cyan"/>
        </w:rPr>
        <w:t>f good will</w:t>
      </w:r>
      <w:r w:rsidRPr="00E8729B">
        <w:rPr>
          <w:sz w:val="16"/>
        </w:rPr>
        <w:t>—such as the 2009 decision to scrap missile defense plans for Poland and the Czech Republic—</w:t>
      </w:r>
      <w:r w:rsidRPr="00E8729B">
        <w:rPr>
          <w:rStyle w:val="Emphasis"/>
          <w:highlight w:val="cyan"/>
        </w:rPr>
        <w:t>Russia</w:t>
      </w:r>
      <w:r w:rsidRPr="00E8729B">
        <w:rPr>
          <w:rStyle w:val="Emphasis"/>
        </w:rPr>
        <w:t xml:space="preserve"> </w:t>
      </w:r>
      <w:r w:rsidRPr="00E8729B">
        <w:rPr>
          <w:rStyle w:val="Emphasis"/>
          <w:highlight w:val="cyan"/>
        </w:rPr>
        <w:t>interpreted</w:t>
      </w:r>
      <w:r w:rsidRPr="00E8729B">
        <w:rPr>
          <w:highlight w:val="cyan"/>
          <w:u w:val="single"/>
        </w:rPr>
        <w:t xml:space="preserve"> as</w:t>
      </w:r>
      <w:r w:rsidRPr="00E8729B">
        <w:rPr>
          <w:u w:val="single"/>
        </w:rPr>
        <w:t xml:space="preserve"> a </w:t>
      </w:r>
      <w:r w:rsidRPr="00E8729B">
        <w:rPr>
          <w:rStyle w:val="Emphasis"/>
          <w:highlight w:val="cyan"/>
        </w:rPr>
        <w:t>U.S. retreat</w:t>
      </w:r>
      <w:r w:rsidRPr="00E8729B">
        <w:rPr>
          <w:u w:val="single"/>
        </w:rPr>
        <w:t xml:space="preserve"> from the European continent</w:t>
      </w:r>
      <w:r w:rsidRPr="00E8729B">
        <w:rPr>
          <w:sz w:val="16"/>
        </w:rPr>
        <w:t xml:space="preserve">. </w:t>
      </w:r>
      <w:r w:rsidRPr="00E8729B">
        <w:rPr>
          <w:highlight w:val="cyan"/>
          <w:u w:val="single"/>
        </w:rPr>
        <w:t xml:space="preserve">Moscow </w:t>
      </w:r>
      <w:r w:rsidRPr="00E8729B">
        <w:rPr>
          <w:rStyle w:val="Emphasis"/>
          <w:highlight w:val="cyan"/>
        </w:rPr>
        <w:t>pocketed</w:t>
      </w:r>
      <w:r w:rsidRPr="00E8729B">
        <w:rPr>
          <w:u w:val="single"/>
        </w:rPr>
        <w:t xml:space="preserve"> the </w:t>
      </w:r>
      <w:r w:rsidRPr="00E8729B">
        <w:rPr>
          <w:rStyle w:val="Emphasis"/>
          <w:highlight w:val="cyan"/>
        </w:rPr>
        <w:t>concessions</w:t>
      </w:r>
      <w:r w:rsidRPr="00E8729B">
        <w:rPr>
          <w:sz w:val="16"/>
          <w:highlight w:val="cyan"/>
        </w:rPr>
        <w:t xml:space="preserve"> </w:t>
      </w:r>
      <w:r w:rsidRPr="00E8729B">
        <w:rPr>
          <w:u w:val="single"/>
        </w:rPr>
        <w:t>and increasingly inserted itself in European affairs</w:t>
      </w:r>
      <w:r w:rsidRPr="00E8729B">
        <w:rPr>
          <w:sz w:val="16"/>
        </w:rPr>
        <w:t xml:space="preserve">. </w:t>
      </w:r>
      <w:r w:rsidRPr="00E8729B">
        <w:rPr>
          <w:highlight w:val="cyan"/>
          <w:u w:val="single"/>
        </w:rPr>
        <w:t>The Kremlin was</w:t>
      </w:r>
      <w:r w:rsidRPr="00E8729B">
        <w:rPr>
          <w:sz w:val="16"/>
        </w:rPr>
        <w:t xml:space="preserve"> both </w:t>
      </w:r>
      <w:r w:rsidRPr="00E8729B">
        <w:rPr>
          <w:rStyle w:val="Emphasis"/>
          <w:highlight w:val="cyan"/>
        </w:rPr>
        <w:t>exploiting</w:t>
      </w:r>
      <w:r w:rsidRPr="00E8729B">
        <w:rPr>
          <w:sz w:val="16"/>
        </w:rPr>
        <w:t xml:space="preserve"> </w:t>
      </w:r>
      <w:r w:rsidRPr="00E8729B">
        <w:rPr>
          <w:u w:val="single"/>
        </w:rPr>
        <w:t xml:space="preserve">an </w:t>
      </w:r>
      <w:r w:rsidRPr="00E8729B">
        <w:rPr>
          <w:rStyle w:val="Emphasis"/>
        </w:rPr>
        <w:t xml:space="preserve">easy </w:t>
      </w:r>
      <w:r w:rsidRPr="00E8729B">
        <w:rPr>
          <w:rStyle w:val="Emphasis"/>
          <w:highlight w:val="cyan"/>
        </w:rPr>
        <w:t>opportunity</w:t>
      </w:r>
      <w:r w:rsidRPr="00E8729B">
        <w:rPr>
          <w:sz w:val="16"/>
        </w:rPr>
        <w:t xml:space="preserve"> </w:t>
      </w:r>
      <w:r w:rsidRPr="00E8729B">
        <w:rPr>
          <w:u w:val="single"/>
        </w:rPr>
        <w:t>and reasserting what it thought was its historic prerogative</w:t>
      </w:r>
      <w:r w:rsidRPr="00E8729B">
        <w:rPr>
          <w:sz w:val="16"/>
        </w:rPr>
        <w:t>.</w:t>
      </w:r>
    </w:p>
    <w:p w14:paraId="47EB04E8" w14:textId="77777777" w:rsidR="00E157F6" w:rsidRPr="00E8729B" w:rsidRDefault="00E157F6" w:rsidP="00E157F6">
      <w:pPr>
        <w:rPr>
          <w:sz w:val="10"/>
          <w:szCs w:val="10"/>
        </w:rPr>
      </w:pPr>
      <w:r w:rsidRPr="00E8729B">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E8729B">
        <w:rPr>
          <w:sz w:val="10"/>
          <w:szCs w:val="10"/>
        </w:rPr>
        <w:t>economy as a whole</w:t>
      </w:r>
      <w:proofErr w:type="gramEnd"/>
      <w:r w:rsidRPr="00E8729B">
        <w:rPr>
          <w:sz w:val="10"/>
          <w:szCs w:val="10"/>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E8729B">
        <w:rPr>
          <w:sz w:val="10"/>
          <w:szCs w:val="10"/>
        </w:rPr>
        <w:t>indicates</w:t>
      </w:r>
      <w:proofErr w:type="gramEnd"/>
      <w:r w:rsidRPr="00E8729B">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E8729B">
        <w:rPr>
          <w:sz w:val="10"/>
          <w:szCs w:val="10"/>
        </w:rPr>
        <w:t>DCLeaks</w:t>
      </w:r>
      <w:proofErr w:type="spellEnd"/>
      <w:r w:rsidRPr="00E8729B">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E8729B">
        <w:rPr>
          <w:sz w:val="10"/>
          <w:szCs w:val="10"/>
        </w:rPr>
        <w:t>cyber attack</w:t>
      </w:r>
      <w:proofErr w:type="spellEnd"/>
      <w:r w:rsidRPr="00E8729B">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E8729B">
        <w:rPr>
          <w:sz w:val="10"/>
          <w:szCs w:val="10"/>
        </w:rPr>
        <w:t>Putinism</w:t>
      </w:r>
      <w:proofErr w:type="spellEnd"/>
      <w:r w:rsidRPr="00E8729B">
        <w:rPr>
          <w:sz w:val="10"/>
          <w:szCs w:val="10"/>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E8729B">
        <w:rPr>
          <w:sz w:val="10"/>
          <w:szCs w:val="10"/>
        </w:rPr>
        <w:t>during the course of</w:t>
      </w:r>
      <w:proofErr w:type="gramEnd"/>
      <w:r w:rsidRPr="00E8729B">
        <w:rPr>
          <w:sz w:val="10"/>
          <w:szCs w:val="10"/>
        </w:rPr>
        <w:t xml:space="preserve">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1E281AD1" w14:textId="77777777" w:rsidR="00E157F6" w:rsidRPr="00E8729B" w:rsidRDefault="00E157F6" w:rsidP="00E157F6">
      <w:pPr>
        <w:rPr>
          <w:sz w:val="16"/>
        </w:rPr>
      </w:pPr>
      <w:r w:rsidRPr="00E8729B">
        <w:rPr>
          <w:u w:val="single"/>
        </w:rPr>
        <w:t>These tensions are real, but all too often they become the story</w:t>
      </w:r>
      <w:r w:rsidRPr="00E8729B">
        <w:rPr>
          <w:sz w:val="16"/>
        </w:rPr>
        <w:t xml:space="preserve">. </w:t>
      </w:r>
      <w:r w:rsidRPr="00E8729B">
        <w:rPr>
          <w:rStyle w:val="Emphasis"/>
        </w:rPr>
        <w:t>Glossed over</w:t>
      </w:r>
      <w:r w:rsidRPr="00E8729B">
        <w:rPr>
          <w:sz w:val="16"/>
        </w:rPr>
        <w:t xml:space="preserve"> </w:t>
      </w:r>
      <w:r w:rsidRPr="00E8729B">
        <w:rPr>
          <w:u w:val="single"/>
        </w:rPr>
        <w:t>is the fact that</w:t>
      </w:r>
      <w:r w:rsidRPr="00E8729B">
        <w:rPr>
          <w:sz w:val="16"/>
        </w:rPr>
        <w:t xml:space="preserve"> President </w:t>
      </w:r>
      <w:r w:rsidRPr="00E8729B">
        <w:rPr>
          <w:highlight w:val="cyan"/>
          <w:u w:val="single"/>
        </w:rPr>
        <w:t>Trump</w:t>
      </w:r>
      <w:r w:rsidRPr="00E8729B">
        <w:rPr>
          <w:u w:val="single"/>
        </w:rPr>
        <w:t xml:space="preserve"> has </w:t>
      </w:r>
      <w:r w:rsidRPr="00E8729B">
        <w:rPr>
          <w:highlight w:val="cyan"/>
          <w:u w:val="single"/>
        </w:rPr>
        <w:t>appointed</w:t>
      </w:r>
      <w:r w:rsidRPr="00E8729B">
        <w:rPr>
          <w:u w:val="single"/>
        </w:rPr>
        <w:t xml:space="preserve"> a </w:t>
      </w:r>
      <w:r w:rsidRPr="00E8729B">
        <w:rPr>
          <w:rStyle w:val="Emphasis"/>
        </w:rPr>
        <w:t>string</w:t>
      </w:r>
      <w:r w:rsidRPr="00E8729B">
        <w:rPr>
          <w:u w:val="single"/>
        </w:rPr>
        <w:t xml:space="preserve"> of </w:t>
      </w:r>
      <w:r w:rsidRPr="00E8729B">
        <w:rPr>
          <w:rStyle w:val="Emphasis"/>
          <w:highlight w:val="cyan"/>
        </w:rPr>
        <w:t>competent</w:t>
      </w:r>
      <w:r w:rsidRPr="00E8729B">
        <w:rPr>
          <w:u w:val="single"/>
        </w:rPr>
        <w:t xml:space="preserve"> and </w:t>
      </w:r>
      <w:r w:rsidRPr="00E8729B">
        <w:rPr>
          <w:rStyle w:val="Emphasis"/>
        </w:rPr>
        <w:t xml:space="preserve">widely respected </w:t>
      </w:r>
      <w:r w:rsidRPr="00E8729B">
        <w:rPr>
          <w:rStyle w:val="Emphasis"/>
          <w:highlight w:val="cyan"/>
        </w:rPr>
        <w:t>figures</w:t>
      </w:r>
      <w:r w:rsidRPr="00E8729B">
        <w:rPr>
          <w:highlight w:val="cyan"/>
          <w:u w:val="single"/>
        </w:rPr>
        <w:t xml:space="preserve"> to </w:t>
      </w:r>
      <w:r w:rsidRPr="00E8729B">
        <w:rPr>
          <w:rStyle w:val="Emphasis"/>
          <w:highlight w:val="cyan"/>
        </w:rPr>
        <w:t>manage Russia</w:t>
      </w:r>
      <w:r w:rsidRPr="00E8729B">
        <w:rPr>
          <w:u w:val="single"/>
        </w:rPr>
        <w:t xml:space="preserve"> policy</w:t>
      </w:r>
      <w:r w:rsidRPr="00E8729B">
        <w:rPr>
          <w:sz w:val="16"/>
        </w:rPr>
        <w:t>—</w:t>
      </w:r>
      <w:r w:rsidRPr="00E8729B">
        <w:rPr>
          <w:highlight w:val="cyan"/>
          <w:u w:val="single"/>
        </w:rPr>
        <w:t xml:space="preserve">from </w:t>
      </w:r>
      <w:r w:rsidRPr="00E8729B">
        <w:rPr>
          <w:rStyle w:val="Emphasis"/>
        </w:rPr>
        <w:t>N</w:t>
      </w:r>
      <w:r w:rsidRPr="00E8729B">
        <w:rPr>
          <w:u w:val="single"/>
        </w:rPr>
        <w:t xml:space="preserve">ational </w:t>
      </w:r>
      <w:r w:rsidRPr="00E8729B">
        <w:rPr>
          <w:rStyle w:val="Emphasis"/>
        </w:rPr>
        <w:t>S</w:t>
      </w:r>
      <w:r w:rsidRPr="00E8729B">
        <w:rPr>
          <w:u w:val="single"/>
        </w:rPr>
        <w:t xml:space="preserve">ecurity </w:t>
      </w:r>
      <w:r w:rsidRPr="00E8729B">
        <w:rPr>
          <w:rStyle w:val="Emphasis"/>
        </w:rPr>
        <w:t>C</w:t>
      </w:r>
      <w:r w:rsidRPr="00E8729B">
        <w:rPr>
          <w:u w:val="single"/>
        </w:rPr>
        <w:t xml:space="preserve">ouncil Senior Director Fiona </w:t>
      </w:r>
      <w:r w:rsidRPr="00E8729B">
        <w:rPr>
          <w:rStyle w:val="Emphasis"/>
          <w:highlight w:val="cyan"/>
        </w:rPr>
        <w:t>Hill</w:t>
      </w:r>
      <w:r w:rsidRPr="00E8729B">
        <w:rPr>
          <w:sz w:val="16"/>
          <w:highlight w:val="cyan"/>
        </w:rPr>
        <w:t xml:space="preserve"> </w:t>
      </w:r>
      <w:r w:rsidRPr="00E8729B">
        <w:rPr>
          <w:highlight w:val="cyan"/>
          <w:u w:val="single"/>
        </w:rPr>
        <w:t>to</w:t>
      </w:r>
      <w:r w:rsidRPr="00E8729B">
        <w:rPr>
          <w:sz w:val="16"/>
        </w:rPr>
        <w:t xml:space="preserve"> Assistant Secretary of State for European affairs </w:t>
      </w:r>
      <w:proofErr w:type="spellStart"/>
      <w:r w:rsidRPr="00E8729B">
        <w:rPr>
          <w:u w:val="single"/>
        </w:rPr>
        <w:t>Wess</w:t>
      </w:r>
      <w:proofErr w:type="spellEnd"/>
      <w:r w:rsidRPr="00E8729B">
        <w:rPr>
          <w:u w:val="single"/>
        </w:rPr>
        <w:t xml:space="preserve"> </w:t>
      </w:r>
      <w:r w:rsidRPr="00E8729B">
        <w:rPr>
          <w:rStyle w:val="Emphasis"/>
          <w:highlight w:val="cyan"/>
        </w:rPr>
        <w:t>Mitchell</w:t>
      </w:r>
      <w:r w:rsidRPr="00E8729B">
        <w:rPr>
          <w:sz w:val="16"/>
        </w:rPr>
        <w:t xml:space="preserve"> to the Special Envoy for Ukraine Kurt Volker. The </w:t>
      </w:r>
      <w:r w:rsidRPr="00E8729B">
        <w:rPr>
          <w:highlight w:val="cyan"/>
          <w:u w:val="single"/>
        </w:rPr>
        <w:t>Trump</w:t>
      </w:r>
      <w:r w:rsidRPr="00E8729B">
        <w:rPr>
          <w:sz w:val="16"/>
        </w:rPr>
        <w:t xml:space="preserve"> administration </w:t>
      </w:r>
      <w:r w:rsidRPr="00E8729B">
        <w:rPr>
          <w:highlight w:val="cyan"/>
          <w:u w:val="single"/>
        </w:rPr>
        <w:t>is</w:t>
      </w:r>
      <w:r w:rsidRPr="00E8729B">
        <w:rPr>
          <w:sz w:val="16"/>
        </w:rPr>
        <w:t xml:space="preserve">, in fact, </w:t>
      </w:r>
      <w:r w:rsidRPr="00E8729B">
        <w:rPr>
          <w:u w:val="single"/>
        </w:rPr>
        <w:t xml:space="preserve">pursuing </w:t>
      </w:r>
      <w:r w:rsidRPr="00E8729B">
        <w:rPr>
          <w:rStyle w:val="Emphasis"/>
        </w:rPr>
        <w:t>concrete policies</w:t>
      </w:r>
      <w:r w:rsidRPr="00E8729B">
        <w:rPr>
          <w:sz w:val="16"/>
          <w:highlight w:val="cyan"/>
        </w:rPr>
        <w:t xml:space="preserve"> </w:t>
      </w:r>
      <w:r w:rsidRPr="00E8729B">
        <w:rPr>
          <w:highlight w:val="cyan"/>
          <w:u w:val="single"/>
        </w:rPr>
        <w:t xml:space="preserve">pushing back </w:t>
      </w:r>
      <w:r w:rsidRPr="00E8729B">
        <w:rPr>
          <w:u w:val="single"/>
        </w:rPr>
        <w:t>on Russian aggression that</w:t>
      </w:r>
      <w:r w:rsidRPr="00E8729B">
        <w:rPr>
          <w:sz w:val="16"/>
        </w:rPr>
        <w:t xml:space="preserve"> the </w:t>
      </w:r>
      <w:r w:rsidRPr="00E8729B">
        <w:rPr>
          <w:u w:val="single"/>
        </w:rPr>
        <w:t>Obama</w:t>
      </w:r>
      <w:r w:rsidRPr="00E8729B">
        <w:rPr>
          <w:sz w:val="16"/>
        </w:rPr>
        <w:t xml:space="preserve"> administration had </w:t>
      </w:r>
      <w:r w:rsidRPr="00E8729B">
        <w:rPr>
          <w:u w:val="single"/>
        </w:rPr>
        <w:t>fervently opposed</w:t>
      </w:r>
      <w:r w:rsidRPr="00E8729B">
        <w:rPr>
          <w:sz w:val="16"/>
        </w:rPr>
        <w:t xml:space="preserve">. </w:t>
      </w:r>
      <w:r w:rsidRPr="00E8729B">
        <w:rPr>
          <w:u w:val="single"/>
        </w:rPr>
        <w:t xml:space="preserve">The </w:t>
      </w:r>
      <w:r w:rsidRPr="00E8729B">
        <w:rPr>
          <w:rStyle w:val="Emphasis"/>
          <w:highlight w:val="cyan"/>
        </w:rPr>
        <w:t>N</w:t>
      </w:r>
      <w:r w:rsidRPr="00E8729B">
        <w:rPr>
          <w:u w:val="single"/>
        </w:rPr>
        <w:t xml:space="preserve">ational </w:t>
      </w:r>
      <w:r w:rsidRPr="00E8729B">
        <w:rPr>
          <w:rStyle w:val="Emphasis"/>
          <w:highlight w:val="cyan"/>
        </w:rPr>
        <w:t>S</w:t>
      </w:r>
      <w:r w:rsidRPr="00E8729B">
        <w:rPr>
          <w:u w:val="single"/>
        </w:rPr>
        <w:t xml:space="preserve">ecurity </w:t>
      </w:r>
      <w:r w:rsidRPr="00E8729B">
        <w:rPr>
          <w:rStyle w:val="Emphasis"/>
          <w:highlight w:val="cyan"/>
        </w:rPr>
        <w:t>S</w:t>
      </w:r>
      <w:r w:rsidRPr="00E8729B">
        <w:rPr>
          <w:u w:val="single"/>
        </w:rPr>
        <w:t>trategy of 2017</w:t>
      </w:r>
      <w:r w:rsidRPr="00E8729B">
        <w:rPr>
          <w:sz w:val="16"/>
        </w:rPr>
        <w:t xml:space="preserve">, </w:t>
      </w:r>
      <w:r w:rsidRPr="00E8729B">
        <w:rPr>
          <w:u w:val="single"/>
        </w:rPr>
        <w:t xml:space="preserve">bringing a </w:t>
      </w:r>
      <w:r w:rsidRPr="00E8729B">
        <w:rPr>
          <w:rStyle w:val="Emphasis"/>
        </w:rPr>
        <w:t>much-needed</w:t>
      </w:r>
      <w:r w:rsidRPr="00E8729B">
        <w:rPr>
          <w:u w:val="single"/>
        </w:rPr>
        <w:t xml:space="preserve"> dose of </w:t>
      </w:r>
      <w:r w:rsidRPr="00E8729B">
        <w:rPr>
          <w:rStyle w:val="Emphasis"/>
        </w:rPr>
        <w:t>realism</w:t>
      </w:r>
      <w:r w:rsidRPr="00E8729B">
        <w:rPr>
          <w:sz w:val="16"/>
        </w:rPr>
        <w:t xml:space="preserve"> to a conversation too often dominated by abstractions like the “liberal world order”, </w:t>
      </w:r>
      <w:r w:rsidRPr="00E8729B">
        <w:rPr>
          <w:rStyle w:val="Emphasis"/>
          <w:highlight w:val="cyan"/>
        </w:rPr>
        <w:t>singles out</w:t>
      </w:r>
      <w:r w:rsidRPr="00E8729B">
        <w:rPr>
          <w:sz w:val="16"/>
        </w:rPr>
        <w:t xml:space="preserve"> both </w:t>
      </w:r>
      <w:r w:rsidRPr="00E8729B">
        <w:rPr>
          <w:rStyle w:val="Emphasis"/>
        </w:rPr>
        <w:t xml:space="preserve">China and </w:t>
      </w:r>
      <w:r w:rsidRPr="00E8729B">
        <w:rPr>
          <w:rStyle w:val="Emphasis"/>
          <w:highlight w:val="cyan"/>
        </w:rPr>
        <w:lastRenderedPageBreak/>
        <w:t>Russia</w:t>
      </w:r>
      <w:r w:rsidRPr="00E8729B">
        <w:rPr>
          <w:sz w:val="16"/>
          <w:highlight w:val="cyan"/>
        </w:rPr>
        <w:t xml:space="preserve"> </w:t>
      </w:r>
      <w:r w:rsidRPr="00E8729B">
        <w:rPr>
          <w:highlight w:val="cyan"/>
          <w:u w:val="single"/>
        </w:rPr>
        <w:t>as key</w:t>
      </w:r>
      <w:r w:rsidRPr="00E8729B">
        <w:rPr>
          <w:u w:val="single"/>
        </w:rPr>
        <w:t xml:space="preserve"> geopolitical </w:t>
      </w:r>
      <w:r w:rsidRPr="00E8729B">
        <w:rPr>
          <w:rStyle w:val="Emphasis"/>
          <w:highlight w:val="cyan"/>
        </w:rPr>
        <w:t>rivals</w:t>
      </w:r>
      <w:r w:rsidRPr="00E8729B">
        <w:rPr>
          <w:sz w:val="16"/>
        </w:rPr>
        <w:t xml:space="preserve">. During </w:t>
      </w:r>
      <w:r w:rsidRPr="00E8729B">
        <w:rPr>
          <w:highlight w:val="cyan"/>
          <w:u w:val="single"/>
        </w:rPr>
        <w:t>Trump</w:t>
      </w:r>
      <w:r w:rsidRPr="00E8729B">
        <w:rPr>
          <w:sz w:val="16"/>
        </w:rPr>
        <w:t xml:space="preserve">’s first year, the administration </w:t>
      </w:r>
      <w:r w:rsidRPr="00E8729B">
        <w:rPr>
          <w:highlight w:val="cyan"/>
          <w:u w:val="single"/>
        </w:rPr>
        <w:t>approved</w:t>
      </w:r>
      <w:r w:rsidRPr="00E8729B">
        <w:rPr>
          <w:sz w:val="16"/>
        </w:rPr>
        <w:t xml:space="preserve"> the </w:t>
      </w:r>
      <w:r w:rsidRPr="00E8729B">
        <w:rPr>
          <w:u w:val="single"/>
        </w:rPr>
        <w:t xml:space="preserve">provision of lethal </w:t>
      </w:r>
      <w:r w:rsidRPr="00E8729B">
        <w:rPr>
          <w:highlight w:val="cyan"/>
          <w:u w:val="single"/>
        </w:rPr>
        <w:t xml:space="preserve">weapons to </w:t>
      </w:r>
      <w:r w:rsidRPr="00E8729B">
        <w:rPr>
          <w:rStyle w:val="Emphasis"/>
          <w:highlight w:val="cyan"/>
        </w:rPr>
        <w:t>Ukraine</w:t>
      </w:r>
      <w:r w:rsidRPr="00E8729B">
        <w:rPr>
          <w:sz w:val="16"/>
        </w:rPr>
        <w:t xml:space="preserve">, </w:t>
      </w:r>
      <w:r w:rsidRPr="00E8729B">
        <w:rPr>
          <w:highlight w:val="cyan"/>
          <w:u w:val="single"/>
        </w:rPr>
        <w:t xml:space="preserve">shut down Russia’s </w:t>
      </w:r>
      <w:r w:rsidRPr="00E8729B">
        <w:rPr>
          <w:rStyle w:val="Emphasis"/>
          <w:highlight w:val="cyan"/>
        </w:rPr>
        <w:t>consulate</w:t>
      </w:r>
      <w:r w:rsidRPr="00E8729B">
        <w:rPr>
          <w:sz w:val="16"/>
        </w:rPr>
        <w:t xml:space="preserve"> in San Francisco as well as two additional diplomatic annexes, and rather than rolling back sanctions, Trump </w:t>
      </w:r>
      <w:r w:rsidRPr="00E8729B">
        <w:rPr>
          <w:highlight w:val="cyan"/>
          <w:u w:val="single"/>
        </w:rPr>
        <w:t>signed</w:t>
      </w:r>
      <w:r w:rsidRPr="00E8729B">
        <w:rPr>
          <w:sz w:val="16"/>
        </w:rPr>
        <w:t xml:space="preserve"> into law </w:t>
      </w:r>
      <w:r w:rsidRPr="00E8729B">
        <w:rPr>
          <w:rStyle w:val="Emphasis"/>
        </w:rPr>
        <w:t xml:space="preserve">additional </w:t>
      </w:r>
      <w:r w:rsidRPr="00E8729B">
        <w:rPr>
          <w:rStyle w:val="Emphasis"/>
          <w:highlight w:val="cyan"/>
        </w:rPr>
        <w:t>sanctions</w:t>
      </w:r>
      <w:r w:rsidRPr="00E8729B">
        <w:rPr>
          <w:sz w:val="16"/>
        </w:rPr>
        <w:t xml:space="preserve"> on Russia, </w:t>
      </w:r>
      <w:r w:rsidRPr="00E8729B">
        <w:rPr>
          <w:highlight w:val="cyan"/>
          <w:u w:val="single"/>
        </w:rPr>
        <w:t xml:space="preserve">expanded </w:t>
      </w:r>
      <w:r w:rsidRPr="00E8729B">
        <w:rPr>
          <w:rStyle w:val="Emphasis"/>
          <w:highlight w:val="cyan"/>
        </w:rPr>
        <w:t>LNG sales</w:t>
      </w:r>
      <w:r w:rsidRPr="00E8729B">
        <w:rPr>
          <w:u w:val="single"/>
        </w:rPr>
        <w:t xml:space="preserve"> to a Europe</w:t>
      </w:r>
      <w:r w:rsidRPr="00E8729B">
        <w:rPr>
          <w:sz w:val="16"/>
        </w:rPr>
        <w:t xml:space="preserve"> dependent in Russian gas imports, </w:t>
      </w:r>
      <w:r w:rsidRPr="00E8729B">
        <w:rPr>
          <w:u w:val="single"/>
        </w:rPr>
        <w:t>and</w:t>
      </w:r>
      <w:r w:rsidRPr="00E8729B">
        <w:rPr>
          <w:sz w:val="16"/>
        </w:rPr>
        <w:t xml:space="preserve"> </w:t>
      </w:r>
      <w:r w:rsidRPr="00E8729B">
        <w:rPr>
          <w:highlight w:val="cyan"/>
          <w:u w:val="single"/>
        </w:rPr>
        <w:t>increased</w:t>
      </w:r>
      <w:r w:rsidRPr="00E8729B">
        <w:rPr>
          <w:u w:val="single"/>
        </w:rPr>
        <w:t xml:space="preserve"> the Pentagon’s </w:t>
      </w:r>
      <w:r w:rsidRPr="00E8729B">
        <w:rPr>
          <w:rStyle w:val="Emphasis"/>
          <w:highlight w:val="cyan"/>
        </w:rPr>
        <w:t>E</w:t>
      </w:r>
      <w:r w:rsidRPr="00E8729B">
        <w:rPr>
          <w:u w:val="single"/>
        </w:rPr>
        <w:t xml:space="preserve">uropean </w:t>
      </w:r>
      <w:r w:rsidRPr="00E8729B">
        <w:rPr>
          <w:rStyle w:val="Emphasis"/>
          <w:highlight w:val="cyan"/>
        </w:rPr>
        <w:t>R</w:t>
      </w:r>
      <w:r w:rsidRPr="00E8729B">
        <w:rPr>
          <w:u w:val="single"/>
        </w:rPr>
        <w:t xml:space="preserve">eassurance </w:t>
      </w:r>
      <w:r w:rsidRPr="00E8729B">
        <w:rPr>
          <w:rStyle w:val="Emphasis"/>
          <w:highlight w:val="cyan"/>
        </w:rPr>
        <w:t>I</w:t>
      </w:r>
      <w:r w:rsidRPr="00E8729B">
        <w:rPr>
          <w:u w:val="single"/>
        </w:rPr>
        <w:t xml:space="preserve">nitiative budget by </w:t>
      </w:r>
      <w:r w:rsidRPr="00E8729B">
        <w:rPr>
          <w:highlight w:val="cyan"/>
          <w:u w:val="single"/>
        </w:rPr>
        <w:t>40 percent</w:t>
      </w:r>
      <w:r w:rsidRPr="00E8729B">
        <w:rPr>
          <w:sz w:val="16"/>
        </w:rPr>
        <w:t xml:space="preserve">. (A president who berated U.S. investments for European defense has </w:t>
      </w:r>
      <w:proofErr w:type="gramStart"/>
      <w:r w:rsidRPr="00E8729B">
        <w:rPr>
          <w:sz w:val="16"/>
        </w:rPr>
        <w:t>actually dramatically</w:t>
      </w:r>
      <w:proofErr w:type="gramEnd"/>
      <w:r w:rsidRPr="00E8729B">
        <w:rPr>
          <w:sz w:val="16"/>
        </w:rPr>
        <w:t xml:space="preserve"> increased American military presence on Europe’s threatened borders.) While </w:t>
      </w:r>
      <w:r w:rsidRPr="00E8729B">
        <w:rPr>
          <w:u w:val="single"/>
        </w:rPr>
        <w:t>many of these</w:t>
      </w:r>
      <w:r w:rsidRPr="00E8729B">
        <w:rPr>
          <w:sz w:val="16"/>
        </w:rPr>
        <w:t xml:space="preserve"> policies </w:t>
      </w:r>
      <w:r w:rsidRPr="00E8729B">
        <w:rPr>
          <w:u w:val="single"/>
        </w:rPr>
        <w:t>may have been implemented despite</w:t>
      </w:r>
      <w:r w:rsidRPr="00E8729B">
        <w:rPr>
          <w:sz w:val="16"/>
        </w:rPr>
        <w:t xml:space="preserve"> rather than because of </w:t>
      </w:r>
      <w:r w:rsidRPr="00E8729B">
        <w:rPr>
          <w:u w:val="single"/>
        </w:rPr>
        <w:t>the president</w:t>
      </w:r>
      <w:r w:rsidRPr="00E8729B">
        <w:rPr>
          <w:sz w:val="16"/>
        </w:rPr>
        <w:t>—on the expansion of sanctions in particular, Trump faced a veto-proof majority in Congress—</w:t>
      </w:r>
      <w:r w:rsidRPr="00E8729B">
        <w:rPr>
          <w:u w:val="single"/>
        </w:rPr>
        <w:t>credit should be given where credit is due</w:t>
      </w:r>
      <w:r w:rsidRPr="00E8729B">
        <w:rPr>
          <w:sz w:val="16"/>
        </w:rPr>
        <w:t>.</w:t>
      </w:r>
    </w:p>
    <w:p w14:paraId="03997D66" w14:textId="77777777" w:rsidR="00E157F6" w:rsidRPr="00E8729B" w:rsidRDefault="00E157F6" w:rsidP="00E157F6">
      <w:pPr>
        <w:rPr>
          <w:sz w:val="16"/>
        </w:rPr>
      </w:pPr>
      <w:r w:rsidRPr="00E8729B">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E8729B">
        <w:rPr>
          <w:highlight w:val="cyan"/>
          <w:u w:val="single"/>
        </w:rPr>
        <w:t xml:space="preserve">the U.S. is taking </w:t>
      </w:r>
      <w:r w:rsidRPr="00E8729B">
        <w:rPr>
          <w:rStyle w:val="Emphasis"/>
          <w:highlight w:val="cyan"/>
        </w:rPr>
        <w:t>concrete steps</w:t>
      </w:r>
      <w:r w:rsidRPr="00E8729B">
        <w:rPr>
          <w:highlight w:val="cyan"/>
          <w:u w:val="single"/>
        </w:rPr>
        <w:t xml:space="preserve"> to </w:t>
      </w:r>
      <w:r w:rsidRPr="00E8729B">
        <w:rPr>
          <w:rStyle w:val="Emphasis"/>
          <w:highlight w:val="cyan"/>
        </w:rPr>
        <w:t>strengthen Europe</w:t>
      </w:r>
      <w:r w:rsidRPr="00E8729B">
        <w:rPr>
          <w:highlight w:val="cyan"/>
          <w:u w:val="single"/>
        </w:rPr>
        <w:t xml:space="preserve"> against </w:t>
      </w:r>
      <w:r w:rsidRPr="00E8729B">
        <w:rPr>
          <w:rStyle w:val="Emphasis"/>
          <w:highlight w:val="cyan"/>
        </w:rPr>
        <w:t>Russia</w:t>
      </w:r>
      <w:r w:rsidRPr="00E8729B">
        <w:rPr>
          <w:u w:val="single"/>
        </w:rPr>
        <w:t>n aggression</w:t>
      </w:r>
      <w:r w:rsidRPr="00E8729B">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326C71BF" w14:textId="77777777" w:rsidR="00E157F6" w:rsidRPr="00E8729B" w:rsidRDefault="00E157F6" w:rsidP="00E157F6">
      <w:pPr>
        <w:rPr>
          <w:sz w:val="16"/>
        </w:rPr>
      </w:pPr>
      <w:r w:rsidRPr="00E8729B">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05546F00" w14:textId="77777777" w:rsidR="00E157F6" w:rsidRPr="00E8729B" w:rsidRDefault="00E157F6" w:rsidP="00E157F6">
      <w:pPr>
        <w:rPr>
          <w:sz w:val="16"/>
        </w:rPr>
      </w:pPr>
      <w:r w:rsidRPr="00E8729B">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E8729B">
        <w:rPr>
          <w:rStyle w:val="Emphasis"/>
        </w:rPr>
        <w:t>despite</w:t>
      </w:r>
      <w:r w:rsidRPr="00E8729B">
        <w:rPr>
          <w:u w:val="single"/>
        </w:rPr>
        <w:t xml:space="preserve"> the president’s campaign promises</w:t>
      </w:r>
      <w:r w:rsidRPr="00E8729B">
        <w:rPr>
          <w:sz w:val="16"/>
        </w:rPr>
        <w:t xml:space="preserve">, </w:t>
      </w:r>
      <w:r w:rsidRPr="00E8729B">
        <w:rPr>
          <w:u w:val="single"/>
        </w:rPr>
        <w:t>his admin</w:t>
      </w:r>
      <w:r w:rsidRPr="00E8729B">
        <w:rPr>
          <w:sz w:val="16"/>
        </w:rPr>
        <w:t xml:space="preserve">istration </w:t>
      </w:r>
      <w:r w:rsidRPr="00E8729B">
        <w:rPr>
          <w:highlight w:val="cyan"/>
          <w:u w:val="single"/>
        </w:rPr>
        <w:t xml:space="preserve">has been the </w:t>
      </w:r>
      <w:r w:rsidRPr="00E8729B">
        <w:rPr>
          <w:rStyle w:val="Emphasis"/>
          <w:highlight w:val="cyan"/>
        </w:rPr>
        <w:t>first</w:t>
      </w:r>
      <w:r w:rsidRPr="00E8729B">
        <w:rPr>
          <w:sz w:val="16"/>
          <w:highlight w:val="cyan"/>
        </w:rPr>
        <w:t xml:space="preserve"> </w:t>
      </w:r>
      <w:r w:rsidRPr="00E8729B">
        <w:rPr>
          <w:highlight w:val="cyan"/>
          <w:u w:val="single"/>
        </w:rPr>
        <w:t>in</w:t>
      </w:r>
      <w:r w:rsidRPr="00E8729B">
        <w:rPr>
          <w:u w:val="single"/>
        </w:rPr>
        <w:t xml:space="preserve"> the </w:t>
      </w:r>
      <w:r w:rsidRPr="00E8729B">
        <w:rPr>
          <w:rStyle w:val="Emphasis"/>
          <w:highlight w:val="cyan"/>
        </w:rPr>
        <w:t>post-Cold War</w:t>
      </w:r>
      <w:r w:rsidRPr="00E8729B">
        <w:rPr>
          <w:u w:val="single"/>
        </w:rPr>
        <w:t xml:space="preserve"> era</w:t>
      </w:r>
      <w:r w:rsidRPr="00E8729B">
        <w:rPr>
          <w:sz w:val="16"/>
        </w:rPr>
        <w:t xml:space="preserve"> </w:t>
      </w:r>
      <w:r w:rsidRPr="00E8729B">
        <w:rPr>
          <w:highlight w:val="cyan"/>
          <w:u w:val="single"/>
        </w:rPr>
        <w:t xml:space="preserve">to </w:t>
      </w:r>
      <w:r w:rsidRPr="00E8729B">
        <w:rPr>
          <w:rStyle w:val="Emphasis"/>
          <w:highlight w:val="cyan"/>
        </w:rPr>
        <w:t>not</w:t>
      </w:r>
      <w:r w:rsidRPr="00E8729B">
        <w:rPr>
          <w:highlight w:val="cyan"/>
          <w:u w:val="single"/>
        </w:rPr>
        <w:t xml:space="preserve"> try for</w:t>
      </w:r>
      <w:r w:rsidRPr="00E8729B">
        <w:rPr>
          <w:u w:val="single"/>
        </w:rPr>
        <w:t xml:space="preserve"> a “</w:t>
      </w:r>
      <w:r w:rsidRPr="00E8729B">
        <w:rPr>
          <w:rStyle w:val="Emphasis"/>
          <w:highlight w:val="cyan"/>
        </w:rPr>
        <w:t>Reset</w:t>
      </w:r>
      <w:r w:rsidRPr="00E8729B">
        <w:rPr>
          <w:u w:val="single"/>
        </w:rPr>
        <w:t>” with Moscow</w:t>
      </w:r>
      <w:r w:rsidRPr="00E8729B">
        <w:rPr>
          <w:sz w:val="16"/>
        </w:rPr>
        <w:t xml:space="preserve">. </w:t>
      </w:r>
      <w:r w:rsidRPr="00E8729B">
        <w:rPr>
          <w:u w:val="single"/>
        </w:rPr>
        <w:t>If</w:t>
      </w:r>
      <w:r w:rsidRPr="00E8729B">
        <w:rPr>
          <w:sz w:val="16"/>
        </w:rPr>
        <w:t xml:space="preserve"> Vladimir </w:t>
      </w:r>
      <w:r w:rsidRPr="00E8729B">
        <w:rPr>
          <w:highlight w:val="cyan"/>
          <w:u w:val="single"/>
        </w:rPr>
        <w:t>Putin wanted</w:t>
      </w:r>
      <w:r w:rsidRPr="00E8729B">
        <w:rPr>
          <w:sz w:val="16"/>
        </w:rPr>
        <w:t xml:space="preserve"> to sow chaos and </w:t>
      </w:r>
      <w:r w:rsidRPr="00E8729B">
        <w:rPr>
          <w:rStyle w:val="Emphasis"/>
          <w:highlight w:val="cyan"/>
        </w:rPr>
        <w:t>confusion</w:t>
      </w:r>
      <w:r w:rsidRPr="00E8729B">
        <w:rPr>
          <w:sz w:val="16"/>
          <w:highlight w:val="cyan"/>
        </w:rPr>
        <w:t xml:space="preserve"> </w:t>
      </w:r>
      <w:r w:rsidRPr="00E8729B">
        <w:rPr>
          <w:highlight w:val="cyan"/>
          <w:u w:val="single"/>
        </w:rPr>
        <w:t>in Washington</w:t>
      </w:r>
      <w:r w:rsidRPr="00E8729B">
        <w:rPr>
          <w:sz w:val="16"/>
          <w:highlight w:val="cyan"/>
        </w:rPr>
        <w:t xml:space="preserve">, </w:t>
      </w:r>
      <w:r w:rsidRPr="00E8729B">
        <w:rPr>
          <w:highlight w:val="cyan"/>
          <w:u w:val="single"/>
        </w:rPr>
        <w:t>he</w:t>
      </w:r>
      <w:r w:rsidRPr="00E8729B">
        <w:rPr>
          <w:sz w:val="16"/>
        </w:rPr>
        <w:t xml:space="preserve"> has </w:t>
      </w:r>
      <w:r w:rsidRPr="00E8729B">
        <w:rPr>
          <w:highlight w:val="cyan"/>
          <w:u w:val="single"/>
        </w:rPr>
        <w:t>succeeded</w:t>
      </w:r>
      <w:r w:rsidRPr="00E8729B">
        <w:rPr>
          <w:sz w:val="16"/>
        </w:rPr>
        <w:t xml:space="preserve"> beyond his wildest dreams. </w:t>
      </w:r>
      <w:r w:rsidRPr="00E8729B">
        <w:rPr>
          <w:highlight w:val="cyan"/>
          <w:u w:val="single"/>
        </w:rPr>
        <w:t xml:space="preserve">If he wanted a </w:t>
      </w:r>
      <w:r w:rsidRPr="00E8729B">
        <w:rPr>
          <w:rStyle w:val="Emphasis"/>
          <w:highlight w:val="cyan"/>
        </w:rPr>
        <w:t>pliant ally</w:t>
      </w:r>
      <w:r w:rsidRPr="00E8729B">
        <w:rPr>
          <w:u w:val="single"/>
        </w:rPr>
        <w:t xml:space="preserve"> in America</w:t>
      </w:r>
      <w:r w:rsidRPr="00E8729B">
        <w:rPr>
          <w:sz w:val="16"/>
        </w:rPr>
        <w:t xml:space="preserve">, </w:t>
      </w:r>
      <w:r w:rsidRPr="00E8729B">
        <w:rPr>
          <w:highlight w:val="cyan"/>
          <w:u w:val="single"/>
        </w:rPr>
        <w:t>he</w:t>
      </w:r>
      <w:r w:rsidRPr="00E8729B">
        <w:rPr>
          <w:u w:val="single"/>
        </w:rPr>
        <w:t xml:space="preserve"> has </w:t>
      </w:r>
      <w:r w:rsidRPr="00E8729B">
        <w:rPr>
          <w:rStyle w:val="Emphasis"/>
          <w:highlight w:val="cyan"/>
        </w:rPr>
        <w:t>abjectly failed</w:t>
      </w:r>
      <w:r w:rsidRPr="00E8729B">
        <w:rPr>
          <w:sz w:val="16"/>
        </w:rPr>
        <w:t>.</w:t>
      </w:r>
    </w:p>
    <w:p w14:paraId="133318D6" w14:textId="77777777" w:rsidR="00E157F6" w:rsidRPr="00E8729B" w:rsidRDefault="00E157F6" w:rsidP="00E157F6">
      <w:pPr>
        <w:pStyle w:val="Heading4"/>
        <w:rPr>
          <w:u w:val="single"/>
        </w:rPr>
      </w:pPr>
      <w:r w:rsidRPr="00E8729B">
        <w:t xml:space="preserve">Appeasing Russia shreds the </w:t>
      </w:r>
      <w:r w:rsidRPr="00E8729B">
        <w:rPr>
          <w:u w:val="single"/>
        </w:rPr>
        <w:t>NPT</w:t>
      </w:r>
      <w:r w:rsidRPr="00E8729B">
        <w:t xml:space="preserve"> and causes </w:t>
      </w:r>
      <w:r w:rsidRPr="00E8729B">
        <w:rPr>
          <w:u w:val="single"/>
        </w:rPr>
        <w:t xml:space="preserve">nuke </w:t>
      </w:r>
      <w:proofErr w:type="spellStart"/>
      <w:r w:rsidRPr="00E8729B">
        <w:rPr>
          <w:u w:val="single"/>
        </w:rPr>
        <w:t>prolif</w:t>
      </w:r>
      <w:proofErr w:type="spellEnd"/>
      <w:r w:rsidRPr="00E8729B">
        <w:t xml:space="preserve"> – </w:t>
      </w:r>
      <w:r w:rsidRPr="00E8729B">
        <w:rPr>
          <w:u w:val="single"/>
        </w:rPr>
        <w:t>extinction</w:t>
      </w:r>
    </w:p>
    <w:p w14:paraId="2A4C884F" w14:textId="77777777" w:rsidR="00E157F6" w:rsidRPr="00E8729B" w:rsidRDefault="00E157F6" w:rsidP="00E157F6">
      <w:r w:rsidRPr="00E8729B">
        <w:rPr>
          <w:rStyle w:val="Style13ptBold"/>
          <w:sz w:val="28"/>
        </w:rPr>
        <w:t>Umland 17</w:t>
      </w:r>
      <w:r w:rsidRPr="00E8729B">
        <w:t xml:space="preserve"> [Andreas Umland is a German political scientist, </w:t>
      </w:r>
      <w:proofErr w:type="gramStart"/>
      <w:r w:rsidRPr="00E8729B">
        <w:t>historian</w:t>
      </w:r>
      <w:proofErr w:type="gramEnd"/>
      <w:r w:rsidRPr="00E8729B">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55160BE0" w14:textId="77777777" w:rsidR="00E157F6" w:rsidRPr="00E8729B" w:rsidRDefault="00E157F6" w:rsidP="00E157F6">
      <w:pPr>
        <w:rPr>
          <w:sz w:val="16"/>
        </w:rPr>
      </w:pPr>
      <w:r w:rsidRPr="00E8729B">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E8729B">
        <w:rPr>
          <w:highlight w:val="cyan"/>
          <w:u w:val="single"/>
        </w:rPr>
        <w:t xml:space="preserve">a </w:t>
      </w:r>
      <w:r w:rsidRPr="00E8729B">
        <w:rPr>
          <w:rStyle w:val="Emphasis"/>
          <w:highlight w:val="cyan"/>
        </w:rPr>
        <w:t>friendlier U.S. approach</w:t>
      </w:r>
      <w:r w:rsidRPr="00E8729B">
        <w:rPr>
          <w:highlight w:val="cyan"/>
          <w:u w:val="single"/>
        </w:rPr>
        <w:t xml:space="preserve"> toward </w:t>
      </w:r>
      <w:r w:rsidRPr="00E8729B">
        <w:rPr>
          <w:rStyle w:val="Emphasis"/>
          <w:highlight w:val="cyan"/>
        </w:rPr>
        <w:t>Moscow</w:t>
      </w:r>
      <w:r w:rsidRPr="00E8729B">
        <w:rPr>
          <w:sz w:val="16"/>
        </w:rPr>
        <w:t xml:space="preserve">. Such a shift </w:t>
      </w:r>
      <w:r w:rsidRPr="00E8729B">
        <w:rPr>
          <w:highlight w:val="cyan"/>
          <w:u w:val="single"/>
        </w:rPr>
        <w:t>would have</w:t>
      </w:r>
      <w:r w:rsidRPr="00E8729B">
        <w:rPr>
          <w:u w:val="single"/>
        </w:rPr>
        <w:t xml:space="preserve"> </w:t>
      </w:r>
      <w:r w:rsidRPr="00E8729B">
        <w:rPr>
          <w:rStyle w:val="Emphasis"/>
        </w:rPr>
        <w:t xml:space="preserve">very </w:t>
      </w:r>
      <w:r w:rsidRPr="00E8729B">
        <w:rPr>
          <w:rStyle w:val="Emphasis"/>
          <w:highlight w:val="cyan"/>
        </w:rPr>
        <w:t>serious consequences</w:t>
      </w:r>
      <w:r w:rsidRPr="00E8729B">
        <w:rPr>
          <w:highlight w:val="cyan"/>
          <w:u w:val="single"/>
        </w:rPr>
        <w:t xml:space="preserve"> for the</w:t>
      </w:r>
      <w:r w:rsidRPr="00E8729B">
        <w:rPr>
          <w:u w:val="single"/>
        </w:rPr>
        <w:t xml:space="preserve"> rest of the </w:t>
      </w:r>
      <w:r w:rsidRPr="00E8729B">
        <w:rPr>
          <w:highlight w:val="cyan"/>
          <w:u w:val="single"/>
        </w:rPr>
        <w:t>world</w:t>
      </w:r>
      <w:r w:rsidRPr="00E8729B">
        <w:rPr>
          <w:sz w:val="16"/>
        </w:rPr>
        <w:t>.</w:t>
      </w:r>
    </w:p>
    <w:p w14:paraId="49D26DA9" w14:textId="77777777" w:rsidR="00E157F6" w:rsidRPr="00E8729B" w:rsidRDefault="00E157F6" w:rsidP="00E157F6">
      <w:pPr>
        <w:rPr>
          <w:sz w:val="16"/>
        </w:rPr>
      </w:pPr>
      <w:r w:rsidRPr="00E8729B">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28C5CBB4" w14:textId="77777777" w:rsidR="00E157F6" w:rsidRPr="00E8729B" w:rsidRDefault="00E157F6" w:rsidP="00E157F6">
      <w:pPr>
        <w:rPr>
          <w:sz w:val="16"/>
        </w:rPr>
      </w:pPr>
      <w:r w:rsidRPr="00E8729B">
        <w:rPr>
          <w:sz w:val="16"/>
        </w:rPr>
        <w:t xml:space="preserve">To be sure, </w:t>
      </w:r>
      <w:proofErr w:type="gramStart"/>
      <w:r w:rsidRPr="00E8729B">
        <w:rPr>
          <w:sz w:val="16"/>
        </w:rPr>
        <w:t>a number of</w:t>
      </w:r>
      <w:proofErr w:type="gramEnd"/>
      <w:r w:rsidRPr="00E8729B">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w:t>
      </w:r>
      <w:r w:rsidRPr="00E8729B">
        <w:rPr>
          <w:sz w:val="16"/>
        </w:rPr>
        <w:lastRenderedPageBreak/>
        <w:t>in the former Soviet space—in particular, in Ukraine—would make the Kremlin more cooperative in other fields, such as the fight against Islamist terrorism, and in other regions, such as Syria or the Arctic.</w:t>
      </w:r>
    </w:p>
    <w:p w14:paraId="47249407" w14:textId="77777777" w:rsidR="00E157F6" w:rsidRPr="00E8729B" w:rsidRDefault="00E157F6" w:rsidP="00E157F6">
      <w:pPr>
        <w:rPr>
          <w:sz w:val="16"/>
        </w:rPr>
      </w:pPr>
      <w:r w:rsidRPr="00E8729B">
        <w:rPr>
          <w:sz w:val="16"/>
        </w:rPr>
        <w:t xml:space="preserve">However, one wonders whether Trump and other so-called </w:t>
      </w:r>
      <w:proofErr w:type="spellStart"/>
      <w:r w:rsidRPr="00E8729B">
        <w:rPr>
          <w:sz w:val="16"/>
        </w:rPr>
        <w:t>Putinversteher</w:t>
      </w:r>
      <w:proofErr w:type="spellEnd"/>
      <w:r w:rsidRPr="00E8729B">
        <w:rPr>
          <w:sz w:val="16"/>
        </w:rPr>
        <w:t xml:space="preserve"> in the incoming administration fully understand the stakes. The risks do not only concern the fundamental national interests of such pro-American countries as Ukraine, Estonia, Georgia, or Poland. The </w:t>
      </w:r>
      <w:r w:rsidRPr="00E8729B">
        <w:rPr>
          <w:rStyle w:val="Emphasis"/>
          <w:highlight w:val="cyan"/>
        </w:rPr>
        <w:t>U.S.</w:t>
      </w:r>
      <w:r w:rsidRPr="00E8729B">
        <w:rPr>
          <w:sz w:val="16"/>
        </w:rPr>
        <w:t xml:space="preserve"> administration’s </w:t>
      </w:r>
      <w:r w:rsidRPr="00E8729B">
        <w:rPr>
          <w:rStyle w:val="Emphasis"/>
          <w:highlight w:val="cyan"/>
        </w:rPr>
        <w:t>tolerance</w:t>
      </w:r>
      <w:r w:rsidRPr="00E8729B">
        <w:rPr>
          <w:highlight w:val="cyan"/>
          <w:u w:val="single"/>
        </w:rPr>
        <w:t xml:space="preserve"> of </w:t>
      </w:r>
      <w:r w:rsidRPr="00E8729B">
        <w:rPr>
          <w:rStyle w:val="Emphasis"/>
          <w:highlight w:val="cyan"/>
        </w:rPr>
        <w:t>Russia’s violation</w:t>
      </w:r>
      <w:r w:rsidRPr="00E8729B">
        <w:rPr>
          <w:highlight w:val="cyan"/>
          <w:u w:val="single"/>
        </w:rPr>
        <w:t xml:space="preserve"> of Ukrainian territorial integrity would have </w:t>
      </w:r>
      <w:r w:rsidRPr="00E8729B">
        <w:rPr>
          <w:rStyle w:val="Emphasis"/>
          <w:highlight w:val="cyan"/>
        </w:rPr>
        <w:t>larger implications</w:t>
      </w:r>
      <w:r w:rsidRPr="00E8729B">
        <w:rPr>
          <w:highlight w:val="cyan"/>
          <w:u w:val="single"/>
        </w:rPr>
        <w:t xml:space="preserve"> for the </w:t>
      </w:r>
      <w:r w:rsidRPr="00E8729B">
        <w:rPr>
          <w:rStyle w:val="Emphasis"/>
          <w:highlight w:val="cyan"/>
        </w:rPr>
        <w:t>future of humanity</w:t>
      </w:r>
      <w:r w:rsidRPr="00E8729B">
        <w:rPr>
          <w:sz w:val="16"/>
        </w:rPr>
        <w:t>.</w:t>
      </w:r>
    </w:p>
    <w:p w14:paraId="614FB000" w14:textId="77777777" w:rsidR="00E157F6" w:rsidRPr="00E8729B" w:rsidRDefault="00E157F6" w:rsidP="00E157F6">
      <w:pPr>
        <w:rPr>
          <w:sz w:val="16"/>
        </w:rPr>
      </w:pPr>
      <w:r w:rsidRPr="00E8729B">
        <w:rPr>
          <w:sz w:val="16"/>
        </w:rPr>
        <w:t xml:space="preserve">In view of the security assurances that the United States gave Ukraine under the 1994 Budapest Memorandum, </w:t>
      </w:r>
      <w:r w:rsidRPr="00E8729B">
        <w:rPr>
          <w:u w:val="single"/>
        </w:rPr>
        <w:t xml:space="preserve">a move by Washington </w:t>
      </w:r>
      <w:r w:rsidRPr="00E8729B">
        <w:rPr>
          <w:highlight w:val="cyan"/>
          <w:u w:val="single"/>
        </w:rPr>
        <w:t xml:space="preserve">to </w:t>
      </w:r>
      <w:r w:rsidRPr="00E8729B">
        <w:rPr>
          <w:rStyle w:val="Emphasis"/>
          <w:highlight w:val="cyan"/>
        </w:rPr>
        <w:t>appease Moscow</w:t>
      </w:r>
      <w:r w:rsidRPr="00E8729B">
        <w:rPr>
          <w:u w:val="single"/>
        </w:rPr>
        <w:t xml:space="preserve"> </w:t>
      </w:r>
      <w:r w:rsidRPr="00E8729B">
        <w:rPr>
          <w:highlight w:val="cyan"/>
          <w:u w:val="single"/>
        </w:rPr>
        <w:t xml:space="preserve">would be </w:t>
      </w:r>
      <w:r w:rsidRPr="00E8729B">
        <w:rPr>
          <w:rStyle w:val="Emphasis"/>
          <w:highlight w:val="cyan"/>
        </w:rPr>
        <w:t>another crack</w:t>
      </w:r>
      <w:r w:rsidRPr="00E8729B">
        <w:rPr>
          <w:highlight w:val="cyan"/>
          <w:u w:val="single"/>
        </w:rPr>
        <w:t xml:space="preserve"> in the</w:t>
      </w:r>
      <w:r w:rsidRPr="00E8729B">
        <w:rPr>
          <w:u w:val="single"/>
        </w:rPr>
        <w:t xml:space="preserve"> splintering international nuclear </w:t>
      </w:r>
      <w:r w:rsidRPr="00E8729B">
        <w:rPr>
          <w:rStyle w:val="Emphasis"/>
          <w:highlight w:val="cyan"/>
        </w:rPr>
        <w:t>nonprolif</w:t>
      </w:r>
      <w:r w:rsidRPr="00E8729B">
        <w:rPr>
          <w:u w:val="single"/>
        </w:rPr>
        <w:t xml:space="preserve">eration </w:t>
      </w:r>
      <w:r w:rsidRPr="00E8729B">
        <w:rPr>
          <w:rStyle w:val="Emphasis"/>
          <w:highlight w:val="cyan"/>
        </w:rPr>
        <w:t>regime</w:t>
      </w:r>
      <w:r w:rsidRPr="00E8729B">
        <w:rPr>
          <w:sz w:val="16"/>
        </w:rPr>
        <w:t xml:space="preserve">. </w:t>
      </w:r>
      <w:r w:rsidRPr="00E8729B">
        <w:rPr>
          <w:highlight w:val="cyan"/>
          <w:u w:val="single"/>
        </w:rPr>
        <w:t>Acquiescence to Russia</w:t>
      </w:r>
      <w:r w:rsidRPr="00E8729B">
        <w:rPr>
          <w:sz w:val="16"/>
        </w:rPr>
        <w:t xml:space="preserve">’s territorial gains in Ukraine </w:t>
      </w:r>
      <w:r w:rsidRPr="00E8729B">
        <w:rPr>
          <w:highlight w:val="cyan"/>
          <w:u w:val="single"/>
        </w:rPr>
        <w:t>would</w:t>
      </w:r>
      <w:r w:rsidRPr="00E8729B">
        <w:rPr>
          <w:u w:val="single"/>
        </w:rPr>
        <w:t xml:space="preserve"> further </w:t>
      </w:r>
      <w:r w:rsidRPr="00E8729B">
        <w:rPr>
          <w:rStyle w:val="Emphasis"/>
          <w:highlight w:val="cyan"/>
        </w:rPr>
        <w:t>undermine</w:t>
      </w:r>
      <w:r w:rsidRPr="00E8729B">
        <w:rPr>
          <w:highlight w:val="cyan"/>
          <w:u w:val="single"/>
        </w:rPr>
        <w:t xml:space="preserve"> the</w:t>
      </w:r>
      <w:r w:rsidRPr="00E8729B">
        <w:rPr>
          <w:sz w:val="16"/>
        </w:rPr>
        <w:t xml:space="preserve"> already-shattered 1968 Nuclear Non-Proliferation Treaty (</w:t>
      </w:r>
      <w:r w:rsidRPr="00E8729B">
        <w:rPr>
          <w:rStyle w:val="Emphasis"/>
          <w:highlight w:val="cyan"/>
        </w:rPr>
        <w:t>NPT</w:t>
      </w:r>
      <w:r w:rsidRPr="00E8729B">
        <w:rPr>
          <w:sz w:val="16"/>
        </w:rPr>
        <w:t>), one of the world’s most important multilateral agreements.</w:t>
      </w:r>
    </w:p>
    <w:p w14:paraId="145A3453" w14:textId="77777777" w:rsidR="00E157F6" w:rsidRPr="00E8729B" w:rsidRDefault="00E157F6" w:rsidP="00E157F6">
      <w:pPr>
        <w:pStyle w:val="Heading1"/>
      </w:pPr>
      <w:r w:rsidRPr="00E8729B">
        <w:lastRenderedPageBreak/>
        <w:t>CASE</w:t>
      </w:r>
    </w:p>
    <w:p w14:paraId="49E51E78" w14:textId="3DDF0078" w:rsidR="00CA7E04" w:rsidRDefault="00CA7E04" w:rsidP="00E157F6">
      <w:pPr>
        <w:pStyle w:val="Heading4"/>
        <w:numPr>
          <w:ilvl w:val="0"/>
          <w:numId w:val="13"/>
        </w:numPr>
        <w:rPr>
          <w:rFonts w:cs="Calibri"/>
        </w:rPr>
      </w:pPr>
      <w:r>
        <w:rPr>
          <w:rFonts w:cs="Calibri"/>
        </w:rPr>
        <w:t xml:space="preserve">General solvency-they have no solvency advocate and the only card that may advocate their plan also says private appropriation good in </w:t>
      </w:r>
      <w:proofErr w:type="spellStart"/>
      <w:r>
        <w:rPr>
          <w:rFonts w:cs="Calibri"/>
        </w:rPr>
        <w:t>Saletta</w:t>
      </w:r>
      <w:proofErr w:type="spellEnd"/>
      <w:r>
        <w:rPr>
          <w:rFonts w:cs="Calibri"/>
        </w:rPr>
        <w:t xml:space="preserve"> ‘16-either they have no </w:t>
      </w:r>
      <w:proofErr w:type="gramStart"/>
      <w:r>
        <w:rPr>
          <w:rFonts w:cs="Calibri"/>
        </w:rPr>
        <w:t>solvency</w:t>
      </w:r>
      <w:proofErr w:type="gramEnd"/>
      <w:r>
        <w:rPr>
          <w:rFonts w:cs="Calibri"/>
        </w:rPr>
        <w:t xml:space="preserve"> or the plan is unnecessary </w:t>
      </w:r>
    </w:p>
    <w:p w14:paraId="63961CE8" w14:textId="5B759BC1" w:rsidR="00E157F6" w:rsidRPr="00E8729B" w:rsidRDefault="00E157F6" w:rsidP="00E157F6">
      <w:pPr>
        <w:pStyle w:val="Heading4"/>
        <w:numPr>
          <w:ilvl w:val="0"/>
          <w:numId w:val="13"/>
        </w:numPr>
        <w:rPr>
          <w:rFonts w:cs="Calibri"/>
        </w:rPr>
      </w:pPr>
      <w:r w:rsidRPr="00E8729B">
        <w:rPr>
          <w:rFonts w:cs="Calibri"/>
        </w:rPr>
        <w:t xml:space="preserve">Asteroid mining can happen with private sector innovation and is key to solve a laundry list of impacts--climate change, economic </w:t>
      </w:r>
      <w:proofErr w:type="gramStart"/>
      <w:r w:rsidRPr="00E8729B">
        <w:rPr>
          <w:rFonts w:cs="Calibri"/>
        </w:rPr>
        <w:t>decline</w:t>
      </w:r>
      <w:proofErr w:type="gramEnd"/>
      <w:r w:rsidRPr="00E8729B">
        <w:rPr>
          <w:rFonts w:cs="Calibri"/>
        </w:rPr>
        <w:t xml:space="preserve"> and asteroid collisions. Taylor 19</w:t>
      </w:r>
    </w:p>
    <w:p w14:paraId="10DFD86F" w14:textId="77777777" w:rsidR="00E157F6" w:rsidRPr="00E8729B" w:rsidRDefault="00E157F6" w:rsidP="00E157F6">
      <w:pPr>
        <w:rPr>
          <w:szCs w:val="22"/>
        </w:rPr>
      </w:pPr>
      <w:r w:rsidRPr="00E8729B">
        <w:rPr>
          <w:szCs w:val="22"/>
        </w:rPr>
        <w:t>Chris Taylor [journalist], 19 - ("How asteroid mining will save the Earth — and mint trillionaires," Mashable, 2019, accessed 12-13-2021, https://mashable.com/feature/asteroid-mining-space-economy)//ML</w:t>
      </w:r>
    </w:p>
    <w:p w14:paraId="7C6D2354" w14:textId="50BEA44F" w:rsidR="00E157F6" w:rsidRPr="00E8729B" w:rsidRDefault="00E157F6" w:rsidP="00D42501">
      <w:pPr>
        <w:rPr>
          <w:rFonts w:cs="Calibri"/>
        </w:rPr>
      </w:pPr>
      <w:r w:rsidRPr="00E8729B">
        <w:rPr>
          <w:sz w:val="12"/>
          <w:szCs w:val="22"/>
        </w:rPr>
        <w:t>How much, exactly? We’re only just beginning to guess</w:t>
      </w:r>
      <w:r w:rsidRPr="00E8729B">
        <w:rPr>
          <w:rStyle w:val="StyleUnderline"/>
        </w:rPr>
        <w:t>. </w:t>
      </w:r>
      <w:proofErr w:type="spellStart"/>
      <w:r>
        <w:fldChar w:fldCharType="begin"/>
      </w:r>
      <w:r>
        <w:instrText xml:space="preserve"> HYPERLINK "http://www.asterank.com/" \t "_blank" </w:instrText>
      </w:r>
      <w:r>
        <w:fldChar w:fldCharType="separate"/>
      </w:r>
      <w:r w:rsidRPr="00E8729B">
        <w:rPr>
          <w:rStyle w:val="StyleUnderline"/>
          <w:highlight w:val="yellow"/>
        </w:rPr>
        <w:t>Asteran</w:t>
      </w:r>
      <w:r w:rsidRPr="00E8729B">
        <w:rPr>
          <w:rStyle w:val="StyleUnderline"/>
        </w:rPr>
        <w:t>k</w:t>
      </w:r>
      <w:proofErr w:type="spellEnd"/>
      <w:r>
        <w:rPr>
          <w:rStyle w:val="StyleUnderline"/>
        </w:rPr>
        <w:fldChar w:fldCharType="end"/>
      </w:r>
      <w:r w:rsidRPr="00E8729B">
        <w:rPr>
          <w:rStyle w:val="StyleUnderline"/>
        </w:rPr>
        <w:t xml:space="preserve">, </w:t>
      </w:r>
      <w:r w:rsidRPr="00E8729B">
        <w:rPr>
          <w:rStyle w:val="StyleUnderline"/>
          <w:highlight w:val="yellow"/>
        </w:rPr>
        <w:t>a</w:t>
      </w:r>
      <w:r w:rsidRPr="00E8729B">
        <w:rPr>
          <w:rStyle w:val="StyleUnderline"/>
        </w:rPr>
        <w:t xml:space="preserve"> </w:t>
      </w:r>
      <w:r w:rsidRPr="00E8729B">
        <w:rPr>
          <w:rStyle w:val="StyleUnderline"/>
          <w:highlight w:val="yellow"/>
        </w:rPr>
        <w:t>service</w:t>
      </w:r>
      <w:r w:rsidRPr="00E8729B">
        <w:rPr>
          <w:rStyle w:val="StyleUnderline"/>
        </w:rPr>
        <w:t xml:space="preserve"> </w:t>
      </w:r>
      <w:r w:rsidRPr="00E8729B">
        <w:rPr>
          <w:rStyle w:val="StyleUnderline"/>
          <w:highlight w:val="yellow"/>
        </w:rPr>
        <w:t>that keeps track of</w:t>
      </w:r>
      <w:r w:rsidRPr="00E8729B">
        <w:rPr>
          <w:rStyle w:val="StyleUnderline"/>
        </w:rPr>
        <w:t xml:space="preserve"> some 6,000 </w:t>
      </w:r>
      <w:r w:rsidRPr="00E8729B">
        <w:rPr>
          <w:rStyle w:val="StyleUnderline"/>
          <w:highlight w:val="yellow"/>
        </w:rPr>
        <w:t>asteroids</w:t>
      </w:r>
      <w:r w:rsidRPr="00E8729B">
        <w:rPr>
          <w:rStyle w:val="StyleUnderline"/>
        </w:rPr>
        <w:t xml:space="preserve"> in NASA’s database, </w:t>
      </w:r>
      <w:r w:rsidRPr="00E8729B">
        <w:rPr>
          <w:rStyle w:val="StyleUnderline"/>
          <w:highlight w:val="yellow"/>
        </w:rPr>
        <w:t>prices</w:t>
      </w:r>
      <w:r w:rsidRPr="00E8729B">
        <w:rPr>
          <w:rStyle w:val="StyleUnderline"/>
        </w:rPr>
        <w:t xml:space="preserve"> out the </w:t>
      </w:r>
      <w:r w:rsidRPr="00E8729B">
        <w:rPr>
          <w:rStyle w:val="StyleUnderline"/>
          <w:highlight w:val="yellow"/>
        </w:rPr>
        <w:t>estimated mineral content</w:t>
      </w:r>
      <w:r w:rsidRPr="00E8729B">
        <w:rPr>
          <w:rStyle w:val="StyleUnderline"/>
        </w:rPr>
        <w:t xml:space="preserve"> in each one in the current world market. </w:t>
      </w:r>
      <w:r w:rsidRPr="00E8729B">
        <w:rPr>
          <w:rStyle w:val="StyleUnderline"/>
          <w:highlight w:val="yellow"/>
        </w:rPr>
        <w:t>More than 500 are listed as “&gt;$100 trillion</w:t>
      </w:r>
      <w:r w:rsidRPr="00E8729B">
        <w:rPr>
          <w:rStyle w:val="StyleUnderline"/>
        </w:rPr>
        <w:t xml:space="preserve">.” </w:t>
      </w:r>
      <w:r w:rsidRPr="00E8729B">
        <w:rPr>
          <w:rStyle w:val="StyleUnderline"/>
          <w:highlight w:val="yellow"/>
        </w:rPr>
        <w:t>The</w:t>
      </w:r>
      <w:r w:rsidRPr="00E8729B">
        <w:rPr>
          <w:rStyle w:val="StyleUnderline"/>
        </w:rPr>
        <w:t xml:space="preserve"> estimated </w:t>
      </w:r>
      <w:r w:rsidRPr="00E8729B">
        <w:rPr>
          <w:rStyle w:val="StyleUnderline"/>
          <w:highlight w:val="yellow"/>
        </w:rPr>
        <w:t>profit on just the top 10 asteroids judged “most cost effective”</w:t>
      </w:r>
      <w:r w:rsidRPr="00E8729B">
        <w:rPr>
          <w:rStyle w:val="StyleUnderline"/>
        </w:rPr>
        <w:t xml:space="preserve"> — that is, the easiest to reach and to mine, subtracting rocket fuel and other operating costs, </w:t>
      </w:r>
      <w:r w:rsidRPr="00E8729B">
        <w:rPr>
          <w:rStyle w:val="StyleUnderline"/>
          <w:highlight w:val="yellow"/>
        </w:rPr>
        <w:t>is</w:t>
      </w:r>
      <w:r w:rsidRPr="00E8729B">
        <w:rPr>
          <w:rStyle w:val="StyleUnderline"/>
        </w:rPr>
        <w:t xml:space="preserve"> around </w:t>
      </w:r>
      <w:r w:rsidRPr="00E8729B">
        <w:rPr>
          <w:rStyle w:val="StyleUnderline"/>
          <w:highlight w:val="yellow"/>
        </w:rPr>
        <w:t xml:space="preserve">$1.5 </w:t>
      </w:r>
      <w:proofErr w:type="gramStart"/>
      <w:r w:rsidRPr="00E8729B">
        <w:rPr>
          <w:rStyle w:val="StyleUnderline"/>
          <w:highlight w:val="yellow"/>
        </w:rPr>
        <w:t>trillion</w:t>
      </w:r>
      <w:r w:rsidRPr="00E8729B">
        <w:rPr>
          <w:rStyle w:val="StyleUnderline"/>
        </w:rPr>
        <w:t>.¶</w:t>
      </w:r>
      <w:proofErr w:type="gramEnd"/>
      <w:r w:rsidRPr="00E8729B">
        <w:rPr>
          <w:rStyle w:val="StyleUnderline"/>
        </w:rPr>
        <w:t xml:space="preserve"> </w:t>
      </w:r>
      <w:r w:rsidRPr="00E8729B">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E8729B">
        <w:rPr>
          <w:sz w:val="12"/>
          <w:szCs w:val="22"/>
        </w:rPr>
        <w:t>source?¶</w:t>
      </w:r>
      <w:proofErr w:type="gramEnd"/>
      <w:r w:rsidRPr="00E8729B">
        <w:rPr>
          <w:sz w:val="12"/>
          <w:szCs w:val="22"/>
        </w:rPr>
        <w:t xml:space="preserve"> As a side project</w:t>
      </w:r>
      <w:r w:rsidRPr="00E8729B">
        <w:rPr>
          <w:rStyle w:val="StyleUnderline"/>
        </w:rPr>
        <w:t xml:space="preserve">, </w:t>
      </w:r>
      <w:r w:rsidRPr="00E8729B">
        <w:rPr>
          <w:rStyle w:val="StyleUnderline"/>
          <w:highlight w:val="yellow"/>
        </w:rPr>
        <w:t>space mining can grab water from the rocks</w:t>
      </w:r>
      <w:r w:rsidRPr="00E8729B">
        <w:rPr>
          <w:rStyle w:val="StyleUnderline"/>
        </w:rPr>
        <w:t xml:space="preserve"> and comets — water w</w:t>
      </w:r>
      <w:r w:rsidRPr="00E8729B">
        <w:rPr>
          <w:rStyle w:val="StyleUnderline"/>
          <w:highlight w:val="yellow"/>
        </w:rPr>
        <w:t>hich, with a little processing makes rocket fuel</w:t>
      </w:r>
      <w:r w:rsidRPr="00E8729B">
        <w:rPr>
          <w:rStyle w:val="StyleUnderline"/>
        </w:rPr>
        <w:t xml:space="preserve">. </w:t>
      </w:r>
      <w:r w:rsidRPr="00E8729B">
        <w:rPr>
          <w:rStyle w:val="StyleUnderline"/>
          <w:highlight w:val="yellow"/>
        </w:rPr>
        <w:t>Which in turn makes even more currently unimaginable space operations possible</w:t>
      </w:r>
      <w:r w:rsidRPr="00E8729B">
        <w:rPr>
          <w:rStyle w:val="StyleUnderline"/>
        </w:rPr>
        <w:t xml:space="preserve">, </w:t>
      </w:r>
      <w:r w:rsidRPr="00E8729B">
        <w:rPr>
          <w:rStyle w:val="StyleUnderline"/>
          <w:highlight w:val="yellow"/>
        </w:rPr>
        <w:t>including ones that could give the planet all the energy it needs to avert climate catastrophe</w:t>
      </w:r>
      <w:r w:rsidRPr="00E8729B">
        <w:rPr>
          <w:rStyle w:val="StyleUnderline"/>
        </w:rPr>
        <w:t>.</w:t>
      </w:r>
      <w:r w:rsidRPr="00E8729B">
        <w:rPr>
          <w:sz w:val="12"/>
          <w:szCs w:val="22"/>
        </w:rPr>
        <w:t xml:space="preserve"> Cislunar space — the bit around us and the moon, the local neighborhood, basically — is about to get very </w:t>
      </w:r>
      <w:proofErr w:type="gramStart"/>
      <w:r w:rsidRPr="00E8729B">
        <w:rPr>
          <w:sz w:val="12"/>
          <w:szCs w:val="22"/>
        </w:rPr>
        <w:t>interesting.¶</w:t>
      </w:r>
      <w:proofErr w:type="gramEnd"/>
      <w:r w:rsidRPr="00E8729B">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E8729B">
        <w:rPr>
          <w:sz w:val="12"/>
          <w:szCs w:val="22"/>
        </w:rPr>
        <w:t>Vannevar</w:t>
      </w:r>
      <w:proofErr w:type="spellEnd"/>
      <w:r w:rsidRPr="00E8729B">
        <w:rPr>
          <w:sz w:val="12"/>
          <w:szCs w:val="22"/>
        </w:rPr>
        <w:t xml:space="preserve"> Bush first proposed </w:t>
      </w:r>
      <w:hyperlink r:id="rId13" w:tgtFrame="_blank" w:history="1">
        <w:r w:rsidRPr="00E8729B">
          <w:rPr>
            <w:rStyle w:val="Hyperlink"/>
            <w:rFonts w:eastAsiaTheme="majorEastAsia"/>
            <w:sz w:val="12"/>
            <w:szCs w:val="22"/>
          </w:rPr>
          <w:t>a vast library of shared knowledge that people the world over would access via personal computers</w:t>
        </w:r>
      </w:hyperlink>
      <w:r w:rsidRPr="00E8729B">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E8729B">
        <w:rPr>
          <w:sz w:val="12"/>
          <w:szCs w:val="22"/>
        </w:rPr>
        <w:t>effects.¶</w:t>
      </w:r>
      <w:proofErr w:type="gramEnd"/>
      <w:r w:rsidRPr="00E8729B">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E8729B">
        <w:rPr>
          <w:sz w:val="12"/>
          <w:szCs w:val="22"/>
        </w:rPr>
        <w:t>.)¶</w:t>
      </w:r>
      <w:proofErr w:type="gramEnd"/>
      <w:r w:rsidRPr="00E8729B">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E8729B">
          <w:rPr>
            <w:rStyle w:val="Hyperlink"/>
            <w:rFonts w:eastAsiaTheme="majorEastAsia"/>
            <w:sz w:val="12"/>
            <w:szCs w:val="22"/>
          </w:rPr>
          <w:t>declared The Space Review</w:t>
        </w:r>
      </w:hyperlink>
      <w:r w:rsidRPr="00E8729B">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E8729B">
        <w:rPr>
          <w:sz w:val="12"/>
          <w:szCs w:val="22"/>
        </w:rPr>
        <w:t>infrastructure.¶</w:t>
      </w:r>
      <w:proofErr w:type="gramEnd"/>
      <w:r w:rsidRPr="00E8729B">
        <w:rPr>
          <w:sz w:val="12"/>
          <w:szCs w:val="22"/>
        </w:rPr>
        <w:t xml:space="preserve"> Currently, the world’s richest person and its most well-known entrepreneur, </w:t>
      </w:r>
      <w:r w:rsidRPr="00E8729B">
        <w:rPr>
          <w:rStyle w:val="StyleUnderline"/>
        </w:rPr>
        <w:t xml:space="preserve">Jeff </w:t>
      </w:r>
      <w:r w:rsidRPr="00E8729B">
        <w:rPr>
          <w:rStyle w:val="StyleUnderline"/>
          <w:highlight w:val="yellow"/>
        </w:rPr>
        <w:t>Bezos</w:t>
      </w:r>
      <w:r w:rsidRPr="00E8729B">
        <w:rPr>
          <w:rStyle w:val="StyleUnderline"/>
        </w:rPr>
        <w:t xml:space="preserve"> </w:t>
      </w:r>
      <w:r w:rsidRPr="00E8729B">
        <w:rPr>
          <w:rStyle w:val="StyleUnderline"/>
          <w:highlight w:val="yellow"/>
        </w:rPr>
        <w:t>and</w:t>
      </w:r>
      <w:r w:rsidRPr="00E8729B">
        <w:rPr>
          <w:rStyle w:val="StyleUnderline"/>
        </w:rPr>
        <w:t xml:space="preserve"> Elon </w:t>
      </w:r>
      <w:r w:rsidRPr="00E8729B">
        <w:rPr>
          <w:rStyle w:val="StyleUnderline"/>
          <w:highlight w:val="yellow"/>
        </w:rPr>
        <w:t>Musk</w:t>
      </w:r>
      <w:r w:rsidRPr="00E8729B">
        <w:rPr>
          <w:rStyle w:val="StyleUnderline"/>
        </w:rPr>
        <w:t>, respectively</w:t>
      </w:r>
      <w:r w:rsidRPr="00E8729B">
        <w:rPr>
          <w:rStyle w:val="StyleUnderline"/>
          <w:highlight w:val="yellow"/>
        </w:rPr>
        <w:t>, are working on the</w:t>
      </w:r>
      <w:r w:rsidRPr="00E8729B">
        <w:rPr>
          <w:rStyle w:val="StyleUnderline"/>
        </w:rPr>
        <w:t xml:space="preserve"> relatively </w:t>
      </w:r>
      <w:r w:rsidRPr="00E8729B">
        <w:rPr>
          <w:rStyle w:val="StyleUnderline"/>
          <w:highlight w:val="yellow"/>
        </w:rPr>
        <w:t>cheap reusable rockets asteroid pioneers will need</w:t>
      </w:r>
      <w:r w:rsidRPr="00E8729B">
        <w:rPr>
          <w:rStyle w:val="StyleUnderline"/>
        </w:rPr>
        <w:t>.</w:t>
      </w:r>
      <w:r w:rsidRPr="00E8729B">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E8729B">
        <w:rPr>
          <w:rStyle w:val="StyleUnderline"/>
        </w:rPr>
        <w:t xml:space="preserve">Japan’s Hayabusa 2 spacecraft has been in orbit around asteroid </w:t>
      </w:r>
      <w:proofErr w:type="spellStart"/>
      <w:r w:rsidRPr="00E8729B">
        <w:rPr>
          <w:rStyle w:val="StyleUnderline"/>
        </w:rPr>
        <w:t>Ryugu</w:t>
      </w:r>
      <w:proofErr w:type="spellEnd"/>
      <w:r w:rsidRPr="00E8729B">
        <w:rPr>
          <w:rStyle w:val="StyleUnderline"/>
        </w:rPr>
        <w:t xml:space="preserve"> for the last year and a half, learning everything it can. (</w:t>
      </w:r>
      <w:proofErr w:type="spellStart"/>
      <w:r w:rsidRPr="00E8729B">
        <w:rPr>
          <w:rStyle w:val="StyleUnderline"/>
        </w:rPr>
        <w:t>Ryugu</w:t>
      </w:r>
      <w:proofErr w:type="spellEnd"/>
      <w:r w:rsidRPr="00E8729B">
        <w:rPr>
          <w:rStyle w:val="StyleUnderline"/>
        </w:rPr>
        <w:t xml:space="preserve">, worth $30 billion according to </w:t>
      </w:r>
      <w:proofErr w:type="spellStart"/>
      <w:r w:rsidRPr="00E8729B">
        <w:rPr>
          <w:rStyle w:val="StyleUnderline"/>
        </w:rPr>
        <w:t>Asterank</w:t>
      </w:r>
      <w:proofErr w:type="spellEnd"/>
      <w:r w:rsidRPr="00E8729B">
        <w:rPr>
          <w:rStyle w:val="StyleUnderline"/>
        </w:rPr>
        <w:t xml:space="preserve">, is the website's #1 most cost-effective target.) The craft dropped </w:t>
      </w:r>
      <w:hyperlink r:id="rId15" w:tgtFrame="_blank" w:history="1">
        <w:r w:rsidRPr="00E8729B">
          <w:rPr>
            <w:rStyle w:val="StyleUnderline"/>
            <w:rFonts w:eastAsiaTheme="majorEastAsia"/>
          </w:rPr>
          <w:t>tiny hopping robot rovers</w:t>
        </w:r>
      </w:hyperlink>
      <w:r w:rsidRPr="00E8729B">
        <w:rPr>
          <w:rStyle w:val="StyleUnderline"/>
        </w:rPr>
        <w:t xml:space="preserve"> and a </w:t>
      </w:r>
      <w:hyperlink r:id="rId16" w:tgtFrame="_blank" w:history="1">
        <w:r w:rsidRPr="00E8729B">
          <w:rPr>
            <w:rStyle w:val="StyleUnderline"/>
            <w:rFonts w:eastAsiaTheme="majorEastAsia"/>
          </w:rPr>
          <w:t>small bomb</w:t>
        </w:r>
      </w:hyperlink>
      <w:r w:rsidRPr="00E8729B">
        <w:rPr>
          <w:rStyle w:val="StyleUnderline"/>
        </w:rPr>
        <w:t xml:space="preserve"> on its target; pictures of the small crater that resulted were released afterward</w:t>
      </w:r>
      <w:r w:rsidRPr="00E8729B">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E8729B">
          <w:rPr>
            <w:rStyle w:val="Hyperlink"/>
            <w:rFonts w:eastAsiaTheme="majorEastAsia"/>
            <w:sz w:val="12"/>
            <w:szCs w:val="22"/>
          </w:rPr>
          <w:t>NASA has proved it in the lab</w:t>
        </w:r>
      </w:hyperlink>
      <w:r w:rsidRPr="00E8729B">
        <w:rPr>
          <w:sz w:val="12"/>
          <w:szCs w:val="22"/>
        </w:rPr>
        <w:t xml:space="preserve">). It’ll just take more </w:t>
      </w:r>
      <w:proofErr w:type="gramStart"/>
      <w:r w:rsidRPr="00E8729B">
        <w:rPr>
          <w:sz w:val="12"/>
          <w:szCs w:val="22"/>
        </w:rPr>
        <w:t>time.¶</w:t>
      </w:r>
      <w:proofErr w:type="gramEnd"/>
      <w:r w:rsidRPr="00E8729B">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E8729B">
        <w:rPr>
          <w:sz w:val="12"/>
          <w:szCs w:val="22"/>
        </w:rPr>
        <w:t>notice.¶</w:t>
      </w:r>
      <w:proofErr w:type="gramEnd"/>
      <w:r w:rsidRPr="00E8729B">
        <w:rPr>
          <w:sz w:val="12"/>
          <w:szCs w:val="22"/>
        </w:rPr>
        <w:t xml:space="preserve"> </w:t>
      </w:r>
      <w:r w:rsidRPr="00E8729B">
        <w:rPr>
          <w:rStyle w:val="StyleUnderline"/>
          <w:highlight w:val="yellow"/>
        </w:rPr>
        <w:t>The possibility of private missions to asteroids,</w:t>
      </w:r>
      <w:r w:rsidRPr="00E8729B">
        <w:rPr>
          <w:rStyle w:val="StyleUnderline"/>
        </w:rPr>
        <w:t xml:space="preserve"> with or without a human crew, </w:t>
      </w:r>
      <w:r w:rsidRPr="00E8729B">
        <w:rPr>
          <w:rStyle w:val="StyleUnderline"/>
          <w:highlight w:val="yellow"/>
        </w:rPr>
        <w:t>is almost here</w:t>
      </w:r>
      <w:r w:rsidRPr="00E8729B">
        <w:rPr>
          <w:rStyle w:val="StyleUnderline"/>
        </w:rPr>
        <w:t>. Th</w:t>
      </w:r>
      <w:r w:rsidRPr="00E8729B">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E8729B">
        <w:rPr>
          <w:sz w:val="12"/>
          <w:szCs w:val="22"/>
        </w:rPr>
        <w:t>Vannevar</w:t>
      </w:r>
      <w:proofErr w:type="spellEnd"/>
      <w:r w:rsidRPr="00E8729B">
        <w:rPr>
          <w:sz w:val="12"/>
          <w:szCs w:val="22"/>
        </w:rPr>
        <w:t xml:space="preserve"> Bush’s idea? You’d let the new economy and its benefits play out in the form of a </w:t>
      </w:r>
      <w:proofErr w:type="gramStart"/>
      <w:r w:rsidRPr="00E8729B">
        <w:rPr>
          <w:sz w:val="12"/>
          <w:szCs w:val="22"/>
        </w:rPr>
        <w:t>novel.¶</w:t>
      </w:r>
      <w:proofErr w:type="gramEnd"/>
      <w:r w:rsidRPr="00E8729B">
        <w:rPr>
          <w:sz w:val="12"/>
          <w:szCs w:val="22"/>
        </w:rPr>
        <w:t xml:space="preserve"> As Hayabusa dropped a bomb on </w:t>
      </w:r>
      <w:proofErr w:type="spellStart"/>
      <w:r w:rsidRPr="00E8729B">
        <w:rPr>
          <w:sz w:val="12"/>
          <w:szCs w:val="22"/>
        </w:rPr>
        <w:t>Ryugu</w:t>
      </w:r>
      <w:proofErr w:type="spellEnd"/>
      <w:r w:rsidRPr="00E8729B">
        <w:rPr>
          <w:sz w:val="12"/>
          <w:szCs w:val="22"/>
        </w:rPr>
        <w:t xml:space="preserve">, Daniel Suarez was making the exact same asteroid the target of his </w:t>
      </w:r>
      <w:r w:rsidRPr="00E8729B">
        <w:rPr>
          <w:sz w:val="12"/>
          <w:szCs w:val="22"/>
        </w:rPr>
        <w:lastRenderedPageBreak/>
        <w:t xml:space="preserve">fiction. Suarez is a tech consultant and developer turned New York Times bestselling author. His novels thus far have been techno-thrillers: his debut, </w:t>
      </w:r>
      <w:hyperlink r:id="rId18" w:tgtFrame="_blank" w:history="1">
        <w:r w:rsidRPr="00E8729B">
          <w:rPr>
            <w:rStyle w:val="Hyperlink"/>
            <w:rFonts w:eastAsiaTheme="majorEastAsia"/>
            <w:sz w:val="12"/>
            <w:szCs w:val="22"/>
          </w:rPr>
          <w:t>Daemon</w:t>
        </w:r>
      </w:hyperlink>
      <w:r w:rsidRPr="00E8729B">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E8729B">
          <w:rPr>
            <w:rStyle w:val="Hyperlink"/>
            <w:rFonts w:eastAsiaTheme="majorEastAsia"/>
            <w:sz w:val="12"/>
            <w:szCs w:val="22"/>
          </w:rPr>
          <w:t>Delta-v</w:t>
        </w:r>
      </w:hyperlink>
      <w:r w:rsidRPr="00E8729B">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E8729B">
        <w:rPr>
          <w:sz w:val="12"/>
          <w:szCs w:val="22"/>
        </w:rPr>
        <w:t>nauts</w:t>
      </w:r>
      <w:proofErr w:type="spellEnd"/>
      <w:r w:rsidRPr="00E8729B">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E8729B">
          <w:rPr>
            <w:rStyle w:val="Hyperlink"/>
            <w:rFonts w:eastAsiaTheme="majorEastAsia"/>
            <w:sz w:val="12"/>
            <w:szCs w:val="22"/>
          </w:rPr>
          <w:t>mountain of debt</w:t>
        </w:r>
      </w:hyperlink>
      <w:r w:rsidRPr="00E8729B">
        <w:rPr>
          <w:sz w:val="12"/>
          <w:szCs w:val="22"/>
        </w:rPr>
        <w:t xml:space="preserve">. It has to keep growing or it will implode, so we might as well take the majority of the industrial growth off-world where it can’t do any more harm to the </w:t>
      </w:r>
      <w:proofErr w:type="gramStart"/>
      <w:r w:rsidRPr="00E8729B">
        <w:rPr>
          <w:sz w:val="12"/>
          <w:szCs w:val="22"/>
        </w:rPr>
        <w:t>biosphere.¶</w:t>
      </w:r>
      <w:proofErr w:type="gramEnd"/>
      <w:r w:rsidRPr="00E8729B">
        <w:rPr>
          <w:sz w:val="12"/>
          <w:szCs w:val="22"/>
        </w:rPr>
        <w:t xml:space="preserve"> Secondly, there’s the climate change fix. </w:t>
      </w:r>
      <w:r w:rsidRPr="00E8729B">
        <w:rPr>
          <w:rStyle w:val="StyleUnderline"/>
        </w:rPr>
        <w:t xml:space="preserve">Suarez sees </w:t>
      </w:r>
      <w:r w:rsidRPr="00E8729B">
        <w:rPr>
          <w:rStyle w:val="StyleUnderline"/>
          <w:highlight w:val="yellow"/>
        </w:rPr>
        <w:t>asteroid mining</w:t>
      </w:r>
      <w:r w:rsidRPr="00E8729B">
        <w:rPr>
          <w:rStyle w:val="StyleUnderline"/>
        </w:rPr>
        <w:t xml:space="preserve"> as </w:t>
      </w:r>
      <w:r w:rsidRPr="00E8729B">
        <w:rPr>
          <w:rStyle w:val="StyleUnderline"/>
          <w:highlight w:val="yellow"/>
        </w:rPr>
        <w:t xml:space="preserve">the only way we’re going to build </w:t>
      </w:r>
      <w:hyperlink r:id="rId21" w:tgtFrame="_blank" w:history="1">
        <w:r w:rsidRPr="00E8729B">
          <w:rPr>
            <w:rStyle w:val="StyleUnderline"/>
            <w:highlight w:val="yellow"/>
          </w:rPr>
          <w:t>solar power satellites</w:t>
        </w:r>
      </w:hyperlink>
      <w:r w:rsidRPr="00E8729B">
        <w:rPr>
          <w:rStyle w:val="StyleUnderline"/>
        </w:rPr>
        <w:t>.</w:t>
      </w:r>
      <w:r w:rsidRPr="00E8729B">
        <w:rPr>
          <w:sz w:val="12"/>
          <w:szCs w:val="22"/>
        </w:rPr>
        <w:t xml:space="preserve"> </w:t>
      </w:r>
      <w:r w:rsidRPr="00E8729B">
        <w:rPr>
          <w:rStyle w:val="StyleUnderline"/>
          <w:highlight w:val="yellow"/>
        </w:rPr>
        <w:t>Which</w:t>
      </w:r>
      <w:r w:rsidRPr="00E8729B">
        <w:rPr>
          <w:sz w:val="12"/>
          <w:szCs w:val="22"/>
        </w:rPr>
        <w:t xml:space="preserve">, as you </w:t>
      </w:r>
      <w:r w:rsidRPr="00E8729B">
        <w:rPr>
          <w:rStyle w:val="StyleUnderline"/>
        </w:rPr>
        <w:t xml:space="preserve">probably know, </w:t>
      </w:r>
      <w:r w:rsidRPr="00E8729B">
        <w:rPr>
          <w:rStyle w:val="StyleUnderline"/>
          <w:highlight w:val="yellow"/>
        </w:rPr>
        <w:t>is a form of uninterrupted solar power</w:t>
      </w:r>
      <w:r w:rsidRPr="00E8729B">
        <w:rPr>
          <w:rStyle w:val="StyleUnderline"/>
        </w:rPr>
        <w:t xml:space="preserve"> collection </w:t>
      </w:r>
      <w:r w:rsidRPr="00E8729B">
        <w:rPr>
          <w:rStyle w:val="StyleUnderline"/>
          <w:highlight w:val="yellow"/>
        </w:rPr>
        <w:t>that is</w:t>
      </w:r>
      <w:r w:rsidRPr="00E8729B">
        <w:rPr>
          <w:rStyle w:val="StyleUnderline"/>
        </w:rPr>
        <w:t xml:space="preserve"> theoretically </w:t>
      </w:r>
      <w:r w:rsidRPr="00E8729B">
        <w:rPr>
          <w:rStyle w:val="StyleUnderline"/>
          <w:highlight w:val="yellow"/>
        </w:rPr>
        <w:t>more effective</w:t>
      </w:r>
      <w:r w:rsidRPr="00E8729B">
        <w:rPr>
          <w:rStyle w:val="StyleUnderline"/>
        </w:rPr>
        <w:t xml:space="preserve">, inch for inch, </w:t>
      </w:r>
      <w:r w:rsidRPr="00E8729B">
        <w:rPr>
          <w:rStyle w:val="StyleUnderline"/>
          <w:highlight w:val="yellow"/>
        </w:rPr>
        <w:t>than any solar panels on Earth at high noon, but operating 24/</w:t>
      </w:r>
      <w:r w:rsidRPr="00E8729B">
        <w:rPr>
          <w:rStyle w:val="StyleUnderline"/>
        </w:rPr>
        <w:t>7.</w:t>
      </w:r>
      <w:r w:rsidRPr="00E8729B">
        <w:rPr>
          <w:sz w:val="12"/>
          <w:szCs w:val="22"/>
        </w:rPr>
        <w:t xml:space="preserve"> (In space, basically, it’s always double high noon). ¶ </w:t>
      </w:r>
      <w:r w:rsidRPr="00E8729B">
        <w:rPr>
          <w:rStyle w:val="StyleUnderline"/>
          <w:highlight w:val="yellow"/>
        </w:rPr>
        <w:t>The power collected is beamed back to</w:t>
      </w:r>
      <w:r w:rsidRPr="00E8729B">
        <w:rPr>
          <w:rStyle w:val="StyleUnderline"/>
        </w:rPr>
        <w:t xml:space="preserve"> large receptors on </w:t>
      </w:r>
      <w:r w:rsidRPr="00E8729B">
        <w:rPr>
          <w:rStyle w:val="StyleUnderline"/>
          <w:highlight w:val="yellow"/>
        </w:rPr>
        <w:t>Earth</w:t>
      </w:r>
      <w:r w:rsidRPr="00E8729B">
        <w:rPr>
          <w:rStyle w:val="StyleUnderline"/>
        </w:rPr>
        <w:t xml:space="preserve"> with large, low-power microwaves, which researchers think will be harmless enough to let humans and animals pass through the beam. </w:t>
      </w:r>
      <w:r w:rsidRPr="00E8729B">
        <w:rPr>
          <w:rStyle w:val="StyleUnderline"/>
          <w:highlight w:val="yellow"/>
        </w:rPr>
        <w:t>A space solar power array</w:t>
      </w:r>
      <w:r w:rsidRPr="00E8729B">
        <w:rPr>
          <w:rStyle w:val="StyleUnderline"/>
        </w:rPr>
        <w:t xml:space="preserve"> like </w:t>
      </w:r>
      <w:hyperlink r:id="rId22" w:anchor="2d3f78a54386" w:tgtFrame="_blank" w:history="1">
        <w:r w:rsidRPr="00E8729B">
          <w:rPr>
            <w:rStyle w:val="StyleUnderline"/>
            <w:rFonts w:eastAsiaTheme="majorEastAsia"/>
          </w:rPr>
          <w:t>the one China is said to be working on</w:t>
        </w:r>
      </w:hyperlink>
      <w:r w:rsidRPr="00E8729B">
        <w:rPr>
          <w:rStyle w:val="StyleUnderline"/>
        </w:rPr>
        <w:t xml:space="preserve"> </w:t>
      </w:r>
      <w:r w:rsidRPr="00E8729B">
        <w:rPr>
          <w:rStyle w:val="StyleUnderline"/>
          <w:highlight w:val="yellow"/>
        </w:rPr>
        <w:t>could reliably supply</w:t>
      </w:r>
      <w:r w:rsidRPr="00E8729B">
        <w:rPr>
          <w:rStyle w:val="StyleUnderline"/>
        </w:rPr>
        <w:t xml:space="preserve"> 2,000 gigawatts — or </w:t>
      </w:r>
      <w:r w:rsidRPr="00E8729B">
        <w:rPr>
          <w:rStyle w:val="StyleUnderline"/>
          <w:highlight w:val="yellow"/>
        </w:rPr>
        <w:t>over 1,000 times more power than the largest solar farm currently in existence</w:t>
      </w:r>
      <w:r w:rsidRPr="00E8729B">
        <w:rPr>
          <w:sz w:val="12"/>
          <w:szCs w:val="22"/>
        </w:rPr>
        <w:t xml:space="preserve">. ¶ </w:t>
      </w:r>
      <w:r w:rsidRPr="00E8729B">
        <w:rPr>
          <w:rStyle w:val="StyleUnderline"/>
        </w:rPr>
        <w:t>“</w:t>
      </w:r>
      <w:r w:rsidRPr="00E8729B">
        <w:rPr>
          <w:rStyle w:val="StyleUnderline"/>
          <w:highlight w:val="yellow"/>
        </w:rPr>
        <w:t>We're looking at a 20-year window to completely replace human civilization's power infrastructure</w:t>
      </w:r>
      <w:r w:rsidRPr="00E8729B">
        <w:rPr>
          <w:sz w:val="12"/>
          <w:szCs w:val="22"/>
        </w:rPr>
        <w:t xml:space="preserve">,” Suarez told me, citing the report of the Intergovernmental Panel on Climate Change on the coming catastrophe. Solar satellite technology “has existed since the 1970s. </w:t>
      </w:r>
      <w:r w:rsidRPr="00E8729B">
        <w:rPr>
          <w:rStyle w:val="StyleUnderline"/>
          <w:highlight w:val="yellow"/>
        </w:rPr>
        <w:t>What we were missing is millions of tons of construction materials in orbit. Asteroid mining can place it there</w:t>
      </w:r>
      <w:proofErr w:type="gramStart"/>
      <w:r w:rsidRPr="00E8729B">
        <w:rPr>
          <w:rStyle w:val="StyleUnderline"/>
        </w:rPr>
        <w:t>.”¶</w:t>
      </w:r>
      <w:proofErr w:type="gramEnd"/>
      <w:r w:rsidRPr="00E8729B">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E8729B">
        <w:rPr>
          <w:sz w:val="12"/>
          <w:szCs w:val="22"/>
        </w:rPr>
        <w:t>grasping,</w:t>
      </w:r>
      <w:proofErr w:type="gramEnd"/>
      <w:r w:rsidRPr="00E8729B">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E8729B">
        <w:rPr>
          <w:rStyle w:val="StyleUnderline"/>
        </w:rPr>
        <w:t xml:space="preserve">Big pharma, to take one controversial industry, would </w:t>
      </w:r>
      <w:hyperlink r:id="rId23" w:tgtFrame="_blank" w:history="1">
        <w:r w:rsidRPr="00E8729B">
          <w:rPr>
            <w:rStyle w:val="StyleUnderline"/>
            <w:rFonts w:eastAsiaTheme="majorEastAsia"/>
          </w:rPr>
          <w:t>benefit by taking its manufacturing off-world</w:t>
        </w:r>
      </w:hyperlink>
      <w:r w:rsidRPr="00E8729B">
        <w:rPr>
          <w:rStyle w:val="StyleUnderline"/>
        </w:rPr>
        <w:t xml:space="preserve">. The molecular structure of many chemicals grows better in </w:t>
      </w:r>
      <w:proofErr w:type="gramStart"/>
      <w:r w:rsidRPr="00E8729B">
        <w:rPr>
          <w:rStyle w:val="StyleUnderline"/>
        </w:rPr>
        <w:t>microgravity.¶</w:t>
      </w:r>
      <w:proofErr w:type="gramEnd"/>
      <w:r w:rsidRPr="00E8729B">
        <w:rPr>
          <w:rStyle w:val="StyleUnderline"/>
        </w:rPr>
        <w:t xml:space="preserve"> </w:t>
      </w:r>
      <w:r w:rsidRPr="00E8729B">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E8729B">
        <w:rPr>
          <w:rStyle w:val="StyleUnderline"/>
        </w:rPr>
        <w:t xml:space="preserve">that thousands if not millions of actual human workers will thrive in the space economy, even as robots take their jobs in old industries back on </w:t>
      </w:r>
      <w:proofErr w:type="gramStart"/>
      <w:r w:rsidRPr="00E8729B">
        <w:rPr>
          <w:rStyle w:val="StyleUnderline"/>
        </w:rPr>
        <w:t>Earth.¶</w:t>
      </w:r>
      <w:proofErr w:type="gramEnd"/>
      <w:r w:rsidRPr="00E8729B">
        <w:rPr>
          <w:rStyle w:val="StyleUnderline"/>
        </w:rPr>
        <w:t xml:space="preserve"> </w:t>
      </w:r>
      <w:r w:rsidRPr="00E8729B">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E8729B">
        <w:rPr>
          <w:sz w:val="12"/>
          <w:szCs w:val="22"/>
        </w:rPr>
        <w:t>.”¶</w:t>
      </w:r>
      <w:proofErr w:type="gramEnd"/>
      <w:r w:rsidRPr="00E8729B">
        <w:rPr>
          <w:sz w:val="12"/>
          <w:szCs w:val="22"/>
        </w:rPr>
        <w:t xml:space="preserve"> </w:t>
      </w:r>
      <w:r w:rsidRPr="00E8729B">
        <w:rPr>
          <w:rStyle w:val="StyleUnderline"/>
        </w:rPr>
        <w:t xml:space="preserve">Which is another way </w:t>
      </w:r>
      <w:r w:rsidRPr="00E8729B">
        <w:rPr>
          <w:rStyle w:val="StyleUnderline"/>
          <w:highlight w:val="yellow"/>
        </w:rPr>
        <w:t>startups back on Earth will get rich in the new economy: designing and building those robots,</w:t>
      </w:r>
      <w:r w:rsidRPr="00E8729B">
        <w:rPr>
          <w:rStyle w:val="StyleUnderline"/>
        </w:rPr>
        <w:t xml:space="preserve"> the nearest thing to selling picks and shovels to prospectors in the space gold rush. </w:t>
      </w:r>
      <w:r w:rsidRPr="00E8729B">
        <w:rPr>
          <w:rStyle w:val="StyleUnderline"/>
          <w:highlight w:val="yellow"/>
        </w:rPr>
        <w:t xml:space="preserve">Thousands of humans in space at any one time will also require the design and construction of stations that spin to create artificial </w:t>
      </w:r>
      <w:proofErr w:type="spellStart"/>
      <w:r w:rsidRPr="00E8729B">
        <w:rPr>
          <w:rStyle w:val="StyleUnderline"/>
          <w:highlight w:val="yellow"/>
        </w:rPr>
        <w:t>gravity</w:t>
      </w:r>
      <w:r w:rsidRPr="00E8729B">
        <w:rPr>
          <w:rFonts w:cs="Calibri"/>
        </w:rPr>
        <w:t>Warming</w:t>
      </w:r>
      <w:proofErr w:type="spellEnd"/>
      <w:r w:rsidRPr="00E8729B">
        <w:rPr>
          <w:rFonts w:cs="Calibri"/>
        </w:rPr>
        <w:t xml:space="preserve"> causes extinction.</w:t>
      </w:r>
    </w:p>
    <w:p w14:paraId="01F13CF0" w14:textId="77777777" w:rsidR="00E157F6" w:rsidRPr="00E8729B" w:rsidRDefault="00E157F6" w:rsidP="00E157F6">
      <w:r w:rsidRPr="00E8729B">
        <w:t xml:space="preserve">Bill </w:t>
      </w:r>
      <w:r w:rsidRPr="00E8729B">
        <w:rPr>
          <w:rStyle w:val="Style13ptBold"/>
        </w:rPr>
        <w:t>McKibben 19</w:t>
      </w:r>
      <w:r w:rsidRPr="00E8729B">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E8729B">
        <w:t>world’s</w:t>
      </w:r>
      <w:proofErr w:type="gramEnd"/>
      <w:r w:rsidRPr="00E8729B">
        <w:t xml:space="preserve"> 100 most important global thinkers. "</w:t>
      </w:r>
      <w:r w:rsidRPr="00E8729B">
        <w:rPr>
          <w:rStyle w:val="StyleUnderline"/>
        </w:rPr>
        <w:t xml:space="preserve">This Is </w:t>
      </w:r>
      <w:r w:rsidRPr="00E8729B">
        <w:rPr>
          <w:rStyle w:val="StyleUnderline"/>
          <w:highlight w:val="green"/>
        </w:rPr>
        <w:t xml:space="preserve">How </w:t>
      </w:r>
      <w:r w:rsidRPr="00E8729B">
        <w:rPr>
          <w:rStyle w:val="Emphasis"/>
          <w:highlight w:val="green"/>
        </w:rPr>
        <w:t>Human Extinction</w:t>
      </w:r>
      <w:r w:rsidRPr="00E8729B">
        <w:rPr>
          <w:rStyle w:val="StyleUnderline"/>
        </w:rPr>
        <w:t xml:space="preserve"> Could </w:t>
      </w:r>
      <w:r w:rsidRPr="00E8729B">
        <w:rPr>
          <w:rStyle w:val="StyleUnderline"/>
          <w:highlight w:val="green"/>
        </w:rPr>
        <w:t>Play Out</w:t>
      </w:r>
      <w:r w:rsidRPr="00E8729B">
        <w:t>." Rolling Stone. 4-9-2019. https://www.rollingstone.com/politics/politics-features/bill-mckibben-falter-climate-change-817310/</w:t>
      </w:r>
    </w:p>
    <w:p w14:paraId="1EBB7A90" w14:textId="77777777" w:rsidR="00E157F6" w:rsidRPr="00E8729B" w:rsidRDefault="00E157F6" w:rsidP="00E157F6">
      <w:pPr>
        <w:rPr>
          <w:sz w:val="16"/>
        </w:rPr>
      </w:pPr>
      <w:r w:rsidRPr="00E8729B">
        <w:rPr>
          <w:sz w:val="16"/>
        </w:rPr>
        <w:t xml:space="preserve">Oh, </w:t>
      </w:r>
      <w:r w:rsidRPr="00E8729B">
        <w:rPr>
          <w:rStyle w:val="StyleUnderline"/>
        </w:rPr>
        <w:t xml:space="preserve">it could get </w:t>
      </w:r>
      <w:r w:rsidRPr="00E8729B">
        <w:rPr>
          <w:rStyle w:val="Emphasis"/>
        </w:rPr>
        <w:t>very bad</w:t>
      </w:r>
      <w:r w:rsidRPr="00E8729B">
        <w:rPr>
          <w:sz w:val="16"/>
        </w:rPr>
        <w:t xml:space="preserve">. In 2015, </w:t>
      </w:r>
      <w:r w:rsidRPr="00E8729B">
        <w:rPr>
          <w:rStyle w:val="StyleUnderline"/>
        </w:rPr>
        <w:t xml:space="preserve">a study in the Journal of Mathematical Biology pointed out that if the world’s </w:t>
      </w:r>
      <w:r w:rsidRPr="00E8729B">
        <w:rPr>
          <w:rStyle w:val="Emphasis"/>
          <w:highlight w:val="green"/>
        </w:rPr>
        <w:t>oceans</w:t>
      </w:r>
      <w:r w:rsidRPr="00E8729B">
        <w:rPr>
          <w:rStyle w:val="StyleUnderline"/>
          <w:highlight w:val="green"/>
        </w:rPr>
        <w:t xml:space="preserve"> kept warming</w:t>
      </w:r>
      <w:r w:rsidRPr="00E8729B">
        <w:rPr>
          <w:rStyle w:val="StyleUnderline"/>
        </w:rPr>
        <w:t>, by 2100 they might become hot enough to “</w:t>
      </w:r>
      <w:r w:rsidRPr="00E8729B">
        <w:rPr>
          <w:rStyle w:val="Emphasis"/>
          <w:highlight w:val="green"/>
        </w:rPr>
        <w:t>stop oxygen production</w:t>
      </w:r>
      <w:r w:rsidRPr="00E8729B">
        <w:rPr>
          <w:rStyle w:val="StyleUnderline"/>
        </w:rPr>
        <w:t xml:space="preserve"> by </w:t>
      </w:r>
      <w:proofErr w:type="spellStart"/>
      <w:r w:rsidRPr="00E8729B">
        <w:rPr>
          <w:rStyle w:val="Emphasis"/>
        </w:rPr>
        <w:t>phyto</w:t>
      </w:r>
      <w:proofErr w:type="spellEnd"/>
      <w:r w:rsidRPr="00E8729B">
        <w:rPr>
          <w:rStyle w:val="Emphasis"/>
        </w:rPr>
        <w:t>-plankton</w:t>
      </w:r>
      <w:r w:rsidRPr="00E8729B">
        <w:rPr>
          <w:rStyle w:val="StyleUnderline"/>
        </w:rPr>
        <w:t xml:space="preserve"> by </w:t>
      </w:r>
      <w:r w:rsidRPr="00E8729B">
        <w:rPr>
          <w:rStyle w:val="StyleUnderline"/>
          <w:highlight w:val="green"/>
        </w:rPr>
        <w:t>disrupting</w:t>
      </w:r>
      <w:r w:rsidRPr="00E8729B">
        <w:rPr>
          <w:rStyle w:val="StyleUnderline"/>
        </w:rPr>
        <w:t xml:space="preserve"> the process of photosynthesis.”</w:t>
      </w:r>
      <w:r w:rsidRPr="00E8729B">
        <w:rPr>
          <w:sz w:val="16"/>
        </w:rPr>
        <w:t xml:space="preserve"> </w:t>
      </w:r>
      <w:r w:rsidRPr="00E8729B">
        <w:rPr>
          <w:rStyle w:val="StyleUnderline"/>
        </w:rPr>
        <w:t xml:space="preserve">Given that </w:t>
      </w:r>
      <w:r w:rsidRPr="00E8729B">
        <w:rPr>
          <w:rStyle w:val="Emphasis"/>
          <w:highlight w:val="green"/>
        </w:rPr>
        <w:t>two-thirds</w:t>
      </w:r>
      <w:r w:rsidRPr="00E8729B">
        <w:rPr>
          <w:rStyle w:val="StyleUnderline"/>
          <w:highlight w:val="green"/>
        </w:rPr>
        <w:t xml:space="preserve"> of</w:t>
      </w:r>
      <w:r w:rsidRPr="00E8729B">
        <w:rPr>
          <w:rStyle w:val="StyleUnderline"/>
        </w:rPr>
        <w:t xml:space="preserve"> the </w:t>
      </w:r>
      <w:r w:rsidRPr="00E8729B">
        <w:rPr>
          <w:rStyle w:val="Emphasis"/>
        </w:rPr>
        <w:t xml:space="preserve">Earth’s </w:t>
      </w:r>
      <w:r w:rsidRPr="00E8729B">
        <w:rPr>
          <w:rStyle w:val="Emphasis"/>
          <w:highlight w:val="green"/>
        </w:rPr>
        <w:t>oxygen</w:t>
      </w:r>
      <w:r w:rsidRPr="00E8729B">
        <w:rPr>
          <w:rStyle w:val="StyleUnderline"/>
        </w:rPr>
        <w:t xml:space="preserve"> comes from phytoplankton, that would “likely result in the </w:t>
      </w:r>
      <w:r w:rsidRPr="00E8729B">
        <w:rPr>
          <w:rStyle w:val="Emphasis"/>
          <w:highlight w:val="green"/>
        </w:rPr>
        <w:t>mass mortality of</w:t>
      </w:r>
      <w:r w:rsidRPr="00E8729B">
        <w:rPr>
          <w:rStyle w:val="Emphasis"/>
        </w:rPr>
        <w:t xml:space="preserve"> animals and </w:t>
      </w:r>
      <w:r w:rsidRPr="00E8729B">
        <w:rPr>
          <w:rStyle w:val="Emphasis"/>
          <w:highlight w:val="green"/>
        </w:rPr>
        <w:t>humans</w:t>
      </w:r>
      <w:r w:rsidRPr="00E8729B">
        <w:rPr>
          <w:sz w:val="16"/>
        </w:rPr>
        <w:t>.”</w:t>
      </w:r>
      <w:r w:rsidRPr="00E8729B">
        <w:rPr>
          <w:rStyle w:val="Emphasis"/>
        </w:rPr>
        <w:t xml:space="preserve"> </w:t>
      </w:r>
      <w:r w:rsidRPr="00E8729B">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E8729B">
        <w:rPr>
          <w:rStyle w:val="Emphasis"/>
          <w:highlight w:val="green"/>
        </w:rPr>
        <w:t>permafrost</w:t>
      </w:r>
      <w:r w:rsidRPr="00E8729B">
        <w:rPr>
          <w:rStyle w:val="StyleUnderline"/>
        </w:rPr>
        <w:t xml:space="preserve"> is a “very good </w:t>
      </w:r>
      <w:r w:rsidRPr="00E8729B">
        <w:rPr>
          <w:rStyle w:val="StyleUnderline"/>
          <w:highlight w:val="green"/>
        </w:rPr>
        <w:t>preserve</w:t>
      </w:r>
      <w:r w:rsidRPr="00E8729B">
        <w:rPr>
          <w:rStyle w:val="StyleUnderline"/>
        </w:rPr>
        <w:t xml:space="preserve">r of </w:t>
      </w:r>
      <w:r w:rsidRPr="00E8729B">
        <w:rPr>
          <w:rStyle w:val="Emphasis"/>
          <w:highlight w:val="green"/>
        </w:rPr>
        <w:t>microbes</w:t>
      </w:r>
      <w:r w:rsidRPr="00E8729B">
        <w:rPr>
          <w:rStyle w:val="StyleUnderline"/>
          <w:highlight w:val="green"/>
        </w:rPr>
        <w:t xml:space="preserve"> and </w:t>
      </w:r>
      <w:r w:rsidRPr="00E8729B">
        <w:rPr>
          <w:rStyle w:val="Emphasis"/>
          <w:highlight w:val="green"/>
        </w:rPr>
        <w:t>viruses</w:t>
      </w:r>
      <w:r w:rsidRPr="00E8729B">
        <w:rPr>
          <w:sz w:val="16"/>
        </w:rPr>
        <w:t xml:space="preserve">, </w:t>
      </w:r>
      <w:r w:rsidRPr="00E8729B">
        <w:rPr>
          <w:rStyle w:val="StyleUnderline"/>
        </w:rPr>
        <w:t>because it is cold, there is no oxygen, and it is dark</w:t>
      </w:r>
      <w:r w:rsidRPr="00E8729B">
        <w:rPr>
          <w:sz w:val="16"/>
        </w:rPr>
        <w:t xml:space="preserve">” — scientists have managed to revive an eight-million-year-old bacterium they found beneath the surface of a glacier. Researchers believe </w:t>
      </w:r>
      <w:r w:rsidRPr="00E8729B">
        <w:rPr>
          <w:rStyle w:val="StyleUnderline"/>
        </w:rPr>
        <w:t xml:space="preserve">there are </w:t>
      </w:r>
      <w:r w:rsidRPr="00E8729B">
        <w:rPr>
          <w:rStyle w:val="StyleUnderline"/>
          <w:highlight w:val="green"/>
        </w:rPr>
        <w:t>fragments of</w:t>
      </w:r>
      <w:r w:rsidRPr="00E8729B">
        <w:rPr>
          <w:rStyle w:val="StyleUnderline"/>
        </w:rPr>
        <w:t xml:space="preserve"> the </w:t>
      </w:r>
      <w:r w:rsidRPr="00E8729B">
        <w:rPr>
          <w:rStyle w:val="Emphasis"/>
          <w:highlight w:val="green"/>
        </w:rPr>
        <w:t>Spanish flu</w:t>
      </w:r>
      <w:r w:rsidRPr="00E8729B">
        <w:rPr>
          <w:rStyle w:val="Emphasis"/>
        </w:rPr>
        <w:t xml:space="preserve"> virus</w:t>
      </w:r>
      <w:r w:rsidRPr="00E8729B">
        <w:rPr>
          <w:sz w:val="16"/>
        </w:rPr>
        <w:t xml:space="preserve">, </w:t>
      </w:r>
      <w:r w:rsidRPr="00E8729B">
        <w:rPr>
          <w:rStyle w:val="Emphasis"/>
          <w:highlight w:val="green"/>
        </w:rPr>
        <w:t>smallpox</w:t>
      </w:r>
      <w:r w:rsidRPr="00E8729B">
        <w:rPr>
          <w:sz w:val="16"/>
        </w:rPr>
        <w:t xml:space="preserve">, </w:t>
      </w:r>
      <w:r w:rsidRPr="00E8729B">
        <w:rPr>
          <w:rStyle w:val="StyleUnderline"/>
        </w:rPr>
        <w:t xml:space="preserve">and </w:t>
      </w:r>
      <w:r w:rsidRPr="00E8729B">
        <w:rPr>
          <w:rStyle w:val="Emphasis"/>
        </w:rPr>
        <w:t xml:space="preserve">bubonic </w:t>
      </w:r>
      <w:r w:rsidRPr="00E8729B">
        <w:rPr>
          <w:rStyle w:val="Emphasis"/>
          <w:highlight w:val="green"/>
        </w:rPr>
        <w:lastRenderedPageBreak/>
        <w:t>plague</w:t>
      </w:r>
      <w:r w:rsidRPr="00E8729B">
        <w:rPr>
          <w:sz w:val="16"/>
        </w:rPr>
        <w:t xml:space="preserve"> </w:t>
      </w:r>
      <w:r w:rsidRPr="00E8729B">
        <w:rPr>
          <w:rStyle w:val="StyleUnderline"/>
        </w:rPr>
        <w:t>buried in Siberia and Alaska</w:t>
      </w:r>
      <w:r w:rsidRPr="00E8729B">
        <w:rPr>
          <w:sz w:val="16"/>
        </w:rPr>
        <w:t xml:space="preserve">. Or consider this: </w:t>
      </w:r>
      <w:r w:rsidRPr="00E8729B">
        <w:rPr>
          <w:rStyle w:val="StyleUnderline"/>
        </w:rPr>
        <w:t xml:space="preserve">as </w:t>
      </w:r>
      <w:r w:rsidRPr="00E8729B">
        <w:rPr>
          <w:rStyle w:val="StyleUnderline"/>
          <w:highlight w:val="green"/>
        </w:rPr>
        <w:t>ice sheets melt</w:t>
      </w:r>
      <w:r w:rsidRPr="00E8729B">
        <w:rPr>
          <w:rStyle w:val="StyleUnderline"/>
        </w:rPr>
        <w:t xml:space="preserve">, they take weight off land, and that can </w:t>
      </w:r>
      <w:r w:rsidRPr="00E8729B">
        <w:rPr>
          <w:rStyle w:val="Emphasis"/>
          <w:highlight w:val="green"/>
        </w:rPr>
        <w:t>trigger earthquakes</w:t>
      </w:r>
      <w:r w:rsidRPr="00E8729B">
        <w:rPr>
          <w:sz w:val="16"/>
        </w:rPr>
        <w:t xml:space="preserve"> — seismic activity is already increasing in Greenland and Alaska. Meanwhile, the added weight of the new seawater starts to bend the Earth’s crust. “</w:t>
      </w:r>
      <w:r w:rsidRPr="00E8729B">
        <w:rPr>
          <w:rStyle w:val="StyleUnderline"/>
        </w:rPr>
        <w:t xml:space="preserve">That will give you a </w:t>
      </w:r>
      <w:r w:rsidRPr="00E8729B">
        <w:rPr>
          <w:rStyle w:val="Emphasis"/>
        </w:rPr>
        <w:t xml:space="preserve">massive </w:t>
      </w:r>
      <w:r w:rsidRPr="00E8729B">
        <w:rPr>
          <w:rStyle w:val="Emphasis"/>
          <w:highlight w:val="green"/>
        </w:rPr>
        <w:t>increase</w:t>
      </w:r>
      <w:r w:rsidRPr="00E8729B">
        <w:rPr>
          <w:rStyle w:val="Emphasis"/>
        </w:rPr>
        <w:t xml:space="preserve"> in </w:t>
      </w:r>
      <w:r w:rsidRPr="00E8729B">
        <w:rPr>
          <w:rStyle w:val="Emphasis"/>
          <w:highlight w:val="green"/>
        </w:rPr>
        <w:t>volcanic activity</w:t>
      </w:r>
      <w:r w:rsidRPr="00E8729B">
        <w:rPr>
          <w:sz w:val="16"/>
        </w:rPr>
        <w:t xml:space="preserve">. </w:t>
      </w:r>
      <w:r w:rsidRPr="00E8729B">
        <w:rPr>
          <w:rStyle w:val="StyleUnderline"/>
        </w:rPr>
        <w:t>It’ll activate faults to create earthquakes, submarine landslides, tsunamis</w:t>
      </w:r>
      <w:r w:rsidRPr="00E8729B">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E8729B">
        <w:rPr>
          <w:rStyle w:val="StyleUnderline"/>
        </w:rPr>
        <w:t xml:space="preserve">plummeting down to the abyssal plain and creating a series of </w:t>
      </w:r>
      <w:r w:rsidRPr="00E8729B">
        <w:rPr>
          <w:rStyle w:val="Emphasis"/>
        </w:rPr>
        <w:t>titanic waves</w:t>
      </w:r>
      <w:r w:rsidRPr="00E8729B">
        <w:rPr>
          <w:rStyle w:val="StyleUnderline"/>
        </w:rPr>
        <w:t xml:space="preserve"> that roared forth with a vengeance</w:t>
      </w:r>
      <w:r w:rsidRPr="00E8729B">
        <w:rPr>
          <w:sz w:val="16"/>
        </w:rPr>
        <w:t xml:space="preserve">,” </w:t>
      </w:r>
      <w:r w:rsidRPr="00E8729B">
        <w:rPr>
          <w:rStyle w:val="Emphasis"/>
          <w:highlight w:val="green"/>
        </w:rPr>
        <w:t>wiping all signs of life</w:t>
      </w:r>
      <w:r w:rsidRPr="00E8729B">
        <w:rPr>
          <w:sz w:val="16"/>
        </w:rPr>
        <w:t xml:space="preserve"> from coastal Norway to Greenland and “drowning the Wales-sized landmass that once connected Britain to the Netherlands, Denmark, and Germany.” When the waves hit the Shetlands, they were sixty-five feet high. </w:t>
      </w:r>
      <w:r w:rsidRPr="00E8729B">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E8729B">
        <w:rPr>
          <w:sz w:val="16"/>
        </w:rPr>
        <w:t>A 2017 study in Australia, home to some of the world’s highest-tech farming, found that “</w:t>
      </w:r>
      <w:r w:rsidRPr="00E8729B">
        <w:rPr>
          <w:rStyle w:val="Emphasis"/>
          <w:highlight w:val="green"/>
        </w:rPr>
        <w:t>wheat productivity</w:t>
      </w:r>
      <w:r w:rsidRPr="00E8729B">
        <w:rPr>
          <w:rStyle w:val="StyleUnderline"/>
        </w:rPr>
        <w:t xml:space="preserve"> has </w:t>
      </w:r>
      <w:r w:rsidRPr="00E8729B">
        <w:rPr>
          <w:rStyle w:val="Emphasis"/>
          <w:highlight w:val="green"/>
        </w:rPr>
        <w:t>flatlined</w:t>
      </w:r>
      <w:r w:rsidRPr="00E8729B">
        <w:rPr>
          <w:rStyle w:val="StyleUnderline"/>
        </w:rPr>
        <w:t xml:space="preserve"> as a </w:t>
      </w:r>
      <w:r w:rsidRPr="00E8729B">
        <w:rPr>
          <w:rStyle w:val="Emphasis"/>
        </w:rPr>
        <w:t>direct result of climate change</w:t>
      </w:r>
      <w:r w:rsidRPr="00E8729B">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E8729B">
        <w:rPr>
          <w:sz w:val="16"/>
        </w:rPr>
        <w:t>actually start</w:t>
      </w:r>
      <w:proofErr w:type="gramEnd"/>
      <w:r w:rsidRPr="00E8729B">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E8729B">
        <w:rPr>
          <w:rStyle w:val="Emphasis"/>
          <w:highlight w:val="green"/>
        </w:rPr>
        <w:t>Corn is vulnerable</w:t>
      </w:r>
      <w:r w:rsidRPr="00E8729B">
        <w:rPr>
          <w:sz w:val="16"/>
        </w:rPr>
        <w:t xml:space="preserve"> </w:t>
      </w:r>
      <w:r w:rsidRPr="00E8729B">
        <w:rPr>
          <w:rStyle w:val="StyleUnderline"/>
        </w:rPr>
        <w:t xml:space="preserve">because even a week of high temperatures at the key moment can </w:t>
      </w:r>
      <w:r w:rsidRPr="00E8729B">
        <w:rPr>
          <w:rStyle w:val="Emphasis"/>
        </w:rPr>
        <w:t>keep it from fertilizing</w:t>
      </w:r>
      <w:r w:rsidRPr="00E8729B">
        <w:rPr>
          <w:sz w:val="16"/>
        </w:rPr>
        <w:t xml:space="preserve">. (“You only get one chance to pollinate a </w:t>
      </w:r>
      <w:proofErr w:type="gramStart"/>
      <w:r w:rsidRPr="00E8729B">
        <w:rPr>
          <w:sz w:val="16"/>
        </w:rPr>
        <w:t>quadrillion kernels of corn</w:t>
      </w:r>
      <w:proofErr w:type="gramEnd"/>
      <w:r w:rsidRPr="00E8729B">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E8729B">
        <w:rPr>
          <w:rStyle w:val="StyleUnderline"/>
        </w:rPr>
        <w:t>Thirty years of data from the American Midwest show that heat waves affect the “vapor pressure deficit,” the difference between the water vapor in the sorghum leaf’s interior and that in the surrounding air</w:t>
      </w:r>
      <w:r w:rsidRPr="00E8729B">
        <w:rPr>
          <w:sz w:val="16"/>
        </w:rPr>
        <w:t xml:space="preserve">. </w:t>
      </w:r>
      <w:r w:rsidRPr="00E8729B">
        <w:rPr>
          <w:rStyle w:val="StyleUnderline"/>
        </w:rPr>
        <w:t>Hotter weather means the sorghum releases more moisture into the atmosphere</w:t>
      </w:r>
      <w:r w:rsidRPr="00E8729B">
        <w:rPr>
          <w:sz w:val="16"/>
        </w:rPr>
        <w:t xml:space="preserve">. </w:t>
      </w:r>
      <w:r w:rsidRPr="00E8729B">
        <w:rPr>
          <w:rStyle w:val="StyleUnderline"/>
        </w:rPr>
        <w:t>Warm the planet’s temperature by two degrees Celsius</w:t>
      </w:r>
      <w:r w:rsidRPr="00E8729B">
        <w:rPr>
          <w:sz w:val="16"/>
        </w:rPr>
        <w:t xml:space="preserve"> — which is, again, now the world’s goal — </w:t>
      </w:r>
      <w:r w:rsidRPr="00E8729B">
        <w:rPr>
          <w:rStyle w:val="StyleUnderline"/>
        </w:rPr>
        <w:t>and sorghum yields drop 17 percent</w:t>
      </w:r>
      <w:r w:rsidRPr="00E8729B">
        <w:rPr>
          <w:sz w:val="16"/>
        </w:rPr>
        <w:t xml:space="preserve">. </w:t>
      </w:r>
      <w:r w:rsidRPr="00E8729B">
        <w:rPr>
          <w:rStyle w:val="StyleUnderline"/>
        </w:rPr>
        <w:t>Warm it five degrees Celsius</w:t>
      </w:r>
      <w:r w:rsidRPr="00E8729B">
        <w:rPr>
          <w:sz w:val="16"/>
        </w:rPr>
        <w:t xml:space="preserve"> (nine degrees Fahrenheit), </w:t>
      </w:r>
      <w:r w:rsidRPr="00E8729B">
        <w:rPr>
          <w:rStyle w:val="StyleUnderline"/>
        </w:rPr>
        <w:t>and yields drop almost 60 percent</w:t>
      </w:r>
      <w:r w:rsidRPr="00E8729B">
        <w:rPr>
          <w:sz w:val="16"/>
        </w:rPr>
        <w:t xml:space="preserve">. It’s hard to imagine a topic duller than sorghum yields. It’s the precise opposite of clickbait. But </w:t>
      </w:r>
      <w:r w:rsidRPr="00E8729B">
        <w:rPr>
          <w:rStyle w:val="Emphasis"/>
        </w:rPr>
        <w:t xml:space="preserve">people </w:t>
      </w:r>
      <w:proofErr w:type="gramStart"/>
      <w:r w:rsidRPr="00E8729B">
        <w:rPr>
          <w:rStyle w:val="Emphasis"/>
        </w:rPr>
        <w:t>have to</w:t>
      </w:r>
      <w:proofErr w:type="gramEnd"/>
      <w:r w:rsidRPr="00E8729B">
        <w:rPr>
          <w:rStyle w:val="Emphasis"/>
        </w:rPr>
        <w:t xml:space="preserve"> eat</w:t>
      </w:r>
      <w:r w:rsidRPr="00E8729B">
        <w:rPr>
          <w:sz w:val="16"/>
        </w:rPr>
        <w:t xml:space="preserve">; in the human game, the single most important question is probably “What’s for dinner?” And when the answer is “Not much,” </w:t>
      </w:r>
      <w:r w:rsidRPr="00E8729B">
        <w:rPr>
          <w:rStyle w:val="StyleUnderline"/>
          <w:highlight w:val="green"/>
        </w:rPr>
        <w:t xml:space="preserve">things </w:t>
      </w:r>
      <w:r w:rsidRPr="00E8729B">
        <w:rPr>
          <w:rStyle w:val="Emphasis"/>
          <w:highlight w:val="green"/>
        </w:rPr>
        <w:t>deteriorate fast</w:t>
      </w:r>
      <w:r w:rsidRPr="00E8729B">
        <w:rPr>
          <w:sz w:val="16"/>
        </w:rPr>
        <w:t xml:space="preserve">. </w:t>
      </w:r>
      <w:r w:rsidRPr="00E8729B">
        <w:rPr>
          <w:rStyle w:val="StyleUnderline"/>
        </w:rPr>
        <w:t>In 2010 a severe heat wave hit Russia, and it wrecked the grain harvest, which led the Kremlin to ban exports</w:t>
      </w:r>
      <w:r w:rsidRPr="00E8729B">
        <w:rPr>
          <w:sz w:val="16"/>
        </w:rPr>
        <w:t xml:space="preserve">. </w:t>
      </w:r>
      <w:r w:rsidRPr="00E8729B">
        <w:rPr>
          <w:rStyle w:val="StyleUnderline"/>
        </w:rPr>
        <w:t xml:space="preserve">The global </w:t>
      </w:r>
      <w:r w:rsidRPr="00E8729B">
        <w:rPr>
          <w:rStyle w:val="Emphasis"/>
        </w:rPr>
        <w:t>price of wheat spiked</w:t>
      </w:r>
      <w:r w:rsidRPr="00E8729B">
        <w:rPr>
          <w:rStyle w:val="StyleUnderline"/>
        </w:rPr>
        <w:t xml:space="preserve">, and that helped </w:t>
      </w:r>
      <w:r w:rsidRPr="00E8729B">
        <w:rPr>
          <w:rStyle w:val="Emphasis"/>
        </w:rPr>
        <w:t>trigger the Arab Spring</w:t>
      </w:r>
      <w:r w:rsidRPr="00E8729B">
        <w:rPr>
          <w:sz w:val="16"/>
        </w:rPr>
        <w:t xml:space="preserve"> — </w:t>
      </w:r>
      <w:r w:rsidRPr="00E8729B">
        <w:rPr>
          <w:rStyle w:val="StyleUnderline"/>
        </w:rPr>
        <w:t>Egypt at the time was the largest wheat importer on the planet</w:t>
      </w:r>
      <w:r w:rsidRPr="00E8729B">
        <w:rPr>
          <w:sz w:val="16"/>
        </w:rPr>
        <w:t xml:space="preserve">. </w:t>
      </w:r>
      <w:r w:rsidRPr="00E8729B">
        <w:rPr>
          <w:rStyle w:val="StyleUnderline"/>
        </w:rPr>
        <w:t xml:space="preserve">That experience set academics and insurers to work gaming out what the next </w:t>
      </w:r>
      <w:r w:rsidRPr="00E8729B">
        <w:rPr>
          <w:rStyle w:val="Emphasis"/>
        </w:rPr>
        <w:t>food shock</w:t>
      </w:r>
      <w:r w:rsidRPr="00E8729B">
        <w:rPr>
          <w:rStyle w:val="StyleUnderline"/>
        </w:rPr>
        <w:t xml:space="preserve"> might look </w:t>
      </w:r>
      <w:r w:rsidRPr="00E8729B">
        <w:rPr>
          <w:rStyle w:val="StyleUnderline"/>
        </w:rPr>
        <w:lastRenderedPageBreak/>
        <w:t>like</w:t>
      </w:r>
      <w:r w:rsidRPr="00E8729B">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E8729B">
        <w:rPr>
          <w:rStyle w:val="Emphasis"/>
          <w:highlight w:val="green"/>
        </w:rPr>
        <w:t>Food riots</w:t>
      </w:r>
      <w:r w:rsidRPr="00E8729B">
        <w:rPr>
          <w:rStyle w:val="StyleUnderline"/>
          <w:highlight w:val="green"/>
        </w:rPr>
        <w:t xml:space="preserve"> break out</w:t>
      </w:r>
      <w:r w:rsidRPr="00E8729B">
        <w:rPr>
          <w:rStyle w:val="StyleUnderline"/>
        </w:rPr>
        <w:t xml:space="preserve"> in urban areas across the Middle East, North Africa, and Latin America</w:t>
      </w:r>
      <w:r w:rsidRPr="00E8729B">
        <w:rPr>
          <w:sz w:val="16"/>
        </w:rPr>
        <w:t xml:space="preserve">. The euro weakens and the main European stock markets lose ten percent.” At about the same time, a team of British researchers released a study demonstrating that even if you can grow plenty of food, </w:t>
      </w:r>
      <w:r w:rsidRPr="00E8729B">
        <w:rPr>
          <w:rStyle w:val="StyleUnderline"/>
        </w:rPr>
        <w:t xml:space="preserve">the transportation system that distributes it runs through just fourteen major </w:t>
      </w:r>
      <w:proofErr w:type="gramStart"/>
      <w:r w:rsidRPr="00E8729B">
        <w:rPr>
          <w:rStyle w:val="StyleUnderline"/>
        </w:rPr>
        <w:t>choke-points</w:t>
      </w:r>
      <w:proofErr w:type="gramEnd"/>
      <w:r w:rsidRPr="00E8729B">
        <w:rPr>
          <w:rStyle w:val="StyleUnderline"/>
        </w:rPr>
        <w:t>, and those are vulnerable to</w:t>
      </w:r>
      <w:r w:rsidRPr="00E8729B">
        <w:rPr>
          <w:sz w:val="16"/>
        </w:rPr>
        <w:t xml:space="preserve"> — you guessed it — </w:t>
      </w:r>
      <w:r w:rsidRPr="00E8729B">
        <w:rPr>
          <w:rStyle w:val="StyleUnderline"/>
        </w:rPr>
        <w:t>massive disruption from climate change</w:t>
      </w:r>
      <w:r w:rsidRPr="00E8729B">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E8729B">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E8729B">
        <w:rPr>
          <w:sz w:val="8"/>
          <w:szCs w:val="14"/>
        </w:rPr>
        <w:t>levels</w:t>
      </w:r>
      <w:proofErr w:type="gramEnd"/>
      <w:r w:rsidRPr="00E8729B">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E8729B">
        <w:rPr>
          <w:sz w:val="16"/>
        </w:rPr>
        <w:t>Bees</w:t>
      </w:r>
      <w:proofErr w:type="gramEnd"/>
      <w:r w:rsidRPr="00E8729B">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E8729B">
        <w:rPr>
          <w:rStyle w:val="StyleUnderline"/>
        </w:rPr>
        <w:t>Warmer temperatures accelerate the metabolism of insect pests like aphids and corn borers at a predictable rate</w:t>
      </w:r>
      <w:r w:rsidRPr="00E8729B">
        <w:rPr>
          <w:sz w:val="16"/>
        </w:rPr>
        <w:t>,” the researchers found. “</w:t>
      </w:r>
      <w:r w:rsidRPr="00E8729B">
        <w:rPr>
          <w:rStyle w:val="StyleUnderline"/>
        </w:rPr>
        <w:t xml:space="preserve">That makes them </w:t>
      </w:r>
      <w:proofErr w:type="gramStart"/>
      <w:r w:rsidRPr="00E8729B">
        <w:rPr>
          <w:rStyle w:val="StyleUnderline"/>
        </w:rPr>
        <w:t>hungrier</w:t>
      </w:r>
      <w:r w:rsidRPr="00E8729B">
        <w:rPr>
          <w:sz w:val="16"/>
        </w:rPr>
        <w:t>[</w:t>
      </w:r>
      <w:proofErr w:type="gramEnd"/>
      <w:r w:rsidRPr="00E8729B">
        <w:rPr>
          <w:sz w:val="16"/>
        </w:rPr>
        <w:t xml:space="preserve">,] </w:t>
      </w:r>
      <w:r w:rsidRPr="00E8729B">
        <w:rPr>
          <w:rStyle w:val="StyleUnderline"/>
        </w:rPr>
        <w:t>and warmer temperatures also speed up their reproduction</w:t>
      </w:r>
      <w:r w:rsidRPr="00E8729B">
        <w:rPr>
          <w:sz w:val="16"/>
        </w:rPr>
        <w:t xml:space="preserve">.” </w:t>
      </w:r>
      <w:r w:rsidRPr="00E8729B">
        <w:rPr>
          <w:rStyle w:val="StyleUnderline"/>
        </w:rPr>
        <w:t>Even fossilized plants from fifty million years ago make the point: “</w:t>
      </w:r>
      <w:r w:rsidRPr="00E8729B">
        <w:rPr>
          <w:rStyle w:val="Emphasis"/>
          <w:highlight w:val="green"/>
        </w:rPr>
        <w:t>Plant damage</w:t>
      </w:r>
      <w:r w:rsidRPr="00E8729B">
        <w:rPr>
          <w:rStyle w:val="StyleUnderline"/>
          <w:highlight w:val="green"/>
        </w:rPr>
        <w:t xml:space="preserve"> from insects </w:t>
      </w:r>
      <w:r w:rsidRPr="00E8729B">
        <w:rPr>
          <w:rStyle w:val="Emphasis"/>
          <w:highlight w:val="green"/>
        </w:rPr>
        <w:t>correlated</w:t>
      </w:r>
      <w:r w:rsidRPr="00E8729B">
        <w:rPr>
          <w:rStyle w:val="StyleUnderline"/>
          <w:highlight w:val="green"/>
        </w:rPr>
        <w:t xml:space="preserve"> with</w:t>
      </w:r>
      <w:r w:rsidRPr="00E8729B">
        <w:rPr>
          <w:rStyle w:val="StyleUnderline"/>
        </w:rPr>
        <w:t xml:space="preserve"> rising and falling </w:t>
      </w:r>
      <w:r w:rsidRPr="00E8729B">
        <w:rPr>
          <w:rStyle w:val="Emphasis"/>
          <w:highlight w:val="green"/>
        </w:rPr>
        <w:t>temperatures</w:t>
      </w:r>
      <w:r w:rsidRPr="00E8729B">
        <w:rPr>
          <w:rStyle w:val="StyleUnderline"/>
        </w:rPr>
        <w:t>, reaching a maximum during the warmest periods</w:t>
      </w:r>
      <w:r w:rsidRPr="00E8729B">
        <w:rPr>
          <w:sz w:val="16"/>
        </w:rPr>
        <w:t>.”</w:t>
      </w:r>
    </w:p>
    <w:p w14:paraId="1959A2B6" w14:textId="77777777" w:rsidR="00E157F6" w:rsidRPr="00E8729B" w:rsidRDefault="00E157F6" w:rsidP="00E157F6">
      <w:pPr>
        <w:pStyle w:val="Heading4"/>
        <w:numPr>
          <w:ilvl w:val="0"/>
          <w:numId w:val="13"/>
        </w:numPr>
      </w:pPr>
      <w:r w:rsidRPr="00E8729B">
        <w:t xml:space="preserve">An asteroid collision would ensure </w:t>
      </w:r>
      <w:r w:rsidRPr="00E8729B">
        <w:rPr>
          <w:u w:val="single"/>
        </w:rPr>
        <w:t>extinction</w:t>
      </w:r>
      <w:r w:rsidRPr="00E8729B">
        <w:t xml:space="preserve"> – would fundamentally alter the biosphere, don’t underestimate its risk. Hudson 19</w:t>
      </w:r>
    </w:p>
    <w:p w14:paraId="1EC3D3AC" w14:textId="77777777" w:rsidR="00E157F6" w:rsidRPr="00E8729B" w:rsidRDefault="00E157F6" w:rsidP="00E157F6">
      <w:r w:rsidRPr="00E8729B">
        <w:t xml:space="preserve">Wesley Hudson ’19, news reporter for Express, “Asteroid alert: NASA warning as </w:t>
      </w:r>
      <w:proofErr w:type="spellStart"/>
      <w:r w:rsidRPr="00E8729B">
        <w:t>kilometre</w:t>
      </w:r>
      <w:proofErr w:type="spellEnd"/>
      <w:r w:rsidRPr="00E8729B">
        <w:t xml:space="preserve"> long space rock set to skim Earth at 25,000mph”, 8/28/19, Express, https://www.express.co.uk/news/science/1170826/asteroid-news-NASA-latest-space-rock-asteroid-1998-HL1-earth-danger-apocalypse</w:t>
      </w:r>
    </w:p>
    <w:p w14:paraId="599C1FC3" w14:textId="77777777" w:rsidR="00E157F6" w:rsidRPr="00E8729B" w:rsidRDefault="00E157F6" w:rsidP="00E157F6">
      <w:r w:rsidRPr="00E8729B">
        <w:rPr>
          <w:rStyle w:val="StyleUnderline"/>
          <w:highlight w:val="cyan"/>
        </w:rPr>
        <w:t>AN ASTEROID</w:t>
      </w:r>
      <w:r w:rsidRPr="00E8729B">
        <w:rPr>
          <w:rStyle w:val="StyleUnderline"/>
        </w:rPr>
        <w:t xml:space="preserve"> almost a </w:t>
      </w:r>
      <w:proofErr w:type="spellStart"/>
      <w:r w:rsidRPr="00E8729B">
        <w:rPr>
          <w:rStyle w:val="StyleUnderline"/>
        </w:rPr>
        <w:t>kilometre</w:t>
      </w:r>
      <w:proofErr w:type="spellEnd"/>
      <w:r w:rsidRPr="00E8729B">
        <w:rPr>
          <w:rStyle w:val="StyleUnderline"/>
        </w:rPr>
        <w:t xml:space="preserve"> wide </w:t>
      </w:r>
      <w:r w:rsidRPr="00E8729B">
        <w:rPr>
          <w:rStyle w:val="StyleUnderline"/>
          <w:highlight w:val="cyan"/>
        </w:rPr>
        <w:t>is</w:t>
      </w:r>
      <w:r w:rsidRPr="00E8729B">
        <w:rPr>
          <w:rStyle w:val="StyleUnderline"/>
        </w:rPr>
        <w:t xml:space="preserve"> currently </w:t>
      </w:r>
      <w:r w:rsidRPr="00E8729B">
        <w:rPr>
          <w:rStyle w:val="StyleUnderline"/>
          <w:highlight w:val="cyan"/>
        </w:rPr>
        <w:t>barreling through space at more than 25,000mph and is due to skim the earth</w:t>
      </w:r>
      <w:r w:rsidRPr="00E8729B">
        <w:rPr>
          <w:rStyle w:val="StyleUnderline"/>
        </w:rPr>
        <w:t xml:space="preserve"> </w:t>
      </w:r>
      <w:r w:rsidRPr="00E8729B">
        <w:t xml:space="preserve">towards the end of October. </w:t>
      </w:r>
      <w:r w:rsidRPr="00E8729B">
        <w:rPr>
          <w:rStyle w:val="StyleUnderline"/>
        </w:rPr>
        <w:t>NASA’s</w:t>
      </w:r>
      <w:r w:rsidRPr="00E8729B">
        <w:t xml:space="preserve"> Jet Propulsion Laboratory (</w:t>
      </w:r>
      <w:r w:rsidRPr="00E8729B">
        <w:rPr>
          <w:rStyle w:val="StyleUnderline"/>
        </w:rPr>
        <w:t>JPL</w:t>
      </w:r>
      <w:r w:rsidRPr="00E8729B">
        <w:t xml:space="preserve">) </w:t>
      </w:r>
      <w:r w:rsidRPr="00E8729B">
        <w:rPr>
          <w:rStyle w:val="StyleUnderline"/>
        </w:rPr>
        <w:t>claim the space rock will shoot past the earth within a “close” proximity of the planet</w:t>
      </w:r>
      <w:r w:rsidRPr="00E8729B">
        <w:t xml:space="preserve"> in the early hours of October 26. The asteroid, dubbed 1998 HL1, is a so-called Near-Earth Object (NEO) flying on a Close Approach Trajectory. NASA expects the 1998 HL1 to come flying by dangerously close around 1.21am BST (17.21pm PDT). </w:t>
      </w:r>
      <w:r w:rsidRPr="00E8729B">
        <w:rPr>
          <w:rStyle w:val="StyleUnderline"/>
        </w:rPr>
        <w:t>The daunting moment will mark anther journey around the sun for the asteroid since it was discovered in 1998. The asteroid will be travelling at a staggering speed of over 25,000mph as it barrels past the Earth</w:t>
      </w:r>
      <w:r w:rsidRPr="00E8729B">
        <w:t xml:space="preserve">. The JPL predict the asteroid could be between 440m and 990m wide. </w:t>
      </w:r>
      <w:r w:rsidRPr="00E8729B">
        <w:rPr>
          <w:rStyle w:val="StyleUnderline"/>
        </w:rPr>
        <w:t>At its largest an asteroid of this size is bigger than the tallest building in the world</w:t>
      </w:r>
      <w:r w:rsidRPr="00E8729B">
        <w:t xml:space="preserve">, the Burj Khalifa in Dubai. Even at </w:t>
      </w:r>
      <w:proofErr w:type="spellStart"/>
      <w:r w:rsidRPr="00E8729B">
        <w:t>it’s</w:t>
      </w:r>
      <w:proofErr w:type="spellEnd"/>
      <w:r w:rsidRPr="00E8729B">
        <w:t xml:space="preserve"> smallest, 1998 HL1 is still bigger than The Shard. Since it was discovered, 1998 HL1 has been seen up to 408 times. An NEO is an asteroid or comet which is on an orbital path intersecting that of the Earth's. </w:t>
      </w:r>
      <w:r w:rsidRPr="00E8729B">
        <w:rPr>
          <w:rStyle w:val="StyleUnderline"/>
          <w:highlight w:val="cyan"/>
        </w:rPr>
        <w:t>This</w:t>
      </w:r>
      <w:r w:rsidRPr="00E8729B">
        <w:rPr>
          <w:rStyle w:val="StyleUnderline"/>
        </w:rPr>
        <w:t xml:space="preserve"> asteroid </w:t>
      </w:r>
      <w:r w:rsidRPr="00E8729B">
        <w:rPr>
          <w:rStyle w:val="StyleUnderline"/>
          <w:highlight w:val="cyan"/>
        </w:rPr>
        <w:t xml:space="preserve">will miss </w:t>
      </w:r>
      <w:r w:rsidRPr="00E8729B">
        <w:rPr>
          <w:rStyle w:val="StyleUnderline"/>
        </w:rPr>
        <w:t>the Earth by almost four million miles</w:t>
      </w:r>
      <w:r w:rsidRPr="00E8729B">
        <w:t xml:space="preserve">. </w:t>
      </w:r>
      <w:r w:rsidRPr="00E8729B">
        <w:rPr>
          <w:rStyle w:val="StyleUnderline"/>
          <w:bCs/>
          <w:highlight w:val="cyan"/>
        </w:rPr>
        <w:t xml:space="preserve">If it were to strike </w:t>
      </w:r>
      <w:r w:rsidRPr="00E8729B">
        <w:rPr>
          <w:rStyle w:val="StyleUnderline"/>
          <w:bCs/>
        </w:rPr>
        <w:t xml:space="preserve">the Earth, </w:t>
      </w:r>
      <w:r w:rsidRPr="00E8729B">
        <w:rPr>
          <w:rStyle w:val="StyleUnderline"/>
          <w:bCs/>
          <w:highlight w:val="cyan"/>
        </w:rPr>
        <w:t>an asteroid of this size would cause catastrophic damage</w:t>
      </w:r>
      <w:r w:rsidRPr="00E8729B">
        <w:t xml:space="preserve">. </w:t>
      </w:r>
      <w:r w:rsidRPr="00E8729B">
        <w:rPr>
          <w:rStyle w:val="StyleUnderline"/>
        </w:rPr>
        <w:t>The extinction of the dinosaurs</w:t>
      </w:r>
      <w:r w:rsidRPr="00E8729B">
        <w:t xml:space="preserve"> in the Cretaceous-Tertiary event 65million years ago </w:t>
      </w:r>
      <w:r w:rsidRPr="00E8729B">
        <w:rPr>
          <w:rStyle w:val="StyleUnderline"/>
        </w:rPr>
        <w:t>is famously believed to have been caused by a massive asteroid impact.</w:t>
      </w:r>
      <w:r w:rsidRPr="00E8729B">
        <w:t xml:space="preserve"> The Chicxulub Crater in Mexico is the </w:t>
      </w:r>
      <w:proofErr w:type="gramStart"/>
      <w:r w:rsidRPr="00E8729B">
        <w:t>most commonly accepted</w:t>
      </w:r>
      <w:proofErr w:type="gramEnd"/>
      <w:r w:rsidRPr="00E8729B">
        <w:t xml:space="preserve"> point of impact, with the responsible body thought to be around 10km in diameter. A car-sized asteroid is estimated to hit the Earth roughly once a year. </w:t>
      </w:r>
      <w:proofErr w:type="gramStart"/>
      <w:r w:rsidRPr="00E8729B">
        <w:t>The majority of</w:t>
      </w:r>
      <w:proofErr w:type="gramEnd"/>
      <w:r w:rsidRPr="00E8729B">
        <w:t xml:space="preserve"> asteroids on track for </w:t>
      </w:r>
      <w:r w:rsidRPr="00E8729B">
        <w:lastRenderedPageBreak/>
        <w:t xml:space="preserve">the planet are usually burnt up as they enter the Earth's atmosphere. </w:t>
      </w:r>
      <w:r w:rsidRPr="00E8729B">
        <w:rPr>
          <w:rStyle w:val="StyleUnderline"/>
          <w:bCs/>
        </w:rPr>
        <w:t>NASA administrator</w:t>
      </w:r>
      <w:r w:rsidRPr="00E8729B">
        <w:t xml:space="preserve"> Jim </w:t>
      </w:r>
      <w:proofErr w:type="spellStart"/>
      <w:r w:rsidRPr="00E8729B">
        <w:rPr>
          <w:rStyle w:val="StyleUnderline"/>
          <w:bCs/>
          <w:highlight w:val="cyan"/>
        </w:rPr>
        <w:t>Bridenstine</w:t>
      </w:r>
      <w:proofErr w:type="spellEnd"/>
      <w:r w:rsidRPr="00E8729B">
        <w:rPr>
          <w:rStyle w:val="StyleUnderline"/>
          <w:bCs/>
        </w:rPr>
        <w:t xml:space="preserve"> has previously </w:t>
      </w:r>
      <w:r w:rsidRPr="00E8729B">
        <w:rPr>
          <w:rStyle w:val="StyleUnderline"/>
          <w:bCs/>
          <w:highlight w:val="cyan"/>
        </w:rPr>
        <w:t>warned a potential</w:t>
      </w:r>
      <w:r w:rsidRPr="00E8729B">
        <w:rPr>
          <w:rStyle w:val="StyleUnderline"/>
          <w:bCs/>
        </w:rPr>
        <w:t xml:space="preserve"> asteroid </w:t>
      </w:r>
      <w:r w:rsidRPr="00E8729B">
        <w:rPr>
          <w:rStyle w:val="StyleUnderline"/>
          <w:bCs/>
          <w:highlight w:val="cyan"/>
        </w:rPr>
        <w:t xml:space="preserve">collision is </w:t>
      </w:r>
      <w:r w:rsidRPr="00E8729B">
        <w:rPr>
          <w:rStyle w:val="Emphasis"/>
          <w:highlight w:val="cyan"/>
        </w:rPr>
        <w:t>more likely</w:t>
      </w:r>
      <w:r w:rsidRPr="00E8729B">
        <w:rPr>
          <w:rStyle w:val="StyleUnderline"/>
          <w:bCs/>
          <w:highlight w:val="cyan"/>
        </w:rPr>
        <w:t xml:space="preserve"> </w:t>
      </w:r>
      <w:proofErr w:type="spellStart"/>
      <w:proofErr w:type="gramStart"/>
      <w:r w:rsidRPr="00E8729B">
        <w:rPr>
          <w:rStyle w:val="StyleUnderline"/>
          <w:bCs/>
          <w:highlight w:val="cyan"/>
        </w:rPr>
        <w:t>then</w:t>
      </w:r>
      <w:proofErr w:type="spellEnd"/>
      <w:proofErr w:type="gramEnd"/>
      <w:r w:rsidRPr="00E8729B">
        <w:rPr>
          <w:rStyle w:val="StyleUnderline"/>
          <w:bCs/>
          <w:highlight w:val="cyan"/>
        </w:rPr>
        <w:t xml:space="preserve"> people </w:t>
      </w:r>
      <w:proofErr w:type="spellStart"/>
      <w:r w:rsidRPr="00E8729B">
        <w:rPr>
          <w:rStyle w:val="StyleUnderline"/>
          <w:bCs/>
          <w:highlight w:val="cyan"/>
        </w:rPr>
        <w:t>realise</w:t>
      </w:r>
      <w:proofErr w:type="spellEnd"/>
      <w:r w:rsidRPr="00E8729B">
        <w:rPr>
          <w:rStyle w:val="StyleUnderline"/>
          <w:bCs/>
        </w:rPr>
        <w:t xml:space="preserve">. </w:t>
      </w:r>
      <w:r w:rsidRPr="00E8729B">
        <w:t>He said: "</w:t>
      </w:r>
      <w:r w:rsidRPr="00E8729B">
        <w:rPr>
          <w:rStyle w:val="StyleUnderline"/>
          <w:bCs/>
        </w:rPr>
        <w:t xml:space="preserve">We have to make sure that people understand that </w:t>
      </w:r>
      <w:r w:rsidRPr="00E8729B">
        <w:rPr>
          <w:rStyle w:val="StyleUnderline"/>
          <w:bCs/>
          <w:highlight w:val="cyan"/>
        </w:rPr>
        <w:t>this is not about Hollywood</w:t>
      </w:r>
      <w:r w:rsidRPr="00E8729B">
        <w:rPr>
          <w:rStyle w:val="StyleUnderline"/>
          <w:bCs/>
        </w:rPr>
        <w:t>, it's not about the movies.</w:t>
      </w:r>
      <w:r w:rsidRPr="00E8729B">
        <w:t xml:space="preserve"> "</w:t>
      </w:r>
      <w:r w:rsidRPr="00E8729B">
        <w:rPr>
          <w:rStyle w:val="StyleUnderline"/>
          <w:bCs/>
          <w:highlight w:val="cyan"/>
        </w:rPr>
        <w:t>This is about</w:t>
      </w:r>
      <w:r w:rsidRPr="00E8729B">
        <w:rPr>
          <w:rStyle w:val="StyleUnderline"/>
          <w:bCs/>
        </w:rPr>
        <w:t xml:space="preserve"> ultimately </w:t>
      </w:r>
      <w:r w:rsidRPr="00E8729B">
        <w:rPr>
          <w:rStyle w:val="StyleUnderline"/>
          <w:bCs/>
          <w:highlight w:val="cyan"/>
        </w:rPr>
        <w:t>protecting</w:t>
      </w:r>
      <w:r w:rsidRPr="00E8729B">
        <w:rPr>
          <w:rStyle w:val="StyleUnderline"/>
          <w:bCs/>
        </w:rPr>
        <w:t xml:space="preserve"> </w:t>
      </w:r>
      <w:r w:rsidRPr="00E8729B">
        <w:t xml:space="preserve">the only planet we know, right now, to host life - and that is </w:t>
      </w:r>
      <w:r w:rsidRPr="00E8729B">
        <w:rPr>
          <w:rStyle w:val="StyleUnderline"/>
          <w:bCs/>
        </w:rPr>
        <w:t xml:space="preserve">the planet </w:t>
      </w:r>
      <w:r w:rsidRPr="00E8729B">
        <w:rPr>
          <w:rStyle w:val="StyleUnderline"/>
          <w:bCs/>
          <w:highlight w:val="cyan"/>
        </w:rPr>
        <w:t>Earth</w:t>
      </w:r>
      <w:r w:rsidRPr="00E8729B">
        <w:t xml:space="preserve">.” </w:t>
      </w:r>
      <w:r w:rsidRPr="00E8729B">
        <w:rPr>
          <w:rStyle w:val="StyleUnderline"/>
        </w:rPr>
        <w:t>NASA is currently in the process of developing</w:t>
      </w:r>
      <w:r w:rsidRPr="00E8729B">
        <w:t xml:space="preserve"> the Double Asteroid Redirection Test (</w:t>
      </w:r>
      <w:r w:rsidRPr="00E8729B">
        <w:rPr>
          <w:rStyle w:val="StyleUnderline"/>
        </w:rPr>
        <w:t>DART</w:t>
      </w:r>
      <w:r w:rsidRPr="00E8729B">
        <w:t xml:space="preserve">). </w:t>
      </w:r>
      <w:r w:rsidRPr="00E8729B">
        <w:rPr>
          <w:rStyle w:val="StyleUnderline"/>
        </w:rPr>
        <w:t xml:space="preserve">DART will test if it is possible to redirect asteroids that are threatening to impact with Earth. </w:t>
      </w:r>
      <w:r w:rsidRPr="00E8729B">
        <w:t xml:space="preserve">SpaceX chief Elon </w:t>
      </w:r>
      <w:r w:rsidRPr="00E8729B">
        <w:rPr>
          <w:rStyle w:val="StyleUnderline"/>
          <w:bCs/>
        </w:rPr>
        <w:t>Musk had previously tweeted fears of a deadly collision that Earth was not prepared for</w:t>
      </w:r>
      <w:r w:rsidRPr="00E8729B">
        <w:t xml:space="preserve">. </w:t>
      </w:r>
      <w:proofErr w:type="spellStart"/>
      <w:r w:rsidRPr="00E8729B">
        <w:t>Mr</w:t>
      </w:r>
      <w:proofErr w:type="spellEnd"/>
      <w:r w:rsidRPr="00E8729B">
        <w:t xml:space="preserve"> Musk tweeted: “</w:t>
      </w:r>
      <w:r w:rsidRPr="00E8729B">
        <w:rPr>
          <w:rStyle w:val="Emphasis"/>
          <w:highlight w:val="cyan"/>
        </w:rPr>
        <w:t>A big rock will hit Earth</w:t>
      </w:r>
      <w:r w:rsidRPr="00E8729B">
        <w:rPr>
          <w:rStyle w:val="Emphasis"/>
        </w:rPr>
        <w:t xml:space="preserve"> eventually </w:t>
      </w:r>
      <w:r w:rsidRPr="00E8729B">
        <w:rPr>
          <w:rStyle w:val="Emphasis"/>
          <w:highlight w:val="cyan"/>
        </w:rPr>
        <w:t>&amp; we</w:t>
      </w:r>
      <w:r w:rsidRPr="00E8729B">
        <w:rPr>
          <w:rStyle w:val="Emphasis"/>
        </w:rPr>
        <w:t xml:space="preserve"> currently </w:t>
      </w:r>
      <w:r w:rsidRPr="00E8729B">
        <w:rPr>
          <w:rStyle w:val="Emphasis"/>
          <w:highlight w:val="cyan"/>
        </w:rPr>
        <w:t xml:space="preserve">have no </w:t>
      </w:r>
      <w:proofErr w:type="spellStart"/>
      <w:r w:rsidRPr="00E8729B">
        <w:rPr>
          <w:rStyle w:val="Emphasis"/>
          <w:highlight w:val="cyan"/>
        </w:rPr>
        <w:t>defence</w:t>
      </w:r>
      <w:proofErr w:type="spellEnd"/>
      <w:r w:rsidRPr="00E8729B">
        <w:t>.”</w:t>
      </w:r>
    </w:p>
    <w:p w14:paraId="557B511B" w14:textId="77777777" w:rsidR="00E157F6" w:rsidRPr="00E8729B" w:rsidRDefault="00E157F6" w:rsidP="00E157F6"/>
    <w:p w14:paraId="76E36DC5" w14:textId="77777777" w:rsidR="00E157F6" w:rsidRPr="00E8729B" w:rsidRDefault="00E157F6" w:rsidP="00E157F6">
      <w:pPr>
        <w:pStyle w:val="Heading4"/>
        <w:numPr>
          <w:ilvl w:val="0"/>
          <w:numId w:val="13"/>
        </w:numPr>
      </w:pPr>
      <w:r w:rsidRPr="00E8729B">
        <w:t xml:space="preserve">Don’t write our impacts off as low probability – asteroid collision is </w:t>
      </w:r>
      <w:proofErr w:type="gramStart"/>
      <w:r w:rsidRPr="00E8729B">
        <w:rPr>
          <w:u w:val="single"/>
        </w:rPr>
        <w:t>complex</w:t>
      </w:r>
      <w:proofErr w:type="gramEnd"/>
      <w:r w:rsidRPr="00E8729B">
        <w:t xml:space="preserve"> and the existence of </w:t>
      </w:r>
      <w:r w:rsidRPr="00E8729B">
        <w:rPr>
          <w:u w:val="single"/>
        </w:rPr>
        <w:t>space keyholes</w:t>
      </w:r>
      <w:r w:rsidRPr="00E8729B">
        <w:t xml:space="preserve"> exponentially increases the risk of collision. </w:t>
      </w:r>
      <w:proofErr w:type="spellStart"/>
      <w:r w:rsidRPr="00E8729B">
        <w:t>Vereš</w:t>
      </w:r>
      <w:proofErr w:type="spellEnd"/>
      <w:r w:rsidRPr="00E8729B">
        <w:t xml:space="preserve"> ’19</w:t>
      </w:r>
    </w:p>
    <w:p w14:paraId="0DF70D2A" w14:textId="77777777" w:rsidR="00E157F6" w:rsidRPr="00E8729B" w:rsidRDefault="00E157F6" w:rsidP="00E157F6">
      <w:r w:rsidRPr="00E8729B">
        <w:t xml:space="preserve">Peter </w:t>
      </w:r>
      <w:proofErr w:type="spellStart"/>
      <w:r w:rsidRPr="00E8729B">
        <w:t>Vereš</w:t>
      </w:r>
      <w:proofErr w:type="spellEnd"/>
      <w:r w:rsidRPr="00E8729B">
        <w:t xml:space="preserve"> ’19, Harvard-Smithsonian Center for Astrophysics, “Chapter 6 Vision of Perfect Observation Capabilities”, 2019, Planetary Defense, Space and Society, https://dl1.cuni.cz/pluginfile.php/634091/mod_resource/content/1/Planetary%20Defence.pdf</w:t>
      </w:r>
    </w:p>
    <w:p w14:paraId="650ECFFC" w14:textId="3CB23E05" w:rsidR="00EF3EC2" w:rsidRPr="00EF3EC2" w:rsidRDefault="00E157F6" w:rsidP="00D42501">
      <w:pPr>
        <w:rPr>
          <w:b/>
          <w:bCs/>
        </w:rPr>
      </w:pPr>
      <w:r w:rsidRPr="00E8729B">
        <w:rPr>
          <w:rStyle w:val="StyleUnderline"/>
          <w:bCs/>
        </w:rPr>
        <w:t xml:space="preserve">Often, </w:t>
      </w:r>
      <w:r w:rsidRPr="00E8729B">
        <w:rPr>
          <w:rStyle w:val="StyleUnderline"/>
          <w:bCs/>
          <w:highlight w:val="cyan"/>
        </w:rPr>
        <w:t>uncertain orbits are a source of elevated</w:t>
      </w:r>
      <w:r w:rsidRPr="00E8729B">
        <w:rPr>
          <w:rStyle w:val="StyleUnderline"/>
          <w:bCs/>
        </w:rPr>
        <w:t xml:space="preserve"> impact </w:t>
      </w:r>
      <w:r w:rsidRPr="00E8729B">
        <w:rPr>
          <w:rStyle w:val="StyleUnderline"/>
          <w:bCs/>
          <w:highlight w:val="cyan"/>
        </w:rPr>
        <w:t>risks of</w:t>
      </w:r>
      <w:r w:rsidRPr="00E8729B">
        <w:rPr>
          <w:rStyle w:val="StyleUnderline"/>
          <w:bCs/>
        </w:rPr>
        <w:t xml:space="preserve"> some </w:t>
      </w:r>
      <w:r w:rsidRPr="00E8729B">
        <w:rPr>
          <w:rStyle w:val="StyleUnderline"/>
          <w:bCs/>
          <w:highlight w:val="cyan"/>
        </w:rPr>
        <w:t>NEOs</w:t>
      </w:r>
      <w:r w:rsidRPr="00E8729B">
        <w:rPr>
          <w:rStyle w:val="StyleUnderline"/>
          <w:bCs/>
        </w:rPr>
        <w:t xml:space="preserve"> with the Earth</w:t>
      </w:r>
      <w:r w:rsidRPr="00E8729B">
        <w:t xml:space="preserve">. </w:t>
      </w:r>
      <w:r w:rsidRPr="00E8729B">
        <w:rPr>
          <w:rStyle w:val="StyleUnderline"/>
          <w:bCs/>
          <w:highlight w:val="cyan"/>
        </w:rPr>
        <w:t>The</w:t>
      </w:r>
      <w:r w:rsidRPr="00E8729B">
        <w:rPr>
          <w:rStyle w:val="StyleUnderline"/>
          <w:bCs/>
        </w:rPr>
        <w:t xml:space="preserve"> impact </w:t>
      </w:r>
      <w:r w:rsidRPr="00E8729B">
        <w:rPr>
          <w:rStyle w:val="StyleUnderline"/>
          <w:bCs/>
          <w:highlight w:val="cyan"/>
        </w:rPr>
        <w:t>probability of an asteroid with Earth is</w:t>
      </w:r>
      <w:r w:rsidRPr="00E8729B">
        <w:rPr>
          <w:rStyle w:val="StyleUnderline"/>
          <w:bCs/>
        </w:rPr>
        <w:t xml:space="preserve"> a </w:t>
      </w:r>
      <w:r w:rsidRPr="00E8729B">
        <w:rPr>
          <w:rStyle w:val="Emphasis"/>
          <w:highlight w:val="cyan"/>
        </w:rPr>
        <w:t>complex</w:t>
      </w:r>
      <w:r w:rsidRPr="00E8729B">
        <w:rPr>
          <w:rStyle w:val="Emphasis"/>
        </w:rPr>
        <w:t xml:space="preserve"> problem</w:t>
      </w:r>
      <w:r w:rsidRPr="00E8729B">
        <w:t xml:space="preserve">. </w:t>
      </w:r>
      <w:r w:rsidRPr="00E8729B">
        <w:rPr>
          <w:rStyle w:val="StyleUnderline"/>
        </w:rPr>
        <w:t>First, the orbits of Earth and the asteroid should be close enough or even intersect</w:t>
      </w:r>
      <w:r w:rsidRPr="00E8729B">
        <w:t xml:space="preserve">; </w:t>
      </w:r>
      <w:r w:rsidRPr="00E8729B">
        <w:rPr>
          <w:rStyle w:val="StyleUnderline"/>
        </w:rPr>
        <w:t>second, the Earth and asteroid should meet at the intersection at the same time</w:t>
      </w:r>
      <w:r w:rsidRPr="00E8729B">
        <w:t xml:space="preserve">. </w:t>
      </w:r>
      <w:r w:rsidRPr="00E8729B">
        <w:rPr>
          <w:rStyle w:val="StyleUnderline"/>
          <w:bCs/>
        </w:rPr>
        <w:t>If these</w:t>
      </w:r>
      <w:r w:rsidRPr="00E8729B">
        <w:t xml:space="preserve"> conditions </w:t>
      </w:r>
      <w:r w:rsidRPr="00E8729B">
        <w:rPr>
          <w:rStyle w:val="StyleUnderline"/>
          <w:bCs/>
        </w:rPr>
        <w:t>are met</w:t>
      </w:r>
      <w:r w:rsidRPr="00E8729B">
        <w:t xml:space="preserve">, </w:t>
      </w:r>
      <w:r w:rsidRPr="00E8729B">
        <w:rPr>
          <w:rStyle w:val="StyleUnderline"/>
          <w:bCs/>
        </w:rPr>
        <w:t>then one can assess how close the asteroid flies</w:t>
      </w:r>
      <w:r w:rsidRPr="00E8729B">
        <w:t xml:space="preserve"> around the Earth at a given time, </w:t>
      </w:r>
      <w:r w:rsidRPr="00E8729B">
        <w:rPr>
          <w:rStyle w:val="StyleUnderline"/>
          <w:bCs/>
        </w:rPr>
        <w:t>or whether it will hit the Earth</w:t>
      </w:r>
      <w:r w:rsidRPr="00E8729B">
        <w:t xml:space="preserve">. One must remember that </w:t>
      </w:r>
      <w:r w:rsidRPr="00E8729B">
        <w:rPr>
          <w:rStyle w:val="Emphasis"/>
          <w:highlight w:val="cyan"/>
        </w:rPr>
        <w:t>each</w:t>
      </w:r>
      <w:r w:rsidRPr="00E8729B">
        <w:rPr>
          <w:rStyle w:val="Emphasis"/>
        </w:rPr>
        <w:t xml:space="preserve"> asteroid </w:t>
      </w:r>
      <w:r w:rsidRPr="00E8729B">
        <w:rPr>
          <w:rStyle w:val="Emphasis"/>
          <w:highlight w:val="cyan"/>
        </w:rPr>
        <w:t>orbit comes with uncertainties</w:t>
      </w:r>
      <w:r w:rsidRPr="00E8729B">
        <w:t xml:space="preserve"> and therefore, </w:t>
      </w:r>
      <w:r w:rsidRPr="00E8729B">
        <w:rPr>
          <w:rStyle w:val="StyleUnderline"/>
          <w:bCs/>
          <w:highlight w:val="cyan"/>
        </w:rPr>
        <w:t>instead of a single</w:t>
      </w:r>
      <w:r w:rsidRPr="00E8729B">
        <w:rPr>
          <w:rStyle w:val="StyleUnderline"/>
          <w:bCs/>
        </w:rPr>
        <w:t xml:space="preserve"> accurate </w:t>
      </w:r>
      <w:r w:rsidRPr="00E8729B">
        <w:rPr>
          <w:rStyle w:val="StyleUnderline"/>
          <w:bCs/>
          <w:highlight w:val="cyan"/>
        </w:rPr>
        <w:t>solution where the asteroid will hit</w:t>
      </w:r>
      <w:r w:rsidRPr="00E8729B">
        <w:rPr>
          <w:rStyle w:val="StyleUnderline"/>
          <w:bCs/>
        </w:rPr>
        <w:t xml:space="preserve"> the Earth </w:t>
      </w:r>
      <w:r w:rsidRPr="00E8729B">
        <w:rPr>
          <w:rStyle w:val="StyleUnderline"/>
          <w:bCs/>
          <w:highlight w:val="cyan"/>
        </w:rPr>
        <w:t>or miss</w:t>
      </w:r>
      <w:r w:rsidRPr="00E8729B">
        <w:rPr>
          <w:rStyle w:val="StyleUnderline"/>
          <w:bCs/>
        </w:rPr>
        <w:t xml:space="preserve"> it, </w:t>
      </w:r>
      <w:r w:rsidRPr="00E8729B">
        <w:rPr>
          <w:rStyle w:val="StyleUnderline"/>
          <w:bCs/>
          <w:highlight w:val="cyan"/>
        </w:rPr>
        <w:t>there is always a realm of</w:t>
      </w:r>
      <w:r w:rsidRPr="00E8729B">
        <w:rPr>
          <w:rStyle w:val="StyleUnderline"/>
          <w:bCs/>
        </w:rPr>
        <w:t xml:space="preserve"> possible solutions within the orbit </w:t>
      </w:r>
      <w:r w:rsidRPr="00E8729B">
        <w:rPr>
          <w:rStyle w:val="StyleUnderline"/>
          <w:bCs/>
          <w:highlight w:val="cyan"/>
        </w:rPr>
        <w:t>uncertainties</w:t>
      </w:r>
      <w:r w:rsidRPr="00E8729B">
        <w:t xml:space="preserve">. The tangent plane to the asteroid’s trajectory at </w:t>
      </w:r>
      <w:r w:rsidR="00EF3EC2" w:rsidRPr="00EF3EC2">
        <w:rPr>
          <w:b/>
          <w:bCs/>
          <w:sz w:val="28"/>
          <w:szCs w:val="28"/>
        </w:rPr>
        <w:t xml:space="preserve">Turns outweigh the case- </w:t>
      </w:r>
      <w:r w:rsidR="00EF3EC2">
        <w:rPr>
          <w:b/>
          <w:bCs/>
          <w:sz w:val="28"/>
          <w:szCs w:val="28"/>
        </w:rPr>
        <w:t>the probability of debris collision is incredibly low and chain reactions have even lower probability as opposed to the increasing likelihood of extinction by climate change. Asteroid impact also outweighs on probability-space junk is consistently monitored and collisions with itself requires much more waste on a nearly incomparable scale to what we have-collisions currently predicted to happen once every 20 or more years w/o chain reactions</w:t>
      </w:r>
    </w:p>
    <w:p w14:paraId="7822F0D8" w14:textId="77777777" w:rsidR="00EF3EC2" w:rsidRDefault="00EF3EC2" w:rsidP="00EF3EC2">
      <w:pPr>
        <w:pStyle w:val="Heading4"/>
      </w:pPr>
    </w:p>
    <w:p w14:paraId="3DF4A816" w14:textId="479D27FF" w:rsidR="00EF3EC2" w:rsidRDefault="00EF3EC2" w:rsidP="00EF3EC2">
      <w:pPr>
        <w:pStyle w:val="Heading4"/>
      </w:pPr>
      <w:r>
        <w:t xml:space="preserve">Xu 20 </w:t>
      </w:r>
      <w:proofErr w:type="spellStart"/>
      <w:r>
        <w:t>ev</w:t>
      </w:r>
      <w:proofErr w:type="spellEnd"/>
      <w:r>
        <w:t xml:space="preserve"> literally says nothing – </w:t>
      </w:r>
      <w:r w:rsidR="00895FF4">
        <w:t xml:space="preserve">it argues for a system where appropriation should be </w:t>
      </w:r>
      <w:proofErr w:type="gramStart"/>
      <w:r w:rsidR="00895FF4">
        <w:t>allowed</w:t>
      </w:r>
      <w:proofErr w:type="gramEnd"/>
      <w:r w:rsidR="00895FF4">
        <w:t xml:space="preserve"> and states are the ones causing and provoking conflict which means no </w:t>
      </w:r>
      <w:proofErr w:type="spellStart"/>
      <w:r w:rsidR="00895FF4">
        <w:t>aff</w:t>
      </w:r>
      <w:proofErr w:type="spellEnd"/>
      <w:r w:rsidR="00895FF4">
        <w:t xml:space="preserve"> solvency.</w:t>
      </w:r>
    </w:p>
    <w:p w14:paraId="73143BC6" w14:textId="131A4625" w:rsidR="00DA1883" w:rsidRDefault="00DA1883" w:rsidP="00DA1883">
      <w:pPr>
        <w:rPr>
          <w:rStyle w:val="Style13ptBold"/>
        </w:rPr>
      </w:pPr>
      <w:proofErr w:type="spellStart"/>
      <w:r w:rsidRPr="00364AB4">
        <w:rPr>
          <w:rStyle w:val="Style13ptBold"/>
        </w:rPr>
        <w:t>Scoles</w:t>
      </w:r>
      <w:proofErr w:type="spellEnd"/>
      <w:r w:rsidRPr="00364AB4">
        <w:rPr>
          <w:rStyle w:val="Style13ptBold"/>
        </w:rPr>
        <w:t xml:space="preserve"> 1</w:t>
      </w:r>
      <w:r>
        <w:rPr>
          <w:rStyle w:val="Style13ptBold"/>
        </w:rPr>
        <w:t xml:space="preserve">5 says that NASA bad for asteroid mining-no solvency because that’s not private companies </w:t>
      </w:r>
    </w:p>
    <w:p w14:paraId="7201B7DB" w14:textId="686DC78B" w:rsidR="00E33BED" w:rsidRPr="00DA1883" w:rsidRDefault="00E33BED" w:rsidP="00DA1883">
      <w:r>
        <w:rPr>
          <w:rStyle w:val="Style13ptBold"/>
        </w:rPr>
        <w:lastRenderedPageBreak/>
        <w:t xml:space="preserve">Literally all of their advantage cards say that the US public sector is the perpetrator of the ‘race to the bottom’ which means that even if the private sector couldn’t </w:t>
      </w:r>
      <w:proofErr w:type="gramStart"/>
      <w:r>
        <w:rPr>
          <w:rStyle w:val="Style13ptBold"/>
        </w:rPr>
        <w:t>mine</w:t>
      </w:r>
      <w:proofErr w:type="gramEnd"/>
      <w:r>
        <w:rPr>
          <w:rStyle w:val="Style13ptBold"/>
        </w:rPr>
        <w:t xml:space="preserve"> they have no solvency.</w:t>
      </w:r>
    </w:p>
    <w:p w14:paraId="337822E7" w14:textId="77777777" w:rsidR="00BE5326" w:rsidRPr="008612C5" w:rsidRDefault="00BE5326" w:rsidP="00BE5326">
      <w:pPr>
        <w:pStyle w:val="Heading3"/>
      </w:pPr>
      <w:r>
        <w:lastRenderedPageBreak/>
        <w:t>Defense</w:t>
      </w:r>
    </w:p>
    <w:p w14:paraId="22DFD4E8" w14:textId="77777777" w:rsidR="00BE5326" w:rsidRPr="0089747E" w:rsidRDefault="00BE5326" w:rsidP="00BE5326">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7FF78BB7" w14:textId="77777777" w:rsidR="00BE5326" w:rsidRPr="0089747E" w:rsidRDefault="00BE5326" w:rsidP="00BE5326">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56B7D79A" w14:textId="77777777" w:rsidR="00BE5326" w:rsidRPr="0089747E" w:rsidRDefault="00BE5326" w:rsidP="00BE5326">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5D70CFA" w14:textId="77777777" w:rsidR="00BE5326" w:rsidRPr="0089747E" w:rsidRDefault="00BE5326" w:rsidP="00BE5326">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0619D174" w14:textId="77777777" w:rsidR="00BE5326" w:rsidRPr="0089747E" w:rsidRDefault="00BE5326" w:rsidP="00BE5326">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27850192" w14:textId="77777777" w:rsidR="00BE5326" w:rsidRPr="000578F6" w:rsidRDefault="00BE5326" w:rsidP="00BE5326">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3499FAE2" w14:textId="77777777" w:rsidR="00BE5326" w:rsidRPr="0089747E" w:rsidRDefault="00BE5326" w:rsidP="00BE5326">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123A7676" w14:textId="77777777" w:rsidR="00BE5326" w:rsidRPr="00093FC9" w:rsidRDefault="00BE5326" w:rsidP="00BE5326">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67DF55D8" w14:textId="77777777" w:rsidR="00BE5326" w:rsidRPr="00093FC9" w:rsidRDefault="00BE5326" w:rsidP="00BE5326">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xml:space="preserve">. head of the National Space Council, “Congested space is a serious problem solved by hard work, not hysteria, 5/9/16, </w:t>
      </w:r>
      <w:r w:rsidRPr="00093FC9">
        <w:rPr>
          <w:rFonts w:eastAsia="Cambria"/>
        </w:rPr>
        <w:lastRenderedPageBreak/>
        <w:t>https://spacenews.com/op-ed-congested-space-is-a-serious-problem-solved-by-hard-work-not-hysteria/</w:t>
      </w:r>
    </w:p>
    <w:p w14:paraId="7DED3C85" w14:textId="77777777" w:rsidR="00BE5326" w:rsidRPr="00093FC9" w:rsidRDefault="00BE5326" w:rsidP="00BE5326">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137C097" w14:textId="77777777" w:rsidR="00BE5326" w:rsidRPr="00093FC9" w:rsidRDefault="00BE5326" w:rsidP="00BE5326">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22E42784" w14:textId="77777777" w:rsidR="00BE5326" w:rsidRPr="00093FC9" w:rsidRDefault="00BE5326" w:rsidP="00BE5326">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25CCB172" w14:textId="77777777" w:rsidR="00BE5326" w:rsidRPr="00093FC9" w:rsidRDefault="00BE5326" w:rsidP="00BE5326">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38C0289F" w14:textId="77777777" w:rsidR="00BE5326" w:rsidRPr="00093FC9" w:rsidRDefault="00BE5326" w:rsidP="00BE5326">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3EE33D2B" w14:textId="77777777" w:rsidR="00BE5326" w:rsidRPr="00093FC9" w:rsidRDefault="00BE5326" w:rsidP="00BE5326">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1DC30529" w14:textId="77777777" w:rsidR="00BE5326" w:rsidRPr="00FA1819" w:rsidRDefault="00BE5326" w:rsidP="00BE5326">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7ABEE8F4" w14:textId="77777777" w:rsidR="00EF3EC2" w:rsidRPr="00E8729B" w:rsidRDefault="00EF3EC2" w:rsidP="00BE5326">
      <w:pPr>
        <w:pStyle w:val="Heading4"/>
      </w:pPr>
    </w:p>
    <w:sectPr w:rsidR="00EF3EC2" w:rsidRPr="00E872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51544F"/>
    <w:multiLevelType w:val="hybridMultilevel"/>
    <w:tmpl w:val="64F0C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410E90"/>
    <w:multiLevelType w:val="hybridMultilevel"/>
    <w:tmpl w:val="DD50F6FE"/>
    <w:lvl w:ilvl="0" w:tplc="FFFFFFFF">
      <w:start w:val="1"/>
      <w:numFmt w:val="decimal"/>
      <w:lvlText w:val="%1."/>
      <w:lvlJc w:val="left"/>
      <w:pPr>
        <w:ind w:left="720" w:hanging="360"/>
      </w:pPr>
      <w:rPr>
        <w:rFonts w:hint="default"/>
        <w:b/>
        <w:bCs/>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E513CBD"/>
    <w:multiLevelType w:val="hybridMultilevel"/>
    <w:tmpl w:val="DD50F6FE"/>
    <w:lvl w:ilvl="0" w:tplc="FA9E4B0C">
      <w:start w:val="1"/>
      <w:numFmt w:val="decimal"/>
      <w:lvlText w:val="%1."/>
      <w:lvlJc w:val="left"/>
      <w:pPr>
        <w:ind w:left="720" w:hanging="360"/>
      </w:pPr>
      <w:rPr>
        <w:rFonts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0"/>
  </w:num>
  <w:num w:numId="14">
    <w:abstractNumId w:val="11"/>
  </w:num>
  <w:num w:numId="15">
    <w:abstractNumId w:val="13"/>
  </w:num>
  <w:num w:numId="16">
    <w:abstractNumId w:val="18"/>
  </w:num>
  <w:num w:numId="17">
    <w:abstractNumId w:val="17"/>
  </w:num>
  <w:num w:numId="18">
    <w:abstractNumId w:val="16"/>
  </w:num>
  <w:num w:numId="19">
    <w:abstractNumId w:val="14"/>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57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63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86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FF4"/>
    <w:rsid w:val="00897C29"/>
    <w:rsid w:val="008A1A9C"/>
    <w:rsid w:val="008A4633"/>
    <w:rsid w:val="008A7BD1"/>
    <w:rsid w:val="008B032E"/>
    <w:rsid w:val="008B4BE9"/>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32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E0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501"/>
    <w:rsid w:val="00D43A8C"/>
    <w:rsid w:val="00D53072"/>
    <w:rsid w:val="00D61A4E"/>
    <w:rsid w:val="00D634EA"/>
    <w:rsid w:val="00D713A1"/>
    <w:rsid w:val="00D77956"/>
    <w:rsid w:val="00D80F0C"/>
    <w:rsid w:val="00D92077"/>
    <w:rsid w:val="00D951E2"/>
    <w:rsid w:val="00D9565A"/>
    <w:rsid w:val="00DA188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7F6"/>
    <w:rsid w:val="00E20D65"/>
    <w:rsid w:val="00E33BE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EC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1FC63E"/>
  <w14:defaultImageDpi w14:val="300"/>
  <w15:docId w15:val="{78FCF232-EA4A-3348-A0F6-FC2E7F3F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57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157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57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n"/>
    <w:basedOn w:val="Normal"/>
    <w:next w:val="Normal"/>
    <w:link w:val="Heading3Char"/>
    <w:uiPriority w:val="9"/>
    <w:unhideWhenUsed/>
    <w:qFormat/>
    <w:rsid w:val="00E157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E157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57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57F6"/>
  </w:style>
  <w:style w:type="character" w:customStyle="1" w:styleId="Heading1Char">
    <w:name w:val="Heading 1 Char"/>
    <w:aliases w:val="Pocket Char"/>
    <w:basedOn w:val="DefaultParagraphFont"/>
    <w:link w:val="Heading1"/>
    <w:uiPriority w:val="9"/>
    <w:rsid w:val="00E157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57F6"/>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Char Char"/>
    <w:basedOn w:val="DefaultParagraphFont"/>
    <w:link w:val="Heading3"/>
    <w:uiPriority w:val="9"/>
    <w:rsid w:val="00E157F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 Char"/>
    <w:basedOn w:val="DefaultParagraphFont"/>
    <w:link w:val="Heading4"/>
    <w:uiPriority w:val="9"/>
    <w:rsid w:val="00E157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157F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157F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157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57F6"/>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C"/>
    <w:basedOn w:val="DefaultParagraphFont"/>
    <w:link w:val="NoSpacing"/>
    <w:uiPriority w:val="99"/>
    <w:unhideWhenUsed/>
    <w:rsid w:val="00E157F6"/>
    <w:rPr>
      <w:color w:val="auto"/>
      <w:u w:val="none"/>
    </w:rPr>
  </w:style>
  <w:style w:type="paragraph" w:styleId="DocumentMap">
    <w:name w:val="Document Map"/>
    <w:basedOn w:val="Normal"/>
    <w:link w:val="DocumentMapChar"/>
    <w:uiPriority w:val="99"/>
    <w:semiHidden/>
    <w:unhideWhenUsed/>
    <w:rsid w:val="00E157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57F6"/>
    <w:rPr>
      <w:rFonts w:ascii="Lucida Grande" w:hAnsi="Lucida Grande" w:cs="Lucida Grande"/>
    </w:rPr>
  </w:style>
  <w:style w:type="paragraph" w:customStyle="1" w:styleId="textbold">
    <w:name w:val="text bold"/>
    <w:basedOn w:val="Normal"/>
    <w:link w:val="Emphasis"/>
    <w:uiPriority w:val="20"/>
    <w:qFormat/>
    <w:rsid w:val="00E157F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E157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E157F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EF3EC2"/>
    <w:pPr>
      <w:ind w:left="720"/>
      <w:contextualSpacing/>
    </w:pPr>
  </w:style>
  <w:style w:type="paragraph" w:customStyle="1" w:styleId="Emphasize">
    <w:name w:val="Emphasize"/>
    <w:basedOn w:val="Normal"/>
    <w:autoRedefine/>
    <w:uiPriority w:val="20"/>
    <w:qFormat/>
    <w:rsid w:val="00EF3EC2"/>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s://www.diu.mil/news-events"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4/02/beijing-is-taking-the-final-frontier-space-chin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10" Type="http://schemas.openxmlformats.org/officeDocument/2006/relationships/hyperlink" Target="https://www.whitehouse.gov/briefings-statements/remarks-president-trump-meeting-national-space-council-signing-space-policy-directive-3/"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ischer81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9503</Words>
  <Characters>54169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Fischer, Leah</cp:lastModifiedBy>
  <cp:revision>9</cp:revision>
  <dcterms:created xsi:type="dcterms:W3CDTF">2021-12-18T19:06:00Z</dcterms:created>
  <dcterms:modified xsi:type="dcterms:W3CDTF">2021-12-18T20:51:00Z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