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67A07" w14:textId="1999B8E7" w:rsidR="007A3174" w:rsidRDefault="007A3174" w:rsidP="007A3174">
      <w:pPr>
        <w:pStyle w:val="Heading2"/>
      </w:pPr>
      <w:proofErr w:type="spellStart"/>
      <w:r>
        <w:t>Neolib</w:t>
      </w:r>
      <w:proofErr w:type="spellEnd"/>
      <w:r>
        <w:t xml:space="preserve"> K</w:t>
      </w:r>
    </w:p>
    <w:p w14:paraId="26D4249A" w14:textId="521C6D11" w:rsidR="007A3174" w:rsidRPr="007142A4" w:rsidRDefault="007A3174" w:rsidP="007A3174">
      <w:pPr>
        <w:pStyle w:val="Heading4"/>
        <w:rPr>
          <w:rStyle w:val="Style13ptBold"/>
          <w:rFonts w:ascii="AppleSystemUIFont" w:hAnsi="AppleSystemUIFont" w:cs="AppleSystemUIFont"/>
        </w:rPr>
      </w:pPr>
      <w:r w:rsidRPr="007142A4">
        <w:t xml:space="preserve">The </w:t>
      </w:r>
      <w:proofErr w:type="spellStart"/>
      <w:r w:rsidRPr="007142A4">
        <w:t>Aff’s</w:t>
      </w:r>
      <w:proofErr w:type="spellEnd"/>
      <w:r w:rsidRPr="007142A4">
        <w:t xml:space="preserve"> portrayal of a world with reduced IP protections as an “information commons” where </w:t>
      </w:r>
      <w:r>
        <w:t>hotspot escalation</w:t>
      </w:r>
      <w:r w:rsidRPr="007142A4">
        <w:t xml:space="preserve"> is solved by deregulation perpetuates the neoliberal myth of </w:t>
      </w:r>
      <w:r>
        <w:t xml:space="preserve">increased competition ensuring </w:t>
      </w:r>
      <w:r w:rsidRPr="007142A4">
        <w:t xml:space="preserve">a perfect market </w:t>
      </w:r>
      <w:r w:rsidRPr="007142A4">
        <w:br/>
      </w:r>
      <w:proofErr w:type="spellStart"/>
      <w:r w:rsidRPr="007142A4">
        <w:rPr>
          <w:rStyle w:val="Style13ptBold"/>
          <w:b/>
        </w:rPr>
        <w:t>Kapczynski</w:t>
      </w:r>
      <w:proofErr w:type="spellEnd"/>
      <w:r w:rsidRPr="007142A4">
        <w:rPr>
          <w:rStyle w:val="Style13ptBold"/>
          <w:b/>
        </w:rPr>
        <w:t xml:space="preserve"> 14 </w:t>
      </w:r>
      <w:r w:rsidRPr="007142A4">
        <w:rPr>
          <w:b w:val="0"/>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9" w:history="1">
        <w:r w:rsidRPr="007142A4">
          <w:rPr>
            <w:rStyle w:val="Hyperlink"/>
            <w:b w:val="0"/>
          </w:rPr>
          <w:t>https://scholarship.law.duke.edu/cgi/viewcontent.cgi?article=4710&amp;context=lcp</w:t>
        </w:r>
      </w:hyperlink>
      <w:r w:rsidRPr="007142A4">
        <w:rPr>
          <w:b w:val="0"/>
        </w:rPr>
        <w:t>] BC</w:t>
      </w:r>
    </w:p>
    <w:p w14:paraId="338CFB6B" w14:textId="77777777" w:rsidR="007A3174" w:rsidRPr="00F1071C" w:rsidRDefault="007A3174" w:rsidP="007A3174">
      <w:pPr>
        <w:spacing w:after="0" w:line="240" w:lineRule="auto"/>
        <w:ind w:left="720"/>
        <w:rPr>
          <w:rFonts w:ascii="Times New Roman" w:eastAsia="Times New Roman" w:hAnsi="Times New Roman" w:cs="Times New Roman"/>
          <w:sz w:val="10"/>
        </w:rPr>
      </w:pPr>
      <w:r w:rsidRPr="00F1071C">
        <w:rPr>
          <w:sz w:val="10"/>
        </w:rPr>
        <w:t xml:space="preserve">Over the last decade or so, </w:t>
      </w:r>
      <w:r w:rsidRPr="002F2989">
        <w:rPr>
          <w:rStyle w:val="StyleUnderline"/>
        </w:rPr>
        <w:t xml:space="preserve">a powerful set of </w:t>
      </w:r>
      <w:r w:rsidRPr="002F2989">
        <w:rPr>
          <w:rStyle w:val="Emphasis"/>
        </w:rPr>
        <w:t>critiques has emerged</w:t>
      </w:r>
      <w:r w:rsidRPr="002F2989">
        <w:rPr>
          <w:rStyle w:val="StyleUnderline"/>
        </w:rPr>
        <w:t xml:space="preserve"> to contest the dominant account just sketched out as well as the contemporary </w:t>
      </w:r>
      <w:r w:rsidRPr="002F2989">
        <w:rPr>
          <w:rStyle w:val="Emphasis"/>
        </w:rPr>
        <w:t>state of IP law</w:t>
      </w:r>
      <w:r w:rsidRPr="00F1071C">
        <w:rPr>
          <w:sz w:val="10"/>
        </w:rPr>
        <w:t xml:space="preserve">.12 </w:t>
      </w:r>
      <w:r w:rsidRPr="002F2989">
        <w:rPr>
          <w:rStyle w:val="StyleUnderline"/>
        </w:rPr>
        <w:t>These arguments have come from many directions</w:t>
      </w:r>
      <w:r w:rsidRPr="00F1071C">
        <w:rPr>
          <w:sz w:val="10"/>
        </w:rPr>
        <w:t xml:space="preserve">, some even arising from scholars who previously were champions of the dominant account.13 </w:t>
      </w:r>
      <w:r w:rsidRPr="002F2989">
        <w:rPr>
          <w:rStyle w:val="StyleUnderline"/>
        </w:rPr>
        <w:t>The most prominent</w:t>
      </w:r>
      <w:r w:rsidRPr="00B02763">
        <w:rPr>
          <w:rStyle w:val="StyleUnderline"/>
        </w:rPr>
        <w:t xml:space="preserve"> and potent line of theoretical critique in the legal literature </w:t>
      </w:r>
      <w:r w:rsidRPr="00316FE1">
        <w:rPr>
          <w:rStyle w:val="StyleUnderline"/>
        </w:rPr>
        <w:t>has come in the guise of</w:t>
      </w:r>
      <w:r>
        <w:rPr>
          <w:rStyle w:val="StyleUnderline"/>
        </w:rPr>
        <w:t xml:space="preserve"> </w:t>
      </w:r>
      <w:r w:rsidRPr="00B02763">
        <w:rPr>
          <w:rStyle w:val="StyleUnderline"/>
        </w:rPr>
        <w:t xml:space="preserve"> </w:t>
      </w:r>
      <w:r w:rsidRPr="002F2989">
        <w:rPr>
          <w:rStyle w:val="StyleUnderline"/>
          <w:highlight w:val="yellow"/>
        </w:rPr>
        <w:t>arguments for</w:t>
      </w:r>
      <w:r w:rsidRPr="00B02763">
        <w:rPr>
          <w:rStyle w:val="StyleUnderline"/>
        </w:rPr>
        <w:t xml:space="preserve"> free culture and </w:t>
      </w:r>
      <w:r w:rsidRPr="002F2989">
        <w:rPr>
          <w:rStyle w:val="StyleUnderline"/>
          <w:highlight w:val="yellow"/>
        </w:rPr>
        <w:t xml:space="preserve">the </w:t>
      </w:r>
      <w:r w:rsidRPr="002F2989">
        <w:rPr>
          <w:rStyle w:val="Emphasis"/>
          <w:highlight w:val="yellow"/>
        </w:rPr>
        <w:t>“information commons”</w:t>
      </w:r>
      <w:r w:rsidRPr="00F1071C">
        <w:rPr>
          <w:sz w:val="10"/>
        </w:rPr>
        <w:t xml:space="preserve"> and has been most influentially articulated by Lawrence Lessig and Yochai Benkler.14 </w:t>
      </w:r>
      <w:r w:rsidRPr="00B02763">
        <w:rPr>
          <w:rStyle w:val="StyleUnderline"/>
        </w:rPr>
        <w:t xml:space="preserve">Both </w:t>
      </w:r>
      <w:r w:rsidRPr="002F2989">
        <w:rPr>
          <w:rStyle w:val="StyleUnderline"/>
          <w:highlight w:val="yellow"/>
        </w:rPr>
        <w:t>have stressed the problems with</w:t>
      </w:r>
      <w:r w:rsidRPr="00B02763">
        <w:rPr>
          <w:rStyle w:val="StyleUnderline"/>
        </w:rPr>
        <w:t xml:space="preserve"> expansive </w:t>
      </w:r>
      <w:r w:rsidRPr="002F2989">
        <w:rPr>
          <w:rStyle w:val="StyleUnderline"/>
          <w:highlight w:val="yellow"/>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2F2989">
        <w:rPr>
          <w:rStyle w:val="StyleUnderline"/>
          <w:highlight w:val="yellow"/>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2F2989">
        <w:rPr>
          <w:rStyle w:val="StyleUnderline"/>
          <w:highlight w:val="yellow"/>
        </w:rPr>
        <w:t>production</w:t>
      </w:r>
      <w:r w:rsidRPr="00B02763">
        <w:rPr>
          <w:rStyle w:val="StyleUnderline"/>
        </w:rPr>
        <w:t>.</w:t>
      </w:r>
      <w:r>
        <w:rPr>
          <w:rStyle w:val="StyleUnderline"/>
        </w:rPr>
        <w:t xml:space="preserve"> </w:t>
      </w:r>
      <w:r w:rsidRPr="00F1071C">
        <w:rPr>
          <w:sz w:val="10"/>
        </w:rPr>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2F2989">
        <w:rPr>
          <w:rStyle w:val="StyleUnderline"/>
          <w:highlight w:val="yellow"/>
        </w:rPr>
        <w:t>copyright law is in</w:t>
      </w:r>
      <w:r w:rsidRPr="007D6437">
        <w:rPr>
          <w:rStyle w:val="StyleUnderline"/>
        </w:rPr>
        <w:t xml:space="preserve"> deep</w:t>
      </w:r>
      <w:r w:rsidRPr="00B02763">
        <w:rPr>
          <w:rStyle w:val="StyleUnderline"/>
        </w:rPr>
        <w:t xml:space="preserve"> </w:t>
      </w:r>
      <w:r w:rsidRPr="002F2989">
        <w:rPr>
          <w:rStyle w:val="Emphasis"/>
          <w:highlight w:val="yellow"/>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F1071C">
        <w:rPr>
          <w:sz w:val="10"/>
        </w:rPr>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2F2989">
        <w:rPr>
          <w:rStyle w:val="StyleUnderline"/>
          <w:highlight w:val="yellow"/>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2F2989">
        <w:rPr>
          <w:rStyle w:val="StyleUnderline"/>
          <w:highlight w:val="yellow"/>
        </w:rPr>
        <w:t xml:space="preserve">not </w:t>
      </w:r>
      <w:r w:rsidRPr="002F2989">
        <w:rPr>
          <w:rStyle w:val="Emphasis"/>
          <w:highlight w:val="yellow"/>
        </w:rPr>
        <w:t>stifled by incumbents who use IP law to “protect themselves against</w:t>
      </w:r>
      <w:r w:rsidRPr="007D6437">
        <w:rPr>
          <w:rStyle w:val="Emphasis"/>
        </w:rPr>
        <w:t xml:space="preserve"> t</w:t>
      </w:r>
      <w:r w:rsidRPr="00B02763">
        <w:rPr>
          <w:rStyle w:val="Emphasis"/>
        </w:rPr>
        <w:t xml:space="preserve">his </w:t>
      </w:r>
      <w:r w:rsidRPr="002F2989">
        <w:rPr>
          <w:rStyle w:val="Emphasis"/>
          <w:highlight w:val="yellow"/>
        </w:rPr>
        <w:t>competition</w:t>
      </w:r>
      <w:r w:rsidRPr="00B02763">
        <w:rPr>
          <w:rStyle w:val="StyleUnderline"/>
        </w:rPr>
        <w:t>.”18</w:t>
      </w:r>
      <w:r>
        <w:rPr>
          <w:rStyle w:val="StyleUnderline"/>
        </w:rPr>
        <w:t xml:space="preserve"> </w:t>
      </w:r>
      <w:proofErr w:type="spellStart"/>
      <w:r w:rsidRPr="00F1071C">
        <w:rPr>
          <w:sz w:val="10"/>
          <w:szCs w:val="12"/>
        </w:rPr>
        <w:t>Benkler’s</w:t>
      </w:r>
      <w:proofErr w:type="spellEnd"/>
      <w:r w:rsidRPr="00F1071C">
        <w:rPr>
          <w:sz w:val="10"/>
          <w:szCs w:val="12"/>
        </w:rPr>
        <w:t xml:space="preserve"> work has also been extraordinarily formative in the field, particularly for his insights into the multiplicity of modes of information production. As he has stressed, the conventional justification for IP does not account for the many successful and longstanding modes of market </w:t>
      </w:r>
      <w:proofErr w:type="spellStart"/>
      <w:r w:rsidRPr="00F1071C">
        <w:rPr>
          <w:sz w:val="10"/>
          <w:szCs w:val="12"/>
        </w:rPr>
        <w:t>nonexclusionary</w:t>
      </w:r>
      <w:proofErr w:type="spellEnd"/>
      <w:r w:rsidRPr="00F1071C">
        <w:rPr>
          <w:sz w:val="10"/>
          <w:szCs w:val="12"/>
        </w:rPr>
        <w:t xml:space="preserve">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w:t>
      </w:r>
      <w:proofErr w:type="spellStart"/>
      <w:r w:rsidRPr="00F1071C">
        <w:rPr>
          <w:sz w:val="10"/>
          <w:szCs w:val="12"/>
        </w:rPr>
        <w:t>Benkler’s</w:t>
      </w:r>
      <w:proofErr w:type="spellEnd"/>
      <w:r w:rsidRPr="00F1071C">
        <w:rPr>
          <w:sz w:val="10"/>
          <w:szCs w:val="12"/>
        </w:rPr>
        <w:t xml:space="preserve">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w:t>
      </w:r>
      <w:proofErr w:type="spellStart"/>
      <w:r w:rsidRPr="00F1071C">
        <w:rPr>
          <w:sz w:val="10"/>
          <w:szCs w:val="12"/>
        </w:rPr>
        <w:t>Benkler</w:t>
      </w:r>
      <w:proofErr w:type="spellEnd"/>
      <w:r w:rsidRPr="00F1071C">
        <w:rPr>
          <w:sz w:val="10"/>
          <w:szCs w:val="12"/>
        </w:rPr>
        <w:t xml:space="preserve">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 </w:t>
      </w:r>
      <w:r w:rsidRPr="00F1071C">
        <w:rPr>
          <w:sz w:val="10"/>
        </w:rPr>
        <w:t xml:space="preserve">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 This stands, of course, as a powerful rebuke to the neoliberal imaginary, which “constructs and </w:t>
      </w:r>
      <w:proofErr w:type="spellStart"/>
      <w:r w:rsidRPr="00F1071C">
        <w:rPr>
          <w:sz w:val="10"/>
        </w:rPr>
        <w:t>interpellates</w:t>
      </w:r>
      <w:proofErr w:type="spellEnd"/>
      <w:r w:rsidRPr="00F1071C">
        <w:rPr>
          <w:sz w:val="10"/>
        </w:rPr>
        <w:t xml:space="preserve"> individuals as . . . rational, calculating creatures whose moral autonomy is measured by their capacity for ‘self-care’— the ability to provide for their own needs and service their own ambitions.”30 III Given this radical—and, in my view, critically important—attempt to rethink the subject at the core of neoliberal accounts, it is all the more striking that </w:t>
      </w:r>
      <w:r w:rsidRPr="002F2989">
        <w:rPr>
          <w:rStyle w:val="Emphasis"/>
          <w:highlight w:val="yellow"/>
        </w:rPr>
        <w:t>proponents of the commons</w:t>
      </w:r>
      <w:r w:rsidRPr="00B02763">
        <w:rPr>
          <w:rStyle w:val="Emphasis"/>
        </w:rPr>
        <w:t xml:space="preserve"> often appear to </w:t>
      </w:r>
      <w:r w:rsidRPr="002F2989">
        <w:rPr>
          <w:rStyle w:val="Emphasis"/>
          <w:highlight w:val="yellow"/>
        </w:rPr>
        <w:t>adopt a neoliberal image of the state.</w:t>
      </w:r>
      <w:r w:rsidRPr="00F1071C">
        <w:rPr>
          <w:sz w:val="10"/>
        </w:rPr>
        <w:t xml:space="preserve"> For example, the introduction to a recently edited volume that gathers writings on the commons from seventy-three authors in thirty countries (entitled, tellingly, The Wealth of the Commons: A World Beyond Market and State) has this to say: </w:t>
      </w:r>
      <w:r w:rsidRPr="002F2989">
        <w:rPr>
          <w:rStyle w:val="StyleUnderline"/>
        </w:rPr>
        <w:t>The presumption that the state can and will intervene to represent the interests of citizens is no longer credible</w:t>
      </w:r>
      <w:r w:rsidRPr="00F1071C">
        <w:rPr>
          <w:sz w:val="10"/>
        </w:rPr>
        <w:t xml:space="preserve">. Unable to govern for the long term, captured by commercial interests and hobbled by stodgy bureaucratic structures in an age of nimble electronic networks, the state is arguably incapable of meeting the needs of </w:t>
      </w:r>
      <w:proofErr w:type="gramStart"/>
      <w:r w:rsidRPr="00F1071C">
        <w:rPr>
          <w:sz w:val="10"/>
        </w:rPr>
        <w:t>citizens as a whole</w:t>
      </w:r>
      <w:proofErr w:type="gramEnd"/>
      <w:r w:rsidRPr="00F1071C">
        <w:rPr>
          <w:sz w:val="10"/>
        </w:rPr>
        <w:t xml:space="preserve">.31 </w:t>
      </w:r>
      <w:r w:rsidRPr="002F2989">
        <w:rPr>
          <w:rStyle w:val="StyleUnderline"/>
        </w:rPr>
        <w:t xml:space="preserve">The commons, they suggest, is a concept that seeks not only to liberate us from predatory and </w:t>
      </w:r>
      <w:r w:rsidRPr="002F2989">
        <w:rPr>
          <w:rStyle w:val="StyleUnderline"/>
        </w:rPr>
        <w:lastRenderedPageBreak/>
        <w:t>dysfunctional markets, but also from predatory and dysfunctional states</w:t>
      </w:r>
      <w:r w:rsidRPr="00F1071C">
        <w:rPr>
          <w:sz w:val="10"/>
        </w:rPr>
        <w:t xml:space="preserve">. Something immediately seems incongruous here. </w:t>
      </w:r>
      <w:r w:rsidRPr="002F2989">
        <w:rPr>
          <w:rStyle w:val="Emphasis"/>
        </w:rPr>
        <w:t>If people are inherently cooperative reciprocators, why are states irredeemably corrupt?</w:t>
      </w:r>
      <w:r w:rsidRPr="00F1071C">
        <w:rPr>
          <w:sz w:val="10"/>
        </w:rPr>
        <w:t xml:space="preserve"> After all, as Harold </w:t>
      </w:r>
      <w:proofErr w:type="spellStart"/>
      <w:r w:rsidRPr="00F1071C">
        <w:rPr>
          <w:sz w:val="10"/>
        </w:rPr>
        <w:t>Demsetz</w:t>
      </w:r>
      <w:proofErr w:type="spellEnd"/>
      <w:r w:rsidRPr="00F1071C">
        <w:rPr>
          <w:sz w:val="10"/>
        </w:rPr>
        <w:t xml:space="preserve"> famously wrote in his 1967 attack on Arrow’s optimism about state production of information, “[g]</w:t>
      </w:r>
      <w:proofErr w:type="spellStart"/>
      <w:r w:rsidRPr="00F1071C">
        <w:rPr>
          <w:sz w:val="10"/>
        </w:rPr>
        <w:t>overnment</w:t>
      </w:r>
      <w:proofErr w:type="spellEnd"/>
      <w:r w:rsidRPr="00F1071C">
        <w:rPr>
          <w:sz w:val="10"/>
        </w:rPr>
        <w:t xml:space="preserve"> is a group of people.”32 Lessig, one of the progenitors of the language of the commons in the informational domain, often leads with a similar view of the state: [I]f the twentieth century taught us one lesson, it is the dominance of private over state ordering. Markets work better than Tammany Hall in deciding who should get what, when. Or as Nobel Prize-winning economist Ronald Coase put it, whatever problems there are with the market, the problems with government are more profound.33 </w:t>
      </w:r>
      <w:r w:rsidRPr="002F2989">
        <w:rPr>
          <w:rStyle w:val="StyleUnderline"/>
        </w:rPr>
        <w:t xml:space="preserve">Lessig reveals his own sense of the power of this conception of the state when he seeks to tar IP law with the same brush; </w:t>
      </w:r>
      <w:r w:rsidRPr="002F2989">
        <w:rPr>
          <w:rStyle w:val="StyleUnderline"/>
          <w:highlight w:val="yellow"/>
        </w:rPr>
        <w:t>we should rebel against</w:t>
      </w:r>
      <w:r w:rsidRPr="00B02763">
        <w:rPr>
          <w:rStyle w:val="StyleUnderline"/>
        </w:rPr>
        <w:t xml:space="preserve"> current </w:t>
      </w:r>
      <w:r w:rsidRPr="002F2989">
        <w:rPr>
          <w:rStyle w:val="StyleUnderline"/>
          <w:highlight w:val="yellow"/>
        </w:rPr>
        <w:t>IP</w:t>
      </w:r>
      <w:r w:rsidRPr="00B02763">
        <w:rPr>
          <w:rStyle w:val="StyleUnderline"/>
        </w:rPr>
        <w:t xml:space="preserve"> law, he suggests, </w:t>
      </w:r>
      <w:r w:rsidRPr="002F2989">
        <w:rPr>
          <w:rStyle w:val="StyleUnderline"/>
          <w:highlight w:val="yellow"/>
        </w:rPr>
        <w:t>because we should “limit the government’s role in</w:t>
      </w:r>
      <w:r w:rsidRPr="001E7B4B">
        <w:rPr>
          <w:rStyle w:val="StyleUnderline"/>
          <w:highlight w:val="green"/>
        </w:rPr>
        <w:t xml:space="preserve"> </w:t>
      </w:r>
      <w:r w:rsidRPr="002F2989">
        <w:rPr>
          <w:rStyle w:val="StyleUnderline"/>
        </w:rPr>
        <w:t xml:space="preserve">choosing </w:t>
      </w:r>
      <w:r w:rsidRPr="002F2989">
        <w:rPr>
          <w:rStyle w:val="StyleUnderline"/>
          <w:highlight w:val="yellow"/>
        </w:rPr>
        <w:t>the future of creativity</w:t>
      </w:r>
      <w:r w:rsidRPr="00F1071C">
        <w:rPr>
          <w:sz w:val="10"/>
          <w:highlight w:val="yellow"/>
        </w:rPr>
        <w:t>.”</w:t>
      </w:r>
      <w:r w:rsidRPr="00F1071C">
        <w:rPr>
          <w:sz w:val="10"/>
        </w:rPr>
        <w:t xml:space="preserve">34 </w:t>
      </w:r>
      <w:proofErr w:type="spellStart"/>
      <w:r w:rsidRPr="00F1071C">
        <w:rPr>
          <w:sz w:val="10"/>
        </w:rPr>
        <w:t>Benkler</w:t>
      </w:r>
      <w:proofErr w:type="spellEnd"/>
      <w:r w:rsidRPr="00F1071C">
        <w:rPr>
          <w:sz w:val="10"/>
        </w:rPr>
        <w:t xml:space="preserve">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It should perhaps not surprise us </w:t>
      </w:r>
      <w:proofErr w:type="gramStart"/>
      <w:r w:rsidRPr="00F1071C">
        <w:rPr>
          <w:sz w:val="10"/>
        </w:rPr>
        <w:t xml:space="preserve">that leading </w:t>
      </w:r>
      <w:r w:rsidRPr="002F2989">
        <w:rPr>
          <w:rStyle w:val="Emphasis"/>
          <w:highlight w:val="yellow"/>
        </w:rPr>
        <w:t>critics of neoliberal information</w:t>
      </w:r>
      <w:proofErr w:type="gramEnd"/>
      <w:r w:rsidRPr="002F2989">
        <w:rPr>
          <w:rStyle w:val="Emphasis"/>
          <w:highlight w:val="yellow"/>
        </w:rPr>
        <w:t xml:space="preserve"> policy embrace a neoliberal conception of the state</w:t>
      </w:r>
      <w:r w:rsidRPr="00F1071C">
        <w:rPr>
          <w:sz w:val="10"/>
        </w:rPr>
        <w:t xml:space="preserve">. After all, </w:t>
      </w:r>
      <w:r w:rsidRPr="002F2989">
        <w:rPr>
          <w:rStyle w:val="StyleUnderline"/>
        </w:rPr>
        <w:t>neoliberalism is not merely an ideology, but also a set of policy prescriptions that may have helped to call forth the state that it has described.</w:t>
      </w:r>
      <w:r w:rsidRPr="00F1071C">
        <w:rPr>
          <w:sz w:val="10"/>
        </w:rPr>
        <w:t xml:space="preserve"> As David 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F1071C">
        <w:rPr>
          <w:sz w:val="10"/>
        </w:rPr>
        <w:t xml:space="preserve">.”37 </w:t>
      </w:r>
      <w:r w:rsidRPr="001E7B4B">
        <w:rPr>
          <w:rStyle w:val="StyleUnderline"/>
        </w:rPr>
        <w:t>There are, it must be said, few areas of law that better exemplify this problem than IP law</w:t>
      </w:r>
      <w:r w:rsidRPr="00F1071C">
        <w:rPr>
          <w:sz w:val="10"/>
        </w:rPr>
        <w:t xml:space="preserve">. For example, Jessica </w:t>
      </w:r>
      <w:proofErr w:type="spellStart"/>
      <w:r w:rsidRPr="00F1071C">
        <w:rPr>
          <w:sz w:val="10"/>
        </w:rPr>
        <w:t>Litman</w:t>
      </w:r>
      <w:proofErr w:type="spellEnd"/>
      <w:r w:rsidRPr="00F1071C">
        <w:rPr>
          <w:sz w:val="10"/>
        </w:rPr>
        <w:t xml:space="preserve">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w:t>
      </w:r>
      <w:proofErr w:type="spellStart"/>
      <w:r w:rsidRPr="00F1071C">
        <w:rPr>
          <w:sz w:val="10"/>
        </w:rPr>
        <w:t>TradeRelated</w:t>
      </w:r>
      <w:proofErr w:type="spellEnd"/>
      <w:r w:rsidRPr="00F1071C">
        <w:rPr>
          <w:sz w:val="10"/>
        </w:rPr>
        <w:t xml:space="preserve"> Aspects of Intellectual Property Rights (</w:t>
      </w:r>
      <w:r w:rsidRPr="001E7B4B">
        <w:rPr>
          <w:rStyle w:val="StyleUnderline"/>
        </w:rPr>
        <w:t>TRIPS</w:t>
      </w:r>
      <w:r w:rsidRPr="00F1071C">
        <w:rPr>
          <w:sz w:val="10"/>
        </w:rPr>
        <w:t xml:space="preserve">) Agreement. </w:t>
      </w:r>
      <w:r w:rsidRPr="001E7B4B">
        <w:rPr>
          <w:rStyle w:val="StyleUnderline"/>
        </w:rPr>
        <w:t xml:space="preserve">TRIPS came into force in 1996, revolutionizing international IP law by both imposing new standards and by rendering them enforceable through the WTO’s </w:t>
      </w:r>
      <w:proofErr w:type="spellStart"/>
      <w:r w:rsidRPr="001E7B4B">
        <w:rPr>
          <w:rStyle w:val="StyleUnderline"/>
        </w:rPr>
        <w:t>disputeresolution</w:t>
      </w:r>
      <w:proofErr w:type="spellEnd"/>
      <w:r w:rsidRPr="001E7B4B">
        <w:rPr>
          <w:rStyle w:val="StyleUnderline"/>
        </w:rPr>
        <w:t xml:space="preserve"> system,</w:t>
      </w:r>
      <w:r w:rsidRPr="00F1071C">
        <w:rPr>
          <w:sz w:val="10"/>
        </w:rPr>
        <w:t xml:space="preserve"> which authorizes trade retaliation to enforce its judgments. Most countries in the world are members of TRIPS, and the Agreement introduced, for developing </w:t>
      </w:r>
      <w:proofErr w:type="gramStart"/>
      <w:r w:rsidRPr="00F1071C">
        <w:rPr>
          <w:sz w:val="10"/>
        </w:rPr>
        <w:t>countries in particular, substantial</w:t>
      </w:r>
      <w:proofErr w:type="gramEnd"/>
      <w:r w:rsidRPr="00F1071C">
        <w:rPr>
          <w:sz w:val="10"/>
        </w:rPr>
        <w:t xml:space="preserve">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F1071C">
        <w:rPr>
          <w:sz w:val="10"/>
        </w:rPr>
        <w:t xml:space="preserve">Through </w:t>
      </w:r>
      <w:r w:rsidRPr="001E7B4B">
        <w:rPr>
          <w:rStyle w:val="StyleUnderline"/>
        </w:rPr>
        <w:t>TRIPS</w:t>
      </w:r>
      <w:r w:rsidRPr="00F1071C">
        <w:rPr>
          <w:sz w:val="10"/>
        </w:rPr>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r w:rsidRPr="00F1071C">
        <w:rPr>
          <w:rFonts w:ascii="Times New Roman" w:eastAsia="Times New Roman" w:hAnsi="Times New Roman" w:cs="Times New Roman"/>
          <w:sz w:val="10"/>
        </w:rPr>
        <w:t>These private sector actors succeeded in getting most of what they wanted from a global IP agreement, which now has the status of public international law.</w:t>
      </w:r>
    </w:p>
    <w:p w14:paraId="4295F8AF" w14:textId="77777777" w:rsidR="007A3174" w:rsidRDefault="007A3174" w:rsidP="007A3174"/>
    <w:p w14:paraId="0E722FFD" w14:textId="77777777" w:rsidR="007A3174" w:rsidRPr="00201E5B" w:rsidRDefault="007A3174" w:rsidP="007A3174">
      <w:pPr>
        <w:pStyle w:val="Heading4"/>
      </w:pPr>
      <w:r w:rsidRPr="00201E5B">
        <w:t>Neoliberalism rips apart communal bonds to maintain the illusion that structural inequalities are individual problems – the impact is systemic victim-blaming, poverty, and violence.</w:t>
      </w:r>
    </w:p>
    <w:p w14:paraId="4DA7AB4A" w14:textId="77777777" w:rsidR="007A3174" w:rsidRPr="00201E5B" w:rsidRDefault="007A3174" w:rsidP="007A3174">
      <w:pPr>
        <w:rPr>
          <w:rStyle w:val="Style13ptBold"/>
          <w:b w:val="0"/>
          <w:sz w:val="28"/>
        </w:rPr>
      </w:pPr>
      <w:r w:rsidRPr="00BD682C">
        <w:rPr>
          <w:rStyle w:val="Heading4Char"/>
        </w:rPr>
        <w:t xml:space="preserve">Smith 12 </w:t>
      </w:r>
      <w:r w:rsidRPr="00981BB9">
        <w:rPr>
          <w:rStyle w:val="Style13ptBold"/>
          <w:sz w:val="18"/>
        </w:rPr>
        <w:t xml:space="preserve">[(Candace, author for </w:t>
      </w:r>
      <w:proofErr w:type="spellStart"/>
      <w:r w:rsidRPr="00981BB9">
        <w:rPr>
          <w:rStyle w:val="Style13ptBold"/>
          <w:sz w:val="18"/>
        </w:rPr>
        <w:t>Societpages</w:t>
      </w:r>
      <w:proofErr w:type="spellEnd"/>
      <w:r w:rsidRPr="00981BB9">
        <w:rPr>
          <w:rStyle w:val="Style13ptBold"/>
          <w:sz w:val="18"/>
        </w:rPr>
        <w:t xml:space="preserve">, cites Bruno </w:t>
      </w:r>
      <w:proofErr w:type="spellStart"/>
      <w:r w:rsidRPr="00981BB9">
        <w:rPr>
          <w:rStyle w:val="Style13ptBold"/>
          <w:sz w:val="18"/>
        </w:rPr>
        <w:t>Amable</w:t>
      </w:r>
      <w:proofErr w:type="spellEnd"/>
      <w:r w:rsidRPr="00981BB9">
        <w:rPr>
          <w:rStyle w:val="Style13ptBold"/>
          <w:sz w:val="18"/>
        </w:rPr>
        <w:t>, Associate Professor of Economics at Paris School of Economics) “Neoliberalism and Individualism: Ego Leads to Interpersonal Violence?” Sociology Lens is the associated site for Sociology Compass, Wiley-Blackwell’s review journal on all fields sociological] AT</w:t>
      </w:r>
    </w:p>
    <w:p w14:paraId="3463206F" w14:textId="77777777" w:rsidR="007A3174" w:rsidRPr="00E51987" w:rsidRDefault="007A3174" w:rsidP="007A3174">
      <w:pPr>
        <w:ind w:left="720"/>
        <w:rPr>
          <w:b/>
          <w:sz w:val="12"/>
        </w:rPr>
      </w:pPr>
      <w:r w:rsidRPr="00B34310">
        <w:rPr>
          <w:sz w:val="12"/>
          <w:szCs w:val="12"/>
        </w:rPr>
        <w:t>There appears to be a link between neoliberalism, individualism, and violence. In reference to the association between neoliberalism and individualism, consider</w:t>
      </w:r>
      <w:r w:rsidRPr="00E51987">
        <w:rPr>
          <w:rStyle w:val="Emphasis"/>
        </w:rPr>
        <w:t xml:space="preserve"> </w:t>
      </w:r>
      <w:r w:rsidRPr="007C41FD">
        <w:rPr>
          <w:rStyle w:val="Emphasis"/>
          <w:highlight w:val="yellow"/>
        </w:rPr>
        <w:t>neoliberalism’s insistence that we</w:t>
      </w:r>
      <w:r w:rsidRPr="00E51987">
        <w:rPr>
          <w:rStyle w:val="Emphasis"/>
        </w:rPr>
        <w:t xml:space="preserve"> do not need society since we </w:t>
      </w:r>
      <w:r w:rsidRPr="007C41FD">
        <w:rPr>
          <w:rStyle w:val="Emphasis"/>
          <w:highlight w:val="yellow"/>
        </w:rPr>
        <w:t>are</w:t>
      </w:r>
      <w:r w:rsidRPr="00E51987">
        <w:rPr>
          <w:rStyle w:val="StyleUnderline"/>
        </w:rPr>
        <w:t xml:space="preserve"> </w:t>
      </w:r>
      <w:r w:rsidRPr="004E437F">
        <w:rPr>
          <w:sz w:val="12"/>
          <w:szCs w:val="12"/>
        </w:rPr>
        <w:t xml:space="preserve">all </w:t>
      </w:r>
      <w:r w:rsidRPr="007C41FD">
        <w:rPr>
          <w:rStyle w:val="Emphasis"/>
          <w:highlight w:val="yellow"/>
        </w:rPr>
        <w:t>solely responsible for our</w:t>
      </w:r>
      <w:r w:rsidRPr="00E51987">
        <w:rPr>
          <w:rStyle w:val="StyleUnderline"/>
        </w:rPr>
        <w:t xml:space="preserve"> </w:t>
      </w:r>
      <w:r w:rsidRPr="004E437F">
        <w:rPr>
          <w:sz w:val="12"/>
          <w:szCs w:val="12"/>
        </w:rPr>
        <w:t>personal</w:t>
      </w:r>
      <w:r w:rsidRPr="00E51987">
        <w:rPr>
          <w:rStyle w:val="StyleUnderline"/>
        </w:rPr>
        <w:t xml:space="preserve"> </w:t>
      </w:r>
      <w:r w:rsidRPr="007C41FD">
        <w:rPr>
          <w:rStyle w:val="Emphasis"/>
          <w:highlight w:val="yellow"/>
        </w:rPr>
        <w:t>well-being</w:t>
      </w:r>
      <w:r w:rsidRPr="00E51987">
        <w:rPr>
          <w:sz w:val="12"/>
        </w:rPr>
        <w:t xml:space="preserve"> (Peters 2001; Brown 2003)</w:t>
      </w:r>
      <w:r w:rsidRPr="00E51987">
        <w:rPr>
          <w:rStyle w:val="Emphasis"/>
        </w:rPr>
        <w:t>.</w:t>
      </w:r>
      <w:r w:rsidRPr="00E51987">
        <w:rPr>
          <w:sz w:val="12"/>
        </w:rPr>
        <w:t xml:space="preserve"> From a criminological standpoint, it is not hard to understand </w:t>
      </w:r>
      <w:r w:rsidRPr="00B34310">
        <w:rPr>
          <w:sz w:val="12"/>
          <w:szCs w:val="12"/>
        </w:rPr>
        <w:t>how this focus on the individual</w:t>
      </w:r>
      <w:r w:rsidRPr="00E51987">
        <w:rPr>
          <w:rStyle w:val="Emphasis"/>
        </w:rPr>
        <w:t xml:space="preserve"> </w:t>
      </w:r>
      <w:r w:rsidRPr="007C41FD">
        <w:rPr>
          <w:rStyle w:val="Emphasis"/>
          <w:highlight w:val="yellow"/>
        </w:rPr>
        <w:t>can lead to violence.</w:t>
      </w:r>
      <w:r w:rsidRPr="00E51987">
        <w:rPr>
          <w:sz w:val="12"/>
        </w:rPr>
        <w:t xml:space="preserve"> According to Hirschi’s (1969) social control theory, for instance, broken </w:t>
      </w:r>
      <w:r w:rsidRPr="00B34310">
        <w:rPr>
          <w:sz w:val="12"/>
          <w:szCs w:val="12"/>
        </w:rPr>
        <w:t xml:space="preserve">or weak social bonds free a person to engage in deviancy. </w:t>
      </w:r>
      <w:r w:rsidRPr="00E51987">
        <w:rPr>
          <w:sz w:val="12"/>
        </w:rPr>
        <w:t xml:space="preserve">Since, according to this theory, individuals are naturally self-interested, they can use the opportunity of individualization to overcome the restraining powers of society. Bearing in mind </w:t>
      </w:r>
      <w:r w:rsidRPr="007C41FD">
        <w:rPr>
          <w:rStyle w:val="Emphasis"/>
          <w:highlight w:val="yellow"/>
        </w:rPr>
        <w:t>neoliberalism’s tendency to value the individual over society</w:t>
      </w:r>
      <w:r w:rsidRPr="00E51987">
        <w:rPr>
          <w:rStyle w:val="Emphasis"/>
        </w:rPr>
        <w:t>,</w:t>
      </w:r>
      <w:r w:rsidRPr="00E51987">
        <w:rPr>
          <w:sz w:val="12"/>
        </w:rPr>
        <w:t xml:space="preserve"> it could be argued that this ideology is hazardous as it acts to</w:t>
      </w:r>
      <w:r w:rsidRPr="00E51987">
        <w:rPr>
          <w:rStyle w:val="StyleUnderline"/>
        </w:rPr>
        <w:t xml:space="preserve"> </w:t>
      </w:r>
      <w:r w:rsidRPr="007C41FD">
        <w:rPr>
          <w:rStyle w:val="Emphasis"/>
          <w:highlight w:val="yellow"/>
        </w:rPr>
        <w:t>tear apart</w:t>
      </w:r>
      <w:r w:rsidRPr="00E51987">
        <w:rPr>
          <w:rStyle w:val="StyleUnderline"/>
        </w:rPr>
        <w:t xml:space="preserve"> </w:t>
      </w:r>
      <w:r w:rsidRPr="00E51987">
        <w:rPr>
          <w:sz w:val="12"/>
        </w:rPr>
        <w:t xml:space="preserve">important </w:t>
      </w:r>
      <w:r w:rsidRPr="007C41FD">
        <w:rPr>
          <w:rStyle w:val="Emphasis"/>
          <w:highlight w:val="yellow"/>
        </w:rPr>
        <w:t>social bonds and</w:t>
      </w:r>
      <w:r w:rsidRPr="00E51987">
        <w:rPr>
          <w:rStyle w:val="StyleUnderline"/>
        </w:rPr>
        <w:t xml:space="preserve"> </w:t>
      </w:r>
      <w:r w:rsidRPr="00E51987">
        <w:rPr>
          <w:sz w:val="12"/>
        </w:rPr>
        <w:t>to thereby</w:t>
      </w:r>
      <w:r w:rsidRPr="00E51987">
        <w:rPr>
          <w:rStyle w:val="StyleUnderline"/>
        </w:rPr>
        <w:t xml:space="preserve"> </w:t>
      </w:r>
      <w:r w:rsidRPr="007C41FD">
        <w:rPr>
          <w:rStyle w:val="Emphasis"/>
          <w:highlight w:val="yellow"/>
        </w:rPr>
        <w:t>contribute to</w:t>
      </w:r>
      <w:r w:rsidRPr="00E51987">
        <w:rPr>
          <w:rStyle w:val="StyleUnderline"/>
        </w:rPr>
        <w:t xml:space="preserve"> </w:t>
      </w:r>
      <w:r w:rsidRPr="00E51987">
        <w:rPr>
          <w:sz w:val="12"/>
        </w:rPr>
        <w:t>the occurrence of</w:t>
      </w:r>
      <w:r w:rsidRPr="00E51987">
        <w:rPr>
          <w:rStyle w:val="StyleUnderline"/>
        </w:rPr>
        <w:t xml:space="preserve"> </w:t>
      </w:r>
      <w:r w:rsidRPr="007C41FD">
        <w:rPr>
          <w:rStyle w:val="Emphasis"/>
          <w:highlight w:val="yellow"/>
        </w:rPr>
        <w:t>ego-driven crimes</w:t>
      </w:r>
      <w:r w:rsidRPr="00E51987">
        <w:rPr>
          <w:sz w:val="12"/>
        </w:rPr>
        <w:t xml:space="preserve">, including violent interpersonal crimes. Such a thought suggests that as neoliberalism becomes more prominent in a country, it can be expected that individualism and, as a result, interpersonal violence within that country will increase. When it comes to individualization, this idea is one of the fundamental aspects of neoliberalism. In fact, Bauman (2000:34) argues that in neoliberal states “individualization is a fate, not a choice.” As </w:t>
      </w:r>
      <w:proofErr w:type="spellStart"/>
      <w:r w:rsidRPr="00E51987">
        <w:rPr>
          <w:sz w:val="12"/>
        </w:rPr>
        <w:t>Amable</w:t>
      </w:r>
      <w:proofErr w:type="spellEnd"/>
      <w:r w:rsidRPr="00E51987">
        <w:rPr>
          <w:sz w:val="12"/>
        </w:rPr>
        <w:t xml:space="preserve"> (2011) explains, neoliberals have realized that </w:t>
      </w:r>
      <w:proofErr w:type="gramStart"/>
      <w:r w:rsidRPr="00E51987">
        <w:rPr>
          <w:sz w:val="12"/>
        </w:rPr>
        <w:t xml:space="preserve">in order </w:t>
      </w:r>
      <w:r w:rsidRPr="00E51987">
        <w:rPr>
          <w:rStyle w:val="Emphasis"/>
        </w:rPr>
        <w:t>for</w:t>
      </w:r>
      <w:proofErr w:type="gramEnd"/>
      <w:r w:rsidRPr="00E51987">
        <w:rPr>
          <w:rStyle w:val="Emphasis"/>
        </w:rPr>
        <w:t xml:space="preserve"> their ideology to be successful, a state’s populace must internalize the belief that individuals are only </w:t>
      </w:r>
      <w:r w:rsidRPr="00B34310">
        <w:rPr>
          <w:sz w:val="12"/>
          <w:szCs w:val="12"/>
        </w:rPr>
        <w:t>to be</w:t>
      </w:r>
      <w:r w:rsidRPr="00E51987">
        <w:rPr>
          <w:rStyle w:val="Emphasis"/>
        </w:rPr>
        <w:t xml:space="preserve"> rewarded based on </w:t>
      </w:r>
      <w:r w:rsidRPr="00B34310">
        <w:rPr>
          <w:sz w:val="12"/>
          <w:szCs w:val="12"/>
        </w:rPr>
        <w:t>their</w:t>
      </w:r>
      <w:r w:rsidRPr="00E51987">
        <w:rPr>
          <w:rStyle w:val="Emphasis"/>
        </w:rPr>
        <w:t xml:space="preserve"> personal effort.</w:t>
      </w:r>
      <w:r w:rsidRPr="00E51987">
        <w:rPr>
          <w:sz w:val="12"/>
        </w:rPr>
        <w:t xml:space="preserve"> With such an ego-driven focus, Scharff (2011) explains that the process of </w:t>
      </w:r>
      <w:r w:rsidRPr="007C41FD">
        <w:rPr>
          <w:rStyle w:val="Emphasis"/>
          <w:highlight w:val="yellow"/>
        </w:rPr>
        <w:t>individualization engenders a climate where structural inequalities are converted into individual problems.</w:t>
      </w:r>
      <w:r w:rsidRPr="00E51987">
        <w:rPr>
          <w:sz w:val="12"/>
        </w:rPr>
        <w:t xml:space="preserve"> </w:t>
      </w:r>
      <w:r w:rsidRPr="00E51987">
        <w:rPr>
          <w:b/>
          <w:sz w:val="12"/>
        </w:rPr>
        <w:t xml:space="preserve"> </w:t>
      </w:r>
    </w:p>
    <w:p w14:paraId="59E0010A" w14:textId="77777777" w:rsidR="007A3174" w:rsidRPr="00C46288" w:rsidRDefault="007A3174" w:rsidP="007A3174">
      <w:pPr>
        <w:pStyle w:val="Heading4"/>
      </w:pPr>
      <w:r w:rsidRPr="00C46288">
        <w:lastRenderedPageBreak/>
        <w:t xml:space="preserve">The alt is to </w:t>
      </w:r>
      <w:r>
        <w:t xml:space="preserve">reject the </w:t>
      </w:r>
      <w:proofErr w:type="spellStart"/>
      <w:r>
        <w:t>aff</w:t>
      </w:r>
      <w:proofErr w:type="spellEnd"/>
      <w:r>
        <w:t xml:space="preserve"> in favor of a critique that cultivates educated hope</w:t>
      </w:r>
      <w:r w:rsidRPr="00C46288">
        <w:t xml:space="preserve"> - evaluate the </w:t>
      </w:r>
      <w:proofErr w:type="spellStart"/>
      <w:r w:rsidRPr="00C46288">
        <w:t>aff</w:t>
      </w:r>
      <w:proofErr w:type="spellEnd"/>
      <w:r w:rsidRPr="00C46288">
        <w:t xml:space="preserve"> and alt on the level of ideological commitments – these policies won’t happen which takes out consequentialism good offense – BUT </w:t>
      </w:r>
      <w:r>
        <w:t>u</w:t>
      </w:r>
      <w:r w:rsidRPr="00C46288">
        <w:t>ntil we unlearn the assumption that getting government out of the way will let markets flourish and solve all our problems, we'll never be able to engage in robust, communitarian policymaking that truly centers human need and our obligations to others.</w:t>
      </w:r>
      <w:r>
        <w:t xml:space="preserve"> Wilson 17:</w:t>
      </w:r>
    </w:p>
    <w:p w14:paraId="0194B7C0" w14:textId="77777777" w:rsidR="007A3174" w:rsidRDefault="007A3174" w:rsidP="007A3174">
      <w:r w:rsidRPr="00734F3C">
        <w:t xml:space="preserve">Julie A. Wilson {Julie A. Wilson is Associate Professor, Allegheny College, Department of Communication Arts and Theatre. She has a Ph.D. from the University of Minnesota in Critical Media Studies and a M.A. in Comparative Studies in Discourse and Society. </w:t>
      </w:r>
      <w:proofErr w:type="gramStart"/>
      <w:r w:rsidRPr="00734F3C">
        <w:t>Her  B.A.</w:t>
      </w:r>
      <w:proofErr w:type="gramEnd"/>
      <w:r w:rsidRPr="00734F3C">
        <w:t> came from Macalester College, where she graduated Summa Cum Laude, Phi Beta Kappa}, 17 - ("Neoliberalism (Key Ideas in Media &amp;amp; Cultural Studies): 9781138654631: Media Studies Books @ Amazon.com," Routledge, 7-19-2017, https://books.google.com/books?id=5pouDwAAQBAJ&amp;pg=PT29&amp;lpg=PT29&amp;dq=%22unlearn+neoliberalism%22&amp;source=bl&amp;ots=vIhe_sQ1Wk&amp;sig=ACfU3U0i7yO8ittjco_PDzZGO7rxU89CYA&amp;hl=en&amp;sa=X&amp;ved=2ahUKEwiN4631n_ryAhUdCTQIHWLNAzcQ6AF6BAgCEAM#v=onepage&amp;q&amp;f=false)//marlborough-wr/</w:t>
      </w:r>
    </w:p>
    <w:p w14:paraId="4159EF6E" w14:textId="77777777" w:rsidR="007A3174" w:rsidRPr="003C07C8" w:rsidRDefault="007A3174" w:rsidP="007A3174">
      <w:pPr>
        <w:ind w:left="720"/>
        <w:rPr>
          <w:rStyle w:val="Emphasis"/>
        </w:rPr>
      </w:pPr>
      <w:r w:rsidRPr="00734F3C">
        <w:rPr>
          <w:rStyle w:val="Emphasis"/>
        </w:rPr>
        <w:t>New Stories for New Worlds</w:t>
      </w:r>
      <w:r>
        <w:rPr>
          <w:rStyle w:val="Emphasis"/>
        </w:rPr>
        <w:t xml:space="preserve"> </w:t>
      </w:r>
      <w:r w:rsidRPr="003C07C8">
        <w:rPr>
          <w:sz w:val="12"/>
        </w:rPr>
        <w:t xml:space="preserve">As we will see in our mapping of the neoliberal conjuncture, </w:t>
      </w:r>
      <w:r w:rsidRPr="00C46288">
        <w:rPr>
          <w:rStyle w:val="StyleUnderline"/>
          <w:highlight w:val="yellow"/>
        </w:rPr>
        <w:t>competition's</w:t>
      </w:r>
      <w:r w:rsidRPr="00734F3C">
        <w:rPr>
          <w:rStyle w:val="StyleUnderline"/>
        </w:rPr>
        <w:t xml:space="preserve"> totalizing yet tenuous </w:t>
      </w:r>
      <w:r w:rsidRPr="00C46288">
        <w:rPr>
          <w:rStyle w:val="StyleUnderline"/>
          <w:highlight w:val="yellow"/>
        </w:rPr>
        <w:t>power over our</w:t>
      </w:r>
      <w:r w:rsidRPr="00734F3C">
        <w:rPr>
          <w:rStyle w:val="StyleUnderline"/>
        </w:rPr>
        <w:t xml:space="preserve"> everyday </w:t>
      </w:r>
      <w:r w:rsidRPr="00C46288">
        <w:rPr>
          <w:rStyle w:val="StyleUnderline"/>
          <w:highlight w:val="yellow"/>
        </w:rPr>
        <w:t>lives is rooted in</w:t>
      </w:r>
      <w:r w:rsidRPr="003C07C8">
        <w:rPr>
          <w:sz w:val="12"/>
        </w:rPr>
        <w:t xml:space="preserve"> what Keating calls “</w:t>
      </w:r>
      <w:r w:rsidRPr="00C46288">
        <w:rPr>
          <w:rStyle w:val="Emphasis"/>
          <w:highlight w:val="yellow"/>
        </w:rPr>
        <w:t>status quo stories</w:t>
      </w:r>
      <w:r w:rsidRPr="003C07C8">
        <w:rPr>
          <w:sz w:val="12"/>
        </w:rPr>
        <w:t>”—</w:t>
      </w:r>
      <w:r w:rsidRPr="00734F3C">
        <w:rPr>
          <w:rStyle w:val="StyleUnderline"/>
        </w:rPr>
        <w:t>those stories</w:t>
      </w:r>
      <w:r>
        <w:rPr>
          <w:rStyle w:val="StyleUnderline"/>
        </w:rPr>
        <w:t xml:space="preserve"> </w:t>
      </w:r>
      <w:r w:rsidRPr="00734F3C">
        <w:rPr>
          <w:rStyle w:val="StyleUnderline"/>
        </w:rPr>
        <w:t>that</w:t>
      </w:r>
      <w:r w:rsidRPr="003C07C8">
        <w:rPr>
          <w:sz w:val="12"/>
        </w:rPr>
        <w:t xml:space="preserve"> get told in popular culture, and that </w:t>
      </w:r>
      <w:r w:rsidRPr="00734F3C">
        <w:rPr>
          <w:rStyle w:val="StyleUnderline"/>
        </w:rPr>
        <w:t>we often tell ourselves</w:t>
      </w:r>
      <w:r w:rsidRPr="003C07C8">
        <w:rPr>
          <w:sz w:val="12"/>
        </w:rPr>
        <w:t xml:space="preserve">, </w:t>
      </w:r>
      <w:r w:rsidRPr="00C46288">
        <w:rPr>
          <w:rStyle w:val="StyleUnderline"/>
          <w:highlight w:val="yellow"/>
        </w:rPr>
        <w:t>which</w:t>
      </w:r>
      <w:r w:rsidRPr="00734F3C">
        <w:rPr>
          <w:rStyle w:val="StyleUnderline"/>
        </w:rPr>
        <w:t xml:space="preserve"> cement our relationship to our present conjuncture and our</w:t>
      </w:r>
      <w:r>
        <w:rPr>
          <w:rStyle w:val="StyleUnderline"/>
        </w:rPr>
        <w:t xml:space="preserve"> </w:t>
      </w:r>
      <w:r w:rsidRPr="00734F3C">
        <w:rPr>
          <w:rStyle w:val="StyleUnderline"/>
        </w:rPr>
        <w:t>investment in the world as we currently know it.</w:t>
      </w:r>
      <w:r w:rsidRPr="003C07C8">
        <w:rPr>
          <w:sz w:val="12"/>
        </w:rPr>
        <w:t xml:space="preserve"> She explains: Generally spoken with great certainty, </w:t>
      </w:r>
      <w:proofErr w:type="gramStart"/>
      <w:r w:rsidRPr="00734F3C">
        <w:rPr>
          <w:rStyle w:val="StyleUnderline"/>
        </w:rPr>
        <w:t>these</w:t>
      </w:r>
      <w:proofErr w:type="gramEnd"/>
      <w:r w:rsidRPr="003C07C8">
        <w:rPr>
          <w:sz w:val="12"/>
        </w:rPr>
        <w:t xml:space="preserve"> and similar comments (</w:t>
      </w:r>
      <w:r w:rsidRPr="00734F3C">
        <w:rPr>
          <w:rStyle w:val="StyleUnderline"/>
        </w:rPr>
        <w:t>commands</w:t>
      </w:r>
      <w:r w:rsidRPr="003C07C8">
        <w:rPr>
          <w:sz w:val="12"/>
        </w:rPr>
        <w:t xml:space="preserve">, really) </w:t>
      </w:r>
      <w:r w:rsidRPr="00C46288">
        <w:rPr>
          <w:rStyle w:val="Emphasis"/>
          <w:highlight w:val="yellow"/>
        </w:rPr>
        <w:t>reflect unthinking affirmation of the existing reality and a stubborn, equally unthinking resistance to change.</w:t>
      </w:r>
      <w:r w:rsidRPr="003C07C8">
        <w:rPr>
          <w:sz w:val="12"/>
        </w:rPr>
        <w:t xml:space="preserve"> </w:t>
      </w:r>
      <w:r w:rsidRPr="00734F3C">
        <w:rPr>
          <w:rStyle w:val="StyleUnderline"/>
        </w:rPr>
        <w:t xml:space="preserve">Because </w:t>
      </w:r>
      <w:r w:rsidRPr="00C46288">
        <w:rPr>
          <w:rStyle w:val="StyleUnderline"/>
        </w:rPr>
        <w:t>we believe that our status-quo stories represent accurate factual statements</w:t>
      </w:r>
      <w:r w:rsidRPr="00C46288">
        <w:rPr>
          <w:sz w:val="12"/>
        </w:rPr>
        <w:t xml:space="preserve"> about ourselves, other people, and the world</w:t>
      </w:r>
      <w:r w:rsidRPr="00C46288">
        <w:rPr>
          <w:rStyle w:val="StyleUnderline"/>
        </w:rPr>
        <w:t>, we view them as permanent, unchanging facts.</w:t>
      </w:r>
      <w:r w:rsidRPr="00C46288">
        <w:rPr>
          <w:sz w:val="12"/>
          <w:highlight w:val="yellow"/>
        </w:rPr>
        <w:t xml:space="preserve"> </w:t>
      </w:r>
      <w:r w:rsidRPr="00C46288">
        <w:rPr>
          <w:rStyle w:val="Emphasis"/>
          <w:highlight w:val="yellow"/>
        </w:rPr>
        <w:t>This belief in the status-quo's permanence becomes self-fulfilling:</w:t>
      </w:r>
      <w:r w:rsidRPr="00C46288">
        <w:rPr>
          <w:sz w:val="12"/>
          <w:highlight w:val="yellow"/>
        </w:rPr>
        <w:t xml:space="preserve"> </w:t>
      </w:r>
      <w:r w:rsidRPr="00C46288">
        <w:rPr>
          <w:rStyle w:val="StyleUnderline"/>
          <w:highlight w:val="yellow"/>
        </w:rPr>
        <w:t xml:space="preserve">We do not try to make change because change is impossible </w:t>
      </w:r>
      <w:r w:rsidRPr="00C46288">
        <w:rPr>
          <w:rStyle w:val="StyleUnderline"/>
        </w:rPr>
        <w:t>to make.</w:t>
      </w:r>
      <w:r w:rsidRPr="003C07C8">
        <w:rPr>
          <w:sz w:val="12"/>
        </w:rPr>
        <w:t xml:space="preserve"> “It's always been that way,” we tell ourselves, </w:t>
      </w:r>
      <w:proofErr w:type="gramStart"/>
      <w:r w:rsidRPr="003C07C8">
        <w:rPr>
          <w:sz w:val="12"/>
        </w:rPr>
        <w:t>“so</w:t>
      </w:r>
      <w:proofErr w:type="gramEnd"/>
      <w:r w:rsidRPr="003C07C8">
        <w:rPr>
          <w:sz w:val="12"/>
        </w:rPr>
        <w:t xml:space="preserve"> why waste our energy trying to change things?” “People are just like that-it's human nature, so plan accordingly and alter your expectations! There's no point in trying to change human nature!" </w:t>
      </w:r>
      <w:r w:rsidRPr="00734F3C">
        <w:rPr>
          <w:rStyle w:val="StyleUnderline"/>
        </w:rPr>
        <w:t>Status-quo stories</w:t>
      </w:r>
      <w:r>
        <w:rPr>
          <w:rStyle w:val="StyleUnderline"/>
        </w:rPr>
        <w:t xml:space="preserve"> </w:t>
      </w:r>
      <w:r w:rsidRPr="00734F3C">
        <w:rPr>
          <w:rStyle w:val="StyleUnderline"/>
        </w:rPr>
        <w:t>trap us in our current circumstances and conditions; they limit our</w:t>
      </w:r>
      <w:r>
        <w:rPr>
          <w:rStyle w:val="StyleUnderline"/>
        </w:rPr>
        <w:t xml:space="preserve"> </w:t>
      </w:r>
      <w:r w:rsidRPr="00734F3C">
        <w:rPr>
          <w:rStyle w:val="StyleUnderline"/>
        </w:rPr>
        <w:t xml:space="preserve">imaginations because </w:t>
      </w:r>
      <w:r w:rsidRPr="00D124D5">
        <w:rPr>
          <w:rStyle w:val="Emphasis"/>
        </w:rPr>
        <w:t>they prevent us from envisioning alternate possibilities.</w:t>
      </w:r>
      <w:r w:rsidRPr="003C07C8">
        <w:rPr>
          <w:sz w:val="12"/>
        </w:rPr>
        <w:t xml:space="preserve">10 </w:t>
      </w:r>
      <w:r w:rsidRPr="00734F3C">
        <w:rPr>
          <w:rStyle w:val="StyleUnderline"/>
        </w:rPr>
        <w:t>Status-quo stories double down on reality, making it seem like</w:t>
      </w:r>
      <w:r>
        <w:rPr>
          <w:rStyle w:val="StyleUnderline"/>
        </w:rPr>
        <w:t xml:space="preserve"> </w:t>
      </w:r>
      <w:r w:rsidRPr="00734F3C">
        <w:rPr>
          <w:rStyle w:val="StyleUnderline"/>
        </w:rPr>
        <w:t>those socially constructed forces impinging on us are natural</w:t>
      </w:r>
      <w:r>
        <w:rPr>
          <w:rStyle w:val="StyleUnderline"/>
        </w:rPr>
        <w:t xml:space="preserve"> </w:t>
      </w:r>
      <w:r w:rsidRPr="00734F3C">
        <w:rPr>
          <w:rStyle w:val="StyleUnderline"/>
        </w:rPr>
        <w:t>rather than historical, political, and subject to change.</w:t>
      </w:r>
      <w:r w:rsidRPr="003C07C8">
        <w:rPr>
          <w:sz w:val="12"/>
        </w:rPr>
        <w:t xml:space="preserve"> “Status-quo stories have a numbing effect,” Keating writes. “</w:t>
      </w:r>
      <w:r w:rsidRPr="00C46288">
        <w:rPr>
          <w:rStyle w:val="StyleUnderline"/>
          <w:highlight w:val="yellow"/>
        </w:rPr>
        <w:t>When we organize our lives around such stories or</w:t>
      </w:r>
      <w:r w:rsidRPr="00734F3C">
        <w:rPr>
          <w:rStyle w:val="StyleUnderline"/>
        </w:rPr>
        <w:t xml:space="preserve"> in other ways </w:t>
      </w:r>
      <w:r w:rsidRPr="00C46288">
        <w:rPr>
          <w:rStyle w:val="StyleUnderline"/>
          <w:highlight w:val="yellow"/>
        </w:rPr>
        <w:t>use them</w:t>
      </w:r>
      <w:r w:rsidRPr="00734F3C">
        <w:rPr>
          <w:rStyle w:val="StyleUnderline"/>
        </w:rPr>
        <w:t xml:space="preserve"> as ethical</w:t>
      </w:r>
      <w:r>
        <w:rPr>
          <w:rStyle w:val="StyleUnderline"/>
        </w:rPr>
        <w:t xml:space="preserve"> </w:t>
      </w:r>
      <w:r w:rsidRPr="00734F3C">
        <w:rPr>
          <w:rStyle w:val="StyleUnderline"/>
        </w:rPr>
        <w:t>roadmaps or guides</w:t>
      </w:r>
      <w:r w:rsidRPr="00C46288">
        <w:rPr>
          <w:rStyle w:val="StyleUnderline"/>
          <w:highlight w:val="yellow"/>
        </w:rPr>
        <w:t>, they prevent us from</w:t>
      </w:r>
      <w:r w:rsidRPr="00734F3C">
        <w:rPr>
          <w:rStyle w:val="StyleUnderline"/>
        </w:rPr>
        <w:t xml:space="preserve"> extending our</w:t>
      </w:r>
      <w:r>
        <w:rPr>
          <w:rStyle w:val="StyleUnderline"/>
        </w:rPr>
        <w:t xml:space="preserve"> </w:t>
      </w:r>
      <w:r w:rsidRPr="00734F3C">
        <w:rPr>
          <w:rStyle w:val="StyleUnderline"/>
        </w:rPr>
        <w:t xml:space="preserve">imaginations and </w:t>
      </w:r>
      <w:r w:rsidRPr="00C46288">
        <w:rPr>
          <w:rStyle w:val="StyleUnderline"/>
          <w:highlight w:val="yellow"/>
        </w:rPr>
        <w:t>exploring additional possibilities.</w:t>
      </w:r>
      <w:r w:rsidRPr="003C07C8">
        <w:rPr>
          <w:sz w:val="12"/>
        </w:rPr>
        <w:t xml:space="preserve">"11 One of my students aptly described neoliberal culture as a “status-quo storytelling machine.” </w:t>
      </w:r>
      <w:r w:rsidRPr="00C46288">
        <w:rPr>
          <w:rStyle w:val="StyleUnderline"/>
          <w:highlight w:val="yellow"/>
        </w:rPr>
        <w:t>To keep us living in competition, neoliberalism generates</w:t>
      </w:r>
      <w:r w:rsidRPr="00734F3C">
        <w:rPr>
          <w:rStyle w:val="StyleUnderline"/>
        </w:rPr>
        <w:t xml:space="preserve"> a host of status-quo stories</w:t>
      </w:r>
      <w:r>
        <w:rPr>
          <w:rStyle w:val="StyleUnderline"/>
        </w:rPr>
        <w:t xml:space="preserve"> </w:t>
      </w:r>
      <w:r w:rsidRPr="00734F3C">
        <w:rPr>
          <w:rStyle w:val="StyleUnderline"/>
        </w:rPr>
        <w:t>about the naturalness and inevitability of self-enclosed</w:t>
      </w:r>
      <w:r>
        <w:rPr>
          <w:rStyle w:val="StyleUnderline"/>
        </w:rPr>
        <w:t xml:space="preserve"> </w:t>
      </w:r>
      <w:r w:rsidRPr="00734F3C">
        <w:rPr>
          <w:rStyle w:val="StyleUnderline"/>
        </w:rPr>
        <w:t>individualism.</w:t>
      </w:r>
      <w:r w:rsidRPr="003C07C8">
        <w:rPr>
          <w:sz w:val="12"/>
        </w:rPr>
        <w:t xml:space="preserve"> Indeed, we might say that </w:t>
      </w:r>
      <w:r w:rsidRPr="00C46288">
        <w:rPr>
          <w:rStyle w:val="Emphasis"/>
          <w:highlight w:val="yellow"/>
        </w:rPr>
        <w:t>self-enclosed individualism</w:t>
      </w:r>
      <w:r w:rsidRPr="00734F3C">
        <w:rPr>
          <w:rStyle w:val="StyleUnderline"/>
        </w:rPr>
        <w:t xml:space="preserve"> operates as the foundational status quo story of</w:t>
      </w:r>
      <w:r>
        <w:rPr>
          <w:rStyle w:val="StyleUnderline"/>
        </w:rPr>
        <w:t xml:space="preserve"> </w:t>
      </w:r>
      <w:r w:rsidRPr="00734F3C">
        <w:rPr>
          <w:rStyle w:val="StyleUnderline"/>
        </w:rPr>
        <w:t>neoliberal culture</w:t>
      </w:r>
      <w:r w:rsidRPr="00C46288">
        <w:rPr>
          <w:rStyle w:val="StyleUnderline"/>
          <w:highlight w:val="yellow"/>
        </w:rPr>
        <w:t>, where competition has become synonymous with all of life.</w:t>
      </w:r>
      <w:r w:rsidRPr="00734F3C">
        <w:rPr>
          <w:rStyle w:val="StyleUnderline"/>
        </w:rPr>
        <w:t xml:space="preserve"> Self-enclosed individualism keeps us not only</w:t>
      </w:r>
      <w:r>
        <w:rPr>
          <w:rStyle w:val="StyleUnderline"/>
        </w:rPr>
        <w:t xml:space="preserve"> </w:t>
      </w:r>
      <w:r w:rsidRPr="00734F3C">
        <w:rPr>
          <w:rStyle w:val="StyleUnderline"/>
        </w:rPr>
        <w:t>divided</w:t>
      </w:r>
      <w:r w:rsidRPr="003C07C8">
        <w:rPr>
          <w:sz w:val="12"/>
        </w:rPr>
        <w:t xml:space="preserve"> from one another, </w:t>
      </w:r>
      <w:r w:rsidRPr="00734F3C">
        <w:rPr>
          <w:rStyle w:val="Emphasis"/>
        </w:rPr>
        <w:t>but also actively pitted against each</w:t>
      </w:r>
      <w:r>
        <w:rPr>
          <w:rStyle w:val="Emphasis"/>
        </w:rPr>
        <w:t xml:space="preserve"> </w:t>
      </w:r>
      <w:r w:rsidRPr="00734F3C">
        <w:rPr>
          <w:rStyle w:val="Emphasis"/>
        </w:rPr>
        <w:t>other.</w:t>
      </w:r>
      <w:r w:rsidRPr="003C07C8">
        <w:rPr>
          <w:sz w:val="12"/>
        </w:rPr>
        <w:t xml:space="preserve"> </w:t>
      </w:r>
      <w:r w:rsidRPr="00734F3C">
        <w:rPr>
          <w:rStyle w:val="StyleUnderline"/>
        </w:rPr>
        <w:t>We are stuck in an oppositional consciousness that refuses</w:t>
      </w:r>
      <w:r>
        <w:rPr>
          <w:rStyle w:val="StyleUnderline"/>
        </w:rPr>
        <w:t xml:space="preserve"> </w:t>
      </w:r>
      <w:r w:rsidRPr="00734F3C">
        <w:rPr>
          <w:rStyle w:val="StyleUnderline"/>
        </w:rPr>
        <w:t>to acknowledge our social interconnections, even though, as our</w:t>
      </w:r>
      <w:r>
        <w:rPr>
          <w:rStyle w:val="StyleUnderline"/>
        </w:rPr>
        <w:t xml:space="preserve"> </w:t>
      </w:r>
      <w:r w:rsidRPr="00734F3C">
        <w:rPr>
          <w:rStyle w:val="StyleUnderline"/>
        </w:rPr>
        <w:t>shared anxieties suggest, we've never had more in common than</w:t>
      </w:r>
      <w:r>
        <w:rPr>
          <w:rStyle w:val="StyleUnderline"/>
        </w:rPr>
        <w:t xml:space="preserve"> </w:t>
      </w:r>
      <w:r w:rsidRPr="00734F3C">
        <w:rPr>
          <w:rStyle w:val="StyleUnderline"/>
        </w:rPr>
        <w:lastRenderedPageBreak/>
        <w:t>right now</w:t>
      </w:r>
      <w:r w:rsidRPr="003C07C8">
        <w:rPr>
          <w:sz w:val="12"/>
        </w:rPr>
        <w:t xml:space="preserve">! No matter where we are or what we're doing, </w:t>
      </w:r>
      <w:r w:rsidRPr="00C46288">
        <w:rPr>
          <w:rStyle w:val="Emphasis"/>
          <w:highlight w:val="yellow"/>
        </w:rPr>
        <w:t>neoliberal culture encourages us to see each other through a competitive lens that makes the transformation of our social world, and ourselves, impossible.</w:t>
      </w:r>
      <w:r w:rsidRPr="003C07C8">
        <w:rPr>
          <w:sz w:val="12"/>
        </w:rPr>
        <w:t xml:space="preserve"> We become incapable of acknowledging how our fortunes and fates are entwined with those of others who are living very different realities. We become callous and hardened to the suffering of others. We see suffering and death everywhere, and while this might register as bad or wrong or upsetting, we nonetheless stay stuck within the horizons of our own self-enclosed bubbles. The devastating powers of status-quo stories are clear in so many of the conversations we have on college campuses about power, privilege, and difference. In fact, I started teaching courses on neoliberal culture to help my students understand the broader histories and contexts that were impinging on these conversations and making them so fraught, and ultimately so unproductive. Time and time again, in open community forums and classroom discussions of systemic inequalities, I watched students voice painful personal experiences only to get nowhere. Indeed, when asked to consider various forms of privilege, many of my white, male students get defensive. The idea that they haven't earned their place through their own decisions and hard work, but rather benefited from inherited wealth and opportunity, means that they are not good people from the perspective of neoliberalism. Talking about issues of privilege threatens to diminish their sense of self and individual value, so they recoil from conversations that ask them to see their place within broader legacies of settler colonialism, patriarchy, and capitalism. Accordingly, they hold on tight to status-quo stories of self-enclosed individualism to protect themselves, doubling down on their privilege to secure their status in a competitive world. However, it is important to see that status-quo stories of self- enclosed individualism also inform my students from historically oppressed and marginalized groups. These students suffer daily: they live in an environment that professes to celebrate “diversity,” while, in the context of their own lives, they are reminded again and again just how much they don't belong or matter. Not surprisingly, they demand “safe spaces” and protection for themselves and their peers, and they often draw hard lines between allies and enemies. Here too though, we see neoliberal stories at work. What matters for my students, and rightly so, is the way that “microaggressions”—those daily, mundane experiences of discrimination that accumulate over time-diminish their own capacities for flourishing as self-enclosed individuals. My point here is not to suggest that </w:t>
      </w:r>
      <w:r w:rsidRPr="00734F3C">
        <w:rPr>
          <w:rStyle w:val="StyleUnderline"/>
        </w:rPr>
        <w:t>privileged students and</w:t>
      </w:r>
      <w:r>
        <w:rPr>
          <w:rStyle w:val="StyleUnderline"/>
        </w:rPr>
        <w:t xml:space="preserve"> </w:t>
      </w:r>
      <w:r w:rsidRPr="00734F3C">
        <w:rPr>
          <w:rStyle w:val="StyleUnderline"/>
        </w:rPr>
        <w:t>marginalized students</w:t>
      </w:r>
      <w:r w:rsidRPr="003C07C8">
        <w:rPr>
          <w:sz w:val="12"/>
        </w:rPr>
        <w:t xml:space="preserve"> are the same because they are both invested in a version of self-enclosed individualism. Rather, my point is they </w:t>
      </w:r>
      <w:r w:rsidRPr="00734F3C">
        <w:rPr>
          <w:rStyle w:val="StyleUnderline"/>
        </w:rPr>
        <w:t>share a situation; despite their different and unequal social</w:t>
      </w:r>
      <w:r>
        <w:rPr>
          <w:rStyle w:val="StyleUnderline"/>
        </w:rPr>
        <w:t xml:space="preserve"> </w:t>
      </w:r>
      <w:r w:rsidRPr="00734F3C">
        <w:rPr>
          <w:rStyle w:val="StyleUnderline"/>
        </w:rPr>
        <w:t>positions, they have similar feelings-of defensiveness and a fear of</w:t>
      </w:r>
      <w:r>
        <w:rPr>
          <w:rStyle w:val="StyleUnderline"/>
        </w:rPr>
        <w:t xml:space="preserve"> </w:t>
      </w:r>
      <w:r w:rsidRPr="00734F3C">
        <w:rPr>
          <w:rStyle w:val="StyleUnderline"/>
        </w:rPr>
        <w:t>failure—and status-quo stories in common.</w:t>
      </w:r>
      <w:r w:rsidRPr="003C07C8">
        <w:rPr>
          <w:sz w:val="12"/>
        </w:rPr>
        <w:t xml:space="preserve"> </w:t>
      </w:r>
      <w:r w:rsidRPr="00734F3C">
        <w:rPr>
          <w:rStyle w:val="StyleUnderline"/>
        </w:rPr>
        <w:t>These commonalities</w:t>
      </w:r>
      <w:r>
        <w:rPr>
          <w:rStyle w:val="StyleUnderline"/>
        </w:rPr>
        <w:t xml:space="preserve"> </w:t>
      </w:r>
      <w:r w:rsidRPr="00734F3C">
        <w:rPr>
          <w:rStyle w:val="StyleUnderline"/>
        </w:rPr>
        <w:t>do not imply evenness or equality, but rather interconnection, that</w:t>
      </w:r>
      <w:r>
        <w:rPr>
          <w:rStyle w:val="StyleUnderline"/>
        </w:rPr>
        <w:t xml:space="preserve"> </w:t>
      </w:r>
      <w:r w:rsidRPr="00734F3C">
        <w:rPr>
          <w:rStyle w:val="StyleUnderline"/>
        </w:rPr>
        <w:t>is, a shared conjuncture.</w:t>
      </w:r>
      <w:r w:rsidRPr="003C07C8">
        <w:rPr>
          <w:sz w:val="12"/>
        </w:rPr>
        <w:t xml:space="preserve"> </w:t>
      </w:r>
      <w:r w:rsidRPr="00734F3C">
        <w:rPr>
          <w:rStyle w:val="Emphasis"/>
        </w:rPr>
        <w:t xml:space="preserve">It is </w:t>
      </w:r>
      <w:r w:rsidRPr="00C46288">
        <w:rPr>
          <w:rStyle w:val="Emphasis"/>
          <w:highlight w:val="yellow"/>
        </w:rPr>
        <w:t>the recognition of</w:t>
      </w:r>
      <w:r w:rsidRPr="00734F3C">
        <w:rPr>
          <w:rStyle w:val="Emphasis"/>
        </w:rPr>
        <w:t xml:space="preserve"> this conjunctural</w:t>
      </w:r>
      <w:r>
        <w:rPr>
          <w:rStyle w:val="Emphasis"/>
        </w:rPr>
        <w:t xml:space="preserve"> </w:t>
      </w:r>
      <w:r w:rsidRPr="00C46288">
        <w:rPr>
          <w:rStyle w:val="Emphasis"/>
          <w:highlight w:val="yellow"/>
        </w:rPr>
        <w:t>interconnection</w:t>
      </w:r>
      <w:r w:rsidRPr="00734F3C">
        <w:rPr>
          <w:rStyle w:val="Emphasis"/>
        </w:rPr>
        <w:t xml:space="preserve"> that </w:t>
      </w:r>
      <w:r w:rsidRPr="00C46288">
        <w:rPr>
          <w:rStyle w:val="Emphasis"/>
          <w:highlight w:val="yellow"/>
        </w:rPr>
        <w:t xml:space="preserve">can thread our lives together and </w:t>
      </w:r>
      <w:proofErr w:type="gramStart"/>
      <w:r w:rsidRPr="00C46288">
        <w:rPr>
          <w:rStyle w:val="Emphasis"/>
          <w:highlight w:val="yellow"/>
        </w:rPr>
        <w:t>open up</w:t>
      </w:r>
      <w:proofErr w:type="gramEnd"/>
      <w:r w:rsidRPr="00C46288">
        <w:rPr>
          <w:rStyle w:val="Emphasis"/>
          <w:highlight w:val="yellow"/>
        </w:rPr>
        <w:t xml:space="preserve"> </w:t>
      </w:r>
      <w:r w:rsidRPr="00C46288">
        <w:rPr>
          <w:rStyle w:val="Emphasis"/>
        </w:rPr>
        <w:t>possibilities for</w:t>
      </w:r>
      <w:r w:rsidRPr="00734F3C">
        <w:rPr>
          <w:rStyle w:val="Emphasis"/>
        </w:rPr>
        <w:t xml:space="preserve"> more </w:t>
      </w:r>
      <w:r w:rsidRPr="00C46288">
        <w:rPr>
          <w:rStyle w:val="Emphasis"/>
          <w:highlight w:val="yellow"/>
        </w:rPr>
        <w:t>egalitarian futures.</w:t>
      </w:r>
      <w:r w:rsidRPr="003C07C8">
        <w:rPr>
          <w:sz w:val="12"/>
        </w:rPr>
        <w:t xml:space="preserve"> However, </w:t>
      </w:r>
      <w:r w:rsidRPr="00C46288">
        <w:rPr>
          <w:rStyle w:val="Emphasis"/>
          <w:highlight w:val="yellow"/>
        </w:rPr>
        <w:t>living in competition and the oppositional consciousness it demands obscure</w:t>
      </w:r>
      <w:r w:rsidRPr="00734F3C">
        <w:rPr>
          <w:rStyle w:val="Emphasis"/>
        </w:rPr>
        <w:t xml:space="preserve"> these commonalities and </w:t>
      </w:r>
      <w:r w:rsidRPr="00C46288">
        <w:rPr>
          <w:rStyle w:val="Emphasis"/>
          <w:highlight w:val="yellow"/>
        </w:rPr>
        <w:t>the interconnections that could bring students into new relations with one another.</w:t>
      </w:r>
      <w:r w:rsidRPr="003C07C8">
        <w:rPr>
          <w:sz w:val="12"/>
        </w:rPr>
        <w:t xml:space="preserve"> As a result, </w:t>
      </w:r>
      <w:r w:rsidRPr="00734F3C">
        <w:rPr>
          <w:rStyle w:val="StyleUnderline"/>
        </w:rPr>
        <w:t>we</w:t>
      </w:r>
      <w:r>
        <w:rPr>
          <w:rStyle w:val="StyleUnderline"/>
        </w:rPr>
        <w:t xml:space="preserve"> </w:t>
      </w:r>
      <w:r w:rsidRPr="00734F3C">
        <w:rPr>
          <w:rStyle w:val="StyleUnderline"/>
        </w:rPr>
        <w:t>stay caught up in the world as we know it. We stay stuck in</w:t>
      </w:r>
      <w:r>
        <w:rPr>
          <w:rStyle w:val="StyleUnderline"/>
        </w:rPr>
        <w:t xml:space="preserve"> </w:t>
      </w:r>
      <w:r w:rsidRPr="00734F3C">
        <w:rPr>
          <w:rStyle w:val="StyleUnderline"/>
        </w:rPr>
        <w:t>competition, even though we all are yearning for different worlds.</w:t>
      </w:r>
      <w:r>
        <w:rPr>
          <w:rStyle w:val="StyleUnderline"/>
        </w:rPr>
        <w:t xml:space="preserve"> </w:t>
      </w:r>
      <w:r w:rsidRPr="00734F3C">
        <w:rPr>
          <w:rStyle w:val="StyleUnderline"/>
        </w:rPr>
        <w:t>We desperately need new stories, stories that offer us different</w:t>
      </w:r>
      <w:r>
        <w:rPr>
          <w:rStyle w:val="StyleUnderline"/>
        </w:rPr>
        <w:t xml:space="preserve"> </w:t>
      </w:r>
      <w:r w:rsidRPr="00734F3C">
        <w:rPr>
          <w:rStyle w:val="StyleUnderline"/>
        </w:rPr>
        <w:t>pathways to each other.</w:t>
      </w:r>
      <w:r w:rsidRPr="003C07C8">
        <w:rPr>
          <w:sz w:val="12"/>
        </w:rPr>
        <w:t xml:space="preserve"> As Keating puts it, we need stories that help us move from “me” to “we” consciousness.12 However, this book is not going to write these new stories for you. Rather, the goal of this book is to provide you with the resources for writing these new stories in and through your own lives. The Work of Critique Ultimately, </w:t>
      </w:r>
      <w:r w:rsidRPr="00C46288">
        <w:rPr>
          <w:rStyle w:val="StyleUnderline"/>
          <w:highlight w:val="yellow"/>
        </w:rPr>
        <w:t>writing new stories will require</w:t>
      </w:r>
      <w:r w:rsidRPr="003C07C8">
        <w:rPr>
          <w:sz w:val="12"/>
        </w:rPr>
        <w:t xml:space="preserve"> a new sense of yourself and your world, as well as what is possible, and realizing this new sense will require, </w:t>
      </w:r>
      <w:r w:rsidRPr="00734F3C">
        <w:rPr>
          <w:rStyle w:val="StyleUnderline"/>
        </w:rPr>
        <w:t xml:space="preserve">first and foremost, cultivating </w:t>
      </w:r>
      <w:r w:rsidRPr="00C46288">
        <w:rPr>
          <w:rStyle w:val="Emphasis"/>
          <w:highlight w:val="yellow"/>
        </w:rPr>
        <w:t>a deeply critical orientation</w:t>
      </w:r>
      <w:r w:rsidRPr="00734F3C">
        <w:rPr>
          <w:rStyle w:val="StyleUnderline"/>
        </w:rPr>
        <w:t xml:space="preserve"> </w:t>
      </w:r>
      <w:r w:rsidRPr="00C46288">
        <w:rPr>
          <w:rStyle w:val="StyleUnderline"/>
          <w:highlight w:val="yellow"/>
        </w:rPr>
        <w:t xml:space="preserve">toward the world </w:t>
      </w:r>
      <w:r w:rsidRPr="00C46288">
        <w:rPr>
          <w:rStyle w:val="StyleUnderline"/>
        </w:rPr>
        <w:t xml:space="preserve">as </w:t>
      </w:r>
      <w:r w:rsidRPr="00C46288">
        <w:rPr>
          <w:rStyle w:val="StyleUnderline"/>
          <w:highlight w:val="yellow"/>
        </w:rPr>
        <w:t>we currently know</w:t>
      </w:r>
      <w:r w:rsidRPr="00734F3C">
        <w:rPr>
          <w:rStyle w:val="StyleUnderline"/>
        </w:rPr>
        <w:t xml:space="preserve"> and</w:t>
      </w:r>
      <w:r>
        <w:rPr>
          <w:rStyle w:val="StyleUnderline"/>
        </w:rPr>
        <w:t xml:space="preserve"> </w:t>
      </w:r>
      <w:r w:rsidRPr="00734F3C">
        <w:rPr>
          <w:rStyle w:val="StyleUnderline"/>
        </w:rPr>
        <w:t xml:space="preserve">experience it. </w:t>
      </w:r>
      <w:r w:rsidRPr="00C46288">
        <w:rPr>
          <w:rStyle w:val="StyleUnderline"/>
          <w:highlight w:val="yellow"/>
        </w:rPr>
        <w:t>This critical orientation dislodges the sense of inevitability of neoliberalism, self-enclosed individualism, and living in competition; it</w:t>
      </w:r>
      <w:r w:rsidRPr="00734F3C">
        <w:rPr>
          <w:rStyle w:val="StyleUnderline"/>
        </w:rPr>
        <w:t xml:space="preserve"> knows that things don't have to be this</w:t>
      </w:r>
      <w:r>
        <w:rPr>
          <w:rStyle w:val="StyleUnderline"/>
        </w:rPr>
        <w:t xml:space="preserve"> </w:t>
      </w:r>
      <w:r w:rsidRPr="00734F3C">
        <w:rPr>
          <w:rStyle w:val="StyleUnderline"/>
        </w:rPr>
        <w:t>way and, thus</w:t>
      </w:r>
      <w:r w:rsidRPr="00C46288">
        <w:rPr>
          <w:rStyle w:val="StyleUnderline"/>
          <w:highlight w:val="yellow"/>
        </w:rPr>
        <w:t xml:space="preserve">, senses </w:t>
      </w:r>
      <w:r w:rsidRPr="00C46288">
        <w:rPr>
          <w:rStyle w:val="StyleUnderline"/>
        </w:rPr>
        <w:t xml:space="preserve">the </w:t>
      </w:r>
      <w:r w:rsidRPr="00C46288">
        <w:rPr>
          <w:rStyle w:val="StyleUnderline"/>
          <w:highlight w:val="yellow"/>
        </w:rPr>
        <w:t>possibilities for resistance</w:t>
      </w:r>
      <w:r w:rsidRPr="00734F3C">
        <w:rPr>
          <w:rStyle w:val="StyleUnderline"/>
        </w:rPr>
        <w:t xml:space="preserve"> and</w:t>
      </w:r>
      <w:r>
        <w:rPr>
          <w:rStyle w:val="StyleUnderline"/>
        </w:rPr>
        <w:t xml:space="preserve"> </w:t>
      </w:r>
      <w:r w:rsidRPr="00734F3C">
        <w:rPr>
          <w:rStyle w:val="StyleUnderline"/>
        </w:rPr>
        <w:t>transformation that are everywhere.</w:t>
      </w:r>
      <w:r>
        <w:rPr>
          <w:rStyle w:val="StyleUnderline"/>
        </w:rPr>
        <w:t xml:space="preserve"> </w:t>
      </w:r>
      <w:r w:rsidRPr="003C07C8">
        <w:rPr>
          <w:sz w:val="12"/>
        </w:rPr>
        <w:t xml:space="preserve">It is so crucial to understand that </w:t>
      </w:r>
      <w:r w:rsidRPr="00C46288">
        <w:rPr>
          <w:rStyle w:val="StyleUnderline"/>
          <w:highlight w:val="yellow"/>
        </w:rPr>
        <w:t xml:space="preserve">this critical orientation is not simply about saying that aspects of neoliberal culture are “bad” </w:t>
      </w:r>
      <w:r w:rsidRPr="00C46288">
        <w:rPr>
          <w:rStyle w:val="StyleUnderline"/>
        </w:rPr>
        <w:t xml:space="preserve">or "wrong.” Rather, </w:t>
      </w:r>
      <w:r w:rsidRPr="00C46288">
        <w:rPr>
          <w:rStyle w:val="Emphasis"/>
        </w:rPr>
        <w:t>the work of critique is about seeing the flows of power and ways of thinking that make the neoliberal conjuncture</w:t>
      </w:r>
      <w:r>
        <w:rPr>
          <w:rStyle w:val="Emphasis"/>
        </w:rPr>
        <w:t xml:space="preserve"> </w:t>
      </w:r>
      <w:r w:rsidRPr="00734F3C">
        <w:rPr>
          <w:rStyle w:val="Emphasis"/>
        </w:rPr>
        <w:t>possible and hold it together.</w:t>
      </w:r>
      <w:r w:rsidRPr="003C07C8">
        <w:rPr>
          <w:sz w:val="12"/>
        </w:rPr>
        <w:t xml:space="preserve"> </w:t>
      </w:r>
      <w:r w:rsidRPr="00734F3C">
        <w:rPr>
          <w:rStyle w:val="StyleUnderline"/>
        </w:rPr>
        <w:t>Critique is therefore a mode of</w:t>
      </w:r>
      <w:r>
        <w:rPr>
          <w:rStyle w:val="StyleUnderline"/>
        </w:rPr>
        <w:t xml:space="preserve"> </w:t>
      </w:r>
      <w:r w:rsidRPr="00734F3C">
        <w:rPr>
          <w:rStyle w:val="StyleUnderline"/>
        </w:rPr>
        <w:t>knowing—a form of everyday intellectual work—that is aimed at</w:t>
      </w:r>
      <w:r>
        <w:rPr>
          <w:rStyle w:val="StyleUnderline"/>
        </w:rPr>
        <w:t xml:space="preserve"> </w:t>
      </w:r>
      <w:r w:rsidRPr="00734F3C">
        <w:rPr>
          <w:rStyle w:val="StyleUnderline"/>
        </w:rPr>
        <w:t>exposing the myriad workings of power and its status-quo stories.</w:t>
      </w:r>
      <w:r>
        <w:rPr>
          <w:rStyle w:val="StyleUnderline"/>
        </w:rPr>
        <w:t xml:space="preserve"> </w:t>
      </w:r>
      <w:r w:rsidRPr="003C07C8">
        <w:rPr>
          <w:sz w:val="12"/>
        </w:rPr>
        <w:t xml:space="preserve">As Michel Foucault explains, “A critique is not a matter of saying that things are not right as they are. It is a matter of pointing out on what kinds of assumptions, what kinds of familiar, unchallenged, unconsidered modes of thought the practices that we accept rest.”13 To clarify Foucault's idea, let's think back to the student discussions of power and privilege discussed above. The work of critique is not simply about pointing out privilege, although this is, of course, vital work. </w:t>
      </w:r>
      <w:r w:rsidRPr="00C46288">
        <w:rPr>
          <w:rStyle w:val="StyleUnderline"/>
          <w:highlight w:val="yellow"/>
        </w:rPr>
        <w:t>The</w:t>
      </w:r>
      <w:r w:rsidRPr="00734F3C">
        <w:rPr>
          <w:rStyle w:val="StyleUnderline"/>
        </w:rPr>
        <w:t xml:space="preserve"> work of </w:t>
      </w:r>
      <w:r w:rsidRPr="00C46288">
        <w:rPr>
          <w:rStyle w:val="StyleUnderline"/>
          <w:highlight w:val="yellow"/>
        </w:rPr>
        <w:t>critique</w:t>
      </w:r>
      <w:r w:rsidRPr="00734F3C">
        <w:rPr>
          <w:rStyle w:val="StyleUnderline"/>
        </w:rPr>
        <w:t xml:space="preserve"> goes beyond pointing</w:t>
      </w:r>
      <w:r>
        <w:rPr>
          <w:rStyle w:val="StyleUnderline"/>
        </w:rPr>
        <w:t xml:space="preserve"> </w:t>
      </w:r>
      <w:r w:rsidRPr="00734F3C">
        <w:rPr>
          <w:rStyle w:val="StyleUnderline"/>
        </w:rPr>
        <w:t xml:space="preserve">out what's wrong and </w:t>
      </w:r>
      <w:r w:rsidRPr="00C46288">
        <w:rPr>
          <w:rStyle w:val="StyleUnderline"/>
          <w:highlight w:val="yellow"/>
        </w:rPr>
        <w:t>seeks to unravel the socially constructed conjuncture in which these problems emerge and get negotiated. For only then can we step outside of the competitive, oppositional consciousness of neoliberal culture and begin to imagine a radically different future built on equality and shared security.</w:t>
      </w:r>
      <w:r>
        <w:rPr>
          <w:rStyle w:val="StyleUnderline"/>
        </w:rPr>
        <w:t xml:space="preserve"> </w:t>
      </w:r>
      <w:r w:rsidRPr="003C07C8">
        <w:rPr>
          <w:sz w:val="12"/>
        </w:rPr>
        <w:t xml:space="preserve">This work of dislodging the inevitability of our conjuncture and its status-quo stories is hard but vital intellectual work that requires not only critique of our social world, but also transformation of ourselves. Indeed, truly critical work is always profoundly disruptive of our own identities and knowledges. This work can be immensely painful, as it strips away the certainty and comfort provided by status-quo stories. This work can also be, and should be, immensely joyful and life-giving, as it enables us to free ourselves from the status-quo stories and devastating limitations they put on our lives, imaginations, and social relationships. This mix of pain and joy at the heart of critical work comes from the way that critique asks us to “lose confidence” in our world. As feminist theorist Sara Ahmed writes, </w:t>
      </w:r>
      <w:proofErr w:type="gramStart"/>
      <w:r w:rsidRPr="003C07C8">
        <w:rPr>
          <w:sz w:val="12"/>
        </w:rPr>
        <w:t>Losing</w:t>
      </w:r>
      <w:proofErr w:type="gramEnd"/>
      <w:r w:rsidRPr="003C07C8">
        <w:rPr>
          <w:sz w:val="12"/>
        </w:rPr>
        <w:t xml:space="preserve"> confidence: it can be a feeling of something gradually going away from you, being eroded. You sense </w:t>
      </w:r>
      <w:r w:rsidRPr="003C07C8">
        <w:rPr>
          <w:sz w:val="12"/>
        </w:rPr>
        <w:lastRenderedPageBreak/>
        <w:t xml:space="preserve">the erosion. You might stumble, hesitate, falter; things might gradually unravel so you end up holding onto the barest of threads. It might be an experience in the present that throws things up, throws you off balance.... When you lose </w:t>
      </w:r>
      <w:proofErr w:type="gramStart"/>
      <w:r w:rsidRPr="003C07C8">
        <w:rPr>
          <w:sz w:val="12"/>
        </w:rPr>
        <w:t>confidence</w:t>
      </w:r>
      <w:proofErr w:type="gramEnd"/>
      <w:r w:rsidRPr="003C07C8">
        <w:rPr>
          <w:sz w:val="12"/>
        </w:rPr>
        <w:t xml:space="preserve"> it can feel like you are losing yourself: like you have gone into hiding from yourself.4 Losing confidence in your world is thus a form of existential crisis —you are disoriented; your world is shattered. At the same time, </w:t>
      </w:r>
      <w:r w:rsidRPr="00734F3C">
        <w:rPr>
          <w:rStyle w:val="StyleUnderline"/>
        </w:rPr>
        <w:t>losing confidence in status-quo stories means gaining confidence</w:t>
      </w:r>
      <w:r>
        <w:rPr>
          <w:rStyle w:val="StyleUnderline"/>
        </w:rPr>
        <w:t xml:space="preserve"> </w:t>
      </w:r>
      <w:r w:rsidRPr="00734F3C">
        <w:rPr>
          <w:rStyle w:val="StyleUnderline"/>
        </w:rPr>
        <w:t>for resistance and transformation. We become bolder, less anxious,</w:t>
      </w:r>
      <w:r>
        <w:rPr>
          <w:rStyle w:val="StyleUnderline"/>
        </w:rPr>
        <w:t xml:space="preserve"> </w:t>
      </w:r>
      <w:r w:rsidRPr="00734F3C">
        <w:rPr>
          <w:rStyle w:val="StyleUnderline"/>
        </w:rPr>
        <w:t>more optimistic, capable of social interconnection, political</w:t>
      </w:r>
      <w:r>
        <w:rPr>
          <w:rStyle w:val="StyleUnderline"/>
        </w:rPr>
        <w:t xml:space="preserve"> </w:t>
      </w:r>
      <w:r w:rsidRPr="00734F3C">
        <w:rPr>
          <w:rStyle w:val="StyleUnderline"/>
        </w:rPr>
        <w:t>intervention, and acting on and from a place of commonality. This</w:t>
      </w:r>
      <w:r>
        <w:rPr>
          <w:rStyle w:val="StyleUnderline"/>
        </w:rPr>
        <w:t xml:space="preserve"> </w:t>
      </w:r>
      <w:r w:rsidRPr="00734F3C">
        <w:rPr>
          <w:rStyle w:val="StyleUnderline"/>
        </w:rPr>
        <w:t>is real freedom.</w:t>
      </w:r>
      <w:r>
        <w:rPr>
          <w:rStyle w:val="StyleUnderline"/>
        </w:rPr>
        <w:t xml:space="preserve"> </w:t>
      </w:r>
      <w:r w:rsidRPr="00734F3C">
        <w:rPr>
          <w:rStyle w:val="StyleUnderline"/>
        </w:rPr>
        <w:t>Critique is ultimately about unlearning our world so that we</w:t>
      </w:r>
      <w:r>
        <w:rPr>
          <w:rStyle w:val="StyleUnderline"/>
        </w:rPr>
        <w:t xml:space="preserve"> </w:t>
      </w:r>
      <w:r w:rsidRPr="00734F3C">
        <w:rPr>
          <w:rStyle w:val="StyleUnderline"/>
        </w:rPr>
        <w:t xml:space="preserve">might reconstruct it anew. </w:t>
      </w:r>
      <w:r w:rsidRPr="00D124D5">
        <w:rPr>
          <w:rStyle w:val="StyleUnderline"/>
          <w:highlight w:val="yellow"/>
        </w:rPr>
        <w:t>Losing confidence in neoliberal culture means being able to say no to it in</w:t>
      </w:r>
      <w:r w:rsidRPr="00734F3C">
        <w:rPr>
          <w:rStyle w:val="StyleUnderline"/>
        </w:rPr>
        <w:t xml:space="preserve"> the conduct of </w:t>
      </w:r>
      <w:r w:rsidRPr="00D124D5">
        <w:rPr>
          <w:rStyle w:val="StyleUnderline"/>
          <w:highlight w:val="yellow"/>
        </w:rPr>
        <w:t>our daily lives.</w:t>
      </w:r>
      <w:r>
        <w:rPr>
          <w:rStyle w:val="StyleUnderline"/>
        </w:rPr>
        <w:t xml:space="preserve"> </w:t>
      </w:r>
      <w:r w:rsidRPr="00D124D5">
        <w:rPr>
          <w:rStyle w:val="StyleUnderline"/>
          <w:highlight w:val="yellow"/>
        </w:rPr>
        <w:t>In these capacities for resistance, we</w:t>
      </w:r>
      <w:r w:rsidRPr="00734F3C">
        <w:rPr>
          <w:rStyle w:val="StyleUnderline"/>
        </w:rPr>
        <w:t xml:space="preserve"> gain confidence that another</w:t>
      </w:r>
      <w:r>
        <w:rPr>
          <w:rStyle w:val="StyleUnderline"/>
        </w:rPr>
        <w:t xml:space="preserve"> </w:t>
      </w:r>
      <w:r w:rsidRPr="00734F3C">
        <w:rPr>
          <w:rStyle w:val="StyleUnderline"/>
        </w:rPr>
        <w:t xml:space="preserve">world might </w:t>
      </w:r>
      <w:proofErr w:type="gramStart"/>
      <w:r w:rsidRPr="00734F3C">
        <w:rPr>
          <w:rStyle w:val="StyleUnderline"/>
        </w:rPr>
        <w:t>actually be</w:t>
      </w:r>
      <w:proofErr w:type="gramEnd"/>
      <w:r w:rsidRPr="00734F3C">
        <w:rPr>
          <w:rStyle w:val="StyleUnderline"/>
        </w:rPr>
        <w:t xml:space="preserve"> better, worth opening ourselves up to,</w:t>
      </w:r>
      <w:r>
        <w:rPr>
          <w:rStyle w:val="StyleUnderline"/>
        </w:rPr>
        <w:t xml:space="preserve"> </w:t>
      </w:r>
      <w:r w:rsidRPr="00734F3C">
        <w:rPr>
          <w:rStyle w:val="StyleUnderline"/>
        </w:rPr>
        <w:t xml:space="preserve">worth fighting for. We begin to </w:t>
      </w:r>
      <w:r w:rsidRPr="00D124D5">
        <w:rPr>
          <w:rStyle w:val="StyleUnderline"/>
          <w:highlight w:val="yellow"/>
        </w:rPr>
        <w:t>cultivate</w:t>
      </w:r>
      <w:r w:rsidRPr="003C07C8">
        <w:rPr>
          <w:sz w:val="12"/>
        </w:rPr>
        <w:t xml:space="preserve"> what Henry Giroux calls </w:t>
      </w:r>
      <w:r w:rsidRPr="00D124D5">
        <w:rPr>
          <w:rStyle w:val="Emphasis"/>
          <w:highlight w:val="yellow"/>
        </w:rPr>
        <w:t>educated hope</w:t>
      </w:r>
      <w:r w:rsidRPr="00734F3C">
        <w:rPr>
          <w:rStyle w:val="Emphasis"/>
        </w:rPr>
        <w:t>.</w:t>
      </w:r>
      <w:r w:rsidRPr="003C07C8">
        <w:rPr>
          <w:sz w:val="12"/>
        </w:rPr>
        <w:t xml:space="preserve"> </w:t>
      </w:r>
      <w:r w:rsidRPr="00734F3C">
        <w:rPr>
          <w:rStyle w:val="StyleUnderline"/>
        </w:rPr>
        <w:t>Educated hope is</w:t>
      </w:r>
      <w:r w:rsidRPr="003C07C8">
        <w:rPr>
          <w:sz w:val="12"/>
        </w:rPr>
        <w:t xml:space="preserve"> not “a romanticized and empty” version of hope; rather, it is </w:t>
      </w:r>
      <w:r w:rsidRPr="00734F3C">
        <w:rPr>
          <w:rStyle w:val="StyleUnderline"/>
        </w:rPr>
        <w:t>a form of hope enabled by critique</w:t>
      </w:r>
      <w:r>
        <w:rPr>
          <w:rStyle w:val="StyleUnderline"/>
        </w:rPr>
        <w:t xml:space="preserve"> </w:t>
      </w:r>
      <w:r w:rsidRPr="00734F3C">
        <w:rPr>
          <w:rStyle w:val="StyleUnderline"/>
        </w:rPr>
        <w:t>that “taps into our deepest experiences and longing for a life of</w:t>
      </w:r>
      <w:r>
        <w:rPr>
          <w:rStyle w:val="StyleUnderline"/>
        </w:rPr>
        <w:t xml:space="preserve"> </w:t>
      </w:r>
      <w:r w:rsidRPr="00734F3C">
        <w:rPr>
          <w:rStyle w:val="StyleUnderline"/>
        </w:rPr>
        <w:t>dignity with others, a life in which it becomes possible to imagine</w:t>
      </w:r>
      <w:r>
        <w:rPr>
          <w:rStyle w:val="StyleUnderline"/>
        </w:rPr>
        <w:t xml:space="preserve"> </w:t>
      </w:r>
      <w:r w:rsidRPr="00734F3C">
        <w:rPr>
          <w:rStyle w:val="StyleUnderline"/>
        </w:rPr>
        <w:t>a future that does not mimic the present.”</w:t>
      </w:r>
      <w:r w:rsidRPr="003C07C8">
        <w:rPr>
          <w:sz w:val="12"/>
        </w:rPr>
        <w:t xml:space="preserve"> </w:t>
      </w:r>
      <w:r w:rsidRPr="00734F3C">
        <w:rPr>
          <w:rStyle w:val="StyleUnderline"/>
        </w:rPr>
        <w:t>With educated hope,</w:t>
      </w:r>
      <w:r>
        <w:rPr>
          <w:rStyle w:val="StyleUnderline"/>
        </w:rPr>
        <w:t xml:space="preserve"> </w:t>
      </w:r>
      <w:r w:rsidRPr="00734F3C">
        <w:rPr>
          <w:rStyle w:val="StyleUnderline"/>
        </w:rPr>
        <w:t>our sense of who we are and of what might be possible shifts in</w:t>
      </w:r>
      <w:r>
        <w:rPr>
          <w:rStyle w:val="StyleUnderline"/>
        </w:rPr>
        <w:t xml:space="preserve"> </w:t>
      </w:r>
      <w:r w:rsidRPr="00734F3C">
        <w:rPr>
          <w:rStyle w:val="StyleUnderline"/>
        </w:rPr>
        <w:t xml:space="preserve">profound ways. </w:t>
      </w:r>
      <w:r w:rsidRPr="00D124D5">
        <w:rPr>
          <w:rStyle w:val="StyleUnderline"/>
        </w:rPr>
        <w:t xml:space="preserve">This is when those new worlds we are longing for </w:t>
      </w:r>
      <w:proofErr w:type="gramStart"/>
      <w:r w:rsidRPr="00D124D5">
        <w:rPr>
          <w:rStyle w:val="StyleUnderline"/>
        </w:rPr>
        <w:t>open up</w:t>
      </w:r>
      <w:proofErr w:type="gramEnd"/>
      <w:r w:rsidRPr="00D124D5">
        <w:rPr>
          <w:rStyle w:val="StyleUnderline"/>
        </w:rPr>
        <w:t>.</w:t>
      </w:r>
      <w:r>
        <w:rPr>
          <w:rStyle w:val="StyleUnderline"/>
        </w:rPr>
        <w:t xml:space="preserve"> </w:t>
      </w:r>
      <w:r w:rsidRPr="003C07C8">
        <w:rPr>
          <w:sz w:val="12"/>
        </w:rPr>
        <w:t xml:space="preserve">What’s to Come Each of the chapters that follow offer a variety of intellectual tools for mapping the neoliberal conjuncture. Taken together, they are designed to produce a holistic and thick understanding of neoliberalism and its myriad powers to shape our identities, sensibilities, social worlds, and political horizons. </w:t>
      </w:r>
      <w:r w:rsidRPr="00734F3C">
        <w:rPr>
          <w:rStyle w:val="StyleUnderline"/>
        </w:rPr>
        <w:t>Having a thick</w:t>
      </w:r>
      <w:r>
        <w:rPr>
          <w:rStyle w:val="StyleUnderline"/>
        </w:rPr>
        <w:t xml:space="preserve"> </w:t>
      </w:r>
      <w:r w:rsidRPr="00734F3C">
        <w:rPr>
          <w:rStyle w:val="StyleUnderline"/>
        </w:rPr>
        <w:t>understanding of neoliberalism means that you feel in your bones</w:t>
      </w:r>
      <w:r>
        <w:rPr>
          <w:rStyle w:val="StyleUnderline"/>
        </w:rPr>
        <w:t xml:space="preserve"> </w:t>
      </w:r>
      <w:r w:rsidRPr="00734F3C">
        <w:rPr>
          <w:rStyle w:val="StyleUnderline"/>
        </w:rPr>
        <w:t>that there is nothing natural or inevitable about neoliberalism and</w:t>
      </w:r>
      <w:r>
        <w:rPr>
          <w:rStyle w:val="StyleUnderline"/>
        </w:rPr>
        <w:t xml:space="preserve"> </w:t>
      </w:r>
      <w:r w:rsidRPr="00734F3C">
        <w:rPr>
          <w:rStyle w:val="StyleUnderline"/>
        </w:rPr>
        <w:t>its status-quo stories. It means that you understand that</w:t>
      </w:r>
      <w:r>
        <w:rPr>
          <w:rStyle w:val="StyleUnderline"/>
        </w:rPr>
        <w:t xml:space="preserve"> </w:t>
      </w:r>
      <w:r w:rsidRPr="00734F3C">
        <w:rPr>
          <w:rStyle w:val="StyleUnderline"/>
        </w:rPr>
        <w:t>neoliberalism is the outcome of a range of contingent historical</w:t>
      </w:r>
      <w:r>
        <w:rPr>
          <w:rStyle w:val="StyleUnderline"/>
        </w:rPr>
        <w:t xml:space="preserve"> </w:t>
      </w:r>
      <w:r w:rsidRPr="00734F3C">
        <w:rPr>
          <w:rStyle w:val="StyleUnderline"/>
        </w:rPr>
        <w:t>processes that have consequences across social, political, economic,</w:t>
      </w:r>
      <w:r>
        <w:rPr>
          <w:rStyle w:val="StyleUnderline"/>
        </w:rPr>
        <w:t xml:space="preserve"> </w:t>
      </w:r>
      <w:r w:rsidRPr="00734F3C">
        <w:rPr>
          <w:rStyle w:val="StyleUnderline"/>
        </w:rPr>
        <w:t>and cultural fields.</w:t>
      </w:r>
      <w:r w:rsidRPr="003C07C8">
        <w:rPr>
          <w:sz w:val="12"/>
        </w:rPr>
        <w:t xml:space="preserve"> In other words, by the end of our journey, you'll know how our </w:t>
      </w:r>
      <w:r w:rsidRPr="00D124D5">
        <w:rPr>
          <w:rStyle w:val="Emphasis"/>
          <w:highlight w:val="yellow"/>
        </w:rPr>
        <w:t>neoliberal conjuncture</w:t>
      </w:r>
      <w:r w:rsidRPr="003C07C8">
        <w:rPr>
          <w:sz w:val="12"/>
        </w:rPr>
        <w:t xml:space="preserve"> has been, and </w:t>
      </w:r>
      <w:r w:rsidRPr="00D124D5">
        <w:rPr>
          <w:rStyle w:val="Emphasis"/>
          <w:highlight w:val="yellow"/>
        </w:rPr>
        <w:t>continues to be</w:t>
      </w:r>
      <w:r w:rsidRPr="00D124D5">
        <w:rPr>
          <w:sz w:val="12"/>
          <w:highlight w:val="yellow"/>
        </w:rPr>
        <w:t xml:space="preserve">, </w:t>
      </w:r>
      <w:r w:rsidRPr="00D124D5">
        <w:rPr>
          <w:rStyle w:val="Emphasis"/>
          <w:highlight w:val="yellow"/>
        </w:rPr>
        <w:t>constructed.</w:t>
      </w:r>
      <w:r w:rsidRPr="003C07C8">
        <w:rPr>
          <w:sz w:val="12"/>
        </w:rPr>
        <w:t xml:space="preserve"> You'll also, therefore, be able to sense the </w:t>
      </w:r>
      <w:r w:rsidRPr="003C07C8">
        <w:rPr>
          <w:rStyle w:val="StyleUnderline"/>
        </w:rPr>
        <w:t>other worlds</w:t>
      </w:r>
      <w:r w:rsidRPr="003C07C8">
        <w:rPr>
          <w:sz w:val="12"/>
        </w:rPr>
        <w:t xml:space="preserve"> on the horizon that </w:t>
      </w:r>
      <w:r w:rsidRPr="003C07C8">
        <w:rPr>
          <w:rStyle w:val="StyleUnderline"/>
        </w:rPr>
        <w:t>are just waiting to be</w:t>
      </w:r>
      <w:r>
        <w:rPr>
          <w:rStyle w:val="StyleUnderline"/>
        </w:rPr>
        <w:t xml:space="preserve"> </w:t>
      </w:r>
      <w:r w:rsidRPr="003C07C8">
        <w:rPr>
          <w:rStyle w:val="StyleUnderline"/>
        </w:rPr>
        <w:t>constructed, so long as, together, we can develop the resources,</w:t>
      </w:r>
      <w:r>
        <w:rPr>
          <w:rStyle w:val="StyleUnderline"/>
        </w:rPr>
        <w:t xml:space="preserve"> </w:t>
      </w:r>
      <w:r w:rsidRPr="003C07C8">
        <w:rPr>
          <w:rStyle w:val="StyleUnderline"/>
        </w:rPr>
        <w:t>capacities, and stories of interconnection for bringing them into</w:t>
      </w:r>
      <w:r>
        <w:rPr>
          <w:rStyle w:val="StyleUnderline"/>
        </w:rPr>
        <w:t xml:space="preserve"> </w:t>
      </w:r>
      <w:r w:rsidRPr="003C07C8">
        <w:rPr>
          <w:rStyle w:val="StyleUnderline"/>
        </w:rPr>
        <w:t>being.</w:t>
      </w:r>
      <w:r>
        <w:rPr>
          <w:rStyle w:val="StyleUnderline"/>
        </w:rPr>
        <w:t xml:space="preserve"> </w:t>
      </w:r>
      <w:r w:rsidRPr="003C07C8">
        <w:rPr>
          <w:sz w:val="12"/>
        </w:rPr>
        <w:t xml:space="preserve">More specifically, the book is divided into two sections. The first section, titled “Critical Foundations,” focuses on cultivating a broad, critical orientation toward neoliberal culture. The first chapter charts the rise of neoliberal hegemony through four historical phases. The goal is to illustrate exactly how competition came to be the driving cultural force in our everyday lives. As we will see, </w:t>
      </w:r>
      <w:r w:rsidRPr="003C07C8">
        <w:rPr>
          <w:rStyle w:val="Emphasis"/>
        </w:rPr>
        <w:t>there is nothing natural or inevitable about neoliberalism.</w:t>
      </w:r>
      <w:r>
        <w:rPr>
          <w:rStyle w:val="Emphasis"/>
        </w:rPr>
        <w:t xml:space="preserve"> </w:t>
      </w:r>
      <w:r w:rsidRPr="003C07C8">
        <w:rPr>
          <w:rStyle w:val="StyleUnderline"/>
        </w:rPr>
        <w:t>It was a political and class-based project to remake capitalism and</w:t>
      </w:r>
      <w:r>
        <w:rPr>
          <w:rStyle w:val="StyleUnderline"/>
        </w:rPr>
        <w:t xml:space="preserve"> </w:t>
      </w:r>
      <w:r w:rsidRPr="003C07C8">
        <w:rPr>
          <w:rStyle w:val="StyleUnderline"/>
        </w:rPr>
        <w:t>liberal democracy that was conceived, organized for, and</w:t>
      </w:r>
      <w:r>
        <w:rPr>
          <w:rStyle w:val="StyleUnderline"/>
        </w:rPr>
        <w:t xml:space="preserve"> </w:t>
      </w:r>
      <w:r w:rsidRPr="003C07C8">
        <w:rPr>
          <w:rStyle w:val="StyleUnderline"/>
        </w:rPr>
        <w:t>eventually won.</w:t>
      </w:r>
      <w:r w:rsidRPr="003C07C8">
        <w:rPr>
          <w:sz w:val="12"/>
        </w:rPr>
        <w:t xml:space="preserve"> In the second chapter, we delve into the world of neoliberal theory and its critical consequences. Here we'll explore exactly what neoliberal thinkers believe about the state, markets, and human actors, and what distinguishes neoliberalism from earlier schools of liberal thought. We'll also interrogate what I call the four Ds—disposability, dispossession, </w:t>
      </w:r>
      <w:proofErr w:type="spellStart"/>
      <w:r w:rsidRPr="003C07C8">
        <w:rPr>
          <w:sz w:val="12"/>
        </w:rPr>
        <w:t>disimagination</w:t>
      </w:r>
      <w:proofErr w:type="spellEnd"/>
      <w:r w:rsidRPr="003C07C8">
        <w:rPr>
          <w:sz w:val="12"/>
        </w:rPr>
        <w:t xml:space="preserve">, and de- democratization—which, taken together, enable us to clearly see and articulate what is so devastating about the rise of neoliberalism. The third chapter examines the cultural powers specific to neoliberalism. </w:t>
      </w:r>
      <w:r w:rsidRPr="00D124D5">
        <w:rPr>
          <w:rStyle w:val="Emphasis"/>
          <w:highlight w:val="yellow"/>
        </w:rPr>
        <w:t>Neoliberalism advances through</w:t>
      </w:r>
      <w:r w:rsidRPr="003C07C8">
        <w:rPr>
          <w:rStyle w:val="Emphasis"/>
        </w:rPr>
        <w:t xml:space="preserve"> culture,</w:t>
      </w:r>
      <w:r>
        <w:rPr>
          <w:rStyle w:val="Emphasis"/>
        </w:rPr>
        <w:t xml:space="preserve"> </w:t>
      </w:r>
      <w:r w:rsidRPr="003C07C8">
        <w:rPr>
          <w:rStyle w:val="Emphasis"/>
        </w:rPr>
        <w:t xml:space="preserve">specifically through </w:t>
      </w:r>
      <w:r w:rsidRPr="00D124D5">
        <w:rPr>
          <w:rStyle w:val="Emphasis"/>
          <w:highlight w:val="yellow"/>
        </w:rPr>
        <w:t>the promotion of an enterprise culture that works to impose competition as a norm</w:t>
      </w:r>
      <w:r w:rsidRPr="003C07C8">
        <w:rPr>
          <w:rStyle w:val="Emphasis"/>
        </w:rPr>
        <w:t xml:space="preserve"> across all arenas of social</w:t>
      </w:r>
      <w:r>
        <w:rPr>
          <w:rStyle w:val="Emphasis"/>
        </w:rPr>
        <w:t xml:space="preserve"> </w:t>
      </w:r>
      <w:r w:rsidRPr="003C07C8">
        <w:rPr>
          <w:rStyle w:val="Emphasis"/>
        </w:rPr>
        <w:t>life.</w:t>
      </w:r>
      <w:r w:rsidRPr="003C07C8">
        <w:rPr>
          <w:sz w:val="12"/>
        </w:rPr>
        <w:t xml:space="preserve"> </w:t>
      </w:r>
      <w:proofErr w:type="gramStart"/>
      <w:r w:rsidRPr="003C07C8">
        <w:rPr>
          <w:sz w:val="12"/>
        </w:rPr>
        <w:t>In order to</w:t>
      </w:r>
      <w:proofErr w:type="gramEnd"/>
      <w:r w:rsidRPr="003C07C8">
        <w:rPr>
          <w:sz w:val="12"/>
        </w:rPr>
        <w:t xml:space="preserve"> see and specify how neoliberalism works through culture, we take contemporary education as a case study and unpack the entangled cultural powers of neoliberal governmentality, affect, and ideology. The second section is titled “Neoliberal Culture.” In these chapters, we explore the worlds of neoliberal labor, affect, and politics respectively, tracing what happens when our everyday lives as workers, individuals, and citizens become organized around living in competition. The fourth chapter examines how neoliberalism turns everyday life into a “hustle,” where all the contexts of daily life become animated by the demands of neoliberal labor. At stake here are the ways in which we are all hustling to get by, yet we stay radically divided from one another along lines of gender, race, and class thanks to the norm of self- enterprise. The next chapter </w:t>
      </w:r>
      <w:proofErr w:type="gramStart"/>
      <w:r w:rsidRPr="003C07C8">
        <w:rPr>
          <w:sz w:val="12"/>
        </w:rPr>
        <w:t>hones in</w:t>
      </w:r>
      <w:proofErr w:type="gramEnd"/>
      <w:r w:rsidRPr="003C07C8">
        <w:rPr>
          <w:sz w:val="12"/>
        </w:rPr>
        <w:t xml:space="preserve"> on what it feels like to inhabit enterprise culture by exploring neoliberal affect and the care of the self. As we already know, </w:t>
      </w:r>
      <w:r w:rsidRPr="003C07C8">
        <w:rPr>
          <w:rStyle w:val="StyleUnderline"/>
        </w:rPr>
        <w:t>living in competition breeds</w:t>
      </w:r>
      <w:r>
        <w:rPr>
          <w:rStyle w:val="StyleUnderline"/>
        </w:rPr>
        <w:t xml:space="preserve"> </w:t>
      </w:r>
      <w:r w:rsidRPr="003C07C8">
        <w:rPr>
          <w:rStyle w:val="StyleUnderline"/>
        </w:rPr>
        <w:t>widespread anxiety, not to mention depression and illness, making</w:t>
      </w:r>
      <w:r>
        <w:rPr>
          <w:rStyle w:val="StyleUnderline"/>
        </w:rPr>
        <w:t xml:space="preserve"> </w:t>
      </w:r>
      <w:r w:rsidRPr="003C07C8">
        <w:rPr>
          <w:rStyle w:val="StyleUnderline"/>
        </w:rPr>
        <w:t>self-care an ongoing, pressing problem of everyday life</w:t>
      </w:r>
      <w:r w:rsidRPr="003C07C8">
        <w:rPr>
          <w:sz w:val="12"/>
        </w:rPr>
        <w:t xml:space="preserve">. While neoliberal culture offers us plenty of tools for self-care that ultimately keep us stuck in our self-enclosed individualism, this chapter also considers how self-care might be a site for resistance and political intervention. The final chapter focuses on neoliberal politics, tracing what happens to citizenship and social action in our contemporary conjuncture. As we'll see, </w:t>
      </w:r>
      <w:r w:rsidRPr="003C07C8">
        <w:rPr>
          <w:rStyle w:val="StyleUnderline"/>
        </w:rPr>
        <w:t>neoliberalism</w:t>
      </w:r>
      <w:r>
        <w:rPr>
          <w:rStyle w:val="StyleUnderline"/>
        </w:rPr>
        <w:t xml:space="preserve"> </w:t>
      </w:r>
      <w:r w:rsidRPr="003C07C8">
        <w:rPr>
          <w:rStyle w:val="StyleUnderline"/>
        </w:rPr>
        <w:t>privatizes our political horizons by remaking democracy into a</w:t>
      </w:r>
      <w:r>
        <w:rPr>
          <w:rStyle w:val="StyleUnderline"/>
        </w:rPr>
        <w:t xml:space="preserve"> </w:t>
      </w:r>
      <w:r w:rsidRPr="003C07C8">
        <w:rPr>
          <w:rStyle w:val="StyleUnderline"/>
        </w:rPr>
        <w:t>market competition for visibility and equality.</w:t>
      </w:r>
      <w:r>
        <w:rPr>
          <w:rStyle w:val="StyleUnderline"/>
        </w:rPr>
        <w:t xml:space="preserve"> </w:t>
      </w:r>
      <w:r w:rsidRPr="003C07C8">
        <w:rPr>
          <w:rStyle w:val="StyleUnderline"/>
        </w:rPr>
        <w:t>Throughout this mapping of the neoliberal conjuncture, we will</w:t>
      </w:r>
      <w:r>
        <w:rPr>
          <w:rStyle w:val="StyleUnderline"/>
        </w:rPr>
        <w:t xml:space="preserve"> </w:t>
      </w:r>
      <w:r w:rsidRPr="003C07C8">
        <w:rPr>
          <w:rStyle w:val="StyleUnderline"/>
        </w:rPr>
        <w:t>engage in a mode of critical work that will, hopefully, enable you</w:t>
      </w:r>
      <w:r>
        <w:rPr>
          <w:rStyle w:val="StyleUnderline"/>
        </w:rPr>
        <w:t xml:space="preserve"> </w:t>
      </w:r>
      <w:r w:rsidRPr="003C07C8">
        <w:rPr>
          <w:rStyle w:val="StyleUnderline"/>
        </w:rPr>
        <w:t>to unlearn neoliberalism and thus begin to write new stories about</w:t>
      </w:r>
      <w:r>
        <w:rPr>
          <w:rStyle w:val="StyleUnderline"/>
        </w:rPr>
        <w:t xml:space="preserve"> </w:t>
      </w:r>
      <w:r w:rsidRPr="003C07C8">
        <w:rPr>
          <w:rStyle w:val="StyleUnderline"/>
        </w:rPr>
        <w:t>our conjuncture—including both our commonalities and</w:t>
      </w:r>
      <w:r>
        <w:rPr>
          <w:rStyle w:val="StyleUnderline"/>
        </w:rPr>
        <w:t xml:space="preserve"> </w:t>
      </w:r>
      <w:r w:rsidRPr="003C07C8">
        <w:rPr>
          <w:rStyle w:val="StyleUnderline"/>
        </w:rPr>
        <w:lastRenderedPageBreak/>
        <w:t>differences—and the alternative worlds we are yearning for.</w:t>
      </w:r>
      <w:r>
        <w:rPr>
          <w:rStyle w:val="StyleUnderline"/>
        </w:rPr>
        <w:t xml:space="preserve"> </w:t>
      </w:r>
      <w:r w:rsidRPr="003C07C8">
        <w:rPr>
          <w:sz w:val="12"/>
        </w:rPr>
        <w:t xml:space="preserve">Indeed, our </w:t>
      </w:r>
      <w:r w:rsidRPr="003C07C8">
        <w:rPr>
          <w:rStyle w:val="Emphasis"/>
        </w:rPr>
        <w:t>critical work will only matter to the extent that it</w:t>
      </w:r>
      <w:r>
        <w:rPr>
          <w:rStyle w:val="Emphasis"/>
        </w:rPr>
        <w:t xml:space="preserve"> </w:t>
      </w:r>
      <w:proofErr w:type="gramStart"/>
      <w:r w:rsidRPr="003C07C8">
        <w:rPr>
          <w:rStyle w:val="Emphasis"/>
        </w:rPr>
        <w:t>opens up</w:t>
      </w:r>
      <w:proofErr w:type="gramEnd"/>
      <w:r w:rsidRPr="003C07C8">
        <w:rPr>
          <w:rStyle w:val="Emphasis"/>
        </w:rPr>
        <w:t xml:space="preserve"> our individual and collective horizons to a future beyond</w:t>
      </w:r>
      <w:r>
        <w:rPr>
          <w:rStyle w:val="Emphasis"/>
        </w:rPr>
        <w:t xml:space="preserve"> </w:t>
      </w:r>
      <w:r w:rsidRPr="003C07C8">
        <w:rPr>
          <w:rStyle w:val="Emphasis"/>
        </w:rPr>
        <w:t>living in competition.</w:t>
      </w:r>
    </w:p>
    <w:p w14:paraId="315286AD" w14:textId="784E51B1" w:rsidR="007A3174" w:rsidRDefault="007A3174" w:rsidP="007A3174">
      <w:pPr>
        <w:pStyle w:val="Heading2"/>
      </w:pPr>
      <w:r>
        <w:lastRenderedPageBreak/>
        <w:t>HIF CP</w:t>
      </w:r>
    </w:p>
    <w:p w14:paraId="46056CF8" w14:textId="4C29264F" w:rsidR="007A3174" w:rsidRPr="00876078" w:rsidRDefault="007A3174" w:rsidP="007A3174">
      <w:pPr>
        <w:pStyle w:val="Heading4"/>
        <w:rPr>
          <w:rFonts w:cs="Calibri"/>
        </w:rPr>
      </w:pPr>
      <w:r w:rsidRPr="00184738">
        <w:rPr>
          <w:rFonts w:cs="Calibri"/>
        </w:rPr>
        <w:t xml:space="preserve">Counterplan text: </w:t>
      </w:r>
      <w:r>
        <w:rPr>
          <w:rFonts w:cs="Calibri"/>
        </w:rPr>
        <w:t>the member nations of the World Trade Organization</w:t>
      </w:r>
      <w:r w:rsidR="004E429B">
        <w:rPr>
          <w:rFonts w:cs="Calibri"/>
        </w:rPr>
        <w:t xml:space="preserve"> </w:t>
      </w:r>
      <w:r w:rsidRPr="00184738">
        <w:rPr>
          <w:rFonts w:cs="Calibri"/>
        </w:rPr>
        <w:t xml:space="preserve">should </w:t>
      </w:r>
      <w:r>
        <w:rPr>
          <w:rFonts w:cs="Calibri"/>
        </w:rPr>
        <w:t>implement</w:t>
      </w:r>
      <w:r w:rsidRPr="00184738">
        <w:rPr>
          <w:rFonts w:cs="Calibri"/>
        </w:rPr>
        <w:t xml:space="preserve"> and fund a Health Impact Fund as per the </w:t>
      </w:r>
      <w:r>
        <w:rPr>
          <w:rFonts w:cs="Calibri"/>
        </w:rPr>
        <w:t>Hollis</w:t>
      </w:r>
      <w:r w:rsidRPr="00184738">
        <w:rPr>
          <w:rFonts w:cs="Calibri"/>
        </w:rPr>
        <w:t xml:space="preserve"> and Pogge </w:t>
      </w:r>
      <w:r>
        <w:rPr>
          <w:rFonts w:cs="Calibri"/>
        </w:rPr>
        <w:t>08</w:t>
      </w:r>
      <w:r w:rsidRPr="00184738">
        <w:rPr>
          <w:rFonts w:cs="Calibri"/>
        </w:rPr>
        <w:t xml:space="preserve"> card</w:t>
      </w:r>
    </w:p>
    <w:p w14:paraId="593242EE" w14:textId="77777777" w:rsidR="007A3174" w:rsidRPr="00E16557" w:rsidRDefault="007A3174" w:rsidP="007A3174">
      <w:pPr>
        <w:pStyle w:val="Heading4"/>
        <w:tabs>
          <w:tab w:val="left" w:pos="960"/>
        </w:tabs>
      </w:pPr>
      <w:r>
        <w:t xml:space="preserve">The Health Impact Fund would guarantee patent rights and increase profits, while also equalizing the cost of medicines </w:t>
      </w:r>
    </w:p>
    <w:p w14:paraId="783E8052" w14:textId="77777777" w:rsidR="007A3174" w:rsidRPr="00E16557" w:rsidRDefault="007A3174" w:rsidP="007A3174">
      <w:r w:rsidRPr="00E16557">
        <w:rPr>
          <w:rStyle w:val="Style13ptBold"/>
        </w:rPr>
        <w:t xml:space="preserve">Hollis &amp; Pogge ’08 - </w:t>
      </w:r>
      <w:r w:rsidRPr="00E16557">
        <w:t xml:space="preserve">Aidan Hollis [Associate Professor of Economics, the University of Calgary] and Thomas Pogge [Leitner Professor of Philosophy and International Affairs, Yale University], “The Health Impact Fund Making New Medicines Accessible for All,” </w:t>
      </w:r>
      <w:r w:rsidRPr="00E16557">
        <w:rPr>
          <w:i/>
        </w:rPr>
        <w:t>Incentives for Global Health</w:t>
      </w:r>
      <w:r w:rsidRPr="00E16557">
        <w:t xml:space="preserve"> (2008</w:t>
      </w:r>
      <w:proofErr w:type="gramStart"/>
      <w:r w:rsidRPr="00E16557">
        <w:t>)  AT</w:t>
      </w:r>
      <w:proofErr w:type="gramEnd"/>
    </w:p>
    <w:p w14:paraId="10CDBE28" w14:textId="39574185" w:rsidR="007A3174" w:rsidRDefault="007A3174" w:rsidP="007A3174">
      <w:pPr>
        <w:ind w:left="720"/>
        <w:rPr>
          <w:sz w:val="12"/>
        </w:rPr>
      </w:pPr>
      <w:r w:rsidRPr="00CA20CD">
        <w:rPr>
          <w:rStyle w:val="Emphasis"/>
        </w:rPr>
        <w:t xml:space="preserve">We propose </w:t>
      </w:r>
      <w:r w:rsidRPr="008D7CE4">
        <w:rPr>
          <w:rStyle w:val="Emphasis"/>
          <w:highlight w:val="yellow"/>
        </w:rPr>
        <w:t>the Health Impact Fund</w:t>
      </w:r>
      <w:r w:rsidRPr="00962F52">
        <w:rPr>
          <w:sz w:val="12"/>
        </w:rPr>
        <w:t xml:space="preserve"> as the most sensible solution that comprehensively addresses the problems. Financed by governments</w:t>
      </w:r>
      <w:r w:rsidRPr="00CA20CD">
        <w:rPr>
          <w:rStyle w:val="Emphasis"/>
        </w:rPr>
        <w:t xml:space="preserve">, the HIF </w:t>
      </w:r>
      <w:r w:rsidRPr="008D7CE4">
        <w:rPr>
          <w:rStyle w:val="Emphasis"/>
          <w:highlight w:val="yellow"/>
        </w:rPr>
        <w:t>would offer patentees the option to forgo monopoly pricing in exchange for a reward based on the global health impact of their new medicine</w:t>
      </w:r>
      <w:r w:rsidRPr="00876078">
        <w:rPr>
          <w:rStyle w:val="Emphasis"/>
          <w:highlight w:val="yellow"/>
        </w:rPr>
        <w:t xml:space="preserve">. By registering a patented medicine with the HIF, a company would </w:t>
      </w:r>
      <w:r w:rsidRPr="00CA20CD">
        <w:rPr>
          <w:rStyle w:val="Emphasis"/>
        </w:rPr>
        <w:t>agree to</w:t>
      </w:r>
      <w:r w:rsidRPr="00876078">
        <w:rPr>
          <w:rStyle w:val="Emphasis"/>
          <w:highlight w:val="yellow"/>
        </w:rPr>
        <w:t xml:space="preserve"> sell it globally at cost. </w:t>
      </w:r>
      <w:r w:rsidRPr="00CA20CD">
        <w:rPr>
          <w:rStyle w:val="Emphasis"/>
        </w:rPr>
        <w:t xml:space="preserve">In exchange, </w:t>
      </w:r>
      <w:r w:rsidRPr="00876078">
        <w:rPr>
          <w:rStyle w:val="Emphasis"/>
          <w:highlight w:val="yellow"/>
        </w:rPr>
        <w:t>the company would receive, for a fixed time, payments based on the product’s assessed g</w:t>
      </w:r>
      <w:r w:rsidRPr="00CA20CD">
        <w:rPr>
          <w:rStyle w:val="Emphasis"/>
        </w:rPr>
        <w:t>lobal</w:t>
      </w:r>
      <w:r w:rsidRPr="00876078">
        <w:rPr>
          <w:rStyle w:val="Emphasis"/>
          <w:highlight w:val="yellow"/>
        </w:rPr>
        <w:t xml:space="preserve"> h</w:t>
      </w:r>
      <w:r w:rsidRPr="00CA20CD">
        <w:rPr>
          <w:rStyle w:val="Emphasis"/>
        </w:rPr>
        <w:t>ealth</w:t>
      </w:r>
      <w:r w:rsidRPr="00876078">
        <w:rPr>
          <w:rStyle w:val="Emphasis"/>
          <w:highlight w:val="yellow"/>
        </w:rPr>
        <w:t xml:space="preserve"> i</w:t>
      </w:r>
      <w:r w:rsidRPr="00CA20CD">
        <w:rPr>
          <w:rStyle w:val="Emphasis"/>
        </w:rPr>
        <w:t>mpact</w:t>
      </w:r>
      <w:r w:rsidRPr="00876078">
        <w:rPr>
          <w:rStyle w:val="Emphasis"/>
          <w:highlight w:val="yellow"/>
        </w:rPr>
        <w:t xml:space="preserve">. </w:t>
      </w:r>
      <w:r w:rsidRPr="00CA20CD">
        <w:rPr>
          <w:rStyle w:val="Emphasis"/>
        </w:rPr>
        <w:t xml:space="preserve">The arrangement would be optional and it wouldn’t diminish patent </w:t>
      </w:r>
      <w:proofErr w:type="gramStart"/>
      <w:r w:rsidRPr="00CA20CD">
        <w:rPr>
          <w:rStyle w:val="Emphasis"/>
        </w:rPr>
        <w:t>rights.</w:t>
      </w:r>
      <w:r>
        <w:rPr>
          <w:rStyle w:val="Emphasis"/>
        </w:rPr>
        <w:t>¶</w:t>
      </w:r>
      <w:proofErr w:type="gramEnd"/>
      <w:r w:rsidRPr="00962F52">
        <w:rPr>
          <w:sz w:val="12"/>
        </w:rPr>
        <w:t xml:space="preserve"> </w:t>
      </w:r>
      <w:r w:rsidRPr="00876078">
        <w:rPr>
          <w:rStyle w:val="Emphasis"/>
          <w:highlight w:val="yellow"/>
        </w:rPr>
        <w:t>The HIF</w:t>
      </w:r>
      <w:r w:rsidRPr="00962F52">
        <w:rPr>
          <w:sz w:val="12"/>
        </w:rPr>
        <w:t xml:space="preserve"> has the potential to be an institution </w:t>
      </w:r>
      <w:r w:rsidRPr="00CA20CD">
        <w:rPr>
          <w:rStyle w:val="Emphasis"/>
        </w:rPr>
        <w:t xml:space="preserve">that </w:t>
      </w:r>
      <w:r w:rsidRPr="00876078">
        <w:rPr>
          <w:rStyle w:val="Emphasis"/>
          <w:highlight w:val="yellow"/>
        </w:rPr>
        <w:t xml:space="preserve">benefits everyone: patients, rich and poor </w:t>
      </w:r>
      <w:r w:rsidRPr="00CA20CD">
        <w:rPr>
          <w:rStyle w:val="Emphasis"/>
        </w:rPr>
        <w:t>alike, along with their caregivers</w:t>
      </w:r>
      <w:r w:rsidRPr="00876078">
        <w:rPr>
          <w:rStyle w:val="Emphasis"/>
          <w:highlight w:val="yellow"/>
        </w:rPr>
        <w:t>; pharmaceutical companies and their shareholders; and taxpayers.</w:t>
      </w:r>
      <w:r>
        <w:rPr>
          <w:rStyle w:val="Emphasis"/>
        </w:rPr>
        <w:t>¶</w:t>
      </w:r>
      <w:r w:rsidRPr="00962F52">
        <w:rPr>
          <w:sz w:val="12"/>
        </w:rPr>
        <w:t xml:space="preserve"> HOW THE HEALTH IMPACT FUND WORKS FOR PATIENTS¶ The HIF increases the incentives to invest in developing medicines that have high health impact. It directs research toward the medicines that can do the </w:t>
      </w:r>
      <w:proofErr w:type="gramStart"/>
      <w:r w:rsidRPr="00962F52">
        <w:rPr>
          <w:sz w:val="12"/>
        </w:rPr>
        <w:t>most good</w:t>
      </w:r>
      <w:proofErr w:type="gramEnd"/>
      <w:r w:rsidRPr="00962F52">
        <w:rPr>
          <w:sz w:val="12"/>
        </w:rPr>
        <w:t xml:space="preserve">. </w:t>
      </w:r>
      <w:r w:rsidRPr="00876078">
        <w:rPr>
          <w:rStyle w:val="Emphasis"/>
          <w:highlight w:val="yellow"/>
        </w:rPr>
        <w:t>It can also reward the development of new product</w:t>
      </w:r>
      <w:r w:rsidRPr="00962F52">
        <w:rPr>
          <w:sz w:val="12"/>
        </w:rPr>
        <w:t>s, and the discovery of new uses for existing products, which the patent system alone can’t stimulate because of inadequate protection from imitati</w:t>
      </w:r>
      <w:r w:rsidRPr="007F04C6">
        <w:rPr>
          <w:rStyle w:val="Emphasis"/>
        </w:rPr>
        <w:t xml:space="preserve">on. All patients, rich and poor, would benefit from refocusing the innovation and marketing priorities of pharmaceutical companies toward health </w:t>
      </w:r>
      <w:proofErr w:type="gramStart"/>
      <w:r w:rsidRPr="007F04C6">
        <w:rPr>
          <w:rStyle w:val="Emphasis"/>
        </w:rPr>
        <w:t>impact.</w:t>
      </w:r>
      <w:r>
        <w:rPr>
          <w:rStyle w:val="Emphasis"/>
        </w:rPr>
        <w:t>¶</w:t>
      </w:r>
      <w:proofErr w:type="gramEnd"/>
      <w:r>
        <w:rPr>
          <w:rStyle w:val="Emphasis"/>
        </w:rPr>
        <w:t xml:space="preserve"> </w:t>
      </w:r>
      <w:r w:rsidRPr="00CA20CD">
        <w:rPr>
          <w:rStyle w:val="Emphasis"/>
        </w:rPr>
        <w:t>Any new medicines and new uses of existing medicines</w:t>
      </w:r>
      <w:r w:rsidRPr="00CA20CD">
        <w:rPr>
          <w:sz w:val="12"/>
        </w:rPr>
        <w:t xml:space="preserve"> registered for health impact rewards </w:t>
      </w:r>
      <w:r w:rsidRPr="00CA20CD">
        <w:rPr>
          <w:rStyle w:val="Emphasis"/>
        </w:rPr>
        <w:t>would be available everywhere at marginal cost from the start.</w:t>
      </w:r>
      <w:r w:rsidRPr="00962F52">
        <w:rPr>
          <w:sz w:val="12"/>
        </w:rPr>
        <w:t xml:space="preserve"> Many patients – especially in poor countries, but increasingly in wealthy ones too – are unable to afford the best treatment because it is too expensive. Even if fully insured, patients oft </w:t>
      </w:r>
      <w:proofErr w:type="spellStart"/>
      <w:r w:rsidRPr="00962F52">
        <w:rPr>
          <w:sz w:val="12"/>
        </w:rPr>
        <w:t>en</w:t>
      </w:r>
      <w:proofErr w:type="spellEnd"/>
      <w:r w:rsidRPr="00962F52">
        <w:rPr>
          <w:sz w:val="12"/>
        </w:rPr>
        <w:t xml:space="preserve"> lack access to medicines because their insurer deems them too expensive to reimburse. The HIF simply and directly solves this problem for registered drugs by setting their prices at marginal </w:t>
      </w:r>
      <w:proofErr w:type="gramStart"/>
      <w:r w:rsidRPr="00962F52">
        <w:rPr>
          <w:sz w:val="12"/>
        </w:rPr>
        <w:t>cost.¶</w:t>
      </w:r>
      <w:proofErr w:type="gramEnd"/>
      <w:r w:rsidRPr="00962F52">
        <w:rPr>
          <w:sz w:val="12"/>
        </w:rPr>
        <w:t xml:space="preserve"> HOW THE HEALTH IMPACT FUND WORKS FOR PHARMACEUTICAL COMPANIES¶ Most proposals for increasing access to medicines would reduce the profits of pharmaceutical companies and hence their ability to fund research. </w:t>
      </w:r>
      <w:r w:rsidRPr="00876078">
        <w:rPr>
          <w:rStyle w:val="Emphasis"/>
          <w:highlight w:val="yellow"/>
        </w:rPr>
        <w:t>The HIF</w:t>
      </w:r>
      <w:r w:rsidRPr="00962F52">
        <w:rPr>
          <w:sz w:val="12"/>
        </w:rPr>
        <w:t>, however</w:t>
      </w:r>
      <w:r w:rsidRPr="00876078">
        <w:rPr>
          <w:rStyle w:val="Emphasis"/>
          <w:highlight w:val="yellow"/>
        </w:rPr>
        <w:t>, leaves the existing options of pharmaceutical firms untouched</w:t>
      </w:r>
      <w:r w:rsidRPr="00962F52">
        <w:rPr>
          <w:sz w:val="12"/>
        </w:rPr>
        <w:t xml:space="preserve">. </w:t>
      </w:r>
      <w:r w:rsidRPr="00876078">
        <w:rPr>
          <w:rStyle w:val="Emphasis"/>
          <w:highlight w:val="yellow"/>
        </w:rPr>
        <w:t xml:space="preserve">It </w:t>
      </w:r>
      <w:r w:rsidRPr="00CA20CD">
        <w:rPr>
          <w:rStyle w:val="Emphasis"/>
        </w:rPr>
        <w:t xml:space="preserve">merely </w:t>
      </w:r>
      <w:r w:rsidRPr="00876078">
        <w:rPr>
          <w:rStyle w:val="Emphasis"/>
          <w:highlight w:val="yellow"/>
        </w:rPr>
        <w:t xml:space="preserve">gives them the opportunity to make additional profits by developing new high-impact medicines that would be </w:t>
      </w:r>
      <w:r w:rsidRPr="00C00149">
        <w:rPr>
          <w:rStyle w:val="Emphasis"/>
        </w:rPr>
        <w:t xml:space="preserve">unprofitable or </w:t>
      </w:r>
      <w:r w:rsidRPr="00876078">
        <w:rPr>
          <w:rStyle w:val="Emphasis"/>
          <w:highlight w:val="yellow"/>
        </w:rPr>
        <w:t>less profitable under monopoly pricing</w:t>
      </w:r>
      <w:r w:rsidRPr="00962F52">
        <w:rPr>
          <w:sz w:val="12"/>
        </w:rPr>
        <w:t xml:space="preserve">. Selling such registered medicines at cost, firms won’t be forced to defend a policy of charging high prices to poor people and they won’t be pressured to make charitable donations. With </w:t>
      </w:r>
      <w:r w:rsidRPr="00CA20CD">
        <w:rPr>
          <w:rStyle w:val="Emphasis"/>
        </w:rPr>
        <w:t>HIF-registered medicines</w:t>
      </w:r>
      <w:r w:rsidRPr="00CA20CD">
        <w:rPr>
          <w:sz w:val="12"/>
        </w:rPr>
        <w:t xml:space="preserve"> they can instead “do well by doing good”: </w:t>
      </w:r>
      <w:r w:rsidRPr="00CA20CD">
        <w:rPr>
          <w:rStyle w:val="Emphasis"/>
        </w:rPr>
        <w:t>bring real benefit to patients in a profitable way</w:t>
      </w:r>
      <w:r w:rsidRPr="00962F52">
        <w:rPr>
          <w:sz w:val="12"/>
        </w:rPr>
        <w:t xml:space="preserve">. Research scientists of these firms will be encouraged to focus on addressing the most important diseases, not merely those that can support high </w:t>
      </w:r>
      <w:proofErr w:type="gramStart"/>
      <w:r w:rsidRPr="00962F52">
        <w:rPr>
          <w:sz w:val="12"/>
        </w:rPr>
        <w:t>prices.¶</w:t>
      </w:r>
      <w:proofErr w:type="gramEnd"/>
      <w:r w:rsidRPr="00962F52">
        <w:rPr>
          <w:sz w:val="12"/>
        </w:rPr>
        <w:t xml:space="preserve"> HOW THE HEALTH IMPACT FUND WORKS FOR TAXPAYERS¶ </w:t>
      </w:r>
      <w:r w:rsidRPr="00876078">
        <w:rPr>
          <w:rStyle w:val="Emphasis"/>
          <w:highlight w:val="yellow"/>
        </w:rPr>
        <w:t>The HIF will be supported mainly by governments</w:t>
      </w:r>
      <w:r w:rsidRPr="00962F52">
        <w:rPr>
          <w:sz w:val="12"/>
        </w:rPr>
        <w:t>, which are supported by the taxes they collect. Taxpayers want value for their money, and the HIF provides exactly that. Because the HIF is a more efficient way of incentivizing the pharmaceutical R&amp;</w:t>
      </w:r>
      <w:proofErr w:type="gramStart"/>
      <w:r w:rsidRPr="00962F52">
        <w:rPr>
          <w:sz w:val="12"/>
        </w:rPr>
        <w:t>D</w:t>
      </w:r>
      <w:proofErr w:type="gramEnd"/>
      <w:r w:rsidRPr="00962F52">
        <w:rPr>
          <w:sz w:val="12"/>
        </w:rPr>
        <w:t xml:space="preserve"> we all want, total expenditures on medicines need not increase. However, if they do, the reason is that new medicines that would not have existed without the HIF are being developed. The HIF mechanism is designed to ensure that taxpayers always obtain value for money in the sense that any product </w:t>
      </w:r>
      <w:proofErr w:type="spellStart"/>
      <w:r w:rsidRPr="00962F52">
        <w:rPr>
          <w:sz w:val="12"/>
        </w:rPr>
        <w:t>regis-tered</w:t>
      </w:r>
      <w:proofErr w:type="spellEnd"/>
      <w:r w:rsidRPr="00962F52">
        <w:rPr>
          <w:sz w:val="12"/>
        </w:rPr>
        <w:t xml:space="preserve"> with the HIF will have a lower cost for a given amount of health impact than products outside the HIF. Taxpayers may also benefit from a reduction in risks of pandemics and other health problems that easily </w:t>
      </w:r>
      <w:proofErr w:type="gramStart"/>
      <w:r w:rsidRPr="00962F52">
        <w:rPr>
          <w:sz w:val="12"/>
        </w:rPr>
        <w:t>cross national</w:t>
      </w:r>
      <w:proofErr w:type="gramEnd"/>
      <w:r w:rsidRPr="00962F52">
        <w:rPr>
          <w:sz w:val="12"/>
        </w:rPr>
        <w:t xml:space="preserve"> borders.</w:t>
      </w:r>
    </w:p>
    <w:p w14:paraId="63796FB8" w14:textId="03CC38F6" w:rsidR="007A3174" w:rsidRPr="00962F52" w:rsidRDefault="007A3174" w:rsidP="007A3174">
      <w:pPr>
        <w:pStyle w:val="Heading2"/>
      </w:pPr>
      <w:r>
        <w:lastRenderedPageBreak/>
        <w:t>Innovation DA</w:t>
      </w:r>
    </w:p>
    <w:p w14:paraId="0AE559D2" w14:textId="77777777" w:rsidR="007A3174" w:rsidRPr="00F601E6" w:rsidRDefault="007A3174" w:rsidP="007A3174"/>
    <w:p w14:paraId="0B54017C" w14:textId="77777777" w:rsidR="007A3174" w:rsidRPr="00405D88" w:rsidRDefault="007A3174" w:rsidP="007A3174">
      <w:pPr>
        <w:pStyle w:val="Heading4"/>
        <w:rPr>
          <w:rFonts w:cs="Calibri"/>
        </w:rPr>
      </w:pPr>
      <w:r w:rsidRPr="00405D88">
        <w:rPr>
          <w:rFonts w:cs="Calibri"/>
        </w:rPr>
        <w:t xml:space="preserve">The pharma industry is strong </w:t>
      </w:r>
      <w:proofErr w:type="gramStart"/>
      <w:r w:rsidRPr="00405D88">
        <w:rPr>
          <w:rFonts w:cs="Calibri"/>
        </w:rPr>
        <w:t>now</w:t>
      </w:r>
      <w:proofErr w:type="gramEnd"/>
      <w:r w:rsidRPr="00405D88">
        <w:rPr>
          <w:rFonts w:cs="Calibri"/>
        </w:rPr>
        <w:t xml:space="preserve">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30C9A06E" w14:textId="77777777" w:rsidR="007A3174" w:rsidRPr="00405D88" w:rsidRDefault="007A3174" w:rsidP="007A3174">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421C6025" w14:textId="77777777" w:rsidR="007A3174" w:rsidRPr="00405D88" w:rsidRDefault="007A3174" w:rsidP="007A3174">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55A15085" w14:textId="77777777" w:rsidR="007A3174" w:rsidRPr="00405D88" w:rsidRDefault="007A3174" w:rsidP="007A3174">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289AD96E" w14:textId="77777777" w:rsidR="007A3174" w:rsidRPr="00405D88" w:rsidRDefault="007A3174" w:rsidP="007A3174">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w:t>
      </w:r>
      <w:r w:rsidRPr="00405D88">
        <w:lastRenderedPageBreak/>
        <w:t xml:space="preserve">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57942601" w14:textId="77777777" w:rsidR="007A3174" w:rsidRPr="00405D88" w:rsidRDefault="007A3174" w:rsidP="007A3174">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w:t>
      </w:r>
      <w:proofErr w:type="gramStart"/>
      <w:r w:rsidRPr="00405D88">
        <w:rPr>
          <w:rStyle w:val="StyleUnderline"/>
        </w:rPr>
        <w:t xml:space="preserve">in an effort </w:t>
      </w:r>
      <w:r w:rsidRPr="009E7424">
        <w:rPr>
          <w:rStyle w:val="StyleUnderline"/>
          <w:highlight w:val="yellow"/>
        </w:rPr>
        <w:t>to</w:t>
      </w:r>
      <w:proofErr w:type="gramEnd"/>
      <w:r w:rsidRPr="009E7424">
        <w:rPr>
          <w:rStyle w:val="StyleUnderline"/>
          <w:highlight w:val="yellow"/>
        </w:rPr>
        <w:t xml:space="preserve">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9E7424">
        <w:rPr>
          <w:rStyle w:val="StyleUnderline"/>
          <w:highlight w:val="yellow"/>
        </w:rPr>
        <w:t>Covaxin</w:t>
      </w:r>
      <w:proofErr w:type="spellEnd"/>
      <w:r w:rsidRPr="00405D88">
        <w:rPr>
          <w:sz w:val="12"/>
        </w:rPr>
        <w:t xml:space="preserve"> Gilead: </w:t>
      </w:r>
      <w:proofErr w:type="spellStart"/>
      <w:r w:rsidRPr="009E7424">
        <w:rPr>
          <w:rStyle w:val="StyleUnderline"/>
          <w:highlight w:val="yellow"/>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 xml:space="preserve">drug </w:t>
      </w:r>
      <w:r w:rsidRPr="00405D88">
        <w:rPr>
          <w:rStyle w:val="Emphasis"/>
        </w:rPr>
        <w:lastRenderedPageBreak/>
        <w:t>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w:t>
      </w:r>
      <w:proofErr w:type="gramStart"/>
      <w:r w:rsidRPr="00405D88">
        <w:rPr>
          <w:sz w:val="12"/>
        </w:rPr>
        <w:t>in an effort to</w:t>
      </w:r>
      <w:proofErr w:type="gramEnd"/>
      <w:r w:rsidRPr="00405D88">
        <w:rPr>
          <w:sz w:val="12"/>
        </w:rPr>
        <w:t xml:space="preserve">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 xml:space="preserve">with strong IP protection, the chances of counterfeit products reaching the market are </w:t>
      </w:r>
      <w:r w:rsidRPr="009E7424">
        <w:rPr>
          <w:rStyle w:val="Emphasis"/>
          <w:highlight w:val="yellow"/>
        </w:rPr>
        <w:lastRenderedPageBreak/>
        <w:t>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6982D46B" w14:textId="77777777" w:rsidR="007A3174" w:rsidRPr="009026E1" w:rsidRDefault="007A3174" w:rsidP="007A3174">
      <w:pPr>
        <w:pStyle w:val="Heading4"/>
      </w:pPr>
      <w:r>
        <w:lastRenderedPageBreak/>
        <w:t>This sets a precedent that spills over to all future diseases – Hopkins 21:</w:t>
      </w:r>
    </w:p>
    <w:p w14:paraId="5B1C07D4" w14:textId="77777777" w:rsidR="007A3174" w:rsidRPr="00405D88" w:rsidRDefault="007A3174" w:rsidP="007A3174">
      <w:r w:rsidRPr="00405D88">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405D88">
        <w:t>For</w:t>
      </w:r>
      <w:proofErr w:type="gramEnd"/>
      <w:r w:rsidRPr="00405D88">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405D88">
        <w:t>Term ,</w:t>
      </w:r>
      <w:proofErr w:type="gramEnd"/>
      <w:r w:rsidRPr="00405D88">
        <w:t>" WSJ, 5-7-2021, https://www.wsj.com/articles/u-s-support-for-patent-waiver-unlikely-to-cost-covid-19-vaccine-makers-in-short-term-11620414260)//marlborough-wr/</w:t>
      </w:r>
    </w:p>
    <w:p w14:paraId="5D652CA0" w14:textId="77777777" w:rsidR="007A3174" w:rsidRPr="00856058" w:rsidRDefault="007A3174" w:rsidP="007A3174">
      <w:pPr>
        <w:ind w:left="720"/>
        <w:rPr>
          <w:sz w:val="12"/>
        </w:rPr>
      </w:pPr>
      <w:r w:rsidRPr="00405D88">
        <w:rPr>
          <w:sz w:val="12"/>
        </w:rPr>
        <w:t xml:space="preserve">The Biden administration’s unexpected support for </w:t>
      </w:r>
      <w:hyperlink r:id="rId10"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1" w:history="1">
        <w:proofErr w:type="spellStart"/>
        <w:r w:rsidRPr="00405D88">
          <w:rPr>
            <w:rStyle w:val="Hyperlink"/>
            <w:rFonts w:eastAsiaTheme="majorEastAsia"/>
            <w:sz w:val="12"/>
          </w:rPr>
          <w:t>Moderna</w:t>
        </w:r>
        <w:proofErr w:type="spellEnd"/>
      </w:hyperlink>
      <w:r w:rsidRPr="00405D88">
        <w:rPr>
          <w:sz w:val="12"/>
        </w:rPr>
        <w:t xml:space="preserve"> Inc., </w:t>
      </w:r>
      <w:hyperlink r:id="rId12" w:history="1">
        <w:r w:rsidRPr="00405D88">
          <w:rPr>
            <w:rStyle w:val="Hyperlink"/>
            <w:rFonts w:eastAsiaTheme="majorEastAsia"/>
            <w:sz w:val="12"/>
          </w:rPr>
          <w:t xml:space="preserve">MRNA -4.12% </w:t>
        </w:r>
      </w:hyperlink>
      <w:hyperlink r:id="rId13" w:history="1">
        <w:r w:rsidRPr="00405D88">
          <w:rPr>
            <w:rStyle w:val="Hyperlink"/>
            <w:rFonts w:eastAsiaTheme="majorEastAsia"/>
            <w:sz w:val="12"/>
          </w:rPr>
          <w:t>Pfizer</w:t>
        </w:r>
      </w:hyperlink>
      <w:r w:rsidRPr="00405D88">
        <w:rPr>
          <w:sz w:val="12"/>
        </w:rPr>
        <w:t xml:space="preserve"> Inc. </w:t>
      </w:r>
      <w:hyperlink r:id="rId14"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w:t>
      </w:r>
      <w:proofErr w:type="spellStart"/>
      <w:r w:rsidRPr="008B06F5">
        <w:rPr>
          <w:rStyle w:val="StyleUnderline"/>
        </w:rPr>
        <w:t>drugmakers</w:t>
      </w:r>
      <w:proofErr w:type="spellEnd"/>
      <w:r w:rsidRPr="008B06F5">
        <w:rPr>
          <w:rStyle w:val="StyleUnderline"/>
        </w:rPr>
        <w:t xml:space="preserve">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xml:space="preserve">,” said David Silverstein, a patent lawyer at </w:t>
      </w:r>
      <w:proofErr w:type="spellStart"/>
      <w:r w:rsidRPr="00405D88">
        <w:rPr>
          <w:sz w:val="12"/>
        </w:rPr>
        <w:t>Axinn</w:t>
      </w:r>
      <w:proofErr w:type="spellEnd"/>
      <w:r w:rsidRPr="00405D88">
        <w:rPr>
          <w:sz w:val="12"/>
        </w:rPr>
        <w:t xml:space="preserve">, </w:t>
      </w:r>
      <w:proofErr w:type="spellStart"/>
      <w:r w:rsidRPr="00405D88">
        <w:rPr>
          <w:sz w:val="12"/>
        </w:rPr>
        <w:t>Veltrop</w:t>
      </w:r>
      <w:proofErr w:type="spellEnd"/>
      <w:r w:rsidRPr="00405D88">
        <w:rPr>
          <w:sz w:val="12"/>
        </w:rPr>
        <w:t xml:space="preserve"> &amp; </w:t>
      </w:r>
      <w:proofErr w:type="spellStart"/>
      <w:r w:rsidRPr="00405D88">
        <w:rPr>
          <w:sz w:val="12"/>
        </w:rPr>
        <w:t>Harkrider</w:t>
      </w:r>
      <w:proofErr w:type="spellEnd"/>
      <w:r w:rsidRPr="00405D88">
        <w:rPr>
          <w:sz w:val="12"/>
        </w:rPr>
        <w:t xml:space="preserve"> LLP who advises </w:t>
      </w:r>
      <w:proofErr w:type="spellStart"/>
      <w:r w:rsidRPr="00405D88">
        <w:rPr>
          <w:sz w:val="12"/>
        </w:rPr>
        <w:t>drugmakers</w:t>
      </w:r>
      <w:proofErr w:type="spellEnd"/>
      <w:r w:rsidRPr="00405D88">
        <w:rPr>
          <w:sz w:val="12"/>
        </w:rPr>
        <w:t>. “Other than that, this is largely symbolic.”</w:t>
      </w:r>
    </w:p>
    <w:p w14:paraId="0D6DE373" w14:textId="77777777" w:rsidR="007A3174" w:rsidRPr="00405D88" w:rsidRDefault="007A3174" w:rsidP="007A3174">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4BBB66C7" w14:textId="77777777" w:rsidR="007A3174" w:rsidRPr="00405D88" w:rsidRDefault="007A3174" w:rsidP="007A3174">
      <w:pPr>
        <w:rPr>
          <w:sz w:val="16"/>
        </w:rPr>
      </w:pPr>
      <w:r w:rsidRPr="00405D88">
        <w:rPr>
          <w:rStyle w:val="Style13ptBold"/>
        </w:rPr>
        <w:t xml:space="preserve">Marjanovic and </w:t>
      </w:r>
      <w:proofErr w:type="spellStart"/>
      <w:r w:rsidRPr="00405D88">
        <w:rPr>
          <w:rStyle w:val="Style13ptBold"/>
        </w:rPr>
        <w:t>Fejiao</w:t>
      </w:r>
      <w:proofErr w:type="spellEnd"/>
      <w:r w:rsidRPr="00405D88">
        <w:rPr>
          <w:rStyle w:val="Style13ptBold"/>
        </w:rPr>
        <w:t xml:space="preserve"> ‘20</w:t>
      </w:r>
      <w:r w:rsidRPr="00405D88">
        <w:rPr>
          <w:sz w:val="16"/>
        </w:rPr>
        <w:t xml:space="preserve"> Marjanovic, Sonja, and Carolina </w:t>
      </w:r>
      <w:proofErr w:type="spellStart"/>
      <w:r w:rsidRPr="00405D88">
        <w:rPr>
          <w:sz w:val="16"/>
        </w:rPr>
        <w:t>Feijao</w:t>
      </w:r>
      <w:proofErr w:type="spellEnd"/>
      <w:r w:rsidRPr="00405D88">
        <w:rPr>
          <w:sz w:val="16"/>
        </w:rPr>
        <w:t xml:space="preserve">. Sonja Marjanovic, Ph.D., Judge Business School, University of Cambridge. Carolina </w:t>
      </w:r>
      <w:proofErr w:type="spellStart"/>
      <w:r w:rsidRPr="00405D88">
        <w:rPr>
          <w:sz w:val="16"/>
        </w:rPr>
        <w:t>Feijao</w:t>
      </w:r>
      <w:proofErr w:type="spellEnd"/>
      <w:r w:rsidRPr="00405D88">
        <w:rPr>
          <w:sz w:val="16"/>
        </w:rPr>
        <w:t xml:space="preserve">, Ph.D. in biochemistry, University of Cambridge; M.Sc. in </w:t>
      </w:r>
      <w:proofErr w:type="spellStart"/>
      <w:r w:rsidRPr="00405D88">
        <w:rPr>
          <w:sz w:val="16"/>
        </w:rPr>
        <w:t>quantitive</w:t>
      </w:r>
      <w:proofErr w:type="spellEnd"/>
      <w:r w:rsidRPr="00405D88">
        <w:rPr>
          <w:sz w:val="16"/>
        </w:rPr>
        <w:t xml:space="preserve"> biology, Imperial College London; B.Sc. in biology, University of Lisbon. "Pharmaceutical Innovation for Infectious Disease Management: From Troubleshooting to Sustainable Models of Engagement." (2020). [Quality Control]</w:t>
      </w:r>
    </w:p>
    <w:p w14:paraId="6F62BC61" w14:textId="77777777" w:rsidR="007A3174" w:rsidRPr="00405D88" w:rsidRDefault="007A3174" w:rsidP="007A3174">
      <w:pPr>
        <w:ind w:left="720"/>
        <w:rPr>
          <w:sz w:val="8"/>
        </w:rPr>
      </w:pPr>
      <w:r w:rsidRPr="00405D88">
        <w:rPr>
          <w:sz w:val="8"/>
        </w:rPr>
        <w:t>As key actors in the healthcare innovation landscape, pharmaceutical and life sci-</w:t>
      </w:r>
      <w:proofErr w:type="spellStart"/>
      <w:r w:rsidRPr="00405D88">
        <w:rPr>
          <w:sz w:val="8"/>
        </w:rPr>
        <w:t>ences</w:t>
      </w:r>
      <w:proofErr w:type="spellEnd"/>
      <w:r w:rsidRPr="00405D88">
        <w:rPr>
          <w:sz w:val="8"/>
        </w:rPr>
        <w:t xml:space="preserve"> companies have been called on to develop medicines, </w:t>
      </w:r>
      <w:proofErr w:type="gramStart"/>
      <w:r w:rsidRPr="00405D88">
        <w:rPr>
          <w:sz w:val="8"/>
        </w:rPr>
        <w:t>vaccines</w:t>
      </w:r>
      <w:proofErr w:type="gramEnd"/>
      <w:r w:rsidRPr="00405D88">
        <w:rPr>
          <w:sz w:val="8"/>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 xml:space="preserve">bioterrorism </w:t>
      </w:r>
      <w:proofErr w:type="gramStart"/>
      <w:r w:rsidRPr="009E7424">
        <w:rPr>
          <w:b/>
          <w:bCs/>
          <w:highlight w:val="yellow"/>
          <w:u w:val="single"/>
        </w:rPr>
        <w:t>con-text</w:t>
      </w:r>
      <w:proofErr w:type="gramEnd"/>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w:t>
      </w:r>
      <w:proofErr w:type="spellStart"/>
      <w:r w:rsidRPr="001E68E0">
        <w:rPr>
          <w:b/>
          <w:bCs/>
          <w:u w:val="single"/>
        </w:rPr>
        <w:t>recognised</w:t>
      </w:r>
      <w:proofErr w:type="spellEnd"/>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w:t>
      </w:r>
      <w:proofErr w:type="spellStart"/>
      <w:r w:rsidRPr="00405D88">
        <w:rPr>
          <w:sz w:val="8"/>
        </w:rPr>
        <w:t>compe-tition</w:t>
      </w:r>
      <w:proofErr w:type="spellEnd"/>
      <w:r w:rsidRPr="00405D88">
        <w:rPr>
          <w:sz w:val="8"/>
        </w:rPr>
        <w:t xml:space="preserve"> within the industry. However, </w:t>
      </w:r>
      <w:r w:rsidRPr="009E7424">
        <w:rPr>
          <w:highlight w:val="yellow"/>
          <w:u w:val="single"/>
        </w:rPr>
        <w:t>the</w:t>
      </w:r>
      <w:r w:rsidRPr="00405D88">
        <w:rPr>
          <w:u w:val="single"/>
        </w:rPr>
        <w:t xml:space="preserve"> </w:t>
      </w:r>
      <w:r w:rsidRPr="009E7424">
        <w:rPr>
          <w:highlight w:val="yellow"/>
          <w:u w:val="single"/>
        </w:rPr>
        <w:t xml:space="preserve">expertise, </w:t>
      </w:r>
      <w:proofErr w:type="gramStart"/>
      <w:r w:rsidRPr="009E7424">
        <w:rPr>
          <w:highlight w:val="yellow"/>
          <w:u w:val="single"/>
        </w:rPr>
        <w:t>networks</w:t>
      </w:r>
      <w:proofErr w:type="gramEnd"/>
      <w:r w:rsidRPr="009E7424">
        <w:rPr>
          <w:highlight w:val="yellow"/>
          <w:u w:val="single"/>
        </w:rPr>
        <w:t xml:space="preserve">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proofErr w:type="spellStart"/>
      <w:r w:rsidRPr="009E7424">
        <w:rPr>
          <w:rStyle w:val="Emphasis"/>
          <w:highlight w:val="yellow"/>
        </w:rPr>
        <w:t>incentivising</w:t>
      </w:r>
      <w:proofErr w:type="spellEnd"/>
      <w:r w:rsidRPr="009E7424">
        <w:rPr>
          <w:rStyle w:val="Emphasis"/>
          <w:highlight w:val="yellow"/>
        </w:rPr>
        <w:t xml:space="preserve"> </w:t>
      </w:r>
      <w:proofErr w:type="spellStart"/>
      <w:r w:rsidRPr="009E7424">
        <w:rPr>
          <w:rStyle w:val="Emphasis"/>
          <w:highlight w:val="yellow"/>
        </w:rPr>
        <w:t>pharmaceu</w:t>
      </w:r>
      <w:proofErr w:type="spellEnd"/>
      <w:r w:rsidRPr="009E7424">
        <w:rPr>
          <w:rStyle w:val="Emphasis"/>
          <w:highlight w:val="yellow"/>
        </w:rPr>
        <w:t>-tical innovation</w:t>
      </w:r>
      <w:r w:rsidRPr="00405D88">
        <w:rPr>
          <w:u w:val="single"/>
        </w:rPr>
        <w:t xml:space="preserve"> in response to infectious </w:t>
      </w:r>
      <w:r w:rsidRPr="00405D88">
        <w:rPr>
          <w:u w:val="single"/>
        </w:rPr>
        <w:lastRenderedPageBreak/>
        <w:t xml:space="preserve">disease threats to public health. It considers both past and current examples of efforts to </w:t>
      </w:r>
      <w:proofErr w:type="spellStart"/>
      <w:r w:rsidRPr="00405D88">
        <w:rPr>
          <w:u w:val="single"/>
        </w:rPr>
        <w:t>mobilise</w:t>
      </w:r>
      <w:proofErr w:type="spellEnd"/>
      <w:r w:rsidRPr="00405D88">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w:t>
      </w:r>
      <w:proofErr w:type="gramStart"/>
      <w:r w:rsidRPr="00405D88">
        <w:rPr>
          <w:u w:val="single"/>
        </w:rPr>
        <w:t>sec-tor</w:t>
      </w:r>
      <w:proofErr w:type="gramEnd"/>
      <w:r w:rsidRPr="00405D88">
        <w:rPr>
          <w:sz w:val="8"/>
        </w:rPr>
        <w:t xml:space="preserve">.2 It is therefore unsurprising that we are seeing </w:t>
      </w:r>
      <w:proofErr w:type="spellStart"/>
      <w:r w:rsidRPr="00405D88">
        <w:rPr>
          <w:sz w:val="8"/>
        </w:rPr>
        <w:t>indus</w:t>
      </w:r>
      <w:proofErr w:type="spellEnd"/>
      <w:r w:rsidRPr="00405D88">
        <w:rPr>
          <w:sz w:val="8"/>
        </w:rPr>
        <w:t xml:space="preserve">-try-wide efforts unfold at unprecedented scale and pace. Whereas there is always scope for more activity, industry is currently contributing </w:t>
      </w:r>
      <w:proofErr w:type="gramStart"/>
      <w:r w:rsidRPr="00405D88">
        <w:rPr>
          <w:sz w:val="8"/>
        </w:rPr>
        <w:t>in</w:t>
      </w:r>
      <w:proofErr w:type="gramEnd"/>
      <w:r w:rsidRPr="00405D88">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405D88">
        <w:rPr>
          <w:sz w:val="8"/>
        </w:rPr>
        <w:t>als</w:t>
      </w:r>
      <w:proofErr w:type="spellEnd"/>
      <w:r w:rsidRPr="00405D88">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405D88">
        <w:rPr>
          <w:sz w:val="8"/>
        </w:rPr>
        <w:t>erate</w:t>
      </w:r>
      <w:proofErr w:type="spellEnd"/>
      <w:r w:rsidRPr="00405D88">
        <w:rPr>
          <w:sz w:val="8"/>
        </w:rPr>
        <w:t xml:space="preserv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w:t>
      </w:r>
      <w:proofErr w:type="spellStart"/>
      <w:r w:rsidRPr="00405D88">
        <w:rPr>
          <w:sz w:val="8"/>
        </w:rPr>
        <w:t>realised</w:t>
      </w:r>
      <w:proofErr w:type="spellEnd"/>
      <w:r w:rsidRPr="00405D88">
        <w:rPr>
          <w:sz w:val="8"/>
        </w:rPr>
        <w:t xml:space="preserve"> across the industry, there are likely to be </w:t>
      </w:r>
      <w:proofErr w:type="spellStart"/>
      <w:r w:rsidRPr="00405D88">
        <w:rPr>
          <w:sz w:val="8"/>
        </w:rPr>
        <w:t>rela-tively</w:t>
      </w:r>
      <w:proofErr w:type="spellEnd"/>
      <w:r w:rsidRPr="00405D88">
        <w:rPr>
          <w:sz w:val="8"/>
        </w:rPr>
        <w:t xml:space="preserve"> few companies that are ‘commercial’ winners. Those who might gain substantial revenues will be under </w:t>
      </w:r>
      <w:proofErr w:type="spellStart"/>
      <w:r w:rsidRPr="00405D88">
        <w:rPr>
          <w:sz w:val="8"/>
        </w:rPr>
        <w:t>pres</w:t>
      </w:r>
      <w:proofErr w:type="spellEnd"/>
      <w:r w:rsidRPr="00405D88">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405D88">
        <w:rPr>
          <w:sz w:val="8"/>
        </w:rPr>
        <w:t>poten-tial</w:t>
      </w:r>
      <w:proofErr w:type="spellEnd"/>
      <w:r w:rsidRPr="00405D88">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05D88">
        <w:rPr>
          <w:sz w:val="8"/>
        </w:rPr>
        <w:t>mobilising</w:t>
      </w:r>
      <w:proofErr w:type="spellEnd"/>
      <w:r w:rsidRPr="00405D88">
        <w:rPr>
          <w:sz w:val="8"/>
        </w:rPr>
        <w:t xml:space="preserve">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w:t>
      </w:r>
      <w:proofErr w:type="gramStart"/>
      <w:r w:rsidRPr="00405D88">
        <w:rPr>
          <w:u w:val="single"/>
        </w:rPr>
        <w:t>agents</w:t>
      </w:r>
      <w:proofErr w:type="gramEnd"/>
      <w:r w:rsidRPr="00405D88">
        <w:rPr>
          <w:u w:val="single"/>
        </w:rPr>
        <w:t xml:space="preserve">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w:t>
      </w:r>
      <w:proofErr w:type="spellStart"/>
      <w:r w:rsidRPr="00405D88">
        <w:rPr>
          <w:u w:val="single"/>
        </w:rPr>
        <w:t>imme-diate</w:t>
      </w:r>
      <w:proofErr w:type="spellEnd"/>
      <w:r w:rsidRPr="00405D88">
        <w:rPr>
          <w:u w:val="single"/>
        </w:rPr>
        <w:t xml:space="preserve"> term. </w:t>
      </w:r>
      <w:r w:rsidRPr="00405D88">
        <w:rPr>
          <w:sz w:val="8"/>
        </w:rPr>
        <w:t xml:space="preserve">The pharmaceutical industry has responded to previous public health emergencies associated with </w:t>
      </w:r>
      <w:proofErr w:type="spellStart"/>
      <w:r w:rsidRPr="00405D88">
        <w:rPr>
          <w:sz w:val="8"/>
        </w:rPr>
        <w:t>infec-tious</w:t>
      </w:r>
      <w:proofErr w:type="spellEnd"/>
      <w:r w:rsidRPr="00405D88">
        <w:rPr>
          <w:sz w:val="8"/>
        </w:rPr>
        <w:t xml:space="preserve"> disease in recent times – for example those associated with Ebola and Zika outbreaks.11 However, it has done so to a lesser scale than for COVID-19 and with </w:t>
      </w:r>
      <w:proofErr w:type="spellStart"/>
      <w:r w:rsidRPr="00405D88">
        <w:rPr>
          <w:sz w:val="8"/>
        </w:rPr>
        <w:t>contribu-tions</w:t>
      </w:r>
      <w:proofErr w:type="spellEnd"/>
      <w:r w:rsidRPr="00405D88">
        <w:rPr>
          <w:sz w:val="8"/>
        </w:rPr>
        <w:t xml:space="preserve">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 xml:space="preserve">12 There are important policy questions as to whether – and how – industry could engage with such public health threats to an even greater extent under improved </w:t>
      </w:r>
      <w:proofErr w:type="spellStart"/>
      <w:r w:rsidRPr="00405D88">
        <w:rPr>
          <w:sz w:val="8"/>
        </w:rPr>
        <w:t>innova-tion</w:t>
      </w:r>
      <w:proofErr w:type="spellEnd"/>
      <w:r w:rsidRPr="00405D88">
        <w:rPr>
          <w:sz w:val="8"/>
        </w:rPr>
        <w:t xml:space="preserve"> conditions.</w:t>
      </w:r>
    </w:p>
    <w:p w14:paraId="39E1B825" w14:textId="77777777" w:rsidR="007A3174" w:rsidRPr="00405D88" w:rsidRDefault="007A3174" w:rsidP="007A3174">
      <w:pPr>
        <w:pStyle w:val="Heading4"/>
        <w:rPr>
          <w:rFonts w:cs="Calibri"/>
        </w:rPr>
      </w:pPr>
      <w:r w:rsidRPr="00405D88">
        <w:rPr>
          <w:rFonts w:cs="Calibri"/>
        </w:rPr>
        <w:t>Bioterror causes extinction---early response key</w:t>
      </w:r>
    </w:p>
    <w:p w14:paraId="2362344B" w14:textId="77777777" w:rsidR="007A3174" w:rsidRPr="00405D88" w:rsidRDefault="007A3174" w:rsidP="007A3174">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097CD45A" w14:textId="77777777" w:rsidR="007A3174" w:rsidRPr="00405D88" w:rsidRDefault="007A3174" w:rsidP="007A3174">
      <w:pPr>
        <w:ind w:left="720"/>
        <w:rPr>
          <w:rStyle w:val="StyleUnderlin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 xml:space="preserve">A resulting disease pandemic is currently one of the </w:t>
      </w:r>
      <w:proofErr w:type="gramStart"/>
      <w:r w:rsidRPr="00405D88">
        <w:rPr>
          <w:rStyle w:val="StyleUnderline"/>
        </w:rPr>
        <w:t>most deadly</w:t>
      </w:r>
      <w:proofErr w:type="gramEnd"/>
      <w:r w:rsidRPr="00405D88">
        <w:rPr>
          <w:rStyle w:val="StyleUnderline"/>
        </w:rPr>
        <w:t xml:space="preserve">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t>
      </w:r>
      <w:proofErr w:type="gramStart"/>
      <w:r w:rsidRPr="00405D88">
        <w:rPr>
          <w:sz w:val="10"/>
        </w:rPr>
        <w:t>whose</w:t>
      </w:r>
      <w:proofErr w:type="gramEnd"/>
      <w:r w:rsidRPr="00405D88">
        <w:rPr>
          <w:sz w:val="10"/>
        </w:rPr>
        <w:t xml:space="preserv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w:t>
      </w:r>
      <w:proofErr w:type="gramStart"/>
      <w:r w:rsidRPr="009E7424">
        <w:rPr>
          <w:rStyle w:val="StyleUnderline"/>
          <w:highlight w:val="yellow"/>
        </w:rPr>
        <w:t>open</w:t>
      </w:r>
      <w:proofErr w:type="gramEnd"/>
      <w:r w:rsidRPr="009E7424">
        <w:rPr>
          <w:rStyle w:val="StyleUnderline"/>
          <w:highlight w:val="yellow"/>
        </w:rPr>
        <w:t xml:space="preserve">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w:t>
      </w:r>
      <w:proofErr w:type="gramStart"/>
      <w:r w:rsidRPr="00405D88">
        <w:rPr>
          <w:sz w:val="10"/>
        </w:rPr>
        <w:t>Hmmm..</w:t>
      </w:r>
      <w:proofErr w:type="gramEnd"/>
      <w:r w:rsidRPr="00405D88">
        <w:rPr>
          <w:sz w:val="10"/>
        </w:rPr>
        <w:t xml:space="preserve"> I wonder why he wants Plutonium?’” </w:t>
      </w:r>
      <w:proofErr w:type="spellStart"/>
      <w:r w:rsidRPr="00405D88">
        <w:rPr>
          <w:sz w:val="10"/>
        </w:rPr>
        <w:t>Mr</w:t>
      </w:r>
      <w:proofErr w:type="spellEnd"/>
      <w:r w:rsidRPr="00405D88">
        <w:rPr>
          <w:sz w:val="10"/>
        </w:rPr>
        <w:t xml:space="preserve">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 xml:space="preserve">or </w:t>
      </w:r>
      <w:r w:rsidRPr="00A30173">
        <w:rPr>
          <w:rStyle w:val="Emphasis"/>
        </w:rPr>
        <w:lastRenderedPageBreak/>
        <w:t>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w:t>
      </w:r>
      <w:proofErr w:type="gramStart"/>
      <w:r w:rsidRPr="00405D88">
        <w:rPr>
          <w:sz w:val="10"/>
        </w:rPr>
        <w:t>eights</w:t>
      </w:r>
      <w:proofErr w:type="gramEnd"/>
      <w:r w:rsidRPr="00405D88">
        <w:rPr>
          <w:sz w:val="10"/>
        </w:rPr>
        <w:t xml:space="preserve">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w:t>
      </w:r>
      <w:proofErr w:type="gramStart"/>
      <w:r w:rsidRPr="00405D88">
        <w:rPr>
          <w:sz w:val="10"/>
        </w:rPr>
        <w:t>say</w:t>
      </w:r>
      <w:proofErr w:type="gramEnd"/>
      <w:r w:rsidRPr="00405D88">
        <w:rPr>
          <w:sz w:val="10"/>
        </w:rPr>
        <w:t xml:space="preserve">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bio-</w:t>
      </w:r>
      <w:proofErr w:type="spellStart"/>
      <w:r w:rsidRPr="009E7424">
        <w:rPr>
          <w:rStyle w:val="Emphasis"/>
          <w:highlight w:val="yellow"/>
        </w:rPr>
        <w:t>defence</w:t>
      </w:r>
      <w:proofErr w:type="spellEnd"/>
      <w:r w:rsidRPr="009E7424">
        <w:rPr>
          <w:rStyle w:val="Emphasis"/>
          <w:highlight w:val="yellow"/>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405D88">
        <w:rPr>
          <w:rStyle w:val="StyleUnderline"/>
        </w:rPr>
        <w:t xml:space="preserve">Nations must amass an arsenal of new weapons to fight such a disease outbreak, including vaccines, </w:t>
      </w:r>
      <w:proofErr w:type="gramStart"/>
      <w:r w:rsidRPr="00405D88">
        <w:rPr>
          <w:rStyle w:val="StyleUnderline"/>
        </w:rPr>
        <w:t>drugs</w:t>
      </w:r>
      <w:proofErr w:type="gramEnd"/>
      <w:r w:rsidRPr="00405D88">
        <w:rPr>
          <w:rStyle w:val="StyleUnderline"/>
        </w:rPr>
        <w:t xml:space="preserve">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68065D3B" w14:textId="4888027F" w:rsidR="00E42E4C" w:rsidRDefault="007A3174" w:rsidP="007A3174">
      <w:pPr>
        <w:pStyle w:val="Heading2"/>
      </w:pPr>
      <w:r>
        <w:lastRenderedPageBreak/>
        <w:t>Case</w:t>
      </w:r>
    </w:p>
    <w:p w14:paraId="24D4A0A0" w14:textId="75E995F0" w:rsidR="007A3174" w:rsidRDefault="007A3174" w:rsidP="007A3174">
      <w:pPr>
        <w:pStyle w:val="Heading4"/>
        <w:numPr>
          <w:ilvl w:val="0"/>
          <w:numId w:val="12"/>
        </w:numPr>
      </w:pPr>
      <w:proofErr w:type="spellStart"/>
      <w:r>
        <w:t>Disad</w:t>
      </w:r>
      <w:proofErr w:type="spellEnd"/>
      <w:r>
        <w:t xml:space="preserve"> turns case</w:t>
      </w:r>
    </w:p>
    <w:p w14:paraId="1D2A15EB" w14:textId="292BA457" w:rsidR="007A3174" w:rsidRDefault="007A3174" w:rsidP="007A3174">
      <w:pPr>
        <w:pStyle w:val="Heading4"/>
        <w:numPr>
          <w:ilvl w:val="0"/>
          <w:numId w:val="12"/>
        </w:numPr>
      </w:pPr>
      <w:r>
        <w:t>CP solvency – HIF solves all their revitalizing market impacts</w:t>
      </w:r>
    </w:p>
    <w:p w14:paraId="0A4C6DA2" w14:textId="1B4FC316" w:rsidR="007A3174" w:rsidRDefault="007A3174" w:rsidP="007A3174">
      <w:pPr>
        <w:pStyle w:val="Heading4"/>
        <w:numPr>
          <w:ilvl w:val="0"/>
          <w:numId w:val="12"/>
        </w:numPr>
      </w:pPr>
      <w:r>
        <w:t xml:space="preserve">Don’t buy their </w:t>
      </w:r>
      <w:proofErr w:type="spellStart"/>
      <w:r>
        <w:t>extinntion</w:t>
      </w:r>
      <w:proofErr w:type="spellEnd"/>
      <w:r>
        <w:t xml:space="preserve"> claims they have zero probability</w:t>
      </w:r>
    </w:p>
    <w:p w14:paraId="5DFBD1D2" w14:textId="1F27A1EB" w:rsidR="004E429B" w:rsidRPr="004E429B" w:rsidRDefault="004E429B" w:rsidP="004E429B">
      <w:pPr>
        <w:pStyle w:val="Heading4"/>
        <w:numPr>
          <w:ilvl w:val="0"/>
          <w:numId w:val="12"/>
        </w:numPr>
      </w:pPr>
      <w:r>
        <w:t xml:space="preserve">Their model of driving innovation prior to the patent protection time running out doesn’t work because for medicines for things like covid – we </w:t>
      </w:r>
      <w:proofErr w:type="spellStart"/>
      <w:proofErr w:type="gramStart"/>
      <w:r>
        <w:t>cant</w:t>
      </w:r>
      <w:proofErr w:type="spellEnd"/>
      <w:proofErr w:type="gramEnd"/>
      <w:r>
        <w:t xml:space="preserve"> wait 20 years for innovation to materialize. </w:t>
      </w:r>
    </w:p>
    <w:p w14:paraId="45AF9FE8" w14:textId="7110C740" w:rsidR="007A3174" w:rsidRPr="007A3174" w:rsidRDefault="007A3174" w:rsidP="007A3174">
      <w:pPr>
        <w:pStyle w:val="Heading4"/>
        <w:ind w:left="720"/>
      </w:pPr>
    </w:p>
    <w:sectPr w:rsidR="007A3174" w:rsidRPr="007A317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panose1 w:val="020B0600040502020204"/>
    <w:charset w:val="00"/>
    <w:family w:val="swiss"/>
    <w:pitch w:val="variable"/>
    <w:sig w:usb0="E1000AEF" w:usb1="5000A1FF" w:usb2="00000000" w:usb3="00000000" w:csb0="000001BF" w:csb1="00000000"/>
  </w:font>
  <w:font w:name="AppleSystemUIFont">
    <w:altName w:val="Times New Roman"/>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F6B1339"/>
    <w:multiLevelType w:val="hybridMultilevel"/>
    <w:tmpl w:val="DE063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B67F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731"/>
    <w:rsid w:val="004B72B4"/>
    <w:rsid w:val="004C0314"/>
    <w:rsid w:val="004C0D3D"/>
    <w:rsid w:val="004C213E"/>
    <w:rsid w:val="004C376C"/>
    <w:rsid w:val="004C657F"/>
    <w:rsid w:val="004D17D8"/>
    <w:rsid w:val="004D52D8"/>
    <w:rsid w:val="004E355B"/>
    <w:rsid w:val="004E429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283F"/>
    <w:rsid w:val="007A3174"/>
    <w:rsid w:val="007A3BAF"/>
    <w:rsid w:val="007B53D8"/>
    <w:rsid w:val="007C22C5"/>
    <w:rsid w:val="007C57E1"/>
    <w:rsid w:val="007C5811"/>
    <w:rsid w:val="007D2DF5"/>
    <w:rsid w:val="007D451A"/>
    <w:rsid w:val="007D5E3E"/>
    <w:rsid w:val="007D7596"/>
    <w:rsid w:val="007E242C"/>
    <w:rsid w:val="007E6631"/>
    <w:rsid w:val="00801B9A"/>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4DA"/>
    <w:rsid w:val="00BC0ABE"/>
    <w:rsid w:val="00BC30DB"/>
    <w:rsid w:val="00BC64FF"/>
    <w:rsid w:val="00BC7C37"/>
    <w:rsid w:val="00BD2244"/>
    <w:rsid w:val="00BE6472"/>
    <w:rsid w:val="00BF29B8"/>
    <w:rsid w:val="00BF46EA"/>
    <w:rsid w:val="00C0661E"/>
    <w:rsid w:val="00C07769"/>
    <w:rsid w:val="00C07D05"/>
    <w:rsid w:val="00C10856"/>
    <w:rsid w:val="00C203FA"/>
    <w:rsid w:val="00C244F5"/>
    <w:rsid w:val="00C3164F"/>
    <w:rsid w:val="00C31B5E"/>
    <w:rsid w:val="00C34D3E"/>
    <w:rsid w:val="00C35B37"/>
    <w:rsid w:val="00C3747A"/>
    <w:rsid w:val="00C37F29"/>
    <w:rsid w:val="00C56DCC"/>
    <w:rsid w:val="00C57075"/>
    <w:rsid w:val="00C626A1"/>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1A86"/>
    <w:rsid w:val="00EA1115"/>
    <w:rsid w:val="00EA39EB"/>
    <w:rsid w:val="00EA58CE"/>
    <w:rsid w:val="00EB33FF"/>
    <w:rsid w:val="00EB3D1A"/>
    <w:rsid w:val="00EB67F5"/>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AEDD1B"/>
  <w14:defaultImageDpi w14:val="300"/>
  <w15:docId w15:val="{18CCBFB0-6F60-7C4A-99AA-21D8DDFB7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B67F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B67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67F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B67F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9"/>
    <w:unhideWhenUsed/>
    <w:qFormat/>
    <w:rsid w:val="00EB67F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B67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67F5"/>
  </w:style>
  <w:style w:type="character" w:customStyle="1" w:styleId="Heading1Char">
    <w:name w:val="Heading 1 Char"/>
    <w:aliases w:val="Pocket Char"/>
    <w:basedOn w:val="DefaultParagraphFont"/>
    <w:link w:val="Heading1"/>
    <w:uiPriority w:val="9"/>
    <w:rsid w:val="00EB67F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B67F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B67F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EB67F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EB67F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EB67F5"/>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EB67F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B67F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EB67F5"/>
    <w:rPr>
      <w:color w:val="auto"/>
      <w:u w:val="none"/>
    </w:rPr>
  </w:style>
  <w:style w:type="paragraph" w:styleId="DocumentMap">
    <w:name w:val="Document Map"/>
    <w:basedOn w:val="Normal"/>
    <w:link w:val="DocumentMapChar"/>
    <w:uiPriority w:val="99"/>
    <w:semiHidden/>
    <w:unhideWhenUsed/>
    <w:rsid w:val="00EB67F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67F5"/>
    <w:rPr>
      <w:rFonts w:ascii="Lucida Grande" w:hAnsi="Lucida Grande" w:cs="Lucida Grande"/>
    </w:rPr>
  </w:style>
  <w:style w:type="paragraph" w:customStyle="1" w:styleId="textbold">
    <w:name w:val="text bold"/>
    <w:basedOn w:val="Normal"/>
    <w:link w:val="Emphasis"/>
    <w:uiPriority w:val="20"/>
    <w:qFormat/>
    <w:rsid w:val="007A283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sj.com/market-data/quotes/PF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sj.com/market-data/quotes/MRNA?mod=chiclet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sj.com/market-data/quotes/MRNA"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wsj.com/articles/u-s-backs-waiver-of-intellectual-property-protection-for-covid-19-vaccines-11620243518?mod=article_inline" TargetMode="External"/><Relationship Id="rId4" Type="http://schemas.openxmlformats.org/officeDocument/2006/relationships/customXml" Target="../customXml/item4.xml"/><Relationship Id="rId9" Type="http://schemas.openxmlformats.org/officeDocument/2006/relationships/hyperlink" Target="https://scholarship.law.duke.edu/cgi/viewcontent.cgi?article=4710&amp;context=lcp" TargetMode="External"/><Relationship Id="rId14" Type="http://schemas.openxmlformats.org/officeDocument/2006/relationships/hyperlink" Target="https://www.wsj.com/market-data/quotes/PFE?mod=chicle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adesa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0AFF9A7-E7A4-0648-BC01-B1C68DFB9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15</Pages>
  <Words>10116</Words>
  <Characters>55844</Characters>
  <Application>Microsoft Office Word</Application>
  <DocSecurity>0</DocSecurity>
  <Lines>641</Lines>
  <Paragraphs>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65894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Ela Desai</cp:lastModifiedBy>
  <cp:revision>2</cp:revision>
  <dcterms:created xsi:type="dcterms:W3CDTF">2021-09-18T14:41:00Z</dcterms:created>
  <dcterms:modified xsi:type="dcterms:W3CDTF">2021-09-18T15:13:00Z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