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AA212" w14:textId="77777777" w:rsidR="004D62CD" w:rsidRPr="00FD4BB7" w:rsidRDefault="004D62CD" w:rsidP="004D62CD">
      <w:pPr>
        <w:pStyle w:val="Heading1"/>
        <w:rPr>
          <w:rFonts w:cs="Calibri"/>
        </w:rPr>
      </w:pPr>
      <w:r w:rsidRPr="00FD4BB7">
        <w:rPr>
          <w:rFonts w:cs="Calibri"/>
        </w:rPr>
        <w:t xml:space="preserve">Aff </w:t>
      </w:r>
    </w:p>
    <w:p w14:paraId="55A85E49" w14:textId="77777777" w:rsidR="004D62CD" w:rsidRPr="00FD4BB7" w:rsidRDefault="004D62CD" w:rsidP="004D62CD">
      <w:pPr>
        <w:pStyle w:val="Heading2"/>
        <w:rPr>
          <w:rFonts w:cs="Calibri"/>
        </w:rPr>
      </w:pPr>
      <w:r>
        <w:rPr>
          <w:rFonts w:cs="Calibri"/>
        </w:rPr>
        <w:lastRenderedPageBreak/>
        <w:t>Advantage</w:t>
      </w:r>
    </w:p>
    <w:p w14:paraId="3735F6E1" w14:textId="77777777" w:rsidR="004D62CD" w:rsidRPr="00FD4BB7" w:rsidRDefault="004D62CD" w:rsidP="004D62CD">
      <w:pPr>
        <w:pStyle w:val="Heading4"/>
        <w:rPr>
          <w:rFonts w:cs="Calibri"/>
        </w:rPr>
      </w:pPr>
      <w:r w:rsidRPr="00FD4BB7">
        <w:rPr>
          <w:rFonts w:cs="Calibri"/>
        </w:rPr>
        <w:t>Incarcerated workers do not have a right to strike in the US.</w:t>
      </w:r>
    </w:p>
    <w:p w14:paraId="2C4CDFD8" w14:textId="77777777" w:rsidR="004D62CD" w:rsidRPr="00FD4BB7" w:rsidRDefault="004D62CD" w:rsidP="004D62CD">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1C342D99" w14:textId="57632852" w:rsidR="004D62CD" w:rsidRDefault="004D62CD" w:rsidP="004D62CD">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00FD4BB7">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18C60F0A" w14:textId="77777777" w:rsidR="004D62CD" w:rsidRPr="00FD4BB7" w:rsidRDefault="004D62CD" w:rsidP="004D62CD">
      <w:pPr>
        <w:pStyle w:val="Heading4"/>
        <w:rPr>
          <w:rFonts w:cs="Calibri"/>
        </w:rPr>
      </w:pPr>
      <w:r w:rsidRPr="00FD4BB7">
        <w:rPr>
          <w:rFonts w:cs="Calibri"/>
        </w:rPr>
        <w:t>Incarceration disproportionately affects people of color, which causes a permanent reduction in job opportunities and quality of life. Rezal 21</w:t>
      </w:r>
    </w:p>
    <w:p w14:paraId="013BBEEA" w14:textId="77777777" w:rsidR="004D62CD" w:rsidRPr="00FD4BB7" w:rsidRDefault="004D62CD" w:rsidP="004D62CD">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C17C709" w14:textId="1AF7C317" w:rsidR="004D62CD" w:rsidRDefault="004D62CD" w:rsidP="004D62CD">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lastRenderedPageBreak/>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673B8EAB" w14:textId="77777777" w:rsidR="004D62CD" w:rsidRPr="00FD4BB7" w:rsidRDefault="004D62CD" w:rsidP="004D62CD">
      <w:pPr>
        <w:pStyle w:val="Heading4"/>
        <w:rPr>
          <w:rFonts w:cs="Calibri"/>
        </w:rPr>
      </w:pPr>
      <w:r w:rsidRPr="00FD4BB7">
        <w:rPr>
          <w:rFonts w:cs="Calibri"/>
        </w:rPr>
        <w:t>Prison working conditions are terrible—prisoners work in unsafe conditions and accrue thousands of dollars in debt. Eisen 20</w:t>
      </w:r>
    </w:p>
    <w:p w14:paraId="72DD18CD" w14:textId="77777777" w:rsidR="004D62CD" w:rsidRPr="00FD4BB7" w:rsidRDefault="004D62CD" w:rsidP="004D62CD">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70D52C8" w14:textId="5A39A56B" w:rsidR="004D62CD" w:rsidRDefault="004D62CD" w:rsidP="004D62CD">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FD4BB7">
        <w:rPr>
          <w:sz w:val="12"/>
        </w:rPr>
        <w:lastRenderedPageBreak/>
        <w:t xml:space="preserve">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452D821F" w14:textId="77777777" w:rsidR="004D62CD" w:rsidRPr="00FD4BB7" w:rsidRDefault="004D62CD" w:rsidP="004D62CD">
      <w:pPr>
        <w:pStyle w:val="Heading4"/>
        <w:rPr>
          <w:rFonts w:cs="Calibri"/>
        </w:rPr>
      </w:pPr>
      <w:r w:rsidRPr="00FD4BB7">
        <w:rPr>
          <w:rFonts w:cs="Calibri"/>
        </w:rPr>
        <w:t>Prisoners make almost no money for their labor. Fulcher 15</w:t>
      </w:r>
    </w:p>
    <w:p w14:paraId="7DE5B354" w14:textId="77777777" w:rsidR="004D62CD" w:rsidRPr="00FD4BB7" w:rsidRDefault="004D62CD" w:rsidP="004D62CD">
      <w:r w:rsidRPr="00FD4BB7">
        <w:t>Patrice A. Fulcher [Associate Professor at The John Marshall Law School], 15 - ("," Journal of Civil Rights and Economic Development, Winter 2015, accessed 10-28-2021, https://scholarship.law.stjohns.edu/cgi/viewcontent.cgi?article=1759&amp;context=jcred)//ML</w:t>
      </w:r>
    </w:p>
    <w:p w14:paraId="701D9613" w14:textId="75F39D0E" w:rsidR="004D62CD" w:rsidRDefault="004D62CD" w:rsidP="004D62CD">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w:t>
      </w:r>
      <w:r w:rsidRPr="00FD4BB7">
        <w:rPr>
          <w:sz w:val="12"/>
        </w:rPr>
        <w:lastRenderedPageBreak/>
        <w:t xml:space="preserve">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3A133AC8" w14:textId="77777777" w:rsidR="004D62CD" w:rsidRPr="00FD4BB7" w:rsidRDefault="004D62CD" w:rsidP="004D62CD">
      <w:pPr>
        <w:pStyle w:val="Heading4"/>
        <w:rPr>
          <w:rFonts w:cs="Calibri"/>
        </w:rPr>
      </w:pPr>
      <w:r w:rsidRPr="00FD4BB7">
        <w:rPr>
          <w:rFonts w:cs="Calibri"/>
        </w:rPr>
        <w:t>Low wages for prisoners create cycles of recidivism. Fulcher 15</w:t>
      </w:r>
    </w:p>
    <w:p w14:paraId="0EC2E972" w14:textId="77777777" w:rsidR="004D62CD" w:rsidRPr="00FD4BB7" w:rsidRDefault="004D62CD" w:rsidP="004D62CD">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66826545" w14:textId="5AC98090" w:rsidR="004D62CD" w:rsidRDefault="004D62CD" w:rsidP="004D62CD">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3740460" w14:textId="77777777" w:rsidR="004D62CD" w:rsidRPr="00FD4BB7" w:rsidRDefault="004D62CD" w:rsidP="004D62CD">
      <w:pPr>
        <w:pStyle w:val="Heading2"/>
        <w:rPr>
          <w:rFonts w:cs="Calibri"/>
        </w:rPr>
      </w:pPr>
      <w:r w:rsidRPr="00FD4BB7">
        <w:rPr>
          <w:rFonts w:cs="Calibri"/>
        </w:rPr>
        <w:lastRenderedPageBreak/>
        <w:t xml:space="preserve">Plan </w:t>
      </w:r>
    </w:p>
    <w:p w14:paraId="04D89778" w14:textId="77777777" w:rsidR="004D62CD" w:rsidRPr="00FD4BB7" w:rsidRDefault="004D62CD" w:rsidP="004D62CD">
      <w:pPr>
        <w:pStyle w:val="Heading4"/>
        <w:rPr>
          <w:rFonts w:cs="Calibri"/>
        </w:rPr>
      </w:pPr>
      <w:r w:rsidRPr="00FD4BB7">
        <w:rPr>
          <w:rFonts w:cs="Calibri"/>
        </w:rPr>
        <w:t xml:space="preserve">Plan: The United States ought to recognize the unconditional right of incarcerated workers to strike. </w:t>
      </w:r>
    </w:p>
    <w:p w14:paraId="043779BD" w14:textId="77777777" w:rsidR="004D62CD" w:rsidRPr="00FD4BB7" w:rsidRDefault="004D62CD" w:rsidP="004D62CD">
      <w:pPr>
        <w:pStyle w:val="Heading2"/>
        <w:rPr>
          <w:rFonts w:cs="Calibri"/>
        </w:rPr>
      </w:pPr>
      <w:r w:rsidRPr="00FD4BB7">
        <w:rPr>
          <w:rFonts w:cs="Calibri"/>
        </w:rPr>
        <w:lastRenderedPageBreak/>
        <w:t xml:space="preserve">Solvency </w:t>
      </w:r>
    </w:p>
    <w:p w14:paraId="5F460267" w14:textId="77777777" w:rsidR="004D62CD" w:rsidRPr="00FD4BB7" w:rsidRDefault="004D62CD" w:rsidP="004D62CD">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1BD712D8" w14:textId="77777777" w:rsidR="004D62CD" w:rsidRPr="00FD4BB7" w:rsidRDefault="004D62CD" w:rsidP="004D62CD">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24FAB1C0" w14:textId="77777777" w:rsidR="004D62CD" w:rsidRPr="00C37B5A" w:rsidRDefault="004D62CD" w:rsidP="004D62CD">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4081DEF4" w14:textId="77777777" w:rsidR="004D62CD" w:rsidRPr="000D3D12" w:rsidRDefault="004D62CD" w:rsidP="004D62CD">
      <w:pPr>
        <w:rPr>
          <w:sz w:val="12"/>
        </w:rPr>
      </w:pPr>
    </w:p>
    <w:p w14:paraId="51530610" w14:textId="77777777" w:rsidR="004D62CD" w:rsidRPr="00FD4BB7" w:rsidRDefault="004D62CD" w:rsidP="004D62CD">
      <w:pPr>
        <w:pStyle w:val="Heading4"/>
      </w:pPr>
      <w:r w:rsidRPr="00FD4BB7">
        <w:t>Incarcerated workers are uniquely vulnerable to exploitation</w:t>
      </w:r>
      <w:r>
        <w:t>. T</w:t>
      </w:r>
      <w:r w:rsidRPr="00FD4BB7">
        <w:t>he right to strike is a key weapon in fighting for better conditions</w:t>
      </w:r>
    </w:p>
    <w:p w14:paraId="791C8254" w14:textId="77777777" w:rsidR="004D62CD" w:rsidRPr="00FD4BB7" w:rsidRDefault="004D62CD" w:rsidP="004D62CD">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MJen]</w:t>
      </w:r>
    </w:p>
    <w:p w14:paraId="55C0CDA5" w14:textId="77777777" w:rsidR="004D62CD" w:rsidRPr="00FD4BB7" w:rsidRDefault="004D62CD" w:rsidP="004D62CD">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609E19F7" w14:textId="77777777" w:rsidR="004D62CD" w:rsidRPr="00FD4BB7" w:rsidRDefault="004D62CD" w:rsidP="004D62CD">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C570F91" w14:textId="77777777" w:rsidR="004D62CD" w:rsidRPr="00FD4BB7" w:rsidRDefault="004D62CD" w:rsidP="004D62CD">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22FD0AAA" w14:textId="77777777" w:rsidR="004D62CD" w:rsidRPr="00FD4BB7" w:rsidRDefault="004D62CD" w:rsidP="004D62CD">
      <w:pPr>
        <w:pStyle w:val="Heading2"/>
        <w:rPr>
          <w:rFonts w:cs="Calibri"/>
        </w:rPr>
      </w:pPr>
      <w:r w:rsidRPr="00FD4BB7">
        <w:rPr>
          <w:rFonts w:cs="Calibri"/>
        </w:rPr>
        <w:lastRenderedPageBreak/>
        <w:t xml:space="preserve">Framework </w:t>
      </w:r>
    </w:p>
    <w:p w14:paraId="608EDF31" w14:textId="77777777" w:rsidR="004D62CD" w:rsidRPr="00FD4BB7" w:rsidRDefault="004D62CD" w:rsidP="004D62CD">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41546EC" w14:textId="77777777" w:rsidR="004D62CD" w:rsidRPr="00FD4BB7" w:rsidRDefault="004D62CD" w:rsidP="004D62CD">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1F4EA9B2" w14:textId="77777777" w:rsidR="004D62CD" w:rsidRPr="00FD4BB7" w:rsidRDefault="004D62CD" w:rsidP="004D62CD">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27D0E2F7" w14:textId="77777777" w:rsidR="004D62CD" w:rsidRPr="00FD4BB7" w:rsidRDefault="004D62CD" w:rsidP="004D62CD">
      <w:pPr>
        <w:pStyle w:val="Heading3"/>
        <w:rPr>
          <w:rFonts w:cs="Calibri"/>
        </w:rPr>
      </w:pPr>
      <w:r w:rsidRPr="00FD4BB7">
        <w:rPr>
          <w:rFonts w:eastAsia="Calibri" w:cs="Calibri"/>
          <w:b w:val="0"/>
          <w:sz w:val="44"/>
          <w:szCs w:val="44"/>
        </w:rPr>
        <w:lastRenderedPageBreak/>
        <w:t xml:space="preserve">Underview 1 </w:t>
      </w:r>
    </w:p>
    <w:p w14:paraId="139FD448" w14:textId="77777777" w:rsidR="004D62CD" w:rsidRPr="00FD4BB7" w:rsidRDefault="004D62CD" w:rsidP="004D62CD">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759F8A9F" w14:textId="77777777" w:rsidR="004D62CD" w:rsidRPr="00FD4BB7" w:rsidRDefault="004D62CD" w:rsidP="004D62CD">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0495E602" w14:textId="77777777" w:rsidR="004D62CD" w:rsidRPr="00FD4BB7" w:rsidRDefault="004D62CD" w:rsidP="004D62CD">
      <w:r w:rsidRPr="00FD4BB7">
        <w:rPr>
          <w:rFonts w:eastAsia="Cambria"/>
          <w:sz w:val="12"/>
          <w:szCs w:val="12"/>
        </w:rPr>
        <w:t xml:space="preserve"> </w:t>
      </w:r>
    </w:p>
    <w:p w14:paraId="05A5921A" w14:textId="77777777" w:rsidR="004D62CD" w:rsidRPr="00FD4BB7" w:rsidRDefault="004D62CD" w:rsidP="004D62CD">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BE2ABD7" w14:textId="77777777" w:rsidR="004D62CD" w:rsidRPr="00FD4BB7" w:rsidRDefault="004D62CD" w:rsidP="004D62CD">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01E71A05" w14:textId="77777777" w:rsidR="004D62CD" w:rsidRPr="00FD4BB7" w:rsidRDefault="004D62CD" w:rsidP="004D62CD">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19DDED2A" w14:textId="77777777" w:rsidR="004D62CD" w:rsidRPr="00FD4BB7" w:rsidRDefault="004D62CD" w:rsidP="004D62CD">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71E01257" w14:textId="77777777" w:rsidR="004D62CD" w:rsidRPr="00FD4BB7" w:rsidRDefault="004D62CD" w:rsidP="004D62CD">
      <w:r w:rsidRPr="00FD4BB7">
        <w:rPr>
          <w:rFonts w:eastAsia="Calibri"/>
          <w:b/>
          <w:bCs/>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3C2C7949" w14:textId="77777777" w:rsidR="004D62CD" w:rsidRPr="00FD4BB7" w:rsidRDefault="004D62CD" w:rsidP="004D62CD">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1135ABBB" w14:textId="77777777" w:rsidR="004D62CD" w:rsidRPr="00FD4BB7" w:rsidRDefault="004D62CD" w:rsidP="004D62CD">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5309DFFA" w14:textId="77777777" w:rsidR="004D62CD" w:rsidRPr="00FD4BB7" w:rsidRDefault="004D62CD" w:rsidP="004D62CD">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3CE258C1" w14:textId="77777777" w:rsidR="004D62CD" w:rsidRPr="00FD4BB7" w:rsidRDefault="004D62CD" w:rsidP="004D62CD">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r w:rsidRPr="00FD4BB7">
        <w:rPr>
          <w:b/>
          <w:bCs/>
          <w:highlight w:val="yellow"/>
          <w:u w:val="single"/>
        </w:rPr>
        <w:t>deconstructible</w:t>
      </w:r>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highlight w:val="yellow"/>
          <w:u w:val="single"/>
        </w:rPr>
        <w:t xml:space="preserve"> this involves </w:t>
      </w:r>
      <w:r w:rsidRPr="00FD4BB7">
        <w:rPr>
          <w:rFonts w:eastAsia="Calibri"/>
          <w:sz w:val="12"/>
          <w:szCs w:val="12"/>
        </w:rPr>
        <w:t>nurturing or</w:t>
      </w:r>
      <w:r w:rsidRPr="00FD4BB7">
        <w:rPr>
          <w:rFonts w:eastAsia="Calibri"/>
          <w:b/>
          <w:bCs/>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u w:val="single"/>
        </w:rPr>
        <w:t xml:space="preserve"> </w:t>
      </w:r>
      <w:r w:rsidRPr="00FD4BB7">
        <w:rPr>
          <w:rFonts w:eastAsia="Calibri"/>
          <w:b/>
          <w:bCs/>
          <w:highlight w:val="yellow"/>
          <w:u w:val="single"/>
        </w:rPr>
        <w:t>hybridizing</w:t>
      </w:r>
      <w:r w:rsidRPr="00FD4BB7">
        <w:rPr>
          <w:rFonts w:eastAsia="Cambria"/>
          <w:u w:val="single"/>
        </w:rPr>
        <w:t xml:space="preserve"> </w:t>
      </w:r>
      <w:r w:rsidRPr="00FD4BB7">
        <w:rPr>
          <w:rFonts w:eastAsia="Calibri"/>
          <w:sz w:val="12"/>
          <w:szCs w:val="12"/>
        </w:rPr>
        <w:t>strategy</w:t>
      </w:r>
      <w:r w:rsidRPr="00FD4BB7">
        <w:rPr>
          <w:rFonts w:eastAsia="Cambria"/>
          <w:u w:val="single"/>
        </w:rPr>
        <w:t xml:space="preserve"> </w:t>
      </w:r>
      <w:r w:rsidRPr="00FD4BB7">
        <w:rPr>
          <w:rFonts w:eastAsia="Calibri"/>
          <w:b/>
          <w:bCs/>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Observing his rules and</w:t>
      </w:r>
      <w:r w:rsidRPr="00FD4BB7">
        <w:rPr>
          <w:rFonts w:eastAsia="Cambria"/>
          <w:u w:val="single"/>
        </w:rPr>
        <w:t xml:space="preserve"> </w:t>
      </w:r>
      <w:r w:rsidRPr="00FD4BB7">
        <w:rPr>
          <w:rFonts w:eastAsia="Calibri"/>
          <w:b/>
          <w:bCs/>
          <w:highlight w:val="yellow"/>
          <w:u w:val="single"/>
        </w:rPr>
        <w:t>playing his game</w:t>
      </w:r>
      <w:r w:rsidRPr="00FD4BB7">
        <w:rPr>
          <w:rFonts w:eastAsia="Cambria"/>
          <w:u w:val="single"/>
        </w:rPr>
        <w:t xml:space="preserve"> </w:t>
      </w:r>
      <w:r w:rsidRPr="00FD4BB7">
        <w:rPr>
          <w:rFonts w:eastAsia="Calibri"/>
          <w:b/>
          <w:bCs/>
          <w:highlight w:val="yellow"/>
          <w:u w:val="single"/>
        </w:rPr>
        <w:t xml:space="preserve">makes it difficult for him not to </w:t>
      </w:r>
      <w:r w:rsidRPr="00FD4BB7">
        <w:rPr>
          <w:rFonts w:eastAsia="Calibri"/>
          <w:sz w:val="12"/>
          <w:szCs w:val="12"/>
        </w:rPr>
        <w:t>take you seriously or</w:t>
      </w:r>
      <w:r w:rsidRPr="00FD4BB7">
        <w:rPr>
          <w:rFonts w:eastAsia="Calibri"/>
          <w:b/>
          <w:bCs/>
          <w:highlight w:val="yellow"/>
          <w:u w:val="single"/>
        </w:rPr>
        <w:t xml:space="preserve"> grant </w:t>
      </w:r>
      <w:r w:rsidRPr="00FD4BB7">
        <w:rPr>
          <w:rFonts w:eastAsia="Calibri"/>
          <w:sz w:val="12"/>
          <w:szCs w:val="12"/>
        </w:rPr>
        <w:t>you</w:t>
      </w:r>
      <w:r w:rsidRPr="00FD4BB7">
        <w:rPr>
          <w:rFonts w:eastAsia="Calibri"/>
          <w:b/>
          <w:bCs/>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5273C345" w14:textId="77777777" w:rsidR="004D62CD" w:rsidRPr="00FD4BB7" w:rsidRDefault="004D62CD" w:rsidP="004D62CD">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E172221" w14:textId="77777777" w:rsidR="004D62CD" w:rsidRPr="00FD4BB7" w:rsidRDefault="004D62CD" w:rsidP="004D62CD">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188533B1" w14:textId="77777777" w:rsidR="004D62CD" w:rsidRPr="00FD4BB7" w:rsidRDefault="004D62CD" w:rsidP="004D62CD">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highlight w:val="yellow"/>
          <w:u w:val="single"/>
        </w:rPr>
        <w:t xml:space="preserve"> Options for resistance to </w:t>
      </w:r>
      <w:r w:rsidRPr="00FD4BB7">
        <w:rPr>
          <w:rFonts w:eastAsia="Calibri"/>
          <w:b/>
          <w:bCs/>
          <w:highlight w:val="yellow"/>
          <w:u w:val="single"/>
        </w:rPr>
        <w:lastRenderedPageBreak/>
        <w:t xml:space="preserve">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highlight w:val="yellow"/>
          <w:u w:val="single"/>
        </w:rPr>
        <w:t xml:space="preserve"> an immanent ideal social order. It is found </w:t>
      </w:r>
      <w:r w:rsidRPr="00FD4BB7">
        <w:rPr>
          <w:rFonts w:eastAsia="Calibri"/>
          <w:sz w:val="12"/>
          <w:szCs w:val="12"/>
        </w:rPr>
        <w:t>instead</w:t>
      </w:r>
      <w:r w:rsidRPr="00FD4BB7">
        <w:rPr>
          <w:rFonts w:eastAsia="Calibri"/>
          <w:b/>
          <w:bCs/>
          <w:highlight w:val="yellow"/>
          <w:u w:val="single"/>
        </w:rPr>
        <w:t xml:space="preserve"> in </w:t>
      </w:r>
      <w:r w:rsidRPr="00FD4BB7">
        <w:rPr>
          <w:rFonts w:eastAsia="Calibri"/>
          <w:sz w:val="12"/>
          <w:szCs w:val="12"/>
        </w:rPr>
        <w:t>multifarious and contingent</w:t>
      </w:r>
      <w:r w:rsidRPr="00FD4BB7">
        <w:rPr>
          <w:rFonts w:eastAsia="Calibri"/>
          <w:b/>
          <w:bCs/>
          <w:highlight w:val="yellow"/>
          <w:u w:val="single"/>
        </w:rPr>
        <w:t xml:space="preserve"> struggles </w:t>
      </w:r>
      <w:r w:rsidRPr="00FD4BB7">
        <w:rPr>
          <w:rFonts w:eastAsia="Calibri"/>
          <w:sz w:val="12"/>
          <w:szCs w:val="12"/>
        </w:rPr>
        <w:t>that are</w:t>
      </w:r>
      <w:r w:rsidRPr="00FD4BB7">
        <w:rPr>
          <w:rFonts w:eastAsia="Calibri"/>
          <w:b/>
          <w:bCs/>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highlight w:val="yellow"/>
          <w:u w:val="single"/>
        </w:rPr>
        <w:t xml:space="preserve"> These alternative formulations </w:t>
      </w:r>
      <w:r w:rsidRPr="00FD4BB7">
        <w:rPr>
          <w:rFonts w:eastAsia="Calibri"/>
          <w:sz w:val="12"/>
          <w:szCs w:val="12"/>
        </w:rPr>
        <w:t>also</w:t>
      </w:r>
      <w:r w:rsidRPr="00FD4BB7">
        <w:rPr>
          <w:rFonts w:eastAsia="Calibri"/>
          <w:b/>
          <w:bCs/>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491CCFC3" w14:textId="77777777" w:rsidR="004D62CD" w:rsidRPr="00FD4BB7" w:rsidRDefault="004D62CD" w:rsidP="004D62CD">
      <w:r w:rsidRPr="00FD4BB7">
        <w:rPr>
          <w:rFonts w:eastAsia="Calibri"/>
        </w:rPr>
        <w:t xml:space="preserve"> </w:t>
      </w:r>
    </w:p>
    <w:p w14:paraId="29861C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AD7BE6"/>
    <w:multiLevelType w:val="hybridMultilevel"/>
    <w:tmpl w:val="4D307BF0"/>
    <w:lvl w:ilvl="0" w:tplc="69B4958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62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A8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B2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D62C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43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6313F5"/>
  <w14:defaultImageDpi w14:val="300"/>
  <w15:docId w15:val="{3C7EC435-562F-6743-A1CC-A1A31A2D2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1A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1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1A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91A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91A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1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A89"/>
  </w:style>
  <w:style w:type="character" w:customStyle="1" w:styleId="Heading1Char">
    <w:name w:val="Heading 1 Char"/>
    <w:aliases w:val="Pocket Char"/>
    <w:basedOn w:val="DefaultParagraphFont"/>
    <w:link w:val="Heading1"/>
    <w:uiPriority w:val="9"/>
    <w:rsid w:val="00191A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1A8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91A8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91A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1A89"/>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191A8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191A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1A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91A89"/>
    <w:rPr>
      <w:color w:val="auto"/>
      <w:u w:val="none"/>
    </w:rPr>
  </w:style>
  <w:style w:type="paragraph" w:styleId="DocumentMap">
    <w:name w:val="Document Map"/>
    <w:basedOn w:val="Normal"/>
    <w:link w:val="DocumentMapChar"/>
    <w:uiPriority w:val="99"/>
    <w:semiHidden/>
    <w:unhideWhenUsed/>
    <w:rsid w:val="00191A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1A89"/>
    <w:rPr>
      <w:rFonts w:ascii="Lucida Grande" w:hAnsi="Lucida Grande" w:cs="Lucida Grande"/>
    </w:rPr>
  </w:style>
  <w:style w:type="paragraph" w:customStyle="1" w:styleId="textbold">
    <w:name w:val="text bold"/>
    <w:basedOn w:val="Normal"/>
    <w:link w:val="Emphasis"/>
    <w:uiPriority w:val="20"/>
    <w:qFormat/>
    <w:rsid w:val="004D62C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D62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D6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19</Pages>
  <Words>13512</Words>
  <Characters>77023</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3</cp:revision>
  <dcterms:created xsi:type="dcterms:W3CDTF">2021-12-07T20:54:00Z</dcterms:created>
  <dcterms:modified xsi:type="dcterms:W3CDTF">2021-12-11T15:20:00Z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