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B1663" w14:textId="77777777" w:rsidR="00BF1272" w:rsidRDefault="00BF1272" w:rsidP="00BF1272">
      <w:pPr>
        <w:pStyle w:val="Heading2"/>
      </w:pPr>
      <w:r>
        <w:t>I. Vaccine Apartheid</w:t>
      </w:r>
    </w:p>
    <w:p w14:paraId="4DD6B42C" w14:textId="77777777" w:rsidR="00BF1272" w:rsidRPr="00BB588A" w:rsidRDefault="00BF1272" w:rsidP="00BF1272">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40CADE84" w14:textId="77777777" w:rsidR="00BF1272" w:rsidRPr="00BB588A" w:rsidRDefault="00BF1272" w:rsidP="00BF1272">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41C74253" w14:textId="3D7AEABC" w:rsidR="00BF1272" w:rsidRDefault="00BF1272" w:rsidP="00BF1272">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144831DD" w14:textId="77777777" w:rsidR="00BF1272" w:rsidRPr="00161F0C" w:rsidRDefault="00BF1272" w:rsidP="00BF1272">
      <w:pPr>
        <w:pStyle w:val="Heading4"/>
      </w:pPr>
      <w:r>
        <w:t>The only way to solve the pandemic is global vaccination, but current production is woefully short.</w:t>
      </w:r>
    </w:p>
    <w:p w14:paraId="30AD983E" w14:textId="77777777" w:rsidR="00BF1272" w:rsidRPr="00E16557" w:rsidRDefault="00BF1272" w:rsidP="00BF127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EB65BC4" w14:textId="6AC9DF28" w:rsidR="00BF1272" w:rsidRDefault="00BF1272" w:rsidP="00BF1272">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4EB2E7F" w14:textId="77777777" w:rsidR="00BF1272" w:rsidRPr="00161F0C" w:rsidRDefault="00BF1272" w:rsidP="00BF1272">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4D636BC4" w14:textId="77777777" w:rsidR="00BF1272" w:rsidRPr="00161F0C" w:rsidRDefault="00BF1272" w:rsidP="00BF1272">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7A2A2FCB" w14:textId="74758853" w:rsidR="00BF1272" w:rsidRDefault="00BF1272" w:rsidP="00BF1272">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3F7866AC" w14:textId="77777777" w:rsidR="00BF1272" w:rsidRPr="00E16557" w:rsidRDefault="00BF1272" w:rsidP="00BF1272">
      <w:pPr>
        <w:pStyle w:val="Heading4"/>
      </w:pPr>
      <w:r w:rsidRPr="00E16557">
        <w:t>Compulsory licensing is not sufficient – drug company resistance, IP thickets, and devolved decision-making.</w:t>
      </w:r>
    </w:p>
    <w:p w14:paraId="0907ABEE" w14:textId="77777777" w:rsidR="00BF1272" w:rsidRPr="00E16557" w:rsidRDefault="00BF1272" w:rsidP="00BF1272">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065B7BF7" w14:textId="4E129FDD" w:rsidR="00BF1272" w:rsidRDefault="00BF1272" w:rsidP="00BF1272">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B8BC46A" w14:textId="77777777" w:rsidR="00F475D6" w:rsidRPr="002F264B" w:rsidRDefault="00F475D6" w:rsidP="00BF1272">
      <w:pPr>
        <w:ind w:left="720"/>
        <w:rPr>
          <w:sz w:val="12"/>
        </w:rPr>
      </w:pPr>
    </w:p>
    <w:p w14:paraId="7EAF7689" w14:textId="77777777" w:rsidR="00BF1272" w:rsidRPr="007108BA" w:rsidRDefault="00BF1272" w:rsidP="00BF1272">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2C6374BC" w14:textId="77777777" w:rsidR="00BF1272" w:rsidRPr="007108BA" w:rsidRDefault="00BF1272" w:rsidP="00BF1272">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7E8219A6" w14:textId="77777777" w:rsidR="00BF1272" w:rsidRPr="00DC78EB" w:rsidRDefault="00BF1272" w:rsidP="00BF1272">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601EEED6" w14:textId="77777777" w:rsidR="00BF1272" w:rsidRDefault="00BF1272" w:rsidP="00BF1272">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1DBD7990" w14:textId="77777777" w:rsidR="00BF1272" w:rsidRPr="00076CD9" w:rsidRDefault="00BF1272" w:rsidP="00BF1272">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08ED396C" w14:textId="77777777" w:rsidR="00BF1272" w:rsidRPr="00076CD9" w:rsidRDefault="00BF1272" w:rsidP="00BF1272">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0FC088E1" w14:textId="77777777" w:rsidR="00BF1272" w:rsidRPr="00076CD9" w:rsidRDefault="00BF1272" w:rsidP="00BF1272">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684FCC65" w14:textId="77777777" w:rsidR="00BF1272" w:rsidRPr="00DC78EB" w:rsidRDefault="00BF1272" w:rsidP="00BF1272">
      <w:pPr>
        <w:rPr>
          <w:sz w:val="12"/>
        </w:rPr>
      </w:pPr>
    </w:p>
    <w:p w14:paraId="5861226B" w14:textId="77777777" w:rsidR="00BF1272" w:rsidRDefault="00BF1272" w:rsidP="00BF1272">
      <w:pPr>
        <w:pStyle w:val="Heading2"/>
      </w:pPr>
      <w:r>
        <w:lastRenderedPageBreak/>
        <w:t>II. Solvency</w:t>
      </w:r>
    </w:p>
    <w:p w14:paraId="21725A02" w14:textId="77777777" w:rsidR="00BF1272" w:rsidRPr="00E16557" w:rsidRDefault="00BF1272" w:rsidP="00BF1272">
      <w:pPr>
        <w:pStyle w:val="Heading4"/>
      </w:pPr>
      <w:r>
        <w:t>Plan text: The member nations of the World Trade Organization ought to waive intellectual property protections for Covid-19 related medicines.</w:t>
      </w:r>
    </w:p>
    <w:p w14:paraId="3AF3D139" w14:textId="77777777" w:rsidR="00BF1272" w:rsidRPr="00E16557" w:rsidRDefault="00BF1272" w:rsidP="00BF1272">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36AE5106" w14:textId="77777777" w:rsidR="00BF1272" w:rsidRPr="00DC5CFA" w:rsidRDefault="00BF1272" w:rsidP="00BF1272">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8671A6F" w14:textId="77777777" w:rsidR="00BF1272" w:rsidRPr="00E16557" w:rsidRDefault="00BF1272" w:rsidP="00BF1272">
      <w:pPr>
        <w:pStyle w:val="Heading4"/>
      </w:pPr>
      <w:r w:rsidRPr="00E16557">
        <w:t>A waiver would increase leverage over pharma and provide legal certainty needed to spur critical production.</w:t>
      </w:r>
    </w:p>
    <w:p w14:paraId="066E0A91" w14:textId="77777777" w:rsidR="00BF1272" w:rsidRPr="00E16557" w:rsidRDefault="00BF1272" w:rsidP="00BF1272">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69801EA" w14:textId="77777777" w:rsidR="00BF1272" w:rsidRPr="00D308C4" w:rsidRDefault="00BF1272" w:rsidP="00BF1272">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508E5269" w14:textId="77777777" w:rsidR="00BF1272" w:rsidRPr="00E16557" w:rsidRDefault="00BF1272" w:rsidP="00BF1272">
      <w:pPr>
        <w:pStyle w:val="Heading4"/>
      </w:pPr>
      <w:r>
        <w:lastRenderedPageBreak/>
        <w:t>Legal certainty unlocks global production.</w:t>
      </w:r>
    </w:p>
    <w:p w14:paraId="7EFC6F44" w14:textId="77777777" w:rsidR="00BF1272" w:rsidRPr="00E16557" w:rsidRDefault="00BF1272" w:rsidP="00BF127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5457DD6" w14:textId="77777777" w:rsidR="00BF1272" w:rsidRPr="0061477E" w:rsidRDefault="00BF1272" w:rsidP="00BF1272">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5F95794" w14:textId="77777777" w:rsidR="00BF1272" w:rsidRPr="007108BA" w:rsidRDefault="00BF1272" w:rsidP="00BF1272">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09A1A4A2" w14:textId="77777777" w:rsidR="00BF1272" w:rsidRPr="007108BA" w:rsidRDefault="00BF1272" w:rsidP="00BF1272">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935827E" w14:textId="77777777" w:rsidR="00BF1272" w:rsidRPr="00F828E6" w:rsidRDefault="00BF1272" w:rsidP="00BF1272">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t>
      </w:r>
      <w:r w:rsidRPr="007C0DCB">
        <w:rPr>
          <w:rStyle w:val="Emphasis"/>
          <w:highlight w:val="yellow"/>
        </w:rPr>
        <w:lastRenderedPageBreak/>
        <w:t>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4DBD29F" w14:textId="07755EDF" w:rsidR="00BF1272" w:rsidRDefault="00BF1272" w:rsidP="00BF1272">
      <w:pPr>
        <w:pStyle w:val="Heading2"/>
      </w:pPr>
      <w:r>
        <w:lastRenderedPageBreak/>
        <w:t>III. Framing</w:t>
      </w:r>
    </w:p>
    <w:p w14:paraId="702BF619" w14:textId="77777777" w:rsidR="00BF1272" w:rsidRDefault="00BF1272" w:rsidP="00BF1272">
      <w:pPr>
        <w:pStyle w:val="Heading4"/>
      </w:pPr>
      <w:r>
        <w:t>The Aff challenges dehumanizing cultural frames that allow us to ignore human suffering. Recognition of common vulnerability is key to a politics that rejects violence, oppression, and indifference.</w:t>
      </w:r>
    </w:p>
    <w:p w14:paraId="618D2334" w14:textId="77777777" w:rsidR="00BF1272" w:rsidRPr="00896404" w:rsidRDefault="00BF1272" w:rsidP="00BF1272">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7E8C611F" w14:textId="77777777" w:rsidR="00BF1272" w:rsidRPr="005F464B" w:rsidRDefault="00BF1272" w:rsidP="00BF1272">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7C0DCB">
        <w:rPr>
          <w:sz w:val="12"/>
        </w:rPr>
        <w:t xml:space="preserve">against </w:t>
      </w:r>
      <w:r w:rsidRPr="007C0DCB">
        <w:rPr>
          <w:sz w:val="12"/>
          <w:highlight w:val="yellow"/>
        </w:rPr>
        <w:t>those who are unreal</w:t>
      </w:r>
      <w:r w:rsidRPr="007C0DCB">
        <w:rPr>
          <w:sz w:val="12"/>
        </w:rPr>
        <w:t xml:space="preserve">, then, from the perspective of violence, it fails to injure or negate those lives since those lives are already negated. But they have a strange way of remaining animated and so </w:t>
      </w:r>
      <w:r w:rsidRPr="007C0DCB">
        <w:rPr>
          <w:sz w:val="12"/>
          <w:highlight w:val="yellow"/>
        </w:rPr>
        <w:t>must be negated again (and again).</w:t>
      </w:r>
      <w:r w:rsidRPr="007C0DCB">
        <w:rPr>
          <w:rFonts w:eastAsia="Times New Roman" w:cs="Times New Roman"/>
          <w:sz w:val="2"/>
        </w:rPr>
        <w:t xml:space="preserve"> </w:t>
      </w:r>
      <w:r w:rsidRPr="005F464B">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6A76DD4B" w14:textId="77777777" w:rsidR="00BF1272" w:rsidRDefault="00BF1272" w:rsidP="00BF1272">
      <w:pPr>
        <w:spacing w:after="0" w:line="240" w:lineRule="auto"/>
        <w:ind w:left="720" w:right="720"/>
        <w:rPr>
          <w:rFonts w:eastAsia="Times New Roman" w:cs="Times New Roman"/>
          <w:sz w:val="24"/>
        </w:rPr>
      </w:pPr>
    </w:p>
    <w:p w14:paraId="6D1469F9" w14:textId="77777777" w:rsidR="00BF1272" w:rsidRPr="003C5A91" w:rsidRDefault="00BF1272" w:rsidP="00BF1272">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43326C98" w14:textId="77777777" w:rsidR="00BF1272" w:rsidRPr="003C5A91" w:rsidRDefault="00BF1272" w:rsidP="00BF1272">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007CD5DE" w14:textId="77777777" w:rsidR="00BF1272" w:rsidRPr="003C5A91" w:rsidRDefault="00BF1272" w:rsidP="00BF1272">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xml:space="preserve">. If there is unemployment, </w:t>
      </w:r>
      <w:proofErr w:type="gramStart"/>
      <w:r w:rsidRPr="00D63E04">
        <w:rPr>
          <w:rStyle w:val="Emphasis"/>
          <w:highlight w:val="yellow"/>
        </w:rPr>
        <w:t>hunger</w:t>
      </w:r>
      <w:proofErr w:type="gramEnd"/>
      <w:r w:rsidRPr="00D63E04">
        <w:rPr>
          <w:rStyle w:val="Emphasis"/>
          <w:highlight w:val="yellow"/>
        </w:rPr>
        <w:t xml:space="preserve">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3C5A91">
        <w:rPr>
          <w:rFonts w:eastAsia="Cambria"/>
          <w:sz w:val="12"/>
        </w:rPr>
        <w:t>political</w:t>
      </w:r>
      <w:proofErr w:type="gramEnd"/>
      <w:r w:rsidRPr="003C5A91">
        <w:rPr>
          <w:rFonts w:eastAsia="Cambria"/>
          <w:sz w:val="12"/>
        </w:rPr>
        <w:t xml:space="preserve">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14792A2C" w14:textId="38797E98" w:rsidR="00BF1272" w:rsidRPr="00546109" w:rsidRDefault="00D714A8" w:rsidP="00546109">
      <w:pPr>
        <w:pStyle w:val="Heading2"/>
        <w:rPr>
          <w:rFonts w:eastAsia="MS Gothic"/>
        </w:rPr>
      </w:pPr>
      <w:r>
        <w:rPr>
          <w:rFonts w:eastAsia="MS Gothic"/>
        </w:rPr>
        <w:lastRenderedPageBreak/>
        <w:t xml:space="preserve">IV. </w:t>
      </w:r>
      <w:proofErr w:type="spellStart"/>
      <w:r w:rsidR="00BF1272">
        <w:rPr>
          <w:rFonts w:eastAsia="MS Gothic"/>
        </w:rPr>
        <w:t>Underview</w:t>
      </w:r>
      <w:proofErr w:type="spellEnd"/>
      <w:r w:rsidR="00BF1272">
        <w:rPr>
          <w:rFonts w:eastAsia="MS Gothic"/>
        </w:rPr>
        <w:t xml:space="preserve"> </w:t>
      </w:r>
    </w:p>
    <w:p w14:paraId="5F409D05" w14:textId="77777777" w:rsidR="00BF1272" w:rsidRPr="003C5A91" w:rsidRDefault="00BF1272" w:rsidP="00BF1272">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4CD4A474" w14:textId="77777777" w:rsidR="00BF1272" w:rsidRPr="003C5A91" w:rsidRDefault="00BF1272" w:rsidP="00BF1272">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14B5D59A" w14:textId="77777777" w:rsidR="00BF1272" w:rsidRPr="003C5A91" w:rsidRDefault="00BF1272" w:rsidP="00BF1272">
      <w:pPr>
        <w:rPr>
          <w:rFonts w:eastAsia="Cambria"/>
        </w:rPr>
      </w:pPr>
    </w:p>
    <w:p w14:paraId="1ED03829" w14:textId="77777777" w:rsidR="00BF1272" w:rsidRPr="003C5A91" w:rsidRDefault="00BF1272" w:rsidP="00BF1272">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35072DC0" w14:textId="77777777" w:rsidR="00BF1272" w:rsidRPr="003C5A91" w:rsidRDefault="00BF1272" w:rsidP="00BF1272">
      <w:pPr>
        <w:rPr>
          <w:rFonts w:eastAsia="Cambria"/>
        </w:rPr>
      </w:pPr>
    </w:p>
    <w:p w14:paraId="6F72E2B5" w14:textId="77777777" w:rsidR="00BF1272" w:rsidRPr="003C5A91" w:rsidRDefault="00BF1272" w:rsidP="00BF1272">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2570304B" w14:textId="77777777" w:rsidR="00BF1272" w:rsidRPr="003C5A91" w:rsidRDefault="00BF1272" w:rsidP="00BF1272">
      <w:pPr>
        <w:rPr>
          <w:rFonts w:eastAsia="Cambria"/>
        </w:rPr>
      </w:pPr>
    </w:p>
    <w:p w14:paraId="5BF96E82" w14:textId="77777777" w:rsidR="00BF1272" w:rsidRPr="003C5A91" w:rsidRDefault="00BF1272" w:rsidP="00BF1272">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0B115316" w14:textId="77777777" w:rsidR="00BF1272" w:rsidRPr="003C5A91" w:rsidRDefault="00BF1272" w:rsidP="00BF1272">
      <w:pPr>
        <w:rPr>
          <w:rFonts w:eastAsia="Cambria"/>
        </w:rPr>
      </w:pPr>
    </w:p>
    <w:p w14:paraId="32AD2F03" w14:textId="77777777" w:rsidR="00BF1272" w:rsidRDefault="00BF1272" w:rsidP="00BF1272">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63A5711F" w14:textId="77777777" w:rsidR="004B50A7" w:rsidRPr="004B50A7" w:rsidRDefault="004B50A7" w:rsidP="004B50A7"/>
    <w:sectPr w:rsidR="004B50A7" w:rsidRPr="004B5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7767BB"/>
    <w:multiLevelType w:val="hybridMultilevel"/>
    <w:tmpl w:val="B6486E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B71F47"/>
    <w:multiLevelType w:val="hybridMultilevel"/>
    <w:tmpl w:val="123E1F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697432"/>
    <w:multiLevelType w:val="hybridMultilevel"/>
    <w:tmpl w:val="55F05224"/>
    <w:lvl w:ilvl="0" w:tplc="23BE9C78">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12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0A7"/>
    <w:rsid w:val="004B573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B11"/>
    <w:rsid w:val="00533F1C"/>
    <w:rsid w:val="00536D8B"/>
    <w:rsid w:val="005379C3"/>
    <w:rsid w:val="0054610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9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17C"/>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4DA"/>
    <w:rsid w:val="00BC0ABE"/>
    <w:rsid w:val="00BC30DB"/>
    <w:rsid w:val="00BC64FF"/>
    <w:rsid w:val="00BC7C37"/>
    <w:rsid w:val="00BD2244"/>
    <w:rsid w:val="00BE6472"/>
    <w:rsid w:val="00BF1272"/>
    <w:rsid w:val="00BF29B8"/>
    <w:rsid w:val="00BF46EA"/>
    <w:rsid w:val="00C0661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4A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A8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5D6"/>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9B791"/>
  <w14:defaultImageDpi w14:val="300"/>
  <w15:docId w15:val="{39B1DF70-2465-8842-A527-76C51CE16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61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461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61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61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5461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61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109"/>
  </w:style>
  <w:style w:type="character" w:customStyle="1" w:styleId="Heading1Char">
    <w:name w:val="Heading 1 Char"/>
    <w:aliases w:val="Pocket Char"/>
    <w:basedOn w:val="DefaultParagraphFont"/>
    <w:link w:val="Heading1"/>
    <w:uiPriority w:val="9"/>
    <w:rsid w:val="005461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610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4610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5461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6109"/>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546109"/>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54610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4610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546109"/>
    <w:rPr>
      <w:color w:val="auto"/>
      <w:u w:val="none"/>
    </w:rPr>
  </w:style>
  <w:style w:type="paragraph" w:styleId="DocumentMap">
    <w:name w:val="Document Map"/>
    <w:basedOn w:val="Normal"/>
    <w:link w:val="DocumentMapChar"/>
    <w:uiPriority w:val="99"/>
    <w:semiHidden/>
    <w:unhideWhenUsed/>
    <w:rsid w:val="005461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6109"/>
    <w:rPr>
      <w:rFonts w:ascii="Lucida Grande" w:hAnsi="Lucida Grande" w:cs="Lucida Grande"/>
    </w:rPr>
  </w:style>
  <w:style w:type="paragraph" w:customStyle="1" w:styleId="textbold">
    <w:name w:val="text bold"/>
    <w:basedOn w:val="Normal"/>
    <w:link w:val="Emphasis"/>
    <w:uiPriority w:val="20"/>
    <w:qFormat/>
    <w:rsid w:val="00BF1272"/>
    <w:pPr>
      <w:ind w:left="720"/>
      <w:jc w:val="both"/>
    </w:pPr>
    <w:rPr>
      <w:b/>
      <w:iCs/>
      <w:u w:val="single"/>
    </w:rPr>
  </w:style>
  <w:style w:type="paragraph" w:styleId="ListParagraph">
    <w:name w:val="List Paragraph"/>
    <w:basedOn w:val="Normal"/>
    <w:uiPriority w:val="34"/>
    <w:qFormat/>
    <w:rsid w:val="00D714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adesa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0AFF9A7-E7A4-0648-BC01-B1C68DFB98CF}">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12</Pages>
  <Words>9636</Words>
  <Characters>51266</Characters>
  <Application>Microsoft Office Word</Application>
  <DocSecurity>0</DocSecurity>
  <Lines>702</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Ela Desai</cp:lastModifiedBy>
  <cp:revision>3</cp:revision>
  <dcterms:created xsi:type="dcterms:W3CDTF">2021-09-16T20:24:00Z</dcterms:created>
  <dcterms:modified xsi:type="dcterms:W3CDTF">2021-09-18T17:31:00Z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