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FF410" w14:textId="77777777" w:rsidR="00C23572" w:rsidRDefault="00C23572" w:rsidP="00C23572">
      <w:pPr>
        <w:pStyle w:val="Heading1"/>
        <w:rPr>
          <w:rFonts w:eastAsia="Times New Roman"/>
        </w:rPr>
      </w:pPr>
      <w:r>
        <w:rPr>
          <w:rFonts w:eastAsia="Times New Roman"/>
        </w:rPr>
        <w:t>WBFL NC</w:t>
      </w:r>
    </w:p>
    <w:p w14:paraId="58C2E78C" w14:textId="77777777" w:rsidR="00C23572" w:rsidRPr="00810EB6" w:rsidRDefault="00C23572" w:rsidP="00C23572">
      <w:pPr>
        <w:keepNext/>
        <w:keepLines/>
        <w:spacing w:before="40" w:after="0"/>
        <w:outlineLvl w:val="3"/>
        <w:rPr>
          <w:rFonts w:eastAsia="Times New Roman" w:cs="Times New Roman"/>
          <w:b/>
          <w:iCs/>
          <w:sz w:val="26"/>
        </w:rPr>
      </w:pPr>
      <w:r w:rsidRPr="00810EB6">
        <w:rPr>
          <w:rFonts w:eastAsia="Times New Roman" w:cs="Times New Roman"/>
          <w:b/>
          <w:iCs/>
          <w:sz w:val="26"/>
        </w:rPr>
        <w:t xml:space="preserve">Because the resolution asks what </w:t>
      </w:r>
      <w:r>
        <w:rPr>
          <w:rFonts w:eastAsia="Times New Roman" w:cs="Times New Roman"/>
          <w:b/>
          <w:iCs/>
          <w:sz w:val="26"/>
        </w:rPr>
        <w:t>is just</w:t>
      </w:r>
      <w:r w:rsidRPr="00810EB6">
        <w:rPr>
          <w:rFonts w:eastAsia="Times New Roman" w:cs="Times New Roman"/>
          <w:b/>
          <w:iCs/>
          <w:sz w:val="26"/>
        </w:rPr>
        <w:t xml:space="preserve">, my value is </w:t>
      </w:r>
      <w:r>
        <w:rPr>
          <w:rFonts w:eastAsia="Times New Roman" w:cs="Times New Roman"/>
          <w:b/>
          <w:iCs/>
          <w:sz w:val="26"/>
        </w:rPr>
        <w:t>Justice</w:t>
      </w:r>
      <w:r w:rsidRPr="00810EB6">
        <w:rPr>
          <w:rFonts w:eastAsia="Times New Roman" w:cs="Times New Roman"/>
          <w:b/>
          <w:iCs/>
          <w:sz w:val="26"/>
        </w:rPr>
        <w:t>.</w:t>
      </w:r>
    </w:p>
    <w:p w14:paraId="4839C89D" w14:textId="77777777" w:rsidR="00C23572" w:rsidRDefault="00C23572" w:rsidP="00C23572">
      <w:pPr>
        <w:keepNext/>
        <w:keepLines/>
        <w:spacing w:before="40" w:after="0"/>
        <w:outlineLvl w:val="3"/>
        <w:rPr>
          <w:rFonts w:eastAsia="Times New Roman" w:cs="Times New Roman"/>
          <w:b/>
          <w:iCs/>
          <w:sz w:val="26"/>
        </w:rPr>
      </w:pPr>
    </w:p>
    <w:p w14:paraId="6BD2184F" w14:textId="77777777" w:rsidR="00C23572" w:rsidRPr="00810EB6" w:rsidRDefault="00C23572" w:rsidP="00C23572">
      <w:pPr>
        <w:keepNext/>
        <w:keepLines/>
        <w:spacing w:before="40" w:after="0"/>
        <w:outlineLvl w:val="3"/>
        <w:rPr>
          <w:rFonts w:eastAsia="Times New Roman" w:cs="Times New Roman"/>
          <w:b/>
          <w:iCs/>
          <w:sz w:val="26"/>
        </w:rPr>
      </w:pPr>
      <w:r w:rsidRPr="00810EB6">
        <w:rPr>
          <w:rFonts w:eastAsia="Times New Roman" w:cs="Times New Roman"/>
          <w:b/>
          <w:iCs/>
          <w:sz w:val="26"/>
        </w:rPr>
        <w:t>The criterion is minimizing suffering. No coherent theory of justice can deny that suffering is morally bad. Each of us knows from our own experiences that suffering is a moral evil, and that other people experience suffering in the same way we do. Therefore, if we regard everyone’s pain as morally equal, we are obligated to minimize the amount of suffering people experience.</w:t>
      </w:r>
    </w:p>
    <w:p w14:paraId="75FB7067" w14:textId="77777777" w:rsidR="00C23572" w:rsidRPr="00810EB6" w:rsidRDefault="00C23572" w:rsidP="00C23572">
      <w:pPr>
        <w:rPr>
          <w:rFonts w:eastAsia="Calibri"/>
        </w:rPr>
      </w:pPr>
    </w:p>
    <w:p w14:paraId="4A141A3A" w14:textId="77777777" w:rsidR="00C23572" w:rsidRPr="00810EB6" w:rsidRDefault="00C23572" w:rsidP="00C23572">
      <w:pPr>
        <w:keepNext/>
        <w:keepLines/>
        <w:spacing w:before="40" w:after="0"/>
        <w:outlineLvl w:val="3"/>
        <w:rPr>
          <w:rFonts w:eastAsia="Calibri" w:cs="Times New Roman"/>
          <w:b/>
          <w:iCs/>
          <w:sz w:val="26"/>
        </w:rPr>
      </w:pPr>
      <w:r w:rsidRPr="00810EB6">
        <w:rPr>
          <w:rFonts w:eastAsia="Calibri" w:cs="Times New Roman"/>
          <w:b/>
          <w:iCs/>
          <w:sz w:val="26"/>
        </w:rPr>
        <w:t>Moreover, maximizing utility is the only way to affirm equal and unconditional human dignity.</w:t>
      </w:r>
    </w:p>
    <w:p w14:paraId="003EF1D3" w14:textId="77777777" w:rsidR="00C23572" w:rsidRPr="00810EB6" w:rsidRDefault="00C23572" w:rsidP="00C23572">
      <w:pPr>
        <w:rPr>
          <w:rFonts w:eastAsia="Calibri"/>
        </w:rPr>
      </w:pPr>
      <w:proofErr w:type="spellStart"/>
      <w:r w:rsidRPr="00810EB6">
        <w:rPr>
          <w:rFonts w:eastAsia="Calibri"/>
          <w:b/>
          <w:bCs/>
          <w:sz w:val="26"/>
        </w:rPr>
        <w:t>Cummiskey</w:t>
      </w:r>
      <w:proofErr w:type="spellEnd"/>
      <w:r w:rsidRPr="00810EB6">
        <w:rPr>
          <w:rFonts w:eastAsia="Calibri"/>
          <w:b/>
          <w:bCs/>
          <w:sz w:val="26"/>
        </w:rPr>
        <w:t xml:space="preserve"> ’90 - </w:t>
      </w:r>
      <w:r w:rsidRPr="00810EB6">
        <w:rPr>
          <w:rFonts w:eastAsia="Calibri"/>
          <w:sz w:val="16"/>
        </w:rPr>
        <w:t xml:space="preserve">David </w:t>
      </w:r>
      <w:proofErr w:type="spellStart"/>
      <w:r w:rsidRPr="00810EB6">
        <w:rPr>
          <w:rFonts w:eastAsia="Calibri"/>
          <w:sz w:val="16"/>
        </w:rPr>
        <w:t>Cummiskey</w:t>
      </w:r>
      <w:proofErr w:type="spellEnd"/>
      <w:r w:rsidRPr="00810EB6">
        <w:rPr>
          <w:rFonts w:eastAsia="Calibri"/>
          <w:sz w:val="16"/>
        </w:rPr>
        <w:t>. [Associate Philosophy Professor at Bates College</w:t>
      </w:r>
      <w:proofErr w:type="gramStart"/>
      <w:r w:rsidRPr="00810EB6">
        <w:rPr>
          <w:rFonts w:eastAsia="Calibri"/>
          <w:sz w:val="16"/>
        </w:rPr>
        <w:t>].Kantian</w:t>
      </w:r>
      <w:proofErr w:type="gramEnd"/>
      <w:r w:rsidRPr="00810EB6">
        <w:rPr>
          <w:rFonts w:eastAsia="Calibri"/>
          <w:sz w:val="16"/>
        </w:rPr>
        <w:t xml:space="preserve"> Consequentialism. Ethics, Vol. 100, No. 3. 1990. http://www.jstor.org/stable/2381810. </w:t>
      </w:r>
    </w:p>
    <w:p w14:paraId="09CFDB76" w14:textId="77777777" w:rsidR="00C23572" w:rsidRPr="00810EB6" w:rsidRDefault="00C23572" w:rsidP="00C23572">
      <w:pPr>
        <w:spacing w:after="0" w:line="240" w:lineRule="auto"/>
        <w:jc w:val="both"/>
        <w:rPr>
          <w:rFonts w:eastAsia="Calibri"/>
          <w:b/>
          <w:bCs/>
          <w:sz w:val="24"/>
        </w:rPr>
      </w:pPr>
    </w:p>
    <w:p w14:paraId="0622ED01" w14:textId="77777777" w:rsidR="00C23572" w:rsidRPr="00810EB6" w:rsidRDefault="00C23572" w:rsidP="00C23572">
      <w:pPr>
        <w:spacing w:after="0" w:line="240" w:lineRule="auto"/>
        <w:ind w:left="720"/>
        <w:rPr>
          <w:rFonts w:eastAsia="Times New Roman"/>
          <w:sz w:val="12"/>
        </w:rPr>
      </w:pPr>
      <w:bookmarkStart w:id="0" w:name="_Toc251595564"/>
      <w:r w:rsidRPr="00810EB6">
        <w:rPr>
          <w:rFonts w:eastAsia="Times New Roman"/>
          <w:sz w:val="12"/>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810EB6">
        <w:rPr>
          <w:rFonts w:eastAsia="Times New Roman"/>
          <w:b/>
          <w:bCs/>
          <w:sz w:val="24"/>
          <w:u w:val="single"/>
        </w:rPr>
        <w:t xml:space="preserve"> By emphasizing </w:t>
      </w:r>
      <w:proofErr w:type="gramStart"/>
      <w:r w:rsidRPr="00810EB6">
        <w:rPr>
          <w:rFonts w:eastAsia="Times New Roman"/>
          <w:b/>
          <w:bCs/>
          <w:sz w:val="24"/>
          <w:u w:val="single"/>
        </w:rPr>
        <w:t>solely</w:t>
      </w:r>
      <w:proofErr w:type="gramEnd"/>
      <w:r w:rsidRPr="00810EB6">
        <w:rPr>
          <w:rFonts w:eastAsia="Times New Roman"/>
          <w:b/>
          <w:bCs/>
          <w:sz w:val="24"/>
          <w:u w:val="single"/>
        </w:rPr>
        <w:t xml:space="preserve"> the one who must bear the cost if we act, we fail to</w:t>
      </w:r>
      <w:r w:rsidRPr="00810EB6">
        <w:rPr>
          <w:rFonts w:eastAsia="Times New Roman"/>
          <w:sz w:val="12"/>
        </w:rPr>
        <w:t xml:space="preserve"> sufficiently </w:t>
      </w:r>
      <w:r w:rsidRPr="00810EB6">
        <w:rPr>
          <w:rFonts w:eastAsia="Times New Roman"/>
          <w:b/>
          <w:bCs/>
          <w:sz w:val="24"/>
          <w:u w:val="single"/>
        </w:rPr>
        <w:t>respect</w:t>
      </w:r>
      <w:r w:rsidRPr="00810EB6">
        <w:rPr>
          <w:rFonts w:eastAsia="Times New Roman"/>
          <w:sz w:val="12"/>
        </w:rPr>
        <w:t xml:space="preserve"> and take account of </w:t>
      </w:r>
      <w:r w:rsidRPr="00810EB6">
        <w:rPr>
          <w:rFonts w:eastAsia="Times New Roman"/>
          <w:b/>
          <w:bCs/>
          <w:sz w:val="24"/>
          <w:u w:val="single"/>
        </w:rPr>
        <w:t>the many other separate persons</w:t>
      </w:r>
      <w:r w:rsidRPr="00810EB6">
        <w:rPr>
          <w:rFonts w:eastAsia="Times New Roman"/>
          <w:sz w:val="12"/>
        </w:rPr>
        <w:t xml:space="preserve">, </w:t>
      </w:r>
      <w:r w:rsidRPr="00810EB6">
        <w:rPr>
          <w:rFonts w:eastAsia="Times New Roman"/>
          <w:b/>
          <w:bCs/>
          <w:sz w:val="24"/>
          <w:u w:val="single"/>
        </w:rPr>
        <w:t>each with only one life, who will bear the cost of our inaction.</w:t>
      </w:r>
      <w:r w:rsidRPr="00810EB6">
        <w:rPr>
          <w:rFonts w:eastAsia="Times New Roman"/>
          <w:sz w:val="12"/>
        </w:rPr>
        <w:t xml:space="preserve"> In such a situation, what would a conscientious Kantian agent, an agent motivated by the unconditional value of rational beings, choose? A morally good agent recognizes that the basis of all </w:t>
      </w:r>
      <w:proofErr w:type="gramStart"/>
      <w:r w:rsidRPr="00810EB6">
        <w:rPr>
          <w:rFonts w:eastAsia="Times New Roman"/>
          <w:sz w:val="12"/>
        </w:rPr>
        <w:t>particular duties</w:t>
      </w:r>
      <w:proofErr w:type="gramEnd"/>
      <w:r w:rsidRPr="00810EB6">
        <w:rPr>
          <w:rFonts w:eastAsia="Times New Roman"/>
          <w:sz w:val="12"/>
        </w:rPr>
        <w:t xml:space="preserve"> is the principle that “rational nature exists as an end in itself” (GMM 429). Rational nature as such is the supreme objective end of all conduct</w:t>
      </w:r>
      <w:r w:rsidRPr="00810EB6">
        <w:rPr>
          <w:rFonts w:eastAsia="Times New Roman"/>
          <w:sz w:val="12"/>
          <w:highlight w:val="yellow"/>
        </w:rPr>
        <w:t xml:space="preserve">. </w:t>
      </w:r>
      <w:r w:rsidRPr="00810EB6">
        <w:rPr>
          <w:rFonts w:eastAsia="Times New Roman"/>
          <w:b/>
          <w:bCs/>
          <w:sz w:val="24"/>
          <w:highlight w:val="yellow"/>
          <w:u w:val="single"/>
        </w:rPr>
        <w:t>If one</w:t>
      </w:r>
      <w:r w:rsidRPr="00810EB6">
        <w:rPr>
          <w:rFonts w:eastAsia="Times New Roman"/>
          <w:sz w:val="12"/>
        </w:rPr>
        <w:t xml:space="preserve"> truly </w:t>
      </w:r>
      <w:r w:rsidRPr="00810EB6">
        <w:rPr>
          <w:rFonts w:eastAsia="Times New Roman"/>
          <w:b/>
          <w:bCs/>
          <w:sz w:val="24"/>
          <w:highlight w:val="yellow"/>
          <w:u w:val="single"/>
        </w:rPr>
        <w:t>believes</w:t>
      </w:r>
      <w:r w:rsidRPr="00810EB6">
        <w:rPr>
          <w:rFonts w:eastAsia="Times New Roman"/>
          <w:sz w:val="12"/>
        </w:rPr>
        <w:t xml:space="preserve"> that </w:t>
      </w:r>
      <w:r w:rsidRPr="00810EB6">
        <w:rPr>
          <w:rFonts w:eastAsia="Times New Roman"/>
          <w:b/>
          <w:bCs/>
          <w:sz w:val="24"/>
          <w:highlight w:val="yellow"/>
          <w:u w:val="single"/>
        </w:rPr>
        <w:t>all rational beings have</w:t>
      </w:r>
      <w:r w:rsidRPr="00810EB6">
        <w:rPr>
          <w:rFonts w:eastAsia="Times New Roman"/>
          <w:sz w:val="12"/>
        </w:rPr>
        <w:t xml:space="preserve"> an </w:t>
      </w:r>
      <w:r w:rsidRPr="00810EB6">
        <w:rPr>
          <w:rFonts w:eastAsia="Times New Roman"/>
          <w:b/>
          <w:bCs/>
          <w:sz w:val="24"/>
          <w:highlight w:val="yellow"/>
          <w:u w:val="single"/>
        </w:rPr>
        <w:t>equal value</w:t>
      </w:r>
      <w:r w:rsidRPr="00810EB6">
        <w:rPr>
          <w:rFonts w:eastAsia="Times New Roman"/>
          <w:sz w:val="12"/>
        </w:rPr>
        <w:t xml:space="preserve">, then </w:t>
      </w:r>
      <w:r w:rsidRPr="00810EB6">
        <w:rPr>
          <w:rFonts w:eastAsia="Times New Roman"/>
          <w:b/>
          <w:bCs/>
          <w:sz w:val="24"/>
          <w:highlight w:val="yellow"/>
          <w:u w:val="single"/>
        </w:rPr>
        <w:t>the</w:t>
      </w:r>
      <w:r w:rsidRPr="00810EB6">
        <w:rPr>
          <w:rFonts w:eastAsia="Times New Roman"/>
          <w:sz w:val="12"/>
        </w:rPr>
        <w:t xml:space="preserve"> rational </w:t>
      </w:r>
      <w:r w:rsidRPr="00810EB6">
        <w:rPr>
          <w:rFonts w:eastAsia="Times New Roman"/>
          <w:b/>
          <w:bCs/>
          <w:sz w:val="24"/>
          <w:highlight w:val="yellow"/>
          <w:u w:val="single"/>
        </w:rPr>
        <w:t>solution</w:t>
      </w:r>
      <w:r w:rsidRPr="00810EB6">
        <w:rPr>
          <w:rFonts w:eastAsia="Times New Roman"/>
          <w:sz w:val="12"/>
        </w:rPr>
        <w:t xml:space="preserve"> to such a dilemma </w:t>
      </w:r>
      <w:r w:rsidRPr="00810EB6">
        <w:rPr>
          <w:rFonts w:eastAsia="Times New Roman"/>
          <w:b/>
          <w:bCs/>
          <w:sz w:val="24"/>
          <w:highlight w:val="yellow"/>
          <w:u w:val="single"/>
        </w:rPr>
        <w:t>involves maximally promoting the lives and liberties of as many</w:t>
      </w:r>
      <w:r w:rsidRPr="00810EB6">
        <w:rPr>
          <w:rFonts w:eastAsia="Times New Roman"/>
          <w:sz w:val="12"/>
        </w:rPr>
        <w:t xml:space="preserve"> rational beings </w:t>
      </w:r>
      <w:r w:rsidRPr="00810EB6">
        <w:rPr>
          <w:rFonts w:eastAsia="Times New Roman"/>
          <w:b/>
          <w:bCs/>
          <w:sz w:val="24"/>
          <w:highlight w:val="yellow"/>
          <w:u w:val="single"/>
        </w:rPr>
        <w:t>as possible</w:t>
      </w:r>
      <w:r w:rsidRPr="00810EB6">
        <w:rPr>
          <w:rFonts w:eastAsia="Times New Roman"/>
          <w:sz w:val="12"/>
        </w:rPr>
        <w:t xml:space="preserve"> (chapter 5). </w:t>
      </w:r>
      <w:proofErr w:type="gramStart"/>
      <w:r w:rsidRPr="00810EB6">
        <w:rPr>
          <w:rFonts w:eastAsia="Times New Roman"/>
          <w:sz w:val="12"/>
        </w:rPr>
        <w:t>In order to</w:t>
      </w:r>
      <w:proofErr w:type="gramEnd"/>
      <w:r w:rsidRPr="00810EB6">
        <w:rPr>
          <w:rFonts w:eastAsia="Times New Roman"/>
          <w:sz w:val="12"/>
        </w:rPr>
        <w:t xml:space="preserve">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w:t>
      </w:r>
      <w:r w:rsidRPr="00810EB6">
        <w:rPr>
          <w:rFonts w:eastAsia="Times New Roman"/>
          <w:b/>
          <w:bCs/>
          <w:sz w:val="24"/>
          <w:highlight w:val="yellow"/>
          <w:u w:val="single"/>
        </w:rPr>
        <w:t>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w:t>
      </w:r>
      <w:r w:rsidRPr="00810EB6">
        <w:rPr>
          <w:rFonts w:eastAsia="Times New Roman"/>
          <w:b/>
          <w:bCs/>
          <w:sz w:val="24"/>
          <w:u w:val="single"/>
        </w:rPr>
        <w:t xml:space="preserve"> Persons may have “dignity</w:t>
      </w:r>
      <w:r w:rsidRPr="00810EB6">
        <w:rPr>
          <w:rFonts w:eastAsia="Times New Roman"/>
          <w:sz w:val="12"/>
        </w:rPr>
        <w:t xml:space="preserve">, </w:t>
      </w:r>
      <w:r w:rsidRPr="00810EB6">
        <w:rPr>
          <w:rFonts w:eastAsia="Times New Roman"/>
          <w:b/>
          <w:bCs/>
          <w:sz w:val="24"/>
          <w:u w:val="single"/>
        </w:rPr>
        <w:t>that</w:t>
      </w:r>
      <w:r w:rsidRPr="00810EB6">
        <w:rPr>
          <w:rFonts w:eastAsia="Times New Roman"/>
          <w:sz w:val="12"/>
        </w:rPr>
        <w:t xml:space="preserve"> is, an unconditional and incomparable worth” that </w:t>
      </w:r>
      <w:r w:rsidRPr="00810EB6">
        <w:rPr>
          <w:rFonts w:eastAsia="Times New Roman"/>
          <w:b/>
          <w:bCs/>
          <w:sz w:val="24"/>
          <w:u w:val="single"/>
        </w:rPr>
        <w:t>transcends</w:t>
      </w:r>
      <w:r w:rsidRPr="00810EB6">
        <w:rPr>
          <w:rFonts w:eastAsia="Times New Roman"/>
          <w:sz w:val="12"/>
        </w:rPr>
        <w:t xml:space="preserve"> any </w:t>
      </w:r>
      <w:r w:rsidRPr="00810EB6">
        <w:rPr>
          <w:rFonts w:eastAsia="Times New Roman"/>
          <w:b/>
          <w:bCs/>
          <w:sz w:val="24"/>
          <w:u w:val="single"/>
        </w:rPr>
        <w:t>market value</w:t>
      </w:r>
      <w:r w:rsidRPr="00810EB6">
        <w:rPr>
          <w:rFonts w:eastAsia="Times New Roman"/>
          <w:sz w:val="12"/>
        </w:rPr>
        <w:t xml:space="preserve"> (GMM 436), </w:t>
      </w:r>
      <w:r w:rsidRPr="00810EB6">
        <w:rPr>
          <w:rFonts w:eastAsia="Times New Roman"/>
          <w:b/>
          <w:bCs/>
          <w:sz w:val="24"/>
          <w:u w:val="single"/>
        </w:rPr>
        <w:t xml:space="preserve">but </w:t>
      </w:r>
      <w:r w:rsidRPr="00810EB6">
        <w:rPr>
          <w:rFonts w:eastAsia="Times New Roman"/>
          <w:b/>
          <w:bCs/>
          <w:sz w:val="24"/>
          <w:highlight w:val="yellow"/>
          <w:u w:val="single"/>
        </w:rPr>
        <w:t>persons</w:t>
      </w:r>
      <w:r w:rsidRPr="00810EB6">
        <w:rPr>
          <w:rFonts w:eastAsia="Times New Roman"/>
          <w:b/>
          <w:bCs/>
          <w:sz w:val="24"/>
          <w:u w:val="single"/>
        </w:rPr>
        <w:t xml:space="preserve"> also </w:t>
      </w:r>
      <w:r w:rsidRPr="00810EB6">
        <w:rPr>
          <w:rFonts w:eastAsia="Times New Roman"/>
          <w:b/>
          <w:bCs/>
          <w:sz w:val="24"/>
          <w:highlight w:val="yellow"/>
          <w:u w:val="single"/>
        </w:rPr>
        <w:t>have a fundamental equality that dictates that some must sometimes give way for the sake of others</w:t>
      </w:r>
      <w:r w:rsidRPr="00810EB6">
        <w:rPr>
          <w:rFonts w:eastAsia="Times New Roman"/>
          <w:sz w:val="12"/>
        </w:rPr>
        <w:t xml:space="preserve"> (chapters 5 and 7). The concept of the end-in-itself does not support the view that we may never force another to bear some cost </w:t>
      </w:r>
      <w:proofErr w:type="gramStart"/>
      <w:r w:rsidRPr="00810EB6">
        <w:rPr>
          <w:rFonts w:eastAsia="Times New Roman"/>
          <w:sz w:val="12"/>
        </w:rPr>
        <w:t>in order to</w:t>
      </w:r>
      <w:proofErr w:type="gramEnd"/>
      <w:r w:rsidRPr="00810EB6">
        <w:rPr>
          <w:rFonts w:eastAsia="Times New Roman"/>
          <w:sz w:val="12"/>
        </w:rPr>
        <w:t xml:space="preserve"> benefit others. If one focuses on the equal value of all rational beings, then equal consideration suggests that one may have to sacrifice some to save many.</w:t>
      </w:r>
      <w:bookmarkEnd w:id="0"/>
    </w:p>
    <w:p w14:paraId="04EAE486" w14:textId="77777777" w:rsidR="00C23572" w:rsidRDefault="00C23572" w:rsidP="00C23572"/>
    <w:p w14:paraId="424D907F" w14:textId="77777777" w:rsidR="00C23572" w:rsidRDefault="00C23572" w:rsidP="00C23572">
      <w:pPr>
        <w:pStyle w:val="Heading3"/>
      </w:pPr>
      <w:r>
        <w:t>Contention 1: Allowing the private appropriation of outer space is critical to facilitate asteroid mining, which could transform life on Earth and solve an array of huge problems.</w:t>
      </w:r>
    </w:p>
    <w:p w14:paraId="34AD2455" w14:textId="77777777" w:rsidR="00C23572" w:rsidRPr="007B63F4" w:rsidRDefault="00C23572" w:rsidP="00C23572">
      <w:pPr>
        <w:keepNext/>
        <w:keepLines/>
        <w:spacing w:before="40" w:after="0"/>
        <w:outlineLvl w:val="3"/>
        <w:rPr>
          <w:rFonts w:eastAsia="MS Gothic" w:cs="Times New Roman"/>
          <w:b/>
          <w:iCs/>
          <w:sz w:val="26"/>
        </w:rPr>
      </w:pPr>
      <w:r w:rsidRPr="007B63F4">
        <w:rPr>
          <w:rFonts w:eastAsia="MS Gothic" w:cs="Times New Roman"/>
          <w:b/>
          <w:iCs/>
          <w:sz w:val="26"/>
        </w:rPr>
        <w:t>The private sector is essential for asteroid mining – competition is key and government development is not effective, efficient, or cheap enough. Thiessen 21:</w:t>
      </w:r>
    </w:p>
    <w:p w14:paraId="71579104" w14:textId="77777777" w:rsidR="00C23572" w:rsidRPr="007B63F4" w:rsidRDefault="00C23572" w:rsidP="00C23572">
      <w:pPr>
        <w:rPr>
          <w:rFonts w:eastAsia="Cambria"/>
        </w:rPr>
      </w:pPr>
      <w:r w:rsidRPr="007B63F4">
        <w:rPr>
          <w:rFonts w:eastAsia="Cambria"/>
        </w:rPr>
        <w:t>Marc Thiessen, 6-1, 21, Washington Post, Opinion: SpaceX’s success is one small step for man, one giant leap for capitalism, https://www.washingtonpost.com/opinions/2020/06/01/spacexs-success-is-one-small-step-man-one-giant-leap-capitalism/</w:t>
      </w:r>
    </w:p>
    <w:p w14:paraId="476332E0" w14:textId="77777777" w:rsidR="00C23572" w:rsidRPr="007B63F4" w:rsidRDefault="00C23572" w:rsidP="00C23572">
      <w:pPr>
        <w:ind w:left="720"/>
        <w:rPr>
          <w:rFonts w:eastAsia="Cambria"/>
          <w:sz w:val="16"/>
        </w:rPr>
      </w:pPr>
      <w:r w:rsidRPr="007B63F4">
        <w:rPr>
          <w:rFonts w:eastAsia="Cambria"/>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7B63F4">
        <w:rPr>
          <w:rFonts w:eastAsia="Cambria"/>
          <w:u w:val="single"/>
        </w:rPr>
        <w:t xml:space="preserve">SpaceX has given us an </w:t>
      </w:r>
      <w:r w:rsidRPr="007B63F4">
        <w:rPr>
          <w:rFonts w:eastAsia="Cambria"/>
          <w:b/>
          <w:bCs/>
          <w:u w:val="single"/>
        </w:rPr>
        <w:t>incredible testament to the power of American free enterprise.</w:t>
      </w:r>
      <w:r w:rsidRPr="007B63F4">
        <w:rPr>
          <w:rFonts w:eastAsia="Cambria"/>
          <w:sz w:val="16"/>
        </w:rPr>
        <w:t xml:space="preserve"> While the left is advocating unprecedented government intervention in almost every sector of the U.S. economy, from health care to energy, </w:t>
      </w:r>
      <w:r w:rsidRPr="007B63F4">
        <w:rPr>
          <w:rFonts w:eastAsia="Cambria"/>
          <w:b/>
          <w:bCs/>
          <w:u w:val="single"/>
        </w:rPr>
        <w:t xml:space="preserve">today Americans are celebrating the successful privatization of space travel. </w:t>
      </w:r>
      <w:r w:rsidRPr="007B63F4">
        <w:rPr>
          <w:rFonts w:eastAsia="Cambria"/>
          <w:sz w:val="16"/>
        </w:rPr>
        <w:t xml:space="preserve">If you want to see the difference between what government and private enterprise can do, consider: </w:t>
      </w:r>
      <w:r w:rsidRPr="007B63F4">
        <w:rPr>
          <w:rFonts w:eastAsia="Cambria"/>
          <w:u w:val="singl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7B63F4">
        <w:rPr>
          <w:rFonts w:eastAsia="Cambria"/>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7B63F4">
        <w:rPr>
          <w:rFonts w:eastAsia="Cambria"/>
          <w:u w:val="single"/>
        </w:rPr>
        <w:t>That last development will save the taxpayers incredible amounts of money.</w:t>
      </w:r>
      <w:r w:rsidRPr="007B63F4">
        <w:rPr>
          <w:rFonts w:eastAsia="Cambria"/>
          <w:sz w:val="16"/>
        </w:rPr>
        <w:t xml:space="preserve"> </w:t>
      </w:r>
      <w:r w:rsidRPr="007B63F4">
        <w:rPr>
          <w:rFonts w:eastAsia="Cambria"/>
          <w:highlight w:val="yellow"/>
          <w:u w:val="single"/>
        </w:rPr>
        <w:t>The cost to NASA</w:t>
      </w:r>
      <w:r w:rsidRPr="007B63F4">
        <w:rPr>
          <w:rFonts w:eastAsia="Cambria"/>
          <w:u w:val="single"/>
        </w:rPr>
        <w:t xml:space="preserve"> for launching a man into space on the space shuttle orbiter was </w:t>
      </w:r>
      <w:r w:rsidRPr="007B63F4">
        <w:rPr>
          <w:rFonts w:eastAsia="Cambria"/>
          <w:b/>
          <w:iCs/>
          <w:u w:val="single"/>
        </w:rPr>
        <w:t>$170 million per seat, compared with just $60 million</w:t>
      </w:r>
      <w:r w:rsidRPr="007B63F4">
        <w:rPr>
          <w:rFonts w:eastAsia="Cambria"/>
          <w:u w:val="single"/>
        </w:rPr>
        <w:t xml:space="preserve"> to $67 million on the Dragon capsule.</w:t>
      </w:r>
      <w:r w:rsidRPr="007B63F4">
        <w:rPr>
          <w:rFonts w:eastAsia="Cambria"/>
          <w:sz w:val="16"/>
        </w:rPr>
        <w:t xml:space="preserve"> </w:t>
      </w:r>
      <w:r w:rsidRPr="007B63F4">
        <w:rPr>
          <w:rFonts w:eastAsia="Cambria"/>
          <w:u w:val="single"/>
        </w:rPr>
        <w:t xml:space="preserve">The cost for the space shuttle </w:t>
      </w:r>
      <w:r w:rsidRPr="007B63F4">
        <w:rPr>
          <w:rFonts w:eastAsia="Cambria"/>
          <w:highlight w:val="yellow"/>
          <w:u w:val="single"/>
        </w:rPr>
        <w:t xml:space="preserve">to send a kilogram of cargo into to space was $54,500; with the Falcon rocket, the cost is just $2,720 — </w:t>
      </w:r>
      <w:r w:rsidRPr="007B63F4">
        <w:rPr>
          <w:rFonts w:eastAsia="Cambria"/>
          <w:b/>
          <w:iCs/>
          <w:highlight w:val="yellow"/>
          <w:u w:val="single"/>
        </w:rPr>
        <w:t>a decrease of 95 percent.</w:t>
      </w:r>
      <w:r w:rsidRPr="007B63F4">
        <w:rPr>
          <w:rFonts w:eastAsia="Cambria"/>
          <w:u w:val="single"/>
        </w:rPr>
        <w:t xml:space="preserve"> </w:t>
      </w:r>
      <w:r w:rsidRPr="007B63F4">
        <w:rPr>
          <w:rFonts w:eastAsia="Cambria"/>
          <w:sz w:val="16"/>
        </w:rPr>
        <w:t xml:space="preserve">And while </w:t>
      </w:r>
      <w:r w:rsidRPr="007B63F4">
        <w:rPr>
          <w:rFonts w:eastAsia="Cambria"/>
          <w:u w:val="single"/>
        </w:rPr>
        <w:t xml:space="preserve">the space shuttle cost $27.4 billion to develop, </w:t>
      </w:r>
      <w:r w:rsidRPr="007B63F4">
        <w:rPr>
          <w:rFonts w:eastAsia="Cambria"/>
          <w:highlight w:val="yellow"/>
          <w:u w:val="single"/>
        </w:rPr>
        <w:t>the Crew Dragon</w:t>
      </w:r>
      <w:r w:rsidRPr="007B63F4">
        <w:rPr>
          <w:rFonts w:eastAsia="Cambria"/>
          <w:u w:val="single"/>
        </w:rPr>
        <w:t xml:space="preserve"> </w:t>
      </w:r>
      <w:r w:rsidRPr="007B63F4">
        <w:rPr>
          <w:rFonts w:eastAsia="Cambria"/>
          <w:highlight w:val="yellow"/>
          <w:u w:val="single"/>
        </w:rPr>
        <w:t>was</w:t>
      </w:r>
      <w:r w:rsidRPr="007B63F4">
        <w:rPr>
          <w:rFonts w:eastAsia="Cambria"/>
          <w:u w:val="single"/>
        </w:rPr>
        <w:t xml:space="preserve"> designed and built for just $1.7 </w:t>
      </w:r>
      <w:r w:rsidRPr="007B63F4">
        <w:rPr>
          <w:rFonts w:eastAsia="Cambria"/>
          <w:b/>
          <w:iCs/>
          <w:u w:val="single"/>
        </w:rPr>
        <w:t xml:space="preserve">billion — making it </w:t>
      </w:r>
      <w:r w:rsidRPr="007B63F4">
        <w:rPr>
          <w:rFonts w:eastAsia="Cambria"/>
          <w:b/>
          <w:iCs/>
          <w:highlight w:val="yellow"/>
          <w:u w:val="single"/>
        </w:rPr>
        <w:t>the lowest-cost spacecraft developed in six decades.</w:t>
      </w:r>
      <w:r w:rsidRPr="007B63F4">
        <w:rPr>
          <w:rFonts w:eastAsia="Cambria"/>
          <w:sz w:val="16"/>
        </w:rPr>
        <w:t xml:space="preserve"> </w:t>
      </w:r>
      <w:r w:rsidRPr="007B63F4">
        <w:rPr>
          <w:rFonts w:eastAsia="Cambria"/>
          <w:u w:val="single"/>
        </w:rPr>
        <w:t>SpaceX did it in six years — far faster than the time it took to develop the space shuttle.</w:t>
      </w:r>
      <w:r w:rsidRPr="007B63F4">
        <w:rPr>
          <w:rFonts w:eastAsia="Cambria"/>
          <w:sz w:val="16"/>
        </w:rPr>
        <w:t xml:space="preserve"> </w:t>
      </w:r>
      <w:r w:rsidRPr="007B63F4">
        <w:rPr>
          <w:rFonts w:eastAsia="Cambria"/>
          <w:b/>
          <w:bCs/>
          <w:i/>
          <w:iCs/>
          <w:highlight w:val="yellow"/>
          <w:u w:val="single"/>
        </w:rPr>
        <w:t xml:space="preserve">The private sector does it better, cheaper, </w:t>
      </w:r>
      <w:proofErr w:type="gramStart"/>
      <w:r w:rsidRPr="007B63F4">
        <w:rPr>
          <w:rFonts w:eastAsia="Cambria"/>
          <w:b/>
          <w:bCs/>
          <w:i/>
          <w:iCs/>
          <w:highlight w:val="yellow"/>
          <w:u w:val="single"/>
        </w:rPr>
        <w:t>faster</w:t>
      </w:r>
      <w:proofErr w:type="gramEnd"/>
      <w:r w:rsidRPr="007B63F4">
        <w:rPr>
          <w:rFonts w:eastAsia="Cambria"/>
          <w:b/>
          <w:bCs/>
          <w:i/>
          <w:iCs/>
          <w:highlight w:val="yellow"/>
          <w:u w:val="single"/>
        </w:rPr>
        <w:t xml:space="preserve"> and more efficiently than government</w:t>
      </w:r>
      <w:r w:rsidRPr="007B63F4">
        <w:rPr>
          <w:rFonts w:eastAsia="Cambria"/>
          <w:sz w:val="16"/>
          <w:highlight w:val="yellow"/>
        </w:rPr>
        <w:t>.</w:t>
      </w:r>
      <w:r w:rsidRPr="007B63F4">
        <w:rPr>
          <w:rFonts w:eastAsia="Cambria"/>
          <w:sz w:val="16"/>
        </w:rPr>
        <w:t xml:space="preserve"> </w:t>
      </w:r>
      <w:r w:rsidRPr="007B63F4">
        <w:rPr>
          <w:rFonts w:eastAsia="Cambria"/>
          <w:b/>
          <w:iCs/>
          <w:u w:val="single"/>
        </w:rPr>
        <w:t xml:space="preserve">Why? Competition. </w:t>
      </w:r>
      <w:r w:rsidRPr="007B63F4">
        <w:rPr>
          <w:rFonts w:eastAsia="Cambria"/>
          <w:sz w:val="16"/>
        </w:rPr>
        <w:t xml:space="preserve">Today, </w:t>
      </w:r>
      <w:r w:rsidRPr="007B63F4">
        <w:rPr>
          <w:rFonts w:eastAsia="Cambria"/>
          <w:u w:val="single"/>
        </w:rPr>
        <w:t xml:space="preserve">SpaceX </w:t>
      </w:r>
      <w:proofErr w:type="gramStart"/>
      <w:r w:rsidRPr="007B63F4">
        <w:rPr>
          <w:rFonts w:eastAsia="Cambria"/>
          <w:u w:val="single"/>
        </w:rPr>
        <w:t>has to</w:t>
      </w:r>
      <w:proofErr w:type="gramEnd"/>
      <w:r w:rsidRPr="007B63F4">
        <w:rPr>
          <w:rFonts w:eastAsia="Cambria"/>
          <w:u w:val="single"/>
        </w:rPr>
        <w:t xml:space="preserve"> compete with a constellation of private companies</w:t>
      </w:r>
      <w:r w:rsidRPr="007B63F4">
        <w:rPr>
          <w:rFonts w:eastAsia="Cambria"/>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7B63F4">
        <w:rPr>
          <w:rFonts w:eastAsia="Cambria"/>
          <w:u w:val="single"/>
        </w:rPr>
        <w:t xml:space="preserve">In the race to put the first privately launched man into orbit, upstart SpaceX had to beat aerospace behemoth Boeing and its </w:t>
      </w:r>
      <w:proofErr w:type="spellStart"/>
      <w:r w:rsidRPr="007B63F4">
        <w:rPr>
          <w:rFonts w:eastAsia="Cambria"/>
          <w:u w:val="single"/>
        </w:rPr>
        <w:t>Starliner</w:t>
      </w:r>
      <w:proofErr w:type="spellEnd"/>
      <w:r w:rsidRPr="007B63F4">
        <w:rPr>
          <w:rFonts w:eastAsia="Cambria"/>
          <w:u w:val="single"/>
        </w:rPr>
        <w:t xml:space="preserve"> capsule to the punch. </w:t>
      </w:r>
      <w:r w:rsidRPr="007B63F4">
        <w:rPr>
          <w:rFonts w:eastAsia="Cambria"/>
          <w:sz w:val="16"/>
        </w:rPr>
        <w:t xml:space="preserve">It did so — for more than $1 billion less than its competitor. </w:t>
      </w:r>
      <w:r w:rsidRPr="007B63F4">
        <w:rPr>
          <w:rFonts w:eastAsia="Cambria"/>
          <w:b/>
          <w:bCs/>
          <w:u w:val="single"/>
        </w:rPr>
        <w:t xml:space="preserve">That spirit of </w:t>
      </w:r>
      <w:r w:rsidRPr="007B63F4">
        <w:rPr>
          <w:rFonts w:eastAsia="Cambria"/>
          <w:b/>
          <w:bCs/>
          <w:highlight w:val="yellow"/>
          <w:u w:val="single"/>
        </w:rPr>
        <w:t>competition</w:t>
      </w:r>
      <w:r w:rsidRPr="007B63F4">
        <w:rPr>
          <w:rFonts w:eastAsia="Cambria"/>
          <w:b/>
          <w:bCs/>
          <w:u w:val="single"/>
        </w:rPr>
        <w:t xml:space="preserve"> </w:t>
      </w:r>
      <w:r w:rsidRPr="007B63F4">
        <w:rPr>
          <w:rFonts w:eastAsia="Cambria"/>
          <w:b/>
          <w:bCs/>
          <w:highlight w:val="yellow"/>
          <w:u w:val="single"/>
        </w:rPr>
        <w:t>and innovation will revolutionize space travel</w:t>
      </w:r>
      <w:r w:rsidRPr="007B63F4">
        <w:rPr>
          <w:rFonts w:eastAsia="Cambria"/>
          <w:b/>
          <w:bCs/>
          <w:u w:val="single"/>
        </w:rPr>
        <w:t xml:space="preserve"> in the years ahead.</w:t>
      </w:r>
      <w:r w:rsidRPr="007B63F4">
        <w:rPr>
          <w:rFonts w:eastAsia="Cambria"/>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7B63F4">
        <w:rPr>
          <w:rFonts w:eastAsia="Cambria"/>
          <w:sz w:val="16"/>
        </w:rPr>
        <w:t>knows.</w:t>
      </w:r>
      <w:proofErr w:type="gramEnd"/>
      <w:r w:rsidRPr="007B63F4">
        <w:rPr>
          <w:rFonts w:eastAsia="Cambria"/>
          <w:sz w:val="16"/>
        </w:rPr>
        <w:t xml:space="preserve"> But this much is certain: </w:t>
      </w:r>
      <w:r w:rsidRPr="007B63F4">
        <w:rPr>
          <w:rFonts w:eastAsia="Cambria"/>
          <w:b/>
          <w:bCs/>
          <w:u w:val="single"/>
        </w:rPr>
        <w:t>Private-sector innovation is opening the door to a new era of space exploration</w:t>
      </w:r>
      <w:r w:rsidRPr="007B63F4">
        <w:rPr>
          <w:rFonts w:eastAsia="Cambria"/>
          <w:sz w:val="16"/>
        </w:rPr>
        <w:t>. Wouldn’t it be ironic if, just as capitalism is allowing us to explore the farthest reaches of our solar system, Americans decided to embrace socialism back here on Earth?</w:t>
      </w:r>
    </w:p>
    <w:p w14:paraId="43A38EEC" w14:textId="77777777" w:rsidR="00C23572" w:rsidRPr="007B63F4" w:rsidRDefault="00C23572" w:rsidP="00C23572">
      <w:pPr>
        <w:rPr>
          <w:rFonts w:eastAsia="Cambria"/>
        </w:rPr>
      </w:pPr>
    </w:p>
    <w:p w14:paraId="74AEBB83" w14:textId="77777777" w:rsidR="00C23572" w:rsidRPr="007B63F4" w:rsidRDefault="00C23572" w:rsidP="00C23572">
      <w:pPr>
        <w:keepNext/>
        <w:keepLines/>
        <w:spacing w:before="40" w:after="0"/>
        <w:outlineLvl w:val="3"/>
        <w:rPr>
          <w:rFonts w:eastAsia="MS Gothic" w:cs="Times New Roman"/>
          <w:b/>
          <w:iCs/>
          <w:sz w:val="26"/>
        </w:rPr>
      </w:pPr>
      <w:r w:rsidRPr="007B63F4">
        <w:rPr>
          <w:rFonts w:eastAsia="MS Gothic" w:cs="Times New Roman"/>
          <w:b/>
          <w:iCs/>
          <w:sz w:val="26"/>
        </w:rPr>
        <w:t>Space regulation scares investors away and spills over to other space activities. Freeland 05</w:t>
      </w:r>
    </w:p>
    <w:p w14:paraId="6E5C913D" w14:textId="77777777" w:rsidR="00C23572" w:rsidRPr="007B63F4" w:rsidRDefault="00C23572" w:rsidP="00C23572">
      <w:pPr>
        <w:rPr>
          <w:rFonts w:eastAsia="Cambria"/>
          <w:sz w:val="16"/>
        </w:rPr>
      </w:pPr>
      <w:r w:rsidRPr="007B63F4">
        <w:rPr>
          <w:rFonts w:eastAsia="Cambria"/>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9" w:history="1">
        <w:r w:rsidRPr="007B63F4">
          <w:rPr>
            <w:rFonts w:eastAsia="Cambria"/>
            <w:sz w:val="16"/>
          </w:rPr>
          <w:t>https://chicagounbound.uchicago.edu/cgi/viewcontent.cgi?article=1269&amp;context=cjil</w:t>
        </w:r>
      </w:hyperlink>
    </w:p>
    <w:p w14:paraId="703CCCB7" w14:textId="77777777" w:rsidR="00C23572" w:rsidRPr="007B63F4" w:rsidRDefault="00C23572" w:rsidP="00C23572">
      <w:pPr>
        <w:ind w:left="720"/>
        <w:rPr>
          <w:rFonts w:eastAsia="Cambria"/>
          <w:sz w:val="12"/>
        </w:rPr>
      </w:pPr>
      <w:r w:rsidRPr="007B63F4">
        <w:rPr>
          <w:rFonts w:eastAsia="Cambria"/>
          <w:sz w:val="12"/>
        </w:rPr>
        <w:t xml:space="preserve">V. THE NEED FOR CELESTIAL PROPERTY RIGHTS? ¶ </w:t>
      </w:r>
      <w:r w:rsidRPr="007B63F4">
        <w:rPr>
          <w:rFonts w:eastAsia="Cambria"/>
          <w:u w:val="single"/>
        </w:rPr>
        <w:t>The</w:t>
      </w:r>
      <w:r w:rsidRPr="007B63F4">
        <w:rPr>
          <w:rFonts w:eastAsia="Cambria"/>
          <w:sz w:val="12"/>
        </w:rPr>
        <w:t xml:space="preserve"> fundamental </w:t>
      </w:r>
      <w:r w:rsidRPr="007B63F4">
        <w:rPr>
          <w:rFonts w:eastAsia="Cambria"/>
          <w:u w:val="single"/>
        </w:rPr>
        <w:t>principle of "non-appropriation"</w:t>
      </w:r>
      <w:r w:rsidRPr="007B63F4">
        <w:rPr>
          <w:rFonts w:eastAsia="Cambria"/>
          <w:sz w:val="12"/>
        </w:rPr>
        <w:t xml:space="preserve"> upon which the international law of outer space </w:t>
      </w:r>
      <w:r w:rsidRPr="007B63F4">
        <w:rPr>
          <w:rFonts w:eastAsia="Cambria"/>
          <w:u w:val="single"/>
        </w:rPr>
        <w:t>is</w:t>
      </w:r>
      <w:r w:rsidRPr="007B63F4">
        <w:rPr>
          <w:rFonts w:eastAsia="Cambria"/>
          <w:sz w:val="12"/>
        </w:rPr>
        <w:t xml:space="preserve"> based stems from the desire of the international community </w:t>
      </w:r>
      <w:r w:rsidRPr="007B63F4">
        <w:rPr>
          <w:rFonts w:eastAsia="Cambria"/>
          <w:u w:val="single"/>
        </w:rPr>
        <w:t>to ensure that outer space remains an area beyond the jurisdiction of any state</w:t>
      </w:r>
      <w:r w:rsidRPr="007B63F4">
        <w:rPr>
          <w:rFonts w:eastAsia="Cambria"/>
          <w:sz w:val="12"/>
        </w:rPr>
        <w:t xml:space="preserve">(s). Similar ideals emerge from UNCLOS (in relation to the High Seas) as well as the Antarctic Treaty, 42 although in the case of the latter treaty, it was </w:t>
      </w:r>
      <w:proofErr w:type="spellStart"/>
      <w:r w:rsidRPr="007B63F4">
        <w:rPr>
          <w:rFonts w:eastAsia="Cambria"/>
          <w:sz w:val="12"/>
        </w:rPr>
        <w:t>finalised</w:t>
      </w:r>
      <w:proofErr w:type="spellEnd"/>
      <w:r w:rsidRPr="007B63F4">
        <w:rPr>
          <w:rFonts w:eastAsia="Cambria"/>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7B63F4">
        <w:rPr>
          <w:rFonts w:eastAsia="Cambria"/>
          <w:u w:val="single"/>
        </w:rPr>
        <w:t>Even though</w:t>
      </w:r>
      <w:r w:rsidRPr="007B63F4">
        <w:rPr>
          <w:rFonts w:eastAsia="Cambria"/>
          <w:sz w:val="12"/>
        </w:rPr>
        <w:t xml:space="preserve"> both the scope for space activities and </w:t>
      </w:r>
      <w:r w:rsidRPr="007B63F4">
        <w:rPr>
          <w:rFonts w:eastAsia="Cambria"/>
          <w:u w:val="single"/>
        </w:rPr>
        <w:t xml:space="preserve">the number of private participants </w:t>
      </w:r>
      <w:proofErr w:type="gramStart"/>
      <w:r w:rsidRPr="007B63F4">
        <w:rPr>
          <w:rFonts w:eastAsia="Cambria"/>
          <w:u w:val="single"/>
        </w:rPr>
        <w:t>have</w:t>
      </w:r>
      <w:proofErr w:type="gramEnd"/>
      <w:r w:rsidRPr="007B63F4">
        <w:rPr>
          <w:rFonts w:eastAsia="Cambria"/>
          <w:u w:val="single"/>
        </w:rPr>
        <w:t xml:space="preserve"> expanded significantly since these treaties were </w:t>
      </w:r>
      <w:proofErr w:type="spellStart"/>
      <w:r w:rsidRPr="007B63F4">
        <w:rPr>
          <w:rFonts w:eastAsia="Cambria"/>
          <w:u w:val="single"/>
        </w:rPr>
        <w:t>finalised</w:t>
      </w:r>
      <w:proofErr w:type="spellEnd"/>
      <w:r w:rsidRPr="007B63F4">
        <w:rPr>
          <w:rFonts w:eastAsia="Cambria"/>
          <w:u w:val="single"/>
        </w:rPr>
        <w:t>,</w:t>
      </w:r>
      <w:r w:rsidRPr="007B63F4">
        <w:rPr>
          <w:rFonts w:eastAsia="Cambria"/>
          <w:sz w:val="12"/>
        </w:rPr>
        <w:t xml:space="preserve"> it has still been suggested that the </w:t>
      </w:r>
      <w:proofErr w:type="spellStart"/>
      <w:r w:rsidRPr="007B63F4">
        <w:rPr>
          <w:rFonts w:eastAsia="Cambria"/>
          <w:highlight w:val="yellow"/>
          <w:u w:val="single"/>
        </w:rPr>
        <w:t>nonappropriation</w:t>
      </w:r>
      <w:proofErr w:type="spellEnd"/>
      <w:r w:rsidRPr="007B63F4">
        <w:rPr>
          <w:rFonts w:eastAsia="Cambria"/>
          <w:sz w:val="12"/>
        </w:rPr>
        <w:t xml:space="preserve"> principle </w:t>
      </w:r>
      <w:r w:rsidRPr="007B63F4">
        <w:rPr>
          <w:rFonts w:eastAsia="Cambria"/>
          <w:highlight w:val="yellow"/>
          <w:u w:val="single"/>
        </w:rPr>
        <w:t>constitutes</w:t>
      </w:r>
      <w:r w:rsidRPr="007B63F4">
        <w:rPr>
          <w:rFonts w:eastAsia="Cambria"/>
          <w:u w:val="single"/>
        </w:rPr>
        <w:t xml:space="preserve"> "</w:t>
      </w:r>
      <w:r w:rsidRPr="007B63F4">
        <w:rPr>
          <w:rFonts w:eastAsia="Cambria"/>
          <w:b/>
          <w:iCs/>
          <w:highlight w:val="yellow"/>
          <w:u w:val="single"/>
        </w:rPr>
        <w:t>an absolute barrier</w:t>
      </w:r>
      <w:r w:rsidRPr="007B63F4">
        <w:rPr>
          <w:rFonts w:eastAsia="Cambria"/>
          <w:u w:val="single"/>
        </w:rPr>
        <w:t xml:space="preserve"> in the realization of every kind of space activity.</w:t>
      </w:r>
      <w:r w:rsidRPr="007B63F4">
        <w:rPr>
          <w:rFonts w:eastAsia="Cambria"/>
          <w:sz w:val="12"/>
        </w:rPr>
        <w:t xml:space="preserve">, 4 ' </w:t>
      </w:r>
      <w:r w:rsidRPr="007B63F4">
        <w:rPr>
          <w:rFonts w:eastAsia="Cambria"/>
          <w:b/>
          <w:iCs/>
          <w:highlight w:val="yellow"/>
          <w:u w:val="single"/>
        </w:rPr>
        <w:t xml:space="preserve">The </w:t>
      </w:r>
      <w:r w:rsidRPr="007B63F4">
        <w:rPr>
          <w:rFonts w:eastAsia="Cambria"/>
          <w:b/>
          <w:iCs/>
          <w:u w:val="single"/>
        </w:rPr>
        <w:t xml:space="preserve">amount of </w:t>
      </w:r>
      <w:r w:rsidRPr="007B63F4">
        <w:rPr>
          <w:rFonts w:eastAsia="Cambria"/>
          <w:b/>
          <w:iCs/>
          <w:highlight w:val="yellow"/>
          <w:u w:val="single"/>
        </w:rPr>
        <w:t>capital</w:t>
      </w:r>
      <w:r w:rsidRPr="007B63F4">
        <w:rPr>
          <w:rFonts w:eastAsia="Cambria"/>
          <w:b/>
          <w:iCs/>
          <w:u w:val="single"/>
        </w:rPr>
        <w:t xml:space="preserve"> expenditure </w:t>
      </w:r>
      <w:r w:rsidRPr="007B63F4">
        <w:rPr>
          <w:rFonts w:eastAsia="Cambria"/>
          <w:b/>
          <w:iCs/>
          <w:highlight w:val="yellow"/>
          <w:u w:val="single"/>
        </w:rPr>
        <w:t>required to research, scope, trial, and implement a new space activity is significant.</w:t>
      </w:r>
      <w:r w:rsidRPr="007B63F4">
        <w:rPr>
          <w:rFonts w:eastAsia="Cambria"/>
          <w:sz w:val="12"/>
        </w:rPr>
        <w:t xml:space="preserve"> </w:t>
      </w:r>
      <w:r w:rsidRPr="007B63F4">
        <w:rPr>
          <w:rFonts w:eastAsia="Cambria"/>
          <w:u w:val="single"/>
        </w:rPr>
        <w:t xml:space="preserve">To bring this activity to the point where it can represent </w:t>
      </w:r>
      <w:r w:rsidRPr="007B63F4">
        <w:rPr>
          <w:rFonts w:eastAsia="Cambria"/>
          <w:highlight w:val="yellow"/>
          <w:u w:val="single"/>
        </w:rPr>
        <w:t>a</w:t>
      </w:r>
      <w:r w:rsidRPr="007B63F4">
        <w:rPr>
          <w:rFonts w:eastAsia="Cambria"/>
          <w:u w:val="single"/>
        </w:rPr>
        <w:t xml:space="preserve"> viable "stand alone" </w:t>
      </w:r>
      <w:r w:rsidRPr="007B63F4">
        <w:rPr>
          <w:rFonts w:eastAsia="Cambria"/>
          <w:highlight w:val="yellow"/>
          <w:u w:val="single"/>
        </w:rPr>
        <w:t xml:space="preserve">commercial venture </w:t>
      </w:r>
      <w:r w:rsidRPr="007B63F4">
        <w:rPr>
          <w:rFonts w:eastAsia="Cambria"/>
          <w:b/>
          <w:iCs/>
          <w:highlight w:val="yellow"/>
          <w:u w:val="single"/>
        </w:rPr>
        <w:t>takes many years and almost limitless funding.</w:t>
      </w:r>
      <w:r w:rsidRPr="007B63F4">
        <w:rPr>
          <w:rFonts w:eastAsia="Cambria"/>
          <w:sz w:val="12"/>
        </w:rPr>
        <w:t xml:space="preserve"> </w:t>
      </w:r>
      <w:r w:rsidRPr="007B63F4">
        <w:rPr>
          <w:rFonts w:eastAsia="Cambria"/>
          <w:highlight w:val="yellow"/>
          <w:u w:val="single"/>
        </w:rPr>
        <w:t>From the perspective of a private enterprise</w:t>
      </w:r>
      <w:r w:rsidRPr="007B63F4">
        <w:rPr>
          <w:rFonts w:eastAsia="Cambria"/>
          <w:u w:val="single"/>
        </w:rPr>
        <w:t xml:space="preserve"> </w:t>
      </w:r>
      <w:r w:rsidRPr="007B63F4">
        <w:rPr>
          <w:rFonts w:eastAsia="Cambria"/>
          <w:sz w:val="12"/>
        </w:rPr>
        <w:t>contemplating such an activity</w:t>
      </w:r>
      <w:r w:rsidRPr="007B63F4">
        <w:rPr>
          <w:rFonts w:eastAsia="Cambria"/>
          <w:u w:val="single"/>
        </w:rPr>
        <w:t xml:space="preserve">, </w:t>
      </w:r>
      <w:r w:rsidRPr="007B63F4">
        <w:rPr>
          <w:rFonts w:eastAsia="Cambria"/>
          <w:highlight w:val="yellow"/>
          <w:u w:val="single"/>
        </w:rPr>
        <w:t>it would</w:t>
      </w:r>
      <w:r w:rsidRPr="007B63F4">
        <w:rPr>
          <w:rFonts w:eastAsia="Cambria"/>
          <w:u w:val="single"/>
        </w:rPr>
        <w:t xml:space="preserve"> quite obviously </w:t>
      </w:r>
      <w:r w:rsidRPr="007B63F4">
        <w:rPr>
          <w:rFonts w:eastAsia="Cambria"/>
          <w:highlight w:val="yellow"/>
          <w:u w:val="single"/>
        </w:rPr>
        <w:t>be an important element in its decision</w:t>
      </w:r>
      <w:r w:rsidRPr="007B63F4">
        <w:rPr>
          <w:rFonts w:eastAsia="Cambria"/>
          <w:u w:val="single"/>
        </w:rPr>
        <w:t xml:space="preserve"> to devote resources to this activity </w:t>
      </w:r>
      <w:r w:rsidRPr="007B63F4">
        <w:rPr>
          <w:rFonts w:eastAsia="Cambria"/>
          <w:highlight w:val="yellow"/>
          <w:u w:val="single"/>
        </w:rPr>
        <w:t>that it is able to secure</w:t>
      </w:r>
      <w:r w:rsidRPr="007B63F4">
        <w:rPr>
          <w:rFonts w:eastAsia="Cambria"/>
          <w:u w:val="single"/>
        </w:rPr>
        <w:t xml:space="preserve"> the highest degree of </w:t>
      </w:r>
      <w:r w:rsidRPr="007B63F4">
        <w:rPr>
          <w:rFonts w:eastAsia="Cambria"/>
          <w:highlight w:val="yellow"/>
          <w:u w:val="single"/>
        </w:rPr>
        <w:t xml:space="preserve">legal rights </w:t>
      </w:r>
      <w:proofErr w:type="gramStart"/>
      <w:r w:rsidRPr="007B63F4">
        <w:rPr>
          <w:rFonts w:eastAsia="Cambria"/>
          <w:highlight w:val="yellow"/>
          <w:u w:val="single"/>
        </w:rPr>
        <w:t>in order to</w:t>
      </w:r>
      <w:proofErr w:type="gramEnd"/>
      <w:r w:rsidRPr="007B63F4">
        <w:rPr>
          <w:rFonts w:eastAsia="Cambria"/>
          <w:highlight w:val="yellow"/>
          <w:u w:val="single"/>
        </w:rPr>
        <w:t xml:space="preserve"> protect its investment.</w:t>
      </w:r>
      <w:r w:rsidRPr="007B63F4">
        <w:rPr>
          <w:rFonts w:eastAsia="Cambria"/>
          <w:sz w:val="12"/>
        </w:rPr>
        <w:t xml:space="preserve"> </w:t>
      </w:r>
      <w:r w:rsidRPr="007B63F4">
        <w:rPr>
          <w:rFonts w:eastAsia="Cambria"/>
          <w:b/>
          <w:iCs/>
          <w:highlight w:val="yellow"/>
          <w:u w:val="single"/>
        </w:rPr>
        <w:t>Security</w:t>
      </w:r>
      <w:r w:rsidRPr="007B63F4">
        <w:rPr>
          <w:rFonts w:eastAsia="Cambria"/>
          <w:highlight w:val="yellow"/>
          <w:u w:val="single"/>
        </w:rPr>
        <w:t xml:space="preserve"> of patent and other</w:t>
      </w:r>
      <w:r w:rsidRPr="007B63F4">
        <w:rPr>
          <w:rFonts w:eastAsia="Cambria"/>
          <w:u w:val="single"/>
        </w:rPr>
        <w:t xml:space="preserve"> </w:t>
      </w:r>
      <w:r w:rsidRPr="007B63F4">
        <w:rPr>
          <w:rFonts w:eastAsia="Cambria"/>
          <w:highlight w:val="yellow"/>
          <w:u w:val="single"/>
        </w:rPr>
        <w:t>i</w:t>
      </w:r>
      <w:r w:rsidRPr="007B63F4">
        <w:rPr>
          <w:rFonts w:eastAsia="Cambria"/>
          <w:u w:val="single"/>
        </w:rPr>
        <w:t xml:space="preserve">ntellectual </w:t>
      </w:r>
      <w:r w:rsidRPr="007B63F4">
        <w:rPr>
          <w:rFonts w:eastAsia="Cambria"/>
          <w:highlight w:val="yellow"/>
          <w:u w:val="single"/>
        </w:rPr>
        <w:t>p</w:t>
      </w:r>
      <w:r w:rsidRPr="007B63F4">
        <w:rPr>
          <w:rFonts w:eastAsia="Cambria"/>
          <w:u w:val="single"/>
        </w:rPr>
        <w:t xml:space="preserve">roperty rights, for example, </w:t>
      </w:r>
      <w:r w:rsidRPr="007B63F4">
        <w:rPr>
          <w:rFonts w:eastAsia="Cambria"/>
          <w:highlight w:val="yellow"/>
          <w:u w:val="single"/>
        </w:rPr>
        <w:t>are vital</w:t>
      </w:r>
      <w:r w:rsidRPr="007B63F4">
        <w:rPr>
          <w:rFonts w:eastAsia="Cambria"/>
          <w:u w:val="single"/>
        </w:rPr>
        <w:t xml:space="preserve"> prerequisites for private enterprise research activity on the ISS</w:t>
      </w:r>
      <w:r w:rsidRPr="007B63F4">
        <w:rPr>
          <w:rFonts w:eastAsia="Cambria"/>
          <w:sz w:val="12"/>
        </w:rPr>
        <w:t xml:space="preserve">, and these rights are specifically addressed by the ISS Agreement between the partners to the project and were applicable to the experiments undertaken by Mark Shuttleworth when he was </w:t>
      </w:r>
      <w:proofErr w:type="gramStart"/>
      <w:r w:rsidRPr="007B63F4">
        <w:rPr>
          <w:rFonts w:eastAsia="Cambria"/>
          <w:sz w:val="12"/>
        </w:rPr>
        <w:t>onboard</w:t>
      </w:r>
      <w:proofErr w:type="gramEnd"/>
      <w:r w:rsidRPr="007B63F4">
        <w:rPr>
          <w:rFonts w:eastAsia="Cambria"/>
          <w:sz w:val="12"/>
        </w:rPr>
        <w:t xml:space="preserve"> the ISS.46 </w:t>
      </w:r>
    </w:p>
    <w:p w14:paraId="6786768C" w14:textId="77777777" w:rsidR="00C23572" w:rsidRPr="007B63F4" w:rsidRDefault="00C23572" w:rsidP="00C23572">
      <w:pPr>
        <w:rPr>
          <w:rFonts w:eastAsia="Cambria"/>
          <w:b/>
          <w:bCs/>
          <w:u w:val="single"/>
        </w:rPr>
      </w:pPr>
    </w:p>
    <w:p w14:paraId="2C7ED29F" w14:textId="77777777" w:rsidR="00C23572" w:rsidRPr="007B63F4" w:rsidRDefault="00C23572" w:rsidP="00C23572">
      <w:pPr>
        <w:keepNext/>
        <w:keepLines/>
        <w:spacing w:before="40" w:after="0"/>
        <w:outlineLvl w:val="3"/>
        <w:rPr>
          <w:rFonts w:eastAsia="MS Gothic"/>
          <w:b/>
          <w:iCs/>
          <w:sz w:val="26"/>
        </w:rPr>
      </w:pPr>
      <w:r w:rsidRPr="007B63F4">
        <w:rPr>
          <w:rFonts w:eastAsia="MS Gothic"/>
          <w:b/>
          <w:iCs/>
          <w:sz w:val="26"/>
        </w:rPr>
        <w:t xml:space="preserve">Asteroid mining can happen with private sector innovation and is key to solve climate change, economic </w:t>
      </w:r>
      <w:proofErr w:type="gramStart"/>
      <w:r w:rsidRPr="007B63F4">
        <w:rPr>
          <w:rFonts w:eastAsia="MS Gothic"/>
          <w:b/>
          <w:iCs/>
          <w:sz w:val="26"/>
        </w:rPr>
        <w:t>decline</w:t>
      </w:r>
      <w:proofErr w:type="gramEnd"/>
      <w:r w:rsidRPr="007B63F4">
        <w:rPr>
          <w:rFonts w:eastAsia="MS Gothic"/>
          <w:b/>
          <w:iCs/>
          <w:sz w:val="26"/>
        </w:rPr>
        <w:t xml:space="preserve"> and asteroid collisions. Taylor 19</w:t>
      </w:r>
    </w:p>
    <w:p w14:paraId="1862D79C" w14:textId="77777777" w:rsidR="00C23572" w:rsidRPr="007B63F4" w:rsidRDefault="00C23572" w:rsidP="00C23572">
      <w:pPr>
        <w:rPr>
          <w:rFonts w:eastAsia="Cambria"/>
        </w:rPr>
      </w:pPr>
      <w:r w:rsidRPr="007B63F4">
        <w:rPr>
          <w:rFonts w:eastAsia="Cambria"/>
        </w:rPr>
        <w:t>Chris Taylor [journalist], 19 - ("How asteroid mining will save the Earth — and mint trillionaires," Mashable, 2019, accessed 12-13-2021, https://mashable.com/feature/asteroid-mining-space-economy)//ML</w:t>
      </w:r>
    </w:p>
    <w:p w14:paraId="22F637D7" w14:textId="77777777" w:rsidR="00C23572" w:rsidRPr="007B63F4" w:rsidRDefault="00C23572" w:rsidP="00C23572">
      <w:pPr>
        <w:ind w:left="720"/>
        <w:rPr>
          <w:rFonts w:eastAsia="Cambria"/>
          <w:sz w:val="12"/>
        </w:rPr>
      </w:pPr>
      <w:r w:rsidRPr="007B63F4">
        <w:rPr>
          <w:rFonts w:eastAsia="Cambria"/>
          <w:sz w:val="12"/>
        </w:rPr>
        <w:t>How much, exactly? We’re only just beginning to guess</w:t>
      </w:r>
      <w:r w:rsidRPr="007B63F4">
        <w:rPr>
          <w:rFonts w:eastAsia="Cambria"/>
          <w:u w:val="single"/>
        </w:rPr>
        <w:t>. </w:t>
      </w:r>
      <w:proofErr w:type="spellStart"/>
      <w:r w:rsidRPr="007B63F4">
        <w:rPr>
          <w:rFonts w:eastAsia="Cambria"/>
        </w:rPr>
        <w:fldChar w:fldCharType="begin"/>
      </w:r>
      <w:r w:rsidRPr="007B63F4">
        <w:rPr>
          <w:rFonts w:eastAsia="Cambria"/>
        </w:rPr>
        <w:instrText xml:space="preserve"> HYPERLINK "http://www.asterank.com/" \t "_blank" </w:instrText>
      </w:r>
      <w:r w:rsidRPr="007B63F4">
        <w:rPr>
          <w:rFonts w:eastAsia="Cambria"/>
        </w:rPr>
        <w:fldChar w:fldCharType="separate"/>
      </w:r>
      <w:r w:rsidRPr="007B63F4">
        <w:rPr>
          <w:rFonts w:eastAsia="Cambria"/>
          <w:highlight w:val="yellow"/>
          <w:u w:val="single"/>
        </w:rPr>
        <w:t>Asteran</w:t>
      </w:r>
      <w:r w:rsidRPr="007B63F4">
        <w:rPr>
          <w:rFonts w:eastAsia="Cambria"/>
          <w:u w:val="single"/>
        </w:rPr>
        <w:t>k</w:t>
      </w:r>
      <w:proofErr w:type="spellEnd"/>
      <w:r w:rsidRPr="007B63F4">
        <w:rPr>
          <w:rFonts w:eastAsia="Cambria"/>
          <w:u w:val="single"/>
        </w:rPr>
        <w:fldChar w:fldCharType="end"/>
      </w:r>
      <w:r w:rsidRPr="007B63F4">
        <w:rPr>
          <w:rFonts w:eastAsia="Cambria"/>
          <w:u w:val="single"/>
        </w:rPr>
        <w:t xml:space="preserve">, </w:t>
      </w:r>
      <w:r w:rsidRPr="007B63F4">
        <w:rPr>
          <w:rFonts w:eastAsia="Cambria"/>
          <w:highlight w:val="yellow"/>
          <w:u w:val="single"/>
        </w:rPr>
        <w:t>a</w:t>
      </w:r>
      <w:r w:rsidRPr="007B63F4">
        <w:rPr>
          <w:rFonts w:eastAsia="Cambria"/>
          <w:u w:val="single"/>
        </w:rPr>
        <w:t xml:space="preserve"> </w:t>
      </w:r>
      <w:r w:rsidRPr="007B63F4">
        <w:rPr>
          <w:rFonts w:eastAsia="Cambria"/>
          <w:highlight w:val="yellow"/>
          <w:u w:val="single"/>
        </w:rPr>
        <w:t>service</w:t>
      </w:r>
      <w:r w:rsidRPr="007B63F4">
        <w:rPr>
          <w:rFonts w:eastAsia="Cambria"/>
          <w:u w:val="single"/>
        </w:rPr>
        <w:t xml:space="preserve"> </w:t>
      </w:r>
      <w:r w:rsidRPr="007B63F4">
        <w:rPr>
          <w:rFonts w:eastAsia="Cambria"/>
          <w:highlight w:val="yellow"/>
          <w:u w:val="single"/>
        </w:rPr>
        <w:t>that keeps track of</w:t>
      </w:r>
      <w:r w:rsidRPr="007B63F4">
        <w:rPr>
          <w:rFonts w:eastAsia="Cambria"/>
          <w:u w:val="single"/>
        </w:rPr>
        <w:t xml:space="preserve"> some 6,000 </w:t>
      </w:r>
      <w:r w:rsidRPr="007B63F4">
        <w:rPr>
          <w:rFonts w:eastAsia="Cambria"/>
          <w:highlight w:val="yellow"/>
          <w:u w:val="single"/>
        </w:rPr>
        <w:t>asteroids</w:t>
      </w:r>
      <w:r w:rsidRPr="007B63F4">
        <w:rPr>
          <w:rFonts w:eastAsia="Cambria"/>
          <w:u w:val="single"/>
        </w:rPr>
        <w:t xml:space="preserve"> in NASA’s database, </w:t>
      </w:r>
      <w:r w:rsidRPr="007B63F4">
        <w:rPr>
          <w:rFonts w:eastAsia="Cambria"/>
          <w:highlight w:val="yellow"/>
          <w:u w:val="single"/>
        </w:rPr>
        <w:t>prices</w:t>
      </w:r>
      <w:r w:rsidRPr="007B63F4">
        <w:rPr>
          <w:rFonts w:eastAsia="Cambria"/>
          <w:u w:val="single"/>
        </w:rPr>
        <w:t xml:space="preserve"> out the </w:t>
      </w:r>
      <w:r w:rsidRPr="007B63F4">
        <w:rPr>
          <w:rFonts w:eastAsia="Cambria"/>
          <w:highlight w:val="yellow"/>
          <w:u w:val="single"/>
        </w:rPr>
        <w:t>estimated mineral content</w:t>
      </w:r>
      <w:r w:rsidRPr="007B63F4">
        <w:rPr>
          <w:rFonts w:eastAsia="Cambria"/>
          <w:u w:val="single"/>
        </w:rPr>
        <w:t xml:space="preserve"> in each one in the current world market. </w:t>
      </w:r>
      <w:r w:rsidRPr="007B63F4">
        <w:rPr>
          <w:rFonts w:eastAsia="Cambria"/>
          <w:highlight w:val="yellow"/>
          <w:u w:val="single"/>
        </w:rPr>
        <w:t>More than 500 are listed as “&gt;$100 trillion</w:t>
      </w:r>
      <w:r w:rsidRPr="007B63F4">
        <w:rPr>
          <w:rFonts w:eastAsia="Cambria"/>
          <w:u w:val="single"/>
        </w:rPr>
        <w:t xml:space="preserve">.” </w:t>
      </w:r>
      <w:r w:rsidRPr="007B63F4">
        <w:rPr>
          <w:rFonts w:eastAsia="Cambria"/>
          <w:highlight w:val="yellow"/>
          <w:u w:val="single"/>
        </w:rPr>
        <w:t>The</w:t>
      </w:r>
      <w:r w:rsidRPr="007B63F4">
        <w:rPr>
          <w:rFonts w:eastAsia="Cambria"/>
          <w:u w:val="single"/>
        </w:rPr>
        <w:t xml:space="preserve"> estimated </w:t>
      </w:r>
      <w:r w:rsidRPr="007B63F4">
        <w:rPr>
          <w:rFonts w:eastAsia="Cambria"/>
          <w:highlight w:val="yellow"/>
          <w:u w:val="single"/>
        </w:rPr>
        <w:t>profit on just the top 10 asteroids judged “most cost effective”</w:t>
      </w:r>
      <w:r w:rsidRPr="007B63F4">
        <w:rPr>
          <w:rFonts w:eastAsia="Cambria"/>
          <w:u w:val="single"/>
        </w:rPr>
        <w:t xml:space="preserve"> — that is, the easiest to reach and to mine, subtracting rocket fuel and other operating costs, </w:t>
      </w:r>
      <w:r w:rsidRPr="007B63F4">
        <w:rPr>
          <w:rFonts w:eastAsia="Cambria"/>
          <w:highlight w:val="yellow"/>
          <w:u w:val="single"/>
        </w:rPr>
        <w:t>is</w:t>
      </w:r>
      <w:r w:rsidRPr="007B63F4">
        <w:rPr>
          <w:rFonts w:eastAsia="Cambria"/>
          <w:u w:val="single"/>
        </w:rPr>
        <w:t xml:space="preserve"> around </w:t>
      </w:r>
      <w:r w:rsidRPr="007B63F4">
        <w:rPr>
          <w:rFonts w:eastAsia="Cambria"/>
          <w:highlight w:val="yellow"/>
          <w:u w:val="single"/>
        </w:rPr>
        <w:t xml:space="preserve">$1.5 </w:t>
      </w:r>
      <w:proofErr w:type="gramStart"/>
      <w:r w:rsidRPr="007B63F4">
        <w:rPr>
          <w:rFonts w:eastAsia="Cambria"/>
          <w:highlight w:val="yellow"/>
          <w:u w:val="single"/>
        </w:rPr>
        <w:t>trillion</w:t>
      </w:r>
      <w:r w:rsidRPr="007B63F4">
        <w:rPr>
          <w:rFonts w:eastAsia="Cambria"/>
          <w:u w:val="single"/>
        </w:rPr>
        <w:t>.¶</w:t>
      </w:r>
      <w:proofErr w:type="gramEnd"/>
      <w:r w:rsidRPr="007B63F4">
        <w:rPr>
          <w:rFonts w:eastAsia="Cambria"/>
          <w:u w:val="single"/>
        </w:rPr>
        <w:t xml:space="preserve"> </w:t>
      </w:r>
      <w:r w:rsidRPr="007B63F4">
        <w:rPr>
          <w:rFonts w:eastAsia="Cambria"/>
          <w:sz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7B63F4">
        <w:rPr>
          <w:rFonts w:eastAsia="Cambria"/>
          <w:sz w:val="12"/>
        </w:rPr>
        <w:t>source?¶</w:t>
      </w:r>
      <w:proofErr w:type="gramEnd"/>
      <w:r w:rsidRPr="007B63F4">
        <w:rPr>
          <w:rFonts w:eastAsia="Cambria"/>
          <w:sz w:val="12"/>
        </w:rPr>
        <w:t xml:space="preserve"> As a side project</w:t>
      </w:r>
      <w:r w:rsidRPr="007B63F4">
        <w:rPr>
          <w:rFonts w:eastAsia="Cambria"/>
          <w:u w:val="single"/>
        </w:rPr>
        <w:t xml:space="preserve">, </w:t>
      </w:r>
      <w:r w:rsidRPr="007B63F4">
        <w:rPr>
          <w:rFonts w:eastAsia="Cambria"/>
          <w:highlight w:val="yellow"/>
          <w:u w:val="single"/>
        </w:rPr>
        <w:t>space mining can grab water from the rocks</w:t>
      </w:r>
      <w:r w:rsidRPr="007B63F4">
        <w:rPr>
          <w:rFonts w:eastAsia="Cambria"/>
          <w:u w:val="single"/>
        </w:rPr>
        <w:t xml:space="preserve"> and comets — water w</w:t>
      </w:r>
      <w:r w:rsidRPr="007B63F4">
        <w:rPr>
          <w:rFonts w:eastAsia="Cambria"/>
          <w:highlight w:val="yellow"/>
          <w:u w:val="single"/>
        </w:rPr>
        <w:t>hich, with a little processing makes rocket fuel</w:t>
      </w:r>
      <w:r w:rsidRPr="007B63F4">
        <w:rPr>
          <w:rFonts w:eastAsia="Cambria"/>
          <w:u w:val="single"/>
        </w:rPr>
        <w:t>. Which in turn makes even more currently unimaginable space operations possible, including ones that could give the planet all the energy it needs to avert climate catastrophe.</w:t>
      </w:r>
      <w:r w:rsidRPr="007B63F4">
        <w:rPr>
          <w:rFonts w:eastAsia="Cambria"/>
          <w:sz w:val="12"/>
        </w:rPr>
        <w:t xml:space="preserve"> Cislunar space — the bit around us and the moon, the local neighborhood, basically — is about to get very </w:t>
      </w:r>
      <w:proofErr w:type="gramStart"/>
      <w:r w:rsidRPr="007B63F4">
        <w:rPr>
          <w:rFonts w:eastAsia="Cambria"/>
          <w:sz w:val="12"/>
        </w:rPr>
        <w:t>interesting.¶</w:t>
      </w:r>
      <w:proofErr w:type="gramEnd"/>
      <w:r w:rsidRPr="007B63F4">
        <w:rPr>
          <w:rFonts w:eastAsia="Cambria"/>
          <w:sz w:val="12"/>
        </w:rPr>
        <w:t xml:space="preserve"> It’s hard, even for the most asteroid-minded visionaries, to truly believe the full scope of this future space economy right now. Just as hard as it would have been in 1945, when an engineer named </w:t>
      </w:r>
      <w:proofErr w:type="spellStart"/>
      <w:r w:rsidRPr="007B63F4">
        <w:rPr>
          <w:rFonts w:eastAsia="Cambria"/>
          <w:sz w:val="12"/>
        </w:rPr>
        <w:t>Vannevar</w:t>
      </w:r>
      <w:proofErr w:type="spellEnd"/>
      <w:r w:rsidRPr="007B63F4">
        <w:rPr>
          <w:rFonts w:eastAsia="Cambria"/>
          <w:sz w:val="12"/>
        </w:rPr>
        <w:t xml:space="preserve"> Bush first proposed </w:t>
      </w:r>
      <w:hyperlink r:id="rId10" w:tgtFrame="_blank" w:history="1">
        <w:r w:rsidRPr="007B63F4">
          <w:rPr>
            <w:rFonts w:eastAsia="MS Gothic"/>
            <w:sz w:val="12"/>
          </w:rPr>
          <w:t>a vast library of shared knowledge that people the world over would access via personal computers</w:t>
        </w:r>
      </w:hyperlink>
      <w:r w:rsidRPr="007B63F4">
        <w:rPr>
          <w:rFonts w:eastAsia="Cambria"/>
          <w:sz w:val="1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7B63F4">
        <w:rPr>
          <w:rFonts w:eastAsia="Cambria"/>
          <w:sz w:val="12"/>
        </w:rPr>
        <w:t>effects.¶</w:t>
      </w:r>
      <w:proofErr w:type="gramEnd"/>
      <w:r w:rsidRPr="007B63F4">
        <w:rPr>
          <w:rFonts w:eastAsia="Cambria"/>
          <w:sz w:val="1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7B63F4">
        <w:rPr>
          <w:rFonts w:eastAsia="Cambria"/>
          <w:sz w:val="12"/>
        </w:rPr>
        <w:t>.)¶</w:t>
      </w:r>
      <w:proofErr w:type="gramEnd"/>
      <w:r w:rsidRPr="007B63F4">
        <w:rPr>
          <w:rFonts w:eastAsia="Cambria"/>
          <w:sz w:val="1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1" w:tgtFrame="_blank" w:history="1">
        <w:r w:rsidRPr="007B63F4">
          <w:rPr>
            <w:rFonts w:eastAsia="MS Gothic"/>
            <w:sz w:val="12"/>
          </w:rPr>
          <w:t>declared The Space Review</w:t>
        </w:r>
      </w:hyperlink>
      <w:r w:rsidRPr="007B63F4">
        <w:rPr>
          <w:rFonts w:eastAsia="Cambria"/>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7B63F4">
        <w:rPr>
          <w:rFonts w:eastAsia="Cambria"/>
          <w:sz w:val="12"/>
        </w:rPr>
        <w:t>infrastructure.¶</w:t>
      </w:r>
      <w:proofErr w:type="gramEnd"/>
      <w:r w:rsidRPr="007B63F4">
        <w:rPr>
          <w:rFonts w:eastAsia="Cambria"/>
          <w:sz w:val="12"/>
        </w:rPr>
        <w:t xml:space="preserve"> Currently, the world’s richest person and its most well-known entrepreneur, </w:t>
      </w:r>
      <w:r w:rsidRPr="007B63F4">
        <w:rPr>
          <w:rFonts w:eastAsia="Cambria"/>
          <w:u w:val="single"/>
        </w:rPr>
        <w:t xml:space="preserve">Jeff </w:t>
      </w:r>
      <w:r w:rsidRPr="007B63F4">
        <w:rPr>
          <w:rFonts w:eastAsia="Cambria"/>
          <w:highlight w:val="yellow"/>
          <w:u w:val="single"/>
        </w:rPr>
        <w:t>Bezos</w:t>
      </w:r>
      <w:r w:rsidRPr="007B63F4">
        <w:rPr>
          <w:rFonts w:eastAsia="Cambria"/>
          <w:u w:val="single"/>
        </w:rPr>
        <w:t xml:space="preserve"> </w:t>
      </w:r>
      <w:r w:rsidRPr="007B63F4">
        <w:rPr>
          <w:rFonts w:eastAsia="Cambria"/>
          <w:highlight w:val="yellow"/>
          <w:u w:val="single"/>
        </w:rPr>
        <w:t>and</w:t>
      </w:r>
      <w:r w:rsidRPr="007B63F4">
        <w:rPr>
          <w:rFonts w:eastAsia="Cambria"/>
          <w:u w:val="single"/>
        </w:rPr>
        <w:t xml:space="preserve"> Elon </w:t>
      </w:r>
      <w:r w:rsidRPr="007B63F4">
        <w:rPr>
          <w:rFonts w:eastAsia="Cambria"/>
          <w:highlight w:val="yellow"/>
          <w:u w:val="single"/>
        </w:rPr>
        <w:t>Musk</w:t>
      </w:r>
      <w:r w:rsidRPr="007B63F4">
        <w:rPr>
          <w:rFonts w:eastAsia="Cambria"/>
          <w:u w:val="single"/>
        </w:rPr>
        <w:t>, respectively</w:t>
      </w:r>
      <w:r w:rsidRPr="007B63F4">
        <w:rPr>
          <w:rFonts w:eastAsia="Cambria"/>
          <w:highlight w:val="yellow"/>
          <w:u w:val="single"/>
        </w:rPr>
        <w:t>, are working on the</w:t>
      </w:r>
      <w:r w:rsidRPr="007B63F4">
        <w:rPr>
          <w:rFonts w:eastAsia="Cambria"/>
          <w:u w:val="single"/>
        </w:rPr>
        <w:t xml:space="preserve"> relatively </w:t>
      </w:r>
      <w:r w:rsidRPr="007B63F4">
        <w:rPr>
          <w:rFonts w:eastAsia="Cambria"/>
          <w:highlight w:val="yellow"/>
          <w:u w:val="single"/>
        </w:rPr>
        <w:t>cheap reusable rockets asteroid pioneers will need</w:t>
      </w:r>
      <w:r w:rsidRPr="007B63F4">
        <w:rPr>
          <w:rFonts w:eastAsia="Cambria"/>
          <w:u w:val="single"/>
        </w:rPr>
        <w:t>.</w:t>
      </w:r>
      <w:r w:rsidRPr="007B63F4">
        <w:rPr>
          <w:rFonts w:eastAsia="Cambria"/>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7B63F4">
        <w:rPr>
          <w:rFonts w:eastAsia="Cambria"/>
          <w:u w:val="single"/>
        </w:rPr>
        <w:t xml:space="preserve">Japan’s Hayabusa 2 spacecraft has been in orbit around asteroid </w:t>
      </w:r>
      <w:proofErr w:type="spellStart"/>
      <w:r w:rsidRPr="007B63F4">
        <w:rPr>
          <w:rFonts w:eastAsia="Cambria"/>
          <w:u w:val="single"/>
        </w:rPr>
        <w:t>Ryugu</w:t>
      </w:r>
      <w:proofErr w:type="spellEnd"/>
      <w:r w:rsidRPr="007B63F4">
        <w:rPr>
          <w:rFonts w:eastAsia="Cambria"/>
          <w:u w:val="single"/>
        </w:rPr>
        <w:t xml:space="preserve"> for the last year and a half, learning everything it can. (</w:t>
      </w:r>
      <w:proofErr w:type="spellStart"/>
      <w:r w:rsidRPr="007B63F4">
        <w:rPr>
          <w:rFonts w:eastAsia="Cambria"/>
          <w:u w:val="single"/>
        </w:rPr>
        <w:t>Ryugu</w:t>
      </w:r>
      <w:proofErr w:type="spellEnd"/>
      <w:r w:rsidRPr="007B63F4">
        <w:rPr>
          <w:rFonts w:eastAsia="Cambria"/>
          <w:u w:val="single"/>
        </w:rPr>
        <w:t xml:space="preserve">, worth $30 billion according to </w:t>
      </w:r>
      <w:proofErr w:type="spellStart"/>
      <w:r w:rsidRPr="007B63F4">
        <w:rPr>
          <w:rFonts w:eastAsia="Cambria"/>
          <w:u w:val="single"/>
        </w:rPr>
        <w:t>Asterank</w:t>
      </w:r>
      <w:proofErr w:type="spellEnd"/>
      <w:r w:rsidRPr="007B63F4">
        <w:rPr>
          <w:rFonts w:eastAsia="Cambria"/>
          <w:u w:val="single"/>
        </w:rPr>
        <w:t xml:space="preserve">, is the website's #1 most cost-effective target.) The craft dropped </w:t>
      </w:r>
      <w:hyperlink r:id="rId12" w:tgtFrame="_blank" w:history="1">
        <w:r w:rsidRPr="007B63F4">
          <w:rPr>
            <w:rFonts w:eastAsia="MS Gothic"/>
            <w:u w:val="single"/>
          </w:rPr>
          <w:t>tiny hopping robot rovers</w:t>
        </w:r>
      </w:hyperlink>
      <w:r w:rsidRPr="007B63F4">
        <w:rPr>
          <w:rFonts w:eastAsia="Cambria"/>
          <w:u w:val="single"/>
        </w:rPr>
        <w:t xml:space="preserve"> and a </w:t>
      </w:r>
      <w:hyperlink r:id="rId13" w:tgtFrame="_blank" w:history="1">
        <w:r w:rsidRPr="007B63F4">
          <w:rPr>
            <w:rFonts w:eastAsia="MS Gothic"/>
            <w:u w:val="single"/>
          </w:rPr>
          <w:t>small bomb</w:t>
        </w:r>
      </w:hyperlink>
      <w:r w:rsidRPr="007B63F4">
        <w:rPr>
          <w:rFonts w:eastAsia="Cambria"/>
          <w:u w:val="single"/>
        </w:rPr>
        <w:t xml:space="preserve"> on its target; pictures of the small crater that resulted were released afterward</w:t>
      </w:r>
      <w:r w:rsidRPr="007B63F4">
        <w:rPr>
          <w:rFonts w:eastAsia="Cambria"/>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4" w:tgtFrame="_blank" w:history="1">
        <w:r w:rsidRPr="007B63F4">
          <w:rPr>
            <w:rFonts w:eastAsia="MS Gothic"/>
            <w:sz w:val="12"/>
          </w:rPr>
          <w:t>NASA has proved it in the lab</w:t>
        </w:r>
      </w:hyperlink>
      <w:r w:rsidRPr="007B63F4">
        <w:rPr>
          <w:rFonts w:eastAsia="Cambria"/>
          <w:sz w:val="12"/>
        </w:rPr>
        <w:t xml:space="preserve">). It’ll just take more </w:t>
      </w:r>
      <w:proofErr w:type="gramStart"/>
      <w:r w:rsidRPr="007B63F4">
        <w:rPr>
          <w:rFonts w:eastAsia="Cambria"/>
          <w:sz w:val="12"/>
        </w:rPr>
        <w:t>time.¶</w:t>
      </w:r>
      <w:proofErr w:type="gramEnd"/>
      <w:r w:rsidRPr="007B63F4">
        <w:rPr>
          <w:rFonts w:eastAsia="Cambria"/>
          <w:sz w:val="1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7B63F4">
        <w:rPr>
          <w:rFonts w:eastAsia="Cambria"/>
          <w:sz w:val="12"/>
        </w:rPr>
        <w:t>notice.¶</w:t>
      </w:r>
      <w:proofErr w:type="gramEnd"/>
      <w:r w:rsidRPr="007B63F4">
        <w:rPr>
          <w:rFonts w:eastAsia="Cambria"/>
          <w:sz w:val="12"/>
        </w:rPr>
        <w:t xml:space="preserve"> </w:t>
      </w:r>
      <w:r w:rsidRPr="007B63F4">
        <w:rPr>
          <w:rFonts w:eastAsia="Cambria"/>
          <w:highlight w:val="yellow"/>
          <w:u w:val="single"/>
        </w:rPr>
        <w:t>The possibility of private missions to asteroids,</w:t>
      </w:r>
      <w:r w:rsidRPr="007B63F4">
        <w:rPr>
          <w:rFonts w:eastAsia="Cambria"/>
          <w:u w:val="single"/>
        </w:rPr>
        <w:t xml:space="preserve"> with or without a human crew, </w:t>
      </w:r>
      <w:r w:rsidRPr="007B63F4">
        <w:rPr>
          <w:rFonts w:eastAsia="Cambria"/>
          <w:highlight w:val="yellow"/>
          <w:u w:val="single"/>
        </w:rPr>
        <w:t>is almost here</w:t>
      </w:r>
      <w:r w:rsidRPr="007B63F4">
        <w:rPr>
          <w:rFonts w:eastAsia="Cambria"/>
          <w:u w:val="single"/>
        </w:rPr>
        <w:t>. Th</w:t>
      </w:r>
      <w:r w:rsidRPr="007B63F4">
        <w:rPr>
          <w:rFonts w:eastAsia="Cambria"/>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7B63F4">
        <w:rPr>
          <w:rFonts w:eastAsia="Cambria"/>
          <w:sz w:val="12"/>
        </w:rPr>
        <w:t>Vannevar</w:t>
      </w:r>
      <w:proofErr w:type="spellEnd"/>
      <w:r w:rsidRPr="007B63F4">
        <w:rPr>
          <w:rFonts w:eastAsia="Cambria"/>
          <w:sz w:val="12"/>
        </w:rPr>
        <w:t xml:space="preserve"> Bush’s idea? You’d let the new economy and its benefits play out in the form of a </w:t>
      </w:r>
      <w:proofErr w:type="gramStart"/>
      <w:r w:rsidRPr="007B63F4">
        <w:rPr>
          <w:rFonts w:eastAsia="Cambria"/>
          <w:sz w:val="12"/>
        </w:rPr>
        <w:t>novel.¶</w:t>
      </w:r>
      <w:proofErr w:type="gramEnd"/>
      <w:r w:rsidRPr="007B63F4">
        <w:rPr>
          <w:rFonts w:eastAsia="Cambria"/>
          <w:sz w:val="12"/>
        </w:rPr>
        <w:t xml:space="preserve"> As Hayabusa dropped a bomb on </w:t>
      </w:r>
      <w:proofErr w:type="spellStart"/>
      <w:r w:rsidRPr="007B63F4">
        <w:rPr>
          <w:rFonts w:eastAsia="Cambria"/>
          <w:sz w:val="12"/>
        </w:rPr>
        <w:t>Ryugu</w:t>
      </w:r>
      <w:proofErr w:type="spellEnd"/>
      <w:r w:rsidRPr="007B63F4">
        <w:rPr>
          <w:rFonts w:eastAsia="Cambria"/>
          <w:sz w:val="12"/>
        </w:rPr>
        <w:t xml:space="preserve">, Daniel Suarez was making the exact same asteroid the target of his fiction. Suarez is a tech consultant and developer turned New York Times bestselling author. His novels thus far have been techno-thrillers: his debut, </w:t>
      </w:r>
      <w:hyperlink r:id="rId15" w:tgtFrame="_blank" w:history="1">
        <w:r w:rsidRPr="007B63F4">
          <w:rPr>
            <w:rFonts w:eastAsia="MS Gothic"/>
            <w:sz w:val="12"/>
          </w:rPr>
          <w:t>Daemon</w:t>
        </w:r>
      </w:hyperlink>
      <w:r w:rsidRPr="007B63F4">
        <w:rPr>
          <w:rFonts w:eastAsia="Cambria"/>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6" w:tgtFrame="_blank" w:history="1">
        <w:r w:rsidRPr="007B63F4">
          <w:rPr>
            <w:rFonts w:eastAsia="MS Gothic"/>
            <w:sz w:val="12"/>
          </w:rPr>
          <w:t>Delta-v</w:t>
        </w:r>
      </w:hyperlink>
      <w:r w:rsidRPr="007B63F4">
        <w:rPr>
          <w:rFonts w:eastAsia="Cambria"/>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7B63F4">
        <w:rPr>
          <w:rFonts w:eastAsia="Cambria"/>
          <w:sz w:val="12"/>
        </w:rPr>
        <w:t>nauts</w:t>
      </w:r>
      <w:proofErr w:type="spellEnd"/>
      <w:r w:rsidRPr="007B63F4">
        <w:rPr>
          <w:rFonts w:eastAsia="Cambria"/>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7" w:tgtFrame="_blank" w:history="1">
        <w:r w:rsidRPr="007B63F4">
          <w:rPr>
            <w:rFonts w:eastAsia="MS Gothic"/>
            <w:sz w:val="12"/>
          </w:rPr>
          <w:t>mountain of debt</w:t>
        </w:r>
      </w:hyperlink>
      <w:r w:rsidRPr="007B63F4">
        <w:rPr>
          <w:rFonts w:eastAsia="Cambria"/>
          <w:sz w:val="12"/>
        </w:rPr>
        <w:t xml:space="preserve">. It has to keep growing or it will implode, so we might as well take the majority of the industrial growth off-world where it can’t do any more harm to the </w:t>
      </w:r>
      <w:proofErr w:type="gramStart"/>
      <w:r w:rsidRPr="007B63F4">
        <w:rPr>
          <w:rFonts w:eastAsia="Cambria"/>
          <w:sz w:val="12"/>
        </w:rPr>
        <w:t>biosphere.¶</w:t>
      </w:r>
      <w:proofErr w:type="gramEnd"/>
      <w:r w:rsidRPr="007B63F4">
        <w:rPr>
          <w:rFonts w:eastAsia="Cambria"/>
          <w:sz w:val="12"/>
        </w:rPr>
        <w:t xml:space="preserve"> Secondly, there’s the climate change fix. </w:t>
      </w:r>
      <w:r w:rsidRPr="007B63F4">
        <w:rPr>
          <w:rFonts w:eastAsia="Cambria"/>
          <w:u w:val="single"/>
        </w:rPr>
        <w:t xml:space="preserve">Suarez sees </w:t>
      </w:r>
      <w:r w:rsidRPr="007B63F4">
        <w:rPr>
          <w:rFonts w:eastAsia="Cambria"/>
          <w:highlight w:val="yellow"/>
          <w:u w:val="single"/>
        </w:rPr>
        <w:t>asteroid mining</w:t>
      </w:r>
      <w:r w:rsidRPr="007B63F4">
        <w:rPr>
          <w:rFonts w:eastAsia="Cambria"/>
          <w:u w:val="single"/>
        </w:rPr>
        <w:t xml:space="preserve"> as </w:t>
      </w:r>
      <w:r w:rsidRPr="007B63F4">
        <w:rPr>
          <w:rFonts w:eastAsia="Cambria"/>
          <w:highlight w:val="yellow"/>
          <w:u w:val="single"/>
        </w:rPr>
        <w:t xml:space="preserve">the only way we’re going to build </w:t>
      </w:r>
      <w:hyperlink r:id="rId18" w:tgtFrame="_blank" w:history="1">
        <w:r w:rsidRPr="007B63F4">
          <w:rPr>
            <w:rFonts w:eastAsia="Cambria"/>
            <w:highlight w:val="yellow"/>
            <w:u w:val="single"/>
          </w:rPr>
          <w:t>solar power satellites</w:t>
        </w:r>
      </w:hyperlink>
      <w:r w:rsidRPr="007B63F4">
        <w:rPr>
          <w:rFonts w:eastAsia="Cambria"/>
          <w:u w:val="single"/>
        </w:rPr>
        <w:t>.</w:t>
      </w:r>
      <w:r w:rsidRPr="007B63F4">
        <w:rPr>
          <w:rFonts w:eastAsia="Cambria"/>
          <w:sz w:val="12"/>
        </w:rPr>
        <w:t xml:space="preserve"> </w:t>
      </w:r>
      <w:r w:rsidRPr="007B63F4">
        <w:rPr>
          <w:rFonts w:eastAsia="Cambria"/>
          <w:highlight w:val="yellow"/>
          <w:u w:val="single"/>
        </w:rPr>
        <w:t>Which</w:t>
      </w:r>
      <w:r w:rsidRPr="007B63F4">
        <w:rPr>
          <w:rFonts w:eastAsia="Cambria"/>
          <w:sz w:val="12"/>
        </w:rPr>
        <w:t xml:space="preserve">, as you </w:t>
      </w:r>
      <w:r w:rsidRPr="007B63F4">
        <w:rPr>
          <w:rFonts w:eastAsia="Cambria"/>
          <w:u w:val="single"/>
        </w:rPr>
        <w:t xml:space="preserve">probably know, </w:t>
      </w:r>
      <w:r w:rsidRPr="007B63F4">
        <w:rPr>
          <w:rFonts w:eastAsia="Cambria"/>
          <w:highlight w:val="yellow"/>
          <w:u w:val="single"/>
        </w:rPr>
        <w:t>is a form of uninterrupted solar power</w:t>
      </w:r>
      <w:r w:rsidRPr="007B63F4">
        <w:rPr>
          <w:rFonts w:eastAsia="Cambria"/>
          <w:u w:val="single"/>
        </w:rPr>
        <w:t xml:space="preserve"> collection </w:t>
      </w:r>
      <w:r w:rsidRPr="007B63F4">
        <w:rPr>
          <w:rFonts w:eastAsia="Cambria"/>
          <w:highlight w:val="yellow"/>
          <w:u w:val="single"/>
        </w:rPr>
        <w:t>that is</w:t>
      </w:r>
      <w:r w:rsidRPr="007B63F4">
        <w:rPr>
          <w:rFonts w:eastAsia="Cambria"/>
          <w:u w:val="single"/>
        </w:rPr>
        <w:t xml:space="preserve"> theoretically </w:t>
      </w:r>
      <w:r w:rsidRPr="007B63F4">
        <w:rPr>
          <w:rFonts w:eastAsia="Cambria"/>
          <w:highlight w:val="yellow"/>
          <w:u w:val="single"/>
        </w:rPr>
        <w:t>more effective</w:t>
      </w:r>
      <w:r w:rsidRPr="007B63F4">
        <w:rPr>
          <w:rFonts w:eastAsia="Cambria"/>
          <w:u w:val="single"/>
        </w:rPr>
        <w:t xml:space="preserve">, inch for inch, </w:t>
      </w:r>
      <w:r w:rsidRPr="007B63F4">
        <w:rPr>
          <w:rFonts w:eastAsia="Cambria"/>
          <w:highlight w:val="yellow"/>
          <w:u w:val="single"/>
        </w:rPr>
        <w:t>than any solar panels on Earth at high noon, but operating 24/</w:t>
      </w:r>
      <w:r w:rsidRPr="007B63F4">
        <w:rPr>
          <w:rFonts w:eastAsia="Cambria"/>
          <w:u w:val="single"/>
        </w:rPr>
        <w:t>7.</w:t>
      </w:r>
      <w:r w:rsidRPr="007B63F4">
        <w:rPr>
          <w:rFonts w:eastAsia="Cambria"/>
          <w:sz w:val="12"/>
        </w:rPr>
        <w:t xml:space="preserve"> (In space, basically, it’s always double high noon). ¶ </w:t>
      </w:r>
      <w:r w:rsidRPr="007B63F4">
        <w:rPr>
          <w:rFonts w:eastAsia="Cambria"/>
          <w:highlight w:val="yellow"/>
          <w:u w:val="single"/>
        </w:rPr>
        <w:t>The power collected is beamed back to</w:t>
      </w:r>
      <w:r w:rsidRPr="007B63F4">
        <w:rPr>
          <w:rFonts w:eastAsia="Cambria"/>
          <w:u w:val="single"/>
        </w:rPr>
        <w:t xml:space="preserve"> large receptors on </w:t>
      </w:r>
      <w:r w:rsidRPr="007B63F4">
        <w:rPr>
          <w:rFonts w:eastAsia="Cambria"/>
          <w:highlight w:val="yellow"/>
          <w:u w:val="single"/>
        </w:rPr>
        <w:t>Earth</w:t>
      </w:r>
      <w:r w:rsidRPr="007B63F4">
        <w:rPr>
          <w:rFonts w:eastAsia="Cambria"/>
          <w:u w:val="single"/>
        </w:rPr>
        <w:t xml:space="preserve"> with large, low-power microwaves, which researchers think will be harmless enough to let humans and animals pass through the beam. </w:t>
      </w:r>
      <w:r w:rsidRPr="007B63F4">
        <w:rPr>
          <w:rFonts w:eastAsia="Cambria"/>
          <w:highlight w:val="yellow"/>
          <w:u w:val="single"/>
        </w:rPr>
        <w:t>A space solar power array</w:t>
      </w:r>
      <w:r w:rsidRPr="007B63F4">
        <w:rPr>
          <w:rFonts w:eastAsia="Cambria"/>
          <w:u w:val="single"/>
        </w:rPr>
        <w:t xml:space="preserve"> like </w:t>
      </w:r>
      <w:hyperlink r:id="rId19" w:anchor="2d3f78a54386" w:tgtFrame="_blank" w:history="1">
        <w:r w:rsidRPr="007B63F4">
          <w:rPr>
            <w:rFonts w:eastAsia="MS Gothic"/>
            <w:u w:val="single"/>
          </w:rPr>
          <w:t>the one China is said to be working on</w:t>
        </w:r>
      </w:hyperlink>
      <w:r w:rsidRPr="007B63F4">
        <w:rPr>
          <w:rFonts w:eastAsia="Cambria"/>
          <w:u w:val="single"/>
        </w:rPr>
        <w:t xml:space="preserve"> </w:t>
      </w:r>
      <w:r w:rsidRPr="007B63F4">
        <w:rPr>
          <w:rFonts w:eastAsia="Cambria"/>
          <w:highlight w:val="yellow"/>
          <w:u w:val="single"/>
        </w:rPr>
        <w:t>could reliably supply</w:t>
      </w:r>
      <w:r w:rsidRPr="007B63F4">
        <w:rPr>
          <w:rFonts w:eastAsia="Cambria"/>
          <w:u w:val="single"/>
        </w:rPr>
        <w:t xml:space="preserve"> 2,000 gigawatts — or </w:t>
      </w:r>
      <w:r w:rsidRPr="007B63F4">
        <w:rPr>
          <w:rFonts w:eastAsia="Cambria"/>
          <w:highlight w:val="yellow"/>
          <w:u w:val="single"/>
        </w:rPr>
        <w:t>over 1,000 times more power than the largest solar farm currently in existence</w:t>
      </w:r>
      <w:r w:rsidRPr="007B63F4">
        <w:rPr>
          <w:rFonts w:eastAsia="Cambria"/>
          <w:sz w:val="12"/>
        </w:rPr>
        <w:t xml:space="preserve">. ¶ </w:t>
      </w:r>
      <w:r w:rsidRPr="007B63F4">
        <w:rPr>
          <w:rFonts w:eastAsia="Cambria"/>
          <w:u w:val="single"/>
        </w:rPr>
        <w:t>“</w:t>
      </w:r>
      <w:r w:rsidRPr="007B63F4">
        <w:rPr>
          <w:rFonts w:eastAsia="Cambria"/>
          <w:highlight w:val="yellow"/>
          <w:u w:val="single"/>
        </w:rPr>
        <w:t>We're looking at a 20-year window to completely replace human civilization's power infrastructure</w:t>
      </w:r>
      <w:r w:rsidRPr="007B63F4">
        <w:rPr>
          <w:rFonts w:eastAsia="Cambria"/>
          <w:sz w:val="12"/>
        </w:rPr>
        <w:t xml:space="preserve">,” Suarez told me, citing the report of the Intergovernmental Panel on Climate Change on the coming catastrophe. Solar satellite technology “has existed since the 1970s. </w:t>
      </w:r>
      <w:r w:rsidRPr="007B63F4">
        <w:rPr>
          <w:rFonts w:eastAsia="Cambria"/>
          <w:highlight w:val="yellow"/>
          <w:u w:val="single"/>
        </w:rPr>
        <w:t>What we were missing is millions of tons of construction materials in orbit. Asteroid mining can place it there</w:t>
      </w:r>
      <w:proofErr w:type="gramStart"/>
      <w:r w:rsidRPr="007B63F4">
        <w:rPr>
          <w:rFonts w:eastAsia="Cambria"/>
          <w:u w:val="single"/>
        </w:rPr>
        <w:t>.”¶</w:t>
      </w:r>
      <w:proofErr w:type="gramEnd"/>
      <w:r w:rsidRPr="007B63F4">
        <w:rPr>
          <w:rFonts w:eastAsia="Cambria"/>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7B63F4">
        <w:rPr>
          <w:rFonts w:eastAsia="Cambria"/>
          <w:sz w:val="12"/>
        </w:rPr>
        <w:t>grasping,</w:t>
      </w:r>
      <w:proofErr w:type="gramEnd"/>
      <w:r w:rsidRPr="007B63F4">
        <w:rPr>
          <w:rFonts w:eastAsia="Cambria"/>
          <w:sz w:val="12"/>
        </w:rPr>
        <w:t xml:space="preserve"> how relatively easy it is to ship stuff in zero-G environments. ¶ Robot craft can move 10-meter boulders like they’re nothing. You bring it all back to sell to companies that will refine and synthesize it in orbit for a myriad of purposes. </w:t>
      </w:r>
      <w:r w:rsidRPr="007B63F4">
        <w:rPr>
          <w:rFonts w:eastAsia="Cambria"/>
          <w:u w:val="single"/>
        </w:rPr>
        <w:t xml:space="preserve">Big pharma, to take one controversial industry, would </w:t>
      </w:r>
      <w:hyperlink r:id="rId20" w:tgtFrame="_blank" w:history="1">
        <w:r w:rsidRPr="007B63F4">
          <w:rPr>
            <w:rFonts w:eastAsia="MS Gothic"/>
            <w:u w:val="single"/>
          </w:rPr>
          <w:t>benefit by taking its manufacturing off-world</w:t>
        </w:r>
      </w:hyperlink>
      <w:r w:rsidRPr="007B63F4">
        <w:rPr>
          <w:rFonts w:eastAsia="Cambria"/>
          <w:u w:val="single"/>
        </w:rPr>
        <w:t xml:space="preserve">. The molecular structure of many chemicals grows better in </w:t>
      </w:r>
      <w:proofErr w:type="gramStart"/>
      <w:r w:rsidRPr="007B63F4">
        <w:rPr>
          <w:rFonts w:eastAsia="Cambria"/>
          <w:u w:val="single"/>
        </w:rPr>
        <w:t>microgravity.¶</w:t>
      </w:r>
      <w:proofErr w:type="gramEnd"/>
      <w:r w:rsidRPr="007B63F4">
        <w:rPr>
          <w:rFonts w:eastAsia="Cambria"/>
          <w:u w:val="single"/>
        </w:rPr>
        <w:t xml:space="preserve"> </w:t>
      </w:r>
      <w:r w:rsidRPr="007B63F4">
        <w:rPr>
          <w:rFonts w:eastAsia="Cambria"/>
          <w:sz w:val="12"/>
        </w:rPr>
        <w:t xml:space="preserve">The expectation is that a lot of these space businesses — and all the orbital infrastructure designed to support them — will be automated, controlled remotely via telepresence, and monitored by AI. But Suarez is adamant </w:t>
      </w:r>
      <w:r w:rsidRPr="007B63F4">
        <w:rPr>
          <w:rFonts w:eastAsia="Cambria"/>
          <w:u w:val="single"/>
        </w:rPr>
        <w:t xml:space="preserve">that thousands if not millions of actual human workers will thrive in the space economy, even as robots take their jobs in old industries back on </w:t>
      </w:r>
      <w:proofErr w:type="gramStart"/>
      <w:r w:rsidRPr="007B63F4">
        <w:rPr>
          <w:rFonts w:eastAsia="Cambria"/>
          <w:u w:val="single"/>
        </w:rPr>
        <w:t>Earth.¶</w:t>
      </w:r>
      <w:proofErr w:type="gramEnd"/>
      <w:r w:rsidRPr="007B63F4">
        <w:rPr>
          <w:rFonts w:eastAsia="Cambria"/>
          <w:u w:val="single"/>
        </w:rPr>
        <w:t xml:space="preserve"> </w:t>
      </w:r>
      <w:r w:rsidRPr="007B63F4">
        <w:rPr>
          <w:rFonts w:eastAsia="Cambria"/>
          <w:sz w:val="1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7B63F4">
        <w:rPr>
          <w:rFonts w:eastAsia="Cambria"/>
          <w:sz w:val="12"/>
        </w:rPr>
        <w:t>.”¶</w:t>
      </w:r>
      <w:proofErr w:type="gramEnd"/>
      <w:r w:rsidRPr="007B63F4">
        <w:rPr>
          <w:rFonts w:eastAsia="Cambria"/>
          <w:sz w:val="12"/>
        </w:rPr>
        <w:t xml:space="preserve"> </w:t>
      </w:r>
      <w:r w:rsidRPr="007B63F4">
        <w:rPr>
          <w:rFonts w:eastAsia="Cambria"/>
          <w:u w:val="single"/>
        </w:rPr>
        <w:t>Which is another way startups back on Earth will get rich in the new economy: designing and building those robots, the nearest thing to selling picks and shovels to prospectors in the space gold rush. Thousands of humans in space at any one time will also require the design and construction of stations that spin to create artificial gravity</w:t>
      </w:r>
      <w:r w:rsidRPr="007B63F4">
        <w:rPr>
          <w:rFonts w:eastAsia="Cambria"/>
          <w:sz w:val="12"/>
        </w:rPr>
        <w:t xml:space="preserve">. Again, this isn’t a great stretch: Using centrifugal force to simulate gravity in space was first proposed by scientists in the 19th century. NASA has had workable designs for spinning cislunar habitats called </w:t>
      </w:r>
      <w:hyperlink r:id="rId21" w:tgtFrame="_blank" w:history="1">
        <w:r w:rsidRPr="007B63F4">
          <w:rPr>
            <w:rFonts w:eastAsia="MS Gothic"/>
            <w:sz w:val="12"/>
          </w:rPr>
          <w:t>O’Neill cylinders</w:t>
        </w:r>
      </w:hyperlink>
      <w:r w:rsidRPr="007B63F4">
        <w:rPr>
          <w:rFonts w:eastAsia="Cambria"/>
          <w:sz w:val="12"/>
        </w:rPr>
        <w:t xml:space="preserve"> since the 1970s. We just haven’t funded them. ¶ But the trillionaires clearly </w:t>
      </w:r>
      <w:proofErr w:type="gramStart"/>
      <w:r w:rsidRPr="007B63F4">
        <w:rPr>
          <w:rFonts w:eastAsia="Cambria"/>
          <w:sz w:val="12"/>
        </w:rPr>
        <w:t>will.¶</w:t>
      </w:r>
      <w:proofErr w:type="gramEnd"/>
      <w:r w:rsidRPr="007B63F4">
        <w:rPr>
          <w:rFonts w:eastAsia="Cambria"/>
          <w:sz w:val="1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7B63F4">
        <w:rPr>
          <w:rFonts w:eastAsia="Cambria"/>
          <w:highlight w:val="yellow"/>
          <w:u w:val="single"/>
        </w:rPr>
        <w:t>For those who worry about asteroids that could wipe out civilization</w:t>
      </w:r>
      <w:r w:rsidRPr="007B63F4">
        <w:rPr>
          <w:rFonts w:eastAsia="Cambria"/>
          <w:u w:val="single"/>
        </w:rPr>
        <w:t xml:space="preserve"> — though luckily, </w:t>
      </w:r>
      <w:hyperlink r:id="rId22" w:tgtFrame="_blank" w:history="1">
        <w:r w:rsidRPr="007B63F4">
          <w:rPr>
            <w:rFonts w:eastAsia="MS Gothic"/>
            <w:u w:val="single"/>
          </w:rPr>
          <w:t>this isn't likely to happen any time soon</w:t>
        </w:r>
      </w:hyperlink>
      <w:r w:rsidRPr="007B63F4">
        <w:rPr>
          <w:rFonts w:eastAsia="Cambria"/>
          <w:u w:val="single"/>
        </w:rPr>
        <w:t xml:space="preserve"> — </w:t>
      </w:r>
      <w:r w:rsidRPr="007B63F4">
        <w:rPr>
          <w:rFonts w:eastAsia="Cambria"/>
          <w:highlight w:val="yellow"/>
          <w:u w:val="single"/>
        </w:rPr>
        <w:t>here is a way for humanity to get proficient in moving them out of the way, fast</w:t>
      </w:r>
      <w:r w:rsidRPr="007B63F4">
        <w:rPr>
          <w:rFonts w:eastAsia="Cambria"/>
          <w:u w:val="single"/>
        </w:rPr>
        <w:t xml:space="preserve">. Indeed, </w:t>
      </w:r>
      <w:r w:rsidRPr="007B63F4">
        <w:rPr>
          <w:rFonts w:eastAsia="Cambria"/>
          <w:highlight w:val="yellow"/>
          <w:u w:val="single"/>
        </w:rPr>
        <w:t xml:space="preserve">the National Space Society has offered </w:t>
      </w:r>
      <w:hyperlink r:id="rId23" w:tgtFrame="_blank" w:history="1">
        <w:r w:rsidRPr="007B63F4">
          <w:rPr>
            <w:rFonts w:eastAsia="MS Gothic"/>
            <w:highlight w:val="yellow"/>
            <w:u w:val="single"/>
          </w:rPr>
          <w:t>a proposal</w:t>
        </w:r>
      </w:hyperlink>
      <w:r w:rsidRPr="007B63F4">
        <w:rPr>
          <w:rFonts w:eastAsia="Cambria"/>
          <w:highlight w:val="yellow"/>
          <w:u w:val="single"/>
        </w:rPr>
        <w:t xml:space="preserve"> to capture the asteroid </w:t>
      </w:r>
      <w:proofErr w:type="spellStart"/>
      <w:r w:rsidRPr="007B63F4">
        <w:rPr>
          <w:rFonts w:eastAsia="Cambria"/>
          <w:highlight w:val="yellow"/>
          <w:u w:val="single"/>
        </w:rPr>
        <w:t>Aphosi</w:t>
      </w:r>
      <w:r w:rsidRPr="007B63F4">
        <w:rPr>
          <w:rFonts w:eastAsia="Cambria"/>
          <w:u w:val="single"/>
        </w:rPr>
        <w:t>s</w:t>
      </w:r>
      <w:proofErr w:type="spellEnd"/>
      <w:r w:rsidRPr="007B63F4">
        <w:rPr>
          <w:rFonts w:eastAsia="Cambria"/>
          <w:u w:val="single"/>
        </w:rPr>
        <w:t xml:space="preserve"> (which is set to miss Earth in the year 2029, but </w:t>
      </w:r>
      <w:hyperlink r:id="rId24" w:tgtFrame="_blank" w:history="1">
        <w:r w:rsidRPr="007B63F4">
          <w:rPr>
            <w:rFonts w:eastAsia="MS Gothic"/>
            <w:u w:val="single"/>
          </w:rPr>
          <w:t>not by a very comfortable margin</w:t>
        </w:r>
      </w:hyperlink>
      <w:r w:rsidRPr="007B63F4">
        <w:rPr>
          <w:rFonts w:eastAsia="Cambria"/>
          <w:u w:val="single"/>
        </w:rPr>
        <w:t xml:space="preserve">), </w:t>
      </w:r>
      <w:r w:rsidRPr="007B63F4">
        <w:rPr>
          <w:rFonts w:eastAsia="Cambria"/>
          <w:highlight w:val="yellow"/>
          <w:u w:val="single"/>
        </w:rPr>
        <w:t>keep it in orbit, and turn it into 150 small solar-power satellites,</w:t>
      </w:r>
      <w:r w:rsidRPr="007B63F4">
        <w:rPr>
          <w:rFonts w:eastAsia="Cambria"/>
          <w:u w:val="single"/>
        </w:rPr>
        <w:t xml:space="preserve"> as a proof of concept.</w:t>
      </w:r>
      <w:r w:rsidRPr="007B63F4">
        <w:rPr>
          <w:rFonts w:eastAsia="Cambria"/>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5" w:tgtFrame="_blank" w:history="1">
        <w:r w:rsidRPr="007B63F4">
          <w:rPr>
            <w:rFonts w:eastAsia="MS Gothic"/>
            <w:sz w:val="12"/>
          </w:rPr>
          <w:t>distant planet made entirely of diamond</w:t>
        </w:r>
      </w:hyperlink>
      <w:r w:rsidRPr="007B63F4">
        <w:rPr>
          <w:rFonts w:eastAsia="Cambria"/>
          <w:sz w:val="1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7B63F4">
        <w:rPr>
          <w:rFonts w:eastAsia="Cambria"/>
          <w:sz w:val="12"/>
        </w:rPr>
        <w:t>shoes.¶</w:t>
      </w:r>
      <w:proofErr w:type="gramEnd"/>
      <w:r w:rsidRPr="007B63F4">
        <w:rPr>
          <w:rFonts w:eastAsia="Cambria"/>
          <w:sz w:val="12"/>
        </w:rPr>
        <w:t xml:space="preserve"> For investors and entrepreneurs, there is the thrill of racing to be the first member of the four-comma club. (</w:t>
      </w:r>
      <w:hyperlink r:id="rId26" w:tgtFrame="_blank" w:history="1">
        <w:r w:rsidRPr="007B63F4">
          <w:rPr>
            <w:rFonts w:eastAsia="MS Gothic"/>
            <w:sz w:val="12"/>
          </w:rPr>
          <w:t>Neil deGrasse Tyson believes that the first trillionaire will be an asteroid mining mogul</w:t>
        </w:r>
      </w:hyperlink>
      <w:r w:rsidRPr="007B63F4">
        <w:rPr>
          <w:rFonts w:eastAsia="Cambria"/>
          <w:sz w:val="1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7B63F4">
        <w:rPr>
          <w:rFonts w:eastAsia="Cambria"/>
          <w:sz w:val="12"/>
        </w:rPr>
        <w:t>wealth.¶</w:t>
      </w:r>
      <w:proofErr w:type="gramEnd"/>
      <w:r w:rsidRPr="007B63F4">
        <w:rPr>
          <w:rFonts w:eastAsia="Cambria"/>
          <w:sz w:val="1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7B63F4">
        <w:rPr>
          <w:rFonts w:eastAsia="Cambria"/>
          <w:sz w:val="12"/>
        </w:rPr>
        <w:t>moguls.¶</w:t>
      </w:r>
      <w:proofErr w:type="gramEnd"/>
      <w:r w:rsidRPr="007B63F4">
        <w:rPr>
          <w:rFonts w:eastAsia="Cambria"/>
          <w:sz w:val="1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7B63F4">
        <w:rPr>
          <w:rFonts w:eastAsia="Cambria"/>
          <w:sz w:val="12"/>
        </w:rPr>
        <w:t>the human race</w:t>
      </w:r>
      <w:proofErr w:type="gramEnd"/>
      <w:r w:rsidRPr="007B63F4">
        <w:rPr>
          <w:rFonts w:eastAsia="Cambria"/>
          <w:sz w:val="1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7B63F4">
        <w:rPr>
          <w:rFonts w:eastAsia="Cambria"/>
          <w:sz w:val="12"/>
        </w:rPr>
        <w:t>space.¶</w:t>
      </w:r>
      <w:proofErr w:type="gramEnd"/>
      <w:r w:rsidRPr="007B63F4">
        <w:rPr>
          <w:rFonts w:eastAsia="Cambria"/>
          <w:sz w:val="12"/>
        </w:rPr>
        <w:t xml:space="preserve"> Whereas the truth is</w:t>
      </w:r>
      <w:r w:rsidRPr="007B63F4">
        <w:rPr>
          <w:rFonts w:eastAsia="Cambria"/>
          <w:u w:val="single"/>
        </w:rPr>
        <w:t xml:space="preserve">, this is exactly the version of capitalism humanity has needed all along: the kind where there is no ecosystem to destroy, no marginalized group to make miserable. </w:t>
      </w:r>
      <w:r w:rsidRPr="007B63F4">
        <w:rPr>
          <w:rFonts w:eastAsia="Cambria"/>
          <w:sz w:val="12"/>
        </w:rPr>
        <w:t>A safe, dead space where capitalism’s most enthusiastic pioneers can go nuts to their hearts’ content, so long as they clean up their space junk. ¶ (</w:t>
      </w:r>
      <w:hyperlink r:id="rId27" w:tgtFrame="_blank" w:history="1">
        <w:r w:rsidRPr="007B63F4">
          <w:rPr>
            <w:rFonts w:eastAsia="MS Gothic"/>
            <w:sz w:val="12"/>
          </w:rPr>
          <w:t>Space junk</w:t>
        </w:r>
      </w:hyperlink>
      <w:r w:rsidRPr="007B63F4">
        <w:rPr>
          <w:rFonts w:eastAsia="Cambria"/>
          <w:sz w:val="12"/>
        </w:rPr>
        <w:t xml:space="preserve"> is a real problem in orbital space because it has thousands of vulnerable satellites clustered closely together around our little blue rock. The vast emptiness of cislunar space, not so much</w:t>
      </w:r>
      <w:proofErr w:type="gramStart"/>
      <w:r w:rsidRPr="007B63F4">
        <w:rPr>
          <w:rFonts w:eastAsia="Cambria"/>
          <w:sz w:val="12"/>
        </w:rPr>
        <w:t>.)¶</w:t>
      </w:r>
      <w:proofErr w:type="gramEnd"/>
      <w:r w:rsidRPr="007B63F4">
        <w:rPr>
          <w:rFonts w:eastAsia="Cambria"/>
          <w:sz w:val="12"/>
        </w:rPr>
        <w:t xml:space="preserve"> </w:t>
      </w:r>
      <w:r w:rsidRPr="007B63F4">
        <w:rPr>
          <w:rFonts w:eastAsia="Cambria"/>
          <w:u w:val="singl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7B63F4">
        <w:rPr>
          <w:rFonts w:eastAsia="Cambria"/>
          <w:u w:val="single"/>
        </w:rPr>
        <w:t>planet.¶</w:t>
      </w:r>
      <w:proofErr w:type="gramEnd"/>
      <w:r w:rsidRPr="007B63F4">
        <w:rPr>
          <w:rFonts w:eastAsia="Cambria"/>
          <w:u w:val="single"/>
        </w:rPr>
        <w:t xml:space="preserve"> </w:t>
      </w:r>
      <w:r w:rsidRPr="007B63F4">
        <w:rPr>
          <w:rFonts w:eastAsia="Cambria"/>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5AC90779" w14:textId="77777777" w:rsidR="00C23572" w:rsidRPr="007B63F4" w:rsidRDefault="00C23572" w:rsidP="00C23572">
      <w:pPr>
        <w:keepNext/>
        <w:keepLines/>
        <w:pageBreakBefore/>
        <w:spacing w:before="40" w:after="0"/>
        <w:jc w:val="center"/>
        <w:outlineLvl w:val="1"/>
        <w:rPr>
          <w:rFonts w:eastAsia="MS Gothic" w:cs="Times New Roman"/>
          <w:b/>
          <w:sz w:val="44"/>
          <w:szCs w:val="26"/>
          <w:u w:val="double"/>
        </w:rPr>
      </w:pPr>
      <w:r>
        <w:rPr>
          <w:rFonts w:eastAsia="MS Gothic" w:cs="Times New Roman"/>
          <w:b/>
          <w:sz w:val="44"/>
          <w:szCs w:val="26"/>
          <w:u w:val="double"/>
        </w:rPr>
        <w:t>Contention 2: Private companies in outer space provide critical information needed to solve climate change.</w:t>
      </w:r>
    </w:p>
    <w:p w14:paraId="6D309B06" w14:textId="77777777" w:rsidR="00C23572" w:rsidRPr="007B63F4" w:rsidRDefault="00C23572" w:rsidP="00C23572">
      <w:pPr>
        <w:keepNext/>
        <w:keepLines/>
        <w:spacing w:before="40" w:after="0"/>
        <w:outlineLvl w:val="3"/>
        <w:rPr>
          <w:rFonts w:eastAsia="MS Gothic" w:cs="Times New Roman"/>
          <w:b/>
          <w:iCs/>
          <w:sz w:val="26"/>
        </w:rPr>
      </w:pPr>
      <w:r>
        <w:rPr>
          <w:rFonts w:eastAsia="MS Gothic" w:cs="Times New Roman"/>
          <w:b/>
          <w:iCs/>
          <w:sz w:val="26"/>
        </w:rPr>
        <w:t xml:space="preserve">Empirical evidence proves that </w:t>
      </w:r>
      <w:r w:rsidRPr="007B63F4">
        <w:rPr>
          <w:rFonts w:eastAsia="MS Gothic" w:cs="Times New Roman"/>
          <w:b/>
          <w:iCs/>
          <w:sz w:val="26"/>
        </w:rPr>
        <w:t>private space development is the only way to make sustai</w:t>
      </w:r>
      <w:r>
        <w:rPr>
          <w:rFonts w:eastAsia="MS Gothic" w:cs="Times New Roman"/>
          <w:b/>
          <w:iCs/>
          <w:sz w:val="26"/>
        </w:rPr>
        <w:t>nable energy feasible</w:t>
      </w:r>
      <w:r w:rsidRPr="007B63F4">
        <w:rPr>
          <w:rFonts w:eastAsia="MS Gothic" w:cs="Times New Roman"/>
          <w:b/>
          <w:iCs/>
          <w:sz w:val="26"/>
        </w:rPr>
        <w:t>. Autry 19:</w:t>
      </w:r>
    </w:p>
    <w:p w14:paraId="7CB82EDC" w14:textId="77777777" w:rsidR="00C23572" w:rsidRPr="007B63F4" w:rsidRDefault="00C23572" w:rsidP="00C23572">
      <w:pPr>
        <w:rPr>
          <w:rFonts w:eastAsia="Cambria"/>
        </w:rPr>
      </w:pPr>
      <w:r w:rsidRPr="007B63F4">
        <w:rPr>
          <w:rFonts w:eastAsia="Cambria"/>
        </w:rPr>
        <w:t xml:space="preserve">Greg Autry {the director of the Southern California Commercial Spaceflight Initiative at the University of Southern California, vice president at the National Space Society, and chair of the International Space Development Conference, }, 19 - ("Space Research Can Save the Planet—Again," Foreign Policy, 7-20-2019, </w:t>
      </w:r>
      <w:hyperlink r:id="rId28" w:history="1">
        <w:r w:rsidRPr="007B63F4">
          <w:rPr>
            <w:rFonts w:eastAsia="Cambria"/>
          </w:rPr>
          <w:t>https://foreignpolicy.com/2019/07/20/space-research-can-save-the-planet-again-climate-change-environment/)//marlborough-wr/</w:t>
        </w:r>
      </w:hyperlink>
    </w:p>
    <w:p w14:paraId="40EAAD86" w14:textId="77777777" w:rsidR="00C23572" w:rsidRPr="007B63F4" w:rsidRDefault="00C23572" w:rsidP="00C23572">
      <w:pPr>
        <w:ind w:left="720"/>
        <w:rPr>
          <w:rFonts w:eastAsia="Cambria"/>
          <w:b/>
          <w:iCs/>
          <w:u w:val="single"/>
        </w:rPr>
      </w:pPr>
      <w:r w:rsidRPr="007B63F4">
        <w:rPr>
          <w:rFonts w:eastAsia="Cambria"/>
          <w:sz w:val="12"/>
        </w:rPr>
        <w:t xml:space="preserve">Today conservationists and other critics are more likely to see space programs as militaristic splurges that squander billions of dollars better applied to solving problems on Earth. These well-meaning complaints are misguided, however. Earth’s problems—most urgently, </w:t>
      </w:r>
      <w:r w:rsidRPr="007B63F4">
        <w:rPr>
          <w:rFonts w:eastAsia="Cambria"/>
          <w:highlight w:val="yellow"/>
          <w:u w:val="single"/>
        </w:rPr>
        <w:t>climate change</w:t>
      </w:r>
      <w:r w:rsidRPr="007B63F4">
        <w:rPr>
          <w:rFonts w:eastAsia="Cambria"/>
          <w:sz w:val="12"/>
        </w:rPr>
        <w:t>—</w:t>
      </w:r>
      <w:r w:rsidRPr="007B63F4">
        <w:rPr>
          <w:rFonts w:eastAsia="Cambria"/>
          <w:b/>
          <w:iCs/>
          <w:highlight w:val="yellow"/>
          <w:u w:val="single"/>
        </w:rPr>
        <w:t>can be solved only from space.</w:t>
      </w:r>
      <w:r w:rsidRPr="007B63F4">
        <w:rPr>
          <w:rFonts w:eastAsia="Cambria"/>
          <w:sz w:val="12"/>
        </w:rPr>
        <w:t xml:space="preserve"> </w:t>
      </w:r>
      <w:r w:rsidRPr="007B63F4">
        <w:rPr>
          <w:rFonts w:eastAsia="Cambria"/>
          <w:u w:val="single"/>
        </w:rPr>
        <w:t xml:space="preserve">That’s where the tools and data already being used to tackle these issues were forged and where the solutions of the future will be too. </w:t>
      </w:r>
      <w:r w:rsidRPr="007B63F4">
        <w:rPr>
          <w:rFonts w:eastAsia="Cambria"/>
          <w:highlight w:val="yellow"/>
          <w:u w:val="single"/>
        </w:rPr>
        <w:t>Space research</w:t>
      </w:r>
      <w:r w:rsidRPr="007B63F4">
        <w:rPr>
          <w:rFonts w:eastAsia="Cambria"/>
          <w:sz w:val="12"/>
        </w:rPr>
        <w:t xml:space="preserve"> has already been critical in averting one major environmental disaster. It was NASA satellite data that </w:t>
      </w:r>
      <w:r w:rsidRPr="007B63F4">
        <w:rPr>
          <w:rFonts w:eastAsia="Cambria"/>
          <w:highlight w:val="yellow"/>
          <w:u w:val="single"/>
        </w:rPr>
        <w:t>revealed a</w:t>
      </w:r>
      <w:r w:rsidRPr="007B63F4">
        <w:rPr>
          <w:rFonts w:eastAsia="Cambria"/>
          <w:sz w:val="12"/>
        </w:rPr>
        <w:t xml:space="preserve"> frightening and growing </w:t>
      </w:r>
      <w:r w:rsidRPr="007B63F4">
        <w:rPr>
          <w:rFonts w:eastAsia="Cambria"/>
          <w:b/>
          <w:iCs/>
          <w:highlight w:val="yellow"/>
          <w:u w:val="single"/>
        </w:rPr>
        <w:t>hole in the ozone layer</w:t>
      </w:r>
      <w:r w:rsidRPr="007B63F4">
        <w:rPr>
          <w:rFonts w:eastAsia="Cambria"/>
          <w:sz w:val="12"/>
        </w:rPr>
        <w:t xml:space="preserve"> over the South Pole</w:t>
      </w:r>
      <w:r w:rsidRPr="007B63F4">
        <w:rPr>
          <w:rFonts w:eastAsia="Cambria"/>
          <w:u w:val="single"/>
        </w:rPr>
        <w:t>, galvanizing public concern that</w:t>
      </w:r>
      <w:r w:rsidRPr="007B63F4">
        <w:rPr>
          <w:rFonts w:eastAsia="Cambria"/>
          <w:sz w:val="12"/>
        </w:rPr>
        <w:t xml:space="preserve">, in 1987, </w:t>
      </w:r>
      <w:r w:rsidRPr="007B63F4">
        <w:rPr>
          <w:rFonts w:eastAsia="Cambria"/>
          <w:u w:val="single"/>
        </w:rPr>
        <w:t>produced</w:t>
      </w:r>
      <w:r w:rsidRPr="007B63F4">
        <w:rPr>
          <w:rFonts w:eastAsia="Cambria"/>
          <w:sz w:val="12"/>
        </w:rPr>
        <w:t xml:space="preserve"> the Montreal Protocol: </w:t>
      </w:r>
      <w:r w:rsidRPr="007B63F4">
        <w:rPr>
          <w:rFonts w:eastAsia="Cambria"/>
          <w:b/>
          <w:iCs/>
          <w:u w:val="single"/>
        </w:rPr>
        <w:t>the first international agreement addressing a global environmental problem.</w:t>
      </w:r>
      <w:r w:rsidRPr="007B63F4">
        <w:rPr>
          <w:rFonts w:eastAsia="Cambria"/>
          <w:sz w:val="12"/>
        </w:rPr>
        <w:t xml:space="preserve"> Since then, thanks to worldwide restrictions on damaging chlorofluorocarbons, </w:t>
      </w:r>
      <w:r w:rsidRPr="007B63F4">
        <w:rPr>
          <w:rFonts w:eastAsia="Cambria"/>
          <w:u w:val="single"/>
        </w:rPr>
        <w:t>the ozone situation has stabilized, and a full planetary recovery is expected</w:t>
      </w:r>
      <w:r w:rsidRPr="007B63F4">
        <w:rPr>
          <w:rFonts w:eastAsia="Cambria"/>
          <w:highlight w:val="yellow"/>
          <w:u w:val="single"/>
        </w:rPr>
        <w:t>.</w:t>
      </w:r>
      <w:r w:rsidRPr="007B63F4">
        <w:rPr>
          <w:rFonts w:eastAsia="Cambria"/>
          <w:sz w:val="12"/>
          <w:highlight w:val="yellow"/>
        </w:rPr>
        <w:t xml:space="preserve"> As </w:t>
      </w:r>
      <w:r w:rsidRPr="007B63F4">
        <w:rPr>
          <w:rFonts w:eastAsia="Cambria"/>
          <w:highlight w:val="yellow"/>
          <w:u w:val="single"/>
        </w:rPr>
        <w:t>this case showed</w:t>
      </w:r>
      <w:r w:rsidRPr="007B63F4">
        <w:rPr>
          <w:rFonts w:eastAsia="Cambria"/>
          <w:sz w:val="12"/>
          <w:highlight w:val="yellow"/>
        </w:rPr>
        <w:t xml:space="preserve">, </w:t>
      </w:r>
      <w:r w:rsidRPr="007B63F4">
        <w:rPr>
          <w:rFonts w:eastAsia="Cambria"/>
          <w:highlight w:val="yellow"/>
          <w:u w:val="single"/>
        </w:rPr>
        <w:t>space can provide</w:t>
      </w:r>
      <w:r w:rsidRPr="007B63F4">
        <w:rPr>
          <w:rFonts w:eastAsia="Cambria"/>
          <w:u w:val="single"/>
        </w:rPr>
        <w:t xml:space="preserve"> the vital </w:t>
      </w:r>
      <w:r w:rsidRPr="007B63F4">
        <w:rPr>
          <w:rFonts w:eastAsia="Cambria"/>
          <w:highlight w:val="yellow"/>
          <w:u w:val="single"/>
        </w:rPr>
        <w:t>information</w:t>
      </w:r>
      <w:r w:rsidRPr="007B63F4">
        <w:rPr>
          <w:rFonts w:eastAsia="Cambria"/>
          <w:u w:val="single"/>
        </w:rPr>
        <w:t xml:space="preserve"> needed </w:t>
      </w:r>
      <w:r w:rsidRPr="007B63F4">
        <w:rPr>
          <w:rFonts w:eastAsia="Cambria"/>
          <w:highlight w:val="yellow"/>
          <w:u w:val="single"/>
        </w:rPr>
        <w:t>to understand a problem—and</w:t>
      </w:r>
      <w:r w:rsidRPr="007B63F4">
        <w:rPr>
          <w:rFonts w:eastAsia="Cambria"/>
          <w:u w:val="single"/>
        </w:rPr>
        <w:t xml:space="preserve"> a</w:t>
      </w:r>
      <w:r w:rsidRPr="007B63F4">
        <w:rPr>
          <w:rFonts w:eastAsia="Cambria"/>
          <w:sz w:val="12"/>
        </w:rPr>
        <w:t xml:space="preserve"> surprising range of </w:t>
      </w:r>
      <w:r w:rsidRPr="007B63F4">
        <w:rPr>
          <w:rFonts w:eastAsia="Cambria"/>
          <w:b/>
          <w:iCs/>
          <w:highlight w:val="yellow"/>
          <w:u w:val="single"/>
        </w:rPr>
        <w:t>ways to solve it.</w:t>
      </w:r>
      <w:r w:rsidRPr="007B63F4">
        <w:rPr>
          <w:rFonts w:eastAsia="Cambria"/>
          <w:sz w:val="12"/>
          <w:highlight w:val="yellow"/>
        </w:rPr>
        <w:t xml:space="preserve"> </w:t>
      </w:r>
      <w:r w:rsidRPr="007B63F4">
        <w:rPr>
          <w:rFonts w:eastAsia="Cambria"/>
          <w:b/>
          <w:iCs/>
          <w:u w:val="single"/>
        </w:rPr>
        <w:t>Climate change is a poster child for the critical role of space data</w:t>
      </w:r>
      <w:r w:rsidRPr="007B63F4">
        <w:rPr>
          <w:rFonts w:eastAsia="Cambria"/>
          <w:b/>
          <w:iCs/>
          <w:highlight w:val="yellow"/>
          <w:u w:val="single"/>
        </w:rPr>
        <w:t>.</w:t>
      </w:r>
      <w:r w:rsidRPr="007B63F4">
        <w:rPr>
          <w:rFonts w:eastAsia="Cambria"/>
          <w:sz w:val="12"/>
        </w:rPr>
        <w:t xml:space="preserve"> </w:t>
      </w:r>
      <w:r w:rsidRPr="007B63F4">
        <w:rPr>
          <w:rFonts w:eastAsia="Cambria"/>
          <w:highlight w:val="yellow"/>
          <w:u w:val="single"/>
        </w:rPr>
        <w:t>Trekking across the globe to measure</w:t>
      </w:r>
      <w:r w:rsidRPr="007B63F4">
        <w:rPr>
          <w:rFonts w:eastAsia="Cambria"/>
          <w:u w:val="single"/>
        </w:rPr>
        <w:t xml:space="preserve"> ice sheets with drills and gauge sea temperatures from the sides of ships </w:t>
      </w:r>
      <w:r w:rsidRPr="007B63F4">
        <w:rPr>
          <w:rFonts w:eastAsia="Cambria"/>
          <w:highlight w:val="yellow"/>
          <w:u w:val="single"/>
        </w:rPr>
        <w:t>is</w:t>
      </w:r>
      <w:r w:rsidRPr="007B63F4">
        <w:rPr>
          <w:rFonts w:eastAsia="Cambria"/>
          <w:sz w:val="12"/>
        </w:rPr>
        <w:t xml:space="preserve"> an </w:t>
      </w:r>
      <w:r w:rsidRPr="007B63F4">
        <w:rPr>
          <w:rFonts w:eastAsia="Cambria"/>
          <w:b/>
          <w:iCs/>
          <w:highlight w:val="yellow"/>
          <w:u w:val="single"/>
        </w:rPr>
        <w:t>expensive, slow, and insufficient</w:t>
      </w:r>
      <w:r w:rsidRPr="007B63F4">
        <w:rPr>
          <w:rFonts w:eastAsia="Cambria"/>
          <w:sz w:val="12"/>
        </w:rPr>
        <w:t xml:space="preserve"> way to assay the state of the planet. </w:t>
      </w:r>
      <w:r w:rsidRPr="007B63F4">
        <w:rPr>
          <w:rFonts w:eastAsia="Cambria"/>
          <w:highlight w:val="yellow"/>
          <w:u w:val="single"/>
        </w:rPr>
        <w:t>Satellites operated by</w:t>
      </w:r>
      <w:r w:rsidRPr="007B63F4">
        <w:rPr>
          <w:rFonts w:eastAsia="Cambria"/>
          <w:sz w:val="12"/>
        </w:rPr>
        <w:t xml:space="preserve"> NASA, the U.S. National Oceanic and Atmospheric Administration, and </w:t>
      </w:r>
      <w:r w:rsidRPr="007B63F4">
        <w:rPr>
          <w:rFonts w:eastAsia="Cambria"/>
          <w:highlight w:val="yellow"/>
          <w:u w:val="single"/>
        </w:rPr>
        <w:t>an increasing number of commercial firms provide</w:t>
      </w:r>
      <w:r w:rsidRPr="007B63F4">
        <w:rPr>
          <w:rFonts w:eastAsia="Cambria"/>
          <w:u w:val="single"/>
        </w:rPr>
        <w:t xml:space="preserve"> a plethora of multispectral </w:t>
      </w:r>
      <w:r w:rsidRPr="007B63F4">
        <w:rPr>
          <w:rFonts w:eastAsia="Cambria"/>
          <w:highlight w:val="yellow"/>
          <w:u w:val="single"/>
        </w:rPr>
        <w:t>imaging and radar measurements</w:t>
      </w:r>
      <w:r w:rsidRPr="007B63F4">
        <w:rPr>
          <w:rFonts w:eastAsia="Cambria"/>
          <w:u w:val="single"/>
        </w:rPr>
        <w:t xml:space="preserve"> of developments such as coral reef degradation, harmful plankton blooms, and polar bears negotiating thinning ice.</w:t>
      </w:r>
      <w:r w:rsidRPr="007B63F4">
        <w:rPr>
          <w:rFonts w:eastAsia="Cambria"/>
          <w:sz w:val="12"/>
        </w:rPr>
        <w:t xml:space="preserve"> </w:t>
      </w:r>
      <w:r w:rsidRPr="007B63F4">
        <w:rPr>
          <w:rFonts w:eastAsia="Cambria"/>
          <w:highlight w:val="yellow"/>
          <w:u w:val="single"/>
        </w:rPr>
        <w:t>Much of the tech</w:t>
      </w:r>
      <w:r w:rsidRPr="007B63F4">
        <w:rPr>
          <w:rFonts w:eastAsia="Cambria"/>
          <w:u w:val="single"/>
        </w:rPr>
        <w:t xml:space="preserve">nology involved in observing the Earth today </w:t>
      </w:r>
      <w:r w:rsidRPr="007B63F4">
        <w:rPr>
          <w:rFonts w:eastAsia="Cambria"/>
          <w:highlight w:val="yellow"/>
          <w:u w:val="single"/>
        </w:rPr>
        <w:t>was initially developed for probes</w:t>
      </w:r>
      <w:r w:rsidRPr="007B63F4">
        <w:rPr>
          <w:rFonts w:eastAsia="Cambria"/>
          <w:u w:val="single"/>
        </w:rPr>
        <w:t xml:space="preserve"> sent to explore other planets</w:t>
      </w:r>
      <w:r w:rsidRPr="007B63F4">
        <w:rPr>
          <w:rFonts w:eastAsia="Cambria"/>
          <w:sz w:val="12"/>
        </w:rPr>
        <w:t xml:space="preserve"> in our solar system. Indeed, </w:t>
      </w:r>
      <w:r w:rsidRPr="007B63F4">
        <w:rPr>
          <w:rFonts w:eastAsia="Cambria"/>
          <w:highlight w:val="yellow"/>
          <w:u w:val="single"/>
        </w:rPr>
        <w:t>understanding</w:t>
      </w:r>
      <w:r w:rsidRPr="007B63F4">
        <w:rPr>
          <w:rFonts w:eastAsia="Cambria"/>
          <w:u w:val="single"/>
        </w:rPr>
        <w:t xml:space="preserve"> </w:t>
      </w:r>
      <w:r w:rsidRPr="007B63F4">
        <w:rPr>
          <w:rFonts w:eastAsia="Cambria"/>
          <w:sz w:val="12"/>
        </w:rPr>
        <w:t xml:space="preserve">the evolution of </w:t>
      </w:r>
      <w:r w:rsidRPr="007B63F4">
        <w:rPr>
          <w:rFonts w:eastAsia="Cambria"/>
          <w:highlight w:val="yellow"/>
          <w:u w:val="single"/>
        </w:rPr>
        <w:t>other planets’ climates</w:t>
      </w:r>
      <w:r w:rsidRPr="007B63F4">
        <w:rPr>
          <w:rFonts w:eastAsia="Cambria"/>
          <w:u w:val="single"/>
        </w:rPr>
        <w:t xml:space="preserve"> is essential for modeling possible outcomes on Earth.</w:t>
      </w:r>
      <w:r w:rsidRPr="007B63F4">
        <w:rPr>
          <w:rFonts w:eastAsia="Cambria"/>
          <w:sz w:val="12"/>
        </w:rPr>
        <w:t xml:space="preserve"> NASA probes revealed how, roughly 4 billion years ago, </w:t>
      </w:r>
      <w:r w:rsidRPr="007B63F4">
        <w:rPr>
          <w:rFonts w:eastAsia="Cambria"/>
          <w:u w:val="single"/>
        </w:rPr>
        <w:t>a runaway greenhouse gas syndrome turned Venus</w:t>
      </w:r>
      <w:r w:rsidRPr="007B63F4">
        <w:rPr>
          <w:rFonts w:eastAsia="Cambria"/>
          <w:sz w:val="12"/>
        </w:rPr>
        <w:t xml:space="preserve"> into a hot, hellish, and </w:t>
      </w:r>
      <w:r w:rsidRPr="007B63F4">
        <w:rPr>
          <w:rFonts w:eastAsia="Cambria"/>
          <w:u w:val="single"/>
        </w:rPr>
        <w:t>uninhabitable</w:t>
      </w:r>
      <w:r w:rsidRPr="007B63F4">
        <w:rPr>
          <w:rFonts w:eastAsia="Cambria"/>
          <w:sz w:val="12"/>
        </w:rPr>
        <w:t xml:space="preserve"> planet of acid rain. </w:t>
      </w:r>
      <w:r w:rsidRPr="007B63F4">
        <w:rPr>
          <w:rFonts w:eastAsia="Cambria"/>
          <w:u w:val="single"/>
        </w:rPr>
        <w:t>Orbiters, landers, and rovers continue to unravel the processes that transformed a once warm and wet Mars into a frigid, dry dust ball</w:t>
      </w:r>
      <w:r w:rsidRPr="007B63F4">
        <w:rPr>
          <w:rFonts w:eastAsia="Cambria"/>
          <w:sz w:val="12"/>
        </w:rPr>
        <w:t xml:space="preserve">—and scientists even to conceive of future scenarios that might terraform it back into a livable planet. </w:t>
      </w:r>
      <w:r w:rsidRPr="007B63F4">
        <w:rPr>
          <w:rFonts w:eastAsia="Cambria"/>
          <w:highlight w:val="yellow"/>
          <w:u w:val="single"/>
        </w:rPr>
        <w:t>Discovering other worlds</w:t>
      </w:r>
      <w:r w:rsidRPr="007B63F4">
        <w:rPr>
          <w:rFonts w:eastAsia="Cambria"/>
          <w:sz w:val="12"/>
          <w:highlight w:val="yellow"/>
        </w:rPr>
        <w:t>’</w:t>
      </w:r>
      <w:r w:rsidRPr="007B63F4">
        <w:rPr>
          <w:rFonts w:eastAsia="Cambria"/>
          <w:sz w:val="12"/>
        </w:rPr>
        <w:t xml:space="preserve"> history and imagining their future </w:t>
      </w:r>
      <w:r w:rsidRPr="007B63F4">
        <w:rPr>
          <w:rFonts w:eastAsia="Cambria"/>
          <w:highlight w:val="yellow"/>
          <w:u w:val="single"/>
        </w:rPr>
        <w:t>offers important visions for climate change mitigation strategies on Earth, such as mining helium from the moon itself for future clean energy.</w:t>
      </w:r>
      <w:r w:rsidRPr="007B63F4">
        <w:rPr>
          <w:rFonts w:eastAsia="Cambria"/>
          <w:u w:val="single"/>
        </w:rPr>
        <w:t xml:space="preserve"> </w:t>
      </w:r>
      <w:r w:rsidRPr="007B63F4">
        <w:rPr>
          <w:rFonts w:eastAsia="Cambria"/>
          <w:highlight w:val="yellow"/>
          <w:u w:val="single"/>
        </w:rPr>
        <w:t>Spinoff tech</w:t>
      </w:r>
      <w:r w:rsidRPr="007B63F4">
        <w:rPr>
          <w:rFonts w:eastAsia="Cambria"/>
          <w:u w:val="single"/>
        </w:rPr>
        <w:t xml:space="preserve">nologies from space research, from GPS to semiconductor solar cells, </w:t>
      </w:r>
      <w:r w:rsidRPr="007B63F4">
        <w:rPr>
          <w:rFonts w:eastAsia="Cambria"/>
          <w:sz w:val="12"/>
        </w:rPr>
        <w:t>are</w:t>
      </w:r>
      <w:r w:rsidRPr="007B63F4">
        <w:rPr>
          <w:rFonts w:eastAsia="Cambria"/>
          <w:u w:val="single"/>
        </w:rPr>
        <w:t xml:space="preserve"> </w:t>
      </w:r>
      <w:r w:rsidRPr="007B63F4">
        <w:rPr>
          <w:rFonts w:eastAsia="Cambria"/>
          <w:highlight w:val="yellow"/>
          <w:u w:val="single"/>
        </w:rPr>
        <w:t>already</w:t>
      </w:r>
      <w:r w:rsidRPr="007B63F4">
        <w:rPr>
          <w:rFonts w:eastAsia="Cambria"/>
          <w:sz w:val="12"/>
        </w:rPr>
        <w:t xml:space="preserve"> helping to </w:t>
      </w:r>
      <w:r w:rsidRPr="007B63F4">
        <w:rPr>
          <w:rFonts w:eastAsia="Cambria"/>
          <w:b/>
          <w:iCs/>
          <w:highlight w:val="yellow"/>
          <w:u w:val="single"/>
        </w:rPr>
        <w:t>reduce emissions</w:t>
      </w:r>
      <w:r w:rsidRPr="007B63F4">
        <w:rPr>
          <w:rFonts w:eastAsia="Cambria"/>
          <w:u w:val="single"/>
        </w:rPr>
        <w:t xml:space="preserve">; the efficiency gains of </w:t>
      </w:r>
      <w:r w:rsidRPr="007B63F4">
        <w:rPr>
          <w:rFonts w:eastAsia="Cambria"/>
          <w:highlight w:val="yellow"/>
          <w:u w:val="single"/>
        </w:rPr>
        <w:t>GPS</w:t>
      </w:r>
      <w:r w:rsidRPr="007B63F4">
        <w:rPr>
          <w:rFonts w:eastAsia="Cambria"/>
          <w:sz w:val="12"/>
        </w:rPr>
        <w:t xml:space="preserve">-guided navigation </w:t>
      </w:r>
      <w:r w:rsidRPr="007B63F4">
        <w:rPr>
          <w:rFonts w:eastAsia="Cambria"/>
          <w:highlight w:val="yellow"/>
          <w:u w:val="single"/>
        </w:rPr>
        <w:t>shrink fuel expenditures</w:t>
      </w:r>
      <w:r w:rsidRPr="007B63F4">
        <w:rPr>
          <w:rFonts w:eastAsia="Cambria"/>
          <w:u w:val="single"/>
        </w:rPr>
        <w:t xml:space="preserve"> on sea, land, and air by between </w:t>
      </w:r>
      <w:r w:rsidRPr="007B63F4">
        <w:rPr>
          <w:rFonts w:eastAsia="Cambria"/>
          <w:highlight w:val="yellow"/>
          <w:u w:val="single"/>
        </w:rPr>
        <w:t>15 and 21 percent—</w:t>
      </w:r>
      <w:r w:rsidRPr="007B63F4">
        <w:rPr>
          <w:rFonts w:eastAsia="Cambria"/>
          <w:b/>
          <w:iCs/>
          <w:highlight w:val="yellow"/>
          <w:u w:val="single"/>
        </w:rPr>
        <w:t>a greater reduction than better engines or fuel changes</w:t>
      </w:r>
      <w:r w:rsidRPr="007B63F4">
        <w:rPr>
          <w:rFonts w:eastAsia="Cambria"/>
          <w:b/>
          <w:iCs/>
          <w:u w:val="single"/>
        </w:rPr>
        <w:t xml:space="preserve"> </w:t>
      </w:r>
      <w:r w:rsidRPr="007B63F4">
        <w:rPr>
          <w:rFonts w:eastAsia="Cambria"/>
          <w:u w:val="single"/>
        </w:rPr>
        <w:t>have</w:t>
      </w:r>
      <w:r w:rsidRPr="007B63F4">
        <w:rPr>
          <w:rFonts w:eastAsia="Cambria"/>
          <w:sz w:val="12"/>
        </w:rPr>
        <w:t xml:space="preserve"> so far </w:t>
      </w:r>
      <w:r w:rsidRPr="007B63F4">
        <w:rPr>
          <w:rFonts w:eastAsia="Cambria"/>
          <w:u w:val="single"/>
        </w:rPr>
        <w:t>provided.</w:t>
      </w:r>
      <w:r w:rsidRPr="007B63F4">
        <w:rPr>
          <w:rFonts w:eastAsia="Cambria"/>
          <w:sz w:val="12"/>
        </w:rPr>
        <w:t xml:space="preserve"> </w:t>
      </w:r>
      <w:r w:rsidRPr="007B63F4">
        <w:rPr>
          <w:rFonts w:eastAsia="Cambria"/>
          <w:u w:val="single"/>
        </w:rPr>
        <w:t>Modern solar</w:t>
      </w:r>
      <w:r w:rsidRPr="007B63F4">
        <w:rPr>
          <w:rFonts w:eastAsia="Cambria"/>
          <w:sz w:val="12"/>
        </w:rPr>
        <w:t xml:space="preserve"> photovoltaic </w:t>
      </w:r>
      <w:r w:rsidRPr="007B63F4">
        <w:rPr>
          <w:rFonts w:eastAsia="Cambria"/>
          <w:u w:val="single"/>
        </w:rPr>
        <w:t>power</w:t>
      </w:r>
      <w:r w:rsidRPr="007B63F4">
        <w:rPr>
          <w:rFonts w:eastAsia="Cambria"/>
          <w:sz w:val="12"/>
        </w:rPr>
        <w:t xml:space="preserve"> also </w:t>
      </w:r>
      <w:r w:rsidRPr="007B63F4">
        <w:rPr>
          <w:rFonts w:eastAsia="Cambria"/>
          <w:u w:val="single"/>
        </w:rPr>
        <w:t>owes its existence to space.</w:t>
      </w:r>
      <w:r w:rsidRPr="007B63F4">
        <w:rPr>
          <w:rFonts w:eastAsia="Cambria"/>
          <w:sz w:val="12"/>
        </w:rPr>
        <w:t xml:space="preserv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 Promisingly, </w:t>
      </w:r>
      <w:r w:rsidRPr="007B63F4">
        <w:rPr>
          <w:rFonts w:eastAsia="Cambria"/>
          <w:b/>
          <w:iCs/>
          <w:u w:val="single"/>
        </w:rPr>
        <w:t>space-based solar power stations</w:t>
      </w:r>
      <w:r w:rsidRPr="007B63F4">
        <w:rPr>
          <w:rFonts w:eastAsia="Cambria"/>
          <w:u w:val="single"/>
        </w:rPr>
        <w:t xml:space="preserve"> could overcome the inconvenient truth tha</w:t>
      </w:r>
      <w:r w:rsidRPr="007B63F4">
        <w:rPr>
          <w:rFonts w:eastAsia="Cambria"/>
          <w:highlight w:val="yellow"/>
          <w:u w:val="single"/>
        </w:rPr>
        <w:t>t wind and solar will never get us anywhere near zero emissions because their output is inherently intermittent and</w:t>
      </w:r>
      <w:r w:rsidRPr="007B63F4">
        <w:rPr>
          <w:rFonts w:eastAsia="Cambria"/>
          <w:u w:val="single"/>
        </w:rPr>
        <w:t xml:space="preserve"> there is, so far, </w:t>
      </w:r>
      <w:r w:rsidRPr="007B63F4">
        <w:rPr>
          <w:rFonts w:eastAsia="Cambria"/>
          <w:highlight w:val="yellow"/>
          <w:u w:val="single"/>
        </w:rPr>
        <w:t>no</w:t>
      </w:r>
      <w:r w:rsidRPr="007B63F4">
        <w:rPr>
          <w:rFonts w:eastAsia="Cambria"/>
          <w:u w:val="single"/>
        </w:rPr>
        <w:t xml:space="preserve"> environmentally acceptable </w:t>
      </w:r>
      <w:r w:rsidRPr="007B63F4">
        <w:rPr>
          <w:rFonts w:eastAsia="Cambria"/>
          <w:highlight w:val="yellow"/>
          <w:u w:val="single"/>
        </w:rPr>
        <w:t>way to store their power at a global scale</w:t>
      </w:r>
      <w:r w:rsidRPr="007B63F4">
        <w:rPr>
          <w:rFonts w:eastAsia="Cambria"/>
          <w:u w:val="single"/>
        </w:rPr>
        <w:t>, even for one night.</w:t>
      </w:r>
      <w:r w:rsidRPr="007B63F4">
        <w:rPr>
          <w:rFonts w:eastAsia="Cambria"/>
          <w:sz w:val="12"/>
        </w:rPr>
        <w:t xml:space="preserve"> </w:t>
      </w:r>
      <w:r w:rsidRPr="007B63F4">
        <w:rPr>
          <w:rFonts w:eastAsia="Cambria"/>
          <w:highlight w:val="yellow"/>
          <w:u w:val="single"/>
        </w:rPr>
        <w:t>Orbital solar power stations</w:t>
      </w:r>
      <w:r w:rsidRPr="007B63F4">
        <w:rPr>
          <w:rFonts w:eastAsia="Cambria"/>
          <w:sz w:val="12"/>
        </w:rPr>
        <w:t xml:space="preserve">, on the other hand, </w:t>
      </w:r>
      <w:r w:rsidRPr="007B63F4">
        <w:rPr>
          <w:rFonts w:eastAsia="Cambria"/>
          <w:u w:val="single"/>
        </w:rPr>
        <w:t>would continually face the sun,</w:t>
      </w:r>
      <w:r w:rsidRPr="007B63F4">
        <w:rPr>
          <w:rFonts w:eastAsia="Cambria"/>
          <w:sz w:val="12"/>
        </w:rPr>
        <w:t xml:space="preserve"> </w:t>
      </w:r>
      <w:r w:rsidRPr="007B63F4">
        <w:rPr>
          <w:rFonts w:eastAsia="Cambria"/>
          <w:b/>
          <w:iCs/>
          <w:highlight w:val="yellow"/>
          <w:u w:val="single"/>
        </w:rPr>
        <w:t>beaming clean power</w:t>
      </w:r>
      <w:r w:rsidRPr="007B63F4">
        <w:rPr>
          <w:rFonts w:eastAsia="Cambria"/>
          <w:b/>
          <w:iCs/>
          <w:u w:val="single"/>
        </w:rPr>
        <w:t xml:space="preserve"> back through targeted radiation to </w:t>
      </w:r>
      <w:proofErr w:type="gramStart"/>
      <w:r w:rsidRPr="007B63F4">
        <w:rPr>
          <w:rFonts w:eastAsia="Cambria"/>
          <w:b/>
          <w:iCs/>
          <w:u w:val="single"/>
        </w:rPr>
        <w:t xml:space="preserve">Earth </w:t>
      </w:r>
      <w:r w:rsidRPr="007B63F4">
        <w:rPr>
          <w:rFonts w:eastAsia="Cambria"/>
          <w:b/>
          <w:iCs/>
          <w:highlight w:val="yellow"/>
          <w:u w:val="single"/>
        </w:rPr>
        <w:t>day</w:t>
      </w:r>
      <w:proofErr w:type="gramEnd"/>
      <w:r w:rsidRPr="007B63F4">
        <w:rPr>
          <w:rFonts w:eastAsia="Cambria"/>
          <w:b/>
          <w:iCs/>
          <w:highlight w:val="yellow"/>
          <w:u w:val="single"/>
        </w:rPr>
        <w:t xml:space="preserve"> or night, regardless of weather</w:t>
      </w:r>
      <w:r w:rsidRPr="007B63F4">
        <w:rPr>
          <w:rFonts w:eastAsia="Cambria"/>
          <w:b/>
          <w:iCs/>
          <w:u w:val="single"/>
        </w:rPr>
        <w:t>.</w:t>
      </w:r>
      <w:r w:rsidRPr="007B63F4">
        <w:rPr>
          <w:rFonts w:eastAsia="Cambria"/>
          <w:sz w:val="12"/>
        </w:rPr>
        <w:t xml:space="preserve"> </w:t>
      </w:r>
      <w:r w:rsidRPr="007B63F4">
        <w:rPr>
          <w:rFonts w:eastAsia="Cambria"/>
          <w:u w:val="single"/>
        </w:rPr>
        <w:t xml:space="preserve">They </w:t>
      </w:r>
      <w:r w:rsidRPr="007B63F4">
        <w:rPr>
          <w:rFonts w:eastAsia="Cambria"/>
          <w:highlight w:val="yellow"/>
          <w:u w:val="single"/>
        </w:rPr>
        <w:t>would</w:t>
      </w:r>
      <w:r w:rsidRPr="007B63F4">
        <w:rPr>
          <w:rFonts w:eastAsia="Cambria"/>
          <w:u w:val="single"/>
        </w:rPr>
        <w:t xml:space="preserve"> also </w:t>
      </w:r>
      <w:r w:rsidRPr="007B63F4">
        <w:rPr>
          <w:rFonts w:eastAsia="Cambria"/>
          <w:highlight w:val="yellow"/>
          <w:u w:val="single"/>
        </w:rPr>
        <w:t>be free from clouds and atmospheric interference and</w:t>
      </w:r>
      <w:r w:rsidRPr="007B63F4">
        <w:rPr>
          <w:rFonts w:eastAsia="Cambria"/>
          <w:u w:val="single"/>
        </w:rPr>
        <w:t xml:space="preserve"> therefore o</w:t>
      </w:r>
      <w:r w:rsidRPr="007B63F4">
        <w:rPr>
          <w:rFonts w:eastAsia="Cambria"/>
          <w:highlight w:val="yellow"/>
          <w:u w:val="single"/>
        </w:rPr>
        <w:t xml:space="preserve">perate with </w:t>
      </w:r>
      <w:r w:rsidRPr="007B63F4">
        <w:rPr>
          <w:rFonts w:eastAsia="Cambria"/>
          <w:b/>
          <w:iCs/>
          <w:highlight w:val="yellow"/>
          <w:u w:val="single"/>
        </w:rPr>
        <w:t>many times the efficiency of current solar tech</w:t>
      </w:r>
      <w:r w:rsidRPr="007B63F4">
        <w:rPr>
          <w:rFonts w:eastAsia="Cambria"/>
          <w:b/>
          <w:iCs/>
          <w:u w:val="single"/>
        </w:rPr>
        <w:t>nology</w:t>
      </w:r>
      <w:r w:rsidRPr="007B63F4">
        <w:rPr>
          <w:rFonts w:eastAsia="Cambria"/>
          <w:u w:val="single"/>
        </w:rPr>
        <w:t>.</w:t>
      </w:r>
      <w:r w:rsidRPr="007B63F4">
        <w:rPr>
          <w:rFonts w:eastAsia="Cambria"/>
          <w:sz w:val="12"/>
        </w:rPr>
        <w:t xml:space="preserve"> </w:t>
      </w:r>
      <w:r w:rsidRPr="007B63F4">
        <w:rPr>
          <w:rFonts w:eastAsia="Cambria"/>
          <w:highlight w:val="yellow"/>
          <w:u w:val="single"/>
        </w:rPr>
        <w:t>Moving solar power generation away from Earth</w:t>
      </w:r>
      <w:r w:rsidRPr="007B63F4">
        <w:rPr>
          <w:rFonts w:eastAsia="Cambria"/>
          <w:b/>
          <w:iCs/>
          <w:u w:val="single"/>
        </w:rPr>
        <w:t>—</w:t>
      </w:r>
      <w:r w:rsidRPr="007B63F4">
        <w:rPr>
          <w:rFonts w:eastAsia="Cambria"/>
          <w:b/>
          <w:iCs/>
          <w:highlight w:val="yellow"/>
          <w:u w:val="single"/>
        </w:rPr>
        <w:t>already possible but held back by</w:t>
      </w:r>
      <w:r w:rsidRPr="007B63F4">
        <w:rPr>
          <w:rFonts w:eastAsia="Cambria"/>
          <w:sz w:val="12"/>
        </w:rPr>
        <w:t xml:space="preserve"> </w:t>
      </w:r>
      <w:r w:rsidRPr="007B63F4">
        <w:rPr>
          <w:rFonts w:eastAsia="Cambria"/>
          <w:b/>
          <w:iCs/>
          <w:u w:val="single"/>
        </w:rPr>
        <w:t>the</w:t>
      </w:r>
      <w:r w:rsidRPr="007B63F4">
        <w:rPr>
          <w:rFonts w:eastAsia="Cambria"/>
          <w:sz w:val="12"/>
        </w:rPr>
        <w:t xml:space="preserve"> current </w:t>
      </w:r>
      <w:r w:rsidRPr="007B63F4">
        <w:rPr>
          <w:rFonts w:eastAsia="Cambria"/>
          <w:b/>
          <w:iCs/>
          <w:highlight w:val="yellow"/>
          <w:u w:val="single"/>
        </w:rPr>
        <w:t>steep costs</w:t>
      </w:r>
      <w:r w:rsidRPr="007B63F4">
        <w:rPr>
          <w:rFonts w:eastAsia="Cambria"/>
          <w:sz w:val="12"/>
        </w:rPr>
        <w:t xml:space="preserve"> </w:t>
      </w:r>
      <w:r w:rsidRPr="007B63F4">
        <w:rPr>
          <w:rFonts w:eastAsia="Cambria"/>
          <w:u w:val="single"/>
        </w:rPr>
        <w:t xml:space="preserve">of lifting </w:t>
      </w:r>
      <w:r w:rsidRPr="007B63F4">
        <w:rPr>
          <w:rFonts w:eastAsia="Cambria"/>
          <w:sz w:val="12"/>
        </w:rPr>
        <w:t xml:space="preserve">the </w:t>
      </w:r>
      <w:r w:rsidRPr="007B63F4">
        <w:rPr>
          <w:rFonts w:eastAsia="Cambria"/>
          <w:u w:val="single"/>
        </w:rPr>
        <w:t>materials into space—would preserve land and cultural resources</w:t>
      </w:r>
      <w:r w:rsidRPr="007B63F4">
        <w:rPr>
          <w:rFonts w:eastAsia="Cambria"/>
          <w:sz w:val="12"/>
        </w:rPr>
        <w:t xml:space="preserve"> from the blight of huge panel farms </w:t>
      </w:r>
      <w:r w:rsidRPr="007B63F4">
        <w:rPr>
          <w:rFonts w:eastAsia="Cambria"/>
          <w:u w:val="single"/>
        </w:rPr>
        <w:t>and save landfills from the growing problem of discarded old solar panels.</w:t>
      </w:r>
      <w:r w:rsidRPr="007B63F4">
        <w:rPr>
          <w:rFonts w:eastAsia="Cambria"/>
          <w:sz w:val="12"/>
        </w:rPr>
        <w:t xml:space="preserve"> Sustainable energy advocates in the U.S. military and the Chinese government are actively pursuing space-based solar power, but just making solar cells damages the environment due to the caustic chemicals employed. Space technology offers the possibility of freeing the Earth’s fragile biosphere and culturally important sites from the otherwise unavoidable damage caused by manufacturing and mining. The </w:t>
      </w:r>
      <w:r w:rsidRPr="007B63F4">
        <w:rPr>
          <w:rFonts w:eastAsia="Cambria"/>
          <w:u w:val="single"/>
        </w:rPr>
        <w:t xml:space="preserve">U.S. </w:t>
      </w:r>
      <w:r w:rsidRPr="007B63F4">
        <w:rPr>
          <w:rFonts w:eastAsia="Cambria"/>
          <w:highlight w:val="yellow"/>
          <w:u w:val="single"/>
        </w:rPr>
        <w:t>start-up</w:t>
      </w:r>
      <w:r w:rsidRPr="007B63F4">
        <w:rPr>
          <w:rFonts w:eastAsia="Cambria"/>
          <w:sz w:val="12"/>
        </w:rPr>
        <w:t xml:space="preserve"> Made in Space </w:t>
      </w:r>
      <w:r w:rsidRPr="007B63F4">
        <w:rPr>
          <w:rFonts w:eastAsia="Cambria"/>
          <w:u w:val="single"/>
        </w:rPr>
        <w:t>is</w:t>
      </w:r>
      <w:r w:rsidRPr="007B63F4">
        <w:rPr>
          <w:rFonts w:eastAsia="Cambria"/>
          <w:sz w:val="12"/>
        </w:rPr>
        <w:t xml:space="preserve"> currently </w:t>
      </w:r>
      <w:r w:rsidRPr="007B63F4">
        <w:rPr>
          <w:rFonts w:eastAsia="Cambria"/>
          <w:highlight w:val="yellow"/>
          <w:u w:val="single"/>
        </w:rPr>
        <w:t>taking the first steps toward manufacturing in orbit.</w:t>
      </w:r>
      <w:r w:rsidRPr="007B63F4">
        <w:rPr>
          <w:rFonts w:eastAsia="Cambria"/>
          <w:sz w:val="12"/>
          <w:highlight w:val="yellow"/>
        </w:rPr>
        <w:t xml:space="preserve"> </w:t>
      </w:r>
      <w:r w:rsidRPr="007B63F4">
        <w:rPr>
          <w:rFonts w:eastAsia="Cambria"/>
          <w:highlight w:val="yellow"/>
          <w:u w:val="single"/>
        </w:rPr>
        <w:t>The company’s</w:t>
      </w:r>
      <w:r w:rsidRPr="007B63F4">
        <w:rPr>
          <w:rFonts w:eastAsia="Cambria"/>
          <w:u w:val="single"/>
        </w:rPr>
        <w:t xml:space="preserve"> </w:t>
      </w:r>
      <w:r w:rsidRPr="007B63F4">
        <w:rPr>
          <w:rFonts w:eastAsia="Cambria"/>
          <w:sz w:val="12"/>
        </w:rPr>
        <w:t xml:space="preserve">fiber-optic </w:t>
      </w:r>
      <w:r w:rsidRPr="007B63F4">
        <w:rPr>
          <w:rFonts w:eastAsia="Cambria"/>
          <w:highlight w:val="yellow"/>
          <w:u w:val="single"/>
        </w:rPr>
        <w:t>cable</w:t>
      </w:r>
      <w:r w:rsidRPr="007B63F4">
        <w:rPr>
          <w:rFonts w:eastAsia="Cambria"/>
          <w:sz w:val="12"/>
        </w:rPr>
        <w:t xml:space="preserve">, produced by machinery on the International Space Station, </w:t>
      </w:r>
      <w:r w:rsidRPr="007B63F4">
        <w:rPr>
          <w:rFonts w:eastAsia="Cambria"/>
          <w:b/>
          <w:iCs/>
          <w:highlight w:val="yellow"/>
          <w:u w:val="single"/>
        </w:rPr>
        <w:t>is orders of magnitude more efficient than anything made on Earth</w:t>
      </w:r>
      <w:r w:rsidRPr="007B63F4">
        <w:rPr>
          <w:rFonts w:eastAsia="Cambria"/>
          <w:sz w:val="12"/>
        </w:rPr>
        <w:t xml:space="preserve">, where the heavy gravity creates tiny flaws in the material. Made in Space and others are </w:t>
      </w:r>
      <w:r w:rsidRPr="007B63F4">
        <w:rPr>
          <w:rFonts w:eastAsia="Cambria"/>
          <w:u w:val="single"/>
        </w:rPr>
        <w:t>eventually planning to build large structures, such as solar power stations, in space.</w:t>
      </w:r>
      <w:r w:rsidRPr="007B63F4">
        <w:rPr>
          <w:rFonts w:eastAsia="Cambria"/>
          <w:sz w:val="12"/>
        </w:rPr>
        <w:t xml:space="preserve"> </w:t>
      </w:r>
      <w:r w:rsidRPr="007B63F4">
        <w:rPr>
          <w:rFonts w:eastAsia="Cambria"/>
          <w:u w:val="single"/>
        </w:rPr>
        <w:t xml:space="preserve">As these technologies develop, they will augment each other, bringing costs down dramatically; space manufacturing, for instance, slashes the cost of solar installations in space. </w:t>
      </w:r>
      <w:r w:rsidRPr="007B63F4">
        <w:rPr>
          <w:rFonts w:eastAsia="Cambria"/>
          <w:sz w:val="12"/>
        </w:rPr>
        <w:t xml:space="preserve">Eventually, </w:t>
      </w:r>
      <w:r w:rsidRPr="007B63F4">
        <w:rPr>
          <w:rFonts w:eastAsia="Cambria"/>
          <w:u w:val="single"/>
        </w:rPr>
        <w:t>firms will be able to supply endeavors in space with materials from the moon and asteroids, avoiding the cost and environmental impact of lifting them into orbit.</w:t>
      </w:r>
      <w:r w:rsidRPr="007B63F4">
        <w:rPr>
          <w:rFonts w:eastAsia="Cambria"/>
          <w:sz w:val="12"/>
        </w:rPr>
        <w:t xml:space="preserve"> Mining the solar system comes with its own potential </w:t>
      </w:r>
      <w:proofErr w:type="gramStart"/>
      <w:r w:rsidRPr="007B63F4">
        <w:rPr>
          <w:rFonts w:eastAsia="Cambria"/>
          <w:sz w:val="12"/>
        </w:rPr>
        <w:t>impacts, but</w:t>
      </w:r>
      <w:proofErr w:type="gramEnd"/>
      <w:r w:rsidRPr="007B63F4">
        <w:rPr>
          <w:rFonts w:eastAsia="Cambria"/>
          <w:sz w:val="12"/>
        </w:rPr>
        <w:t xml:space="preserve"> </w:t>
      </w:r>
      <w:r w:rsidRPr="007B63F4">
        <w:rPr>
          <w:rFonts w:eastAsia="Cambria"/>
          <w:b/>
          <w:iCs/>
          <w:u w:val="single"/>
        </w:rPr>
        <w:t>extracting resources from distant and lifeless worlds is clearly preferable to the continued degradation of the Earth.</w:t>
      </w:r>
    </w:p>
    <w:p w14:paraId="060FD469" w14:textId="77777777" w:rsidR="00C23572" w:rsidRPr="007B63F4" w:rsidRDefault="00C23572" w:rsidP="00C23572">
      <w:pPr>
        <w:keepNext/>
        <w:keepLines/>
        <w:spacing w:before="40" w:after="0"/>
        <w:outlineLvl w:val="3"/>
        <w:rPr>
          <w:rFonts w:eastAsia="MS Gothic" w:cs="Times New Roman"/>
          <w:b/>
          <w:iCs/>
          <w:sz w:val="26"/>
        </w:rPr>
      </w:pPr>
      <w:r>
        <w:rPr>
          <w:rFonts w:eastAsia="MS Gothic" w:cs="Times New Roman"/>
          <w:b/>
          <w:iCs/>
          <w:sz w:val="26"/>
        </w:rPr>
        <w:t>Global warming can lead to extinction, which outweighs all the affirmative impacts.</w:t>
      </w:r>
    </w:p>
    <w:p w14:paraId="285474BF" w14:textId="77777777" w:rsidR="00C23572" w:rsidRPr="007B63F4" w:rsidRDefault="00C23572" w:rsidP="00C23572">
      <w:pPr>
        <w:rPr>
          <w:rFonts w:eastAsia="Cambria"/>
        </w:rPr>
      </w:pPr>
      <w:r w:rsidRPr="007B63F4">
        <w:rPr>
          <w:rFonts w:eastAsia="Cambria"/>
          <w:b/>
          <w:bCs/>
          <w:sz w:val="26"/>
        </w:rPr>
        <w:t>Miller-McDonald, 18</w:t>
      </w:r>
      <w:r w:rsidRPr="007B63F4">
        <w:rPr>
          <w:rFonts w:eastAsia="Cambria"/>
        </w:rPr>
        <w:t xml:space="preserve"> – (Samuel, Master of Environmental Management at Yale University studying energy politics and grassroots innovations in the US. 5-2-2018. "Extinction vs. Collapse." Resilience. https://www.resilience.org/stories/2018-05-02/extinction-vs-collapse/)</w:t>
      </w:r>
    </w:p>
    <w:p w14:paraId="4B0F8A7E" w14:textId="77777777" w:rsidR="00C23572" w:rsidRPr="007B63F4" w:rsidRDefault="00C23572" w:rsidP="00C23572">
      <w:pPr>
        <w:ind w:left="720"/>
        <w:rPr>
          <w:rFonts w:eastAsia="Cambria"/>
          <w:b/>
          <w:iCs/>
          <w:u w:val="single"/>
        </w:rPr>
      </w:pPr>
      <w:r w:rsidRPr="007B63F4">
        <w:rPr>
          <w:rFonts w:eastAsia="Cambria"/>
          <w:u w:val="single"/>
        </w:rPr>
        <w:t xml:space="preserve">Climate twitter – the </w:t>
      </w:r>
      <w:r w:rsidRPr="007B63F4">
        <w:rPr>
          <w:rFonts w:eastAsia="Cambria"/>
          <w:b/>
          <w:iCs/>
          <w:u w:val="single"/>
        </w:rPr>
        <w:t>most fun twitter</w:t>
      </w:r>
      <w:r w:rsidRPr="007B63F4">
        <w:rPr>
          <w:rFonts w:eastAsia="Cambria"/>
          <w:u w:val="single"/>
        </w:rPr>
        <w:t xml:space="preserve"> – has recently been reigniting the debate between </w:t>
      </w:r>
      <w:r w:rsidRPr="007B63F4">
        <w:rPr>
          <w:rFonts w:eastAsia="Cambria"/>
          <w:b/>
          <w:iCs/>
          <w:u w:val="single"/>
        </w:rPr>
        <w:t>human extinction</w:t>
      </w:r>
      <w:r w:rsidRPr="007B63F4">
        <w:rPr>
          <w:rFonts w:eastAsia="Cambria"/>
          <w:sz w:val="16"/>
        </w:rPr>
        <w:t xml:space="preserve"> </w:t>
      </w:r>
      <w:r w:rsidRPr="007B63F4">
        <w:rPr>
          <w:rFonts w:eastAsia="Cambria"/>
          <w:u w:val="single"/>
        </w:rPr>
        <w:t>and mere</w:t>
      </w:r>
      <w:r w:rsidRPr="007B63F4">
        <w:rPr>
          <w:rFonts w:eastAsia="Cambria"/>
          <w:sz w:val="16"/>
        </w:rPr>
        <w:t xml:space="preserve"> </w:t>
      </w:r>
      <w:r w:rsidRPr="007B63F4">
        <w:rPr>
          <w:rFonts w:eastAsia="Cambria"/>
          <w:b/>
          <w:iCs/>
          <w:u w:val="single"/>
        </w:rPr>
        <w:t>civilizational collapse</w:t>
      </w:r>
      <w:r w:rsidRPr="007B63F4">
        <w:rPr>
          <w:rFonts w:eastAsia="Cambria"/>
          <w:u w:val="single"/>
        </w:rPr>
        <w:t>, between doom and gloom, despair and (kind of) hope.</w:t>
      </w:r>
      <w:r w:rsidRPr="007B63F4">
        <w:rPr>
          <w:rFonts w:eastAsia="Cambria"/>
          <w:sz w:val="16"/>
        </w:rPr>
        <w:t xml:space="preserve"> It was sparked by an interview in The Guardian with acclaimed scientist Mayer Hillman. He argues that we’re probably </w:t>
      </w:r>
      <w:proofErr w:type="gramStart"/>
      <w:r w:rsidRPr="007B63F4">
        <w:rPr>
          <w:rFonts w:eastAsia="Cambria"/>
          <w:sz w:val="16"/>
        </w:rPr>
        <w:t>doomed, and</w:t>
      </w:r>
      <w:proofErr w:type="gramEnd"/>
      <w:r w:rsidRPr="007B63F4">
        <w:rPr>
          <w:rFonts w:eastAsia="Cambria"/>
          <w:sz w:val="16"/>
        </w:rPr>
        <w:t xml:space="preserve"> confronting the likelihood that we’re rushing toward collective death may be necessary to save us. The headline alone provoked a lot of reactions, many angered by the ostensible defeatism embedded in Hillman’s comments. His stated view represents one defined camp that is mostly convinced of looming human extinction. It stands in contrast to another group that believes human extinction is highly unlikely, maybe impossible, and certainly will not occur due to climate change in our lifetimes. Collapse maybe, but not extinction. Who’s </w:t>
      </w:r>
      <w:proofErr w:type="gramStart"/>
      <w:r w:rsidRPr="007B63F4">
        <w:rPr>
          <w:rFonts w:eastAsia="Cambria"/>
          <w:sz w:val="16"/>
        </w:rPr>
        <w:t>more</w:t>
      </w:r>
      <w:proofErr w:type="gramEnd"/>
      <w:r w:rsidRPr="007B63F4">
        <w:rPr>
          <w:rFonts w:eastAsia="Cambria"/>
          <w:sz w:val="16"/>
        </w:rPr>
        <w:t xml:space="preserve"> right? Let’s take a closer look. First, </w:t>
      </w:r>
      <w:r w:rsidRPr="007B63F4">
        <w:rPr>
          <w:rFonts w:eastAsia="Cambria"/>
          <w:u w:val="single"/>
        </w:rPr>
        <w:t>the question of human extinction is</w:t>
      </w:r>
      <w:r w:rsidRPr="007B63F4">
        <w:rPr>
          <w:rFonts w:eastAsia="Cambria"/>
          <w:sz w:val="16"/>
        </w:rPr>
        <w:t xml:space="preserve"> </w:t>
      </w:r>
      <w:r w:rsidRPr="007B63F4">
        <w:rPr>
          <w:rFonts w:eastAsia="Cambria"/>
          <w:b/>
          <w:iCs/>
          <w:u w:val="single"/>
        </w:rPr>
        <w:t>totally bounded by uncertainty</w:t>
      </w:r>
      <w:r w:rsidRPr="007B63F4">
        <w:rPr>
          <w:rFonts w:eastAsia="Cambria"/>
          <w:u w:val="single"/>
        </w:rPr>
        <w:t xml:space="preserve">. There’s uncertainty in climate data, uncertainty in models and projections, and even more uncertainty in the behavior of human systems. We don’t know how we’ll respond to the myriad </w:t>
      </w:r>
      <w:proofErr w:type="gramStart"/>
      <w:r w:rsidRPr="007B63F4">
        <w:rPr>
          <w:rFonts w:eastAsia="Cambria"/>
          <w:u w:val="single"/>
        </w:rPr>
        <w:t>impacts</w:t>
      </w:r>
      <w:proofErr w:type="gramEnd"/>
      <w:r w:rsidRPr="007B63F4">
        <w:rPr>
          <w:rFonts w:eastAsia="Cambria"/>
          <w:u w:val="single"/>
        </w:rPr>
        <w:t xml:space="preserve"> climate change is beginning to spark, and we don’t know how sensitive industrial civilization will be to those impacts. We don’t really know if humans are like</w:t>
      </w:r>
      <w:r w:rsidRPr="007B63F4">
        <w:rPr>
          <w:rFonts w:eastAsia="Cambria"/>
          <w:sz w:val="16"/>
        </w:rPr>
        <w:t xml:space="preserve"> </w:t>
      </w:r>
      <w:r w:rsidRPr="007B63F4">
        <w:rPr>
          <w:rFonts w:eastAsia="Cambria"/>
          <w:b/>
          <w:iCs/>
          <w:u w:val="single"/>
        </w:rPr>
        <w:t>other</w:t>
      </w:r>
      <w:r w:rsidRPr="007B63F4">
        <w:rPr>
          <w:rFonts w:eastAsia="Cambria"/>
          <w:sz w:val="16"/>
        </w:rPr>
        <w:t xml:space="preserve"> </w:t>
      </w:r>
      <w:r w:rsidRPr="007B63F4">
        <w:rPr>
          <w:rFonts w:eastAsia="Cambria"/>
          <w:u w:val="single"/>
        </w:rPr>
        <w:t>apex predators</w:t>
      </w:r>
      <w:r w:rsidRPr="007B63F4">
        <w:rPr>
          <w:rFonts w:eastAsia="Cambria"/>
          <w:sz w:val="16"/>
        </w:rPr>
        <w:t xml:space="preserve"> </w:t>
      </w:r>
      <w:r w:rsidRPr="007B63F4">
        <w:rPr>
          <w:rFonts w:eastAsia="Cambria"/>
          <w:b/>
          <w:iCs/>
          <w:u w:val="single"/>
        </w:rPr>
        <w:t>highly</w:t>
      </w:r>
      <w:r w:rsidRPr="007B63F4">
        <w:rPr>
          <w:rFonts w:eastAsia="Cambria"/>
          <w:sz w:val="16"/>
        </w:rPr>
        <w:t xml:space="preserve"> </w:t>
      </w:r>
      <w:r w:rsidRPr="007B63F4">
        <w:rPr>
          <w:rFonts w:eastAsia="Cambria"/>
          <w:u w:val="single"/>
        </w:rPr>
        <w:t xml:space="preserve">sensitive to ecological </w:t>
      </w:r>
      <w:proofErr w:type="gramStart"/>
      <w:r w:rsidRPr="007B63F4">
        <w:rPr>
          <w:rFonts w:eastAsia="Cambria"/>
          <w:u w:val="single"/>
        </w:rPr>
        <w:t>collapse, or</w:t>
      </w:r>
      <w:proofErr w:type="gramEnd"/>
      <w:r w:rsidRPr="007B63F4">
        <w:rPr>
          <w:rFonts w:eastAsia="Cambria"/>
          <w:u w:val="single"/>
        </w:rPr>
        <w:t xml:space="preserve"> are among the</w:t>
      </w:r>
      <w:r w:rsidRPr="007B63F4">
        <w:rPr>
          <w:rFonts w:eastAsia="Cambria"/>
          <w:sz w:val="16"/>
        </w:rPr>
        <w:t xml:space="preserve"> </w:t>
      </w:r>
      <w:r w:rsidRPr="007B63F4">
        <w:rPr>
          <w:rFonts w:eastAsia="Cambria"/>
          <w:b/>
          <w:iCs/>
          <w:u w:val="single"/>
        </w:rPr>
        <w:t>most adaptable</w:t>
      </w:r>
      <w:r w:rsidRPr="007B63F4">
        <w:rPr>
          <w:rFonts w:eastAsia="Cambria"/>
          <w:sz w:val="16"/>
        </w:rPr>
        <w:t xml:space="preserve"> </w:t>
      </w:r>
      <w:r w:rsidRPr="007B63F4">
        <w:rPr>
          <w:rFonts w:eastAsia="Cambria"/>
          <w:u w:val="single"/>
        </w:rPr>
        <w:t xml:space="preserve">mammals to ever walk the earth. One may be </w:t>
      </w:r>
      <w:r w:rsidRPr="007B63F4">
        <w:rPr>
          <w:rFonts w:eastAsia="Cambria"/>
          <w:b/>
          <w:iCs/>
          <w:u w:val="single"/>
        </w:rPr>
        <w:t>inclined</w:t>
      </w:r>
      <w:r w:rsidRPr="007B63F4">
        <w:rPr>
          <w:rFonts w:eastAsia="Cambria"/>
          <w:u w:val="single"/>
        </w:rPr>
        <w:t xml:space="preserve"> to lean toward the</w:t>
      </w:r>
      <w:r w:rsidRPr="007B63F4">
        <w:rPr>
          <w:rFonts w:eastAsia="Cambria"/>
          <w:sz w:val="16"/>
        </w:rPr>
        <w:t xml:space="preserve"> </w:t>
      </w:r>
      <w:r w:rsidRPr="007B63F4">
        <w:rPr>
          <w:rFonts w:eastAsia="Cambria"/>
          <w:b/>
          <w:iCs/>
          <w:u w:val="single"/>
        </w:rPr>
        <w:t>latter</w:t>
      </w:r>
      <w:r w:rsidRPr="007B63F4">
        <w:rPr>
          <w:rFonts w:eastAsia="Cambria"/>
          <w:sz w:val="16"/>
        </w:rPr>
        <w:t xml:space="preserve"> </w:t>
      </w:r>
      <w:r w:rsidRPr="007B63F4">
        <w:rPr>
          <w:rFonts w:eastAsia="Cambria"/>
          <w:u w:val="single"/>
        </w:rPr>
        <w:t>given that humans have colonized every ecological niche on the planet except Antarctica. That bands of people can survive in and around deserts as well as the Arctic as well as equatorial rainforests speaks to the resilience of small social groups</w:t>
      </w:r>
      <w:r w:rsidRPr="007B63F4">
        <w:rPr>
          <w:rFonts w:eastAsia="Cambria"/>
          <w:sz w:val="16"/>
        </w:rPr>
        <w:t xml:space="preserve">. It’s why The Road is so disturbingly plausible; there could be a scenario in which basically everything is dead but people, lingering in the last grey waste of the world. </w:t>
      </w:r>
      <w:r w:rsidRPr="007B63F4">
        <w:rPr>
          <w:rFonts w:eastAsia="Cambria"/>
          <w:u w:val="single"/>
        </w:rPr>
        <w:t xml:space="preserve">On the other hand, </w:t>
      </w:r>
      <w:r w:rsidRPr="007B63F4">
        <w:rPr>
          <w:rFonts w:eastAsia="Cambria"/>
          <w:highlight w:val="yellow"/>
          <w:u w:val="single"/>
        </w:rPr>
        <w:t>we’ve</w:t>
      </w:r>
      <w:r w:rsidRPr="007B63F4">
        <w:rPr>
          <w:rFonts w:eastAsia="Cambria"/>
          <w:sz w:val="16"/>
          <w:highlight w:val="yellow"/>
        </w:rPr>
        <w:t xml:space="preserve"> </w:t>
      </w:r>
      <w:r w:rsidRPr="007B63F4">
        <w:rPr>
          <w:rFonts w:eastAsia="Cambria"/>
          <w:b/>
          <w:iCs/>
          <w:highlight w:val="yellow"/>
          <w:u w:val="single"/>
        </w:rPr>
        <w:t>never lived outside of</w:t>
      </w:r>
      <w:r w:rsidRPr="007B63F4">
        <w:rPr>
          <w:rFonts w:eastAsia="Cambria"/>
          <w:sz w:val="16"/>
        </w:rPr>
        <w:t xml:space="preserve"> the </w:t>
      </w:r>
      <w:r w:rsidRPr="007B63F4">
        <w:rPr>
          <w:rFonts w:eastAsia="Cambria"/>
          <w:b/>
          <w:iCs/>
          <w:highlight w:val="yellow"/>
          <w:u w:val="single"/>
        </w:rPr>
        <w:t>very favorable conditions</w:t>
      </w:r>
      <w:r w:rsidRPr="007B63F4">
        <w:rPr>
          <w:rFonts w:eastAsia="Cambria"/>
          <w:sz w:val="16"/>
        </w:rPr>
        <w:t xml:space="preserve"> of the Holocene, </w:t>
      </w:r>
      <w:r w:rsidRPr="007B63F4">
        <w:rPr>
          <w:rFonts w:eastAsia="Cambria"/>
          <w:u w:val="single"/>
        </w:rPr>
        <w:t xml:space="preserve">and past civilizational and population collapses suggest humans are in fact </w:t>
      </w:r>
      <w:r w:rsidRPr="007B63F4">
        <w:rPr>
          <w:rFonts w:eastAsia="Cambria"/>
          <w:b/>
          <w:iCs/>
          <w:u w:val="single"/>
        </w:rPr>
        <w:t>quite sensitive</w:t>
      </w:r>
      <w:r w:rsidRPr="007B63F4">
        <w:rPr>
          <w:rFonts w:eastAsia="Cambria"/>
          <w:sz w:val="16"/>
        </w:rPr>
        <w:t xml:space="preserve"> </w:t>
      </w:r>
      <w:r w:rsidRPr="007B63F4">
        <w:rPr>
          <w:rFonts w:eastAsia="Cambria"/>
          <w:u w:val="single"/>
        </w:rPr>
        <w:t>to climatic shifts</w:t>
      </w:r>
      <w:r w:rsidRPr="007B63F4">
        <w:rPr>
          <w:rFonts w:eastAsia="Cambria"/>
          <w:sz w:val="16"/>
        </w:rPr>
        <w:t xml:space="preserve">. Famed climate scientist James Hansen has discussed </w:t>
      </w:r>
      <w:r w:rsidRPr="007B63F4">
        <w:rPr>
          <w:rFonts w:eastAsia="Cambria"/>
          <w:highlight w:val="yellow"/>
          <w:u w:val="single"/>
        </w:rPr>
        <w:t>the possibility of</w:t>
      </w:r>
      <w:r w:rsidRPr="007B63F4">
        <w:rPr>
          <w:rFonts w:eastAsia="Cambria"/>
          <w:sz w:val="16"/>
          <w:highlight w:val="yellow"/>
        </w:rPr>
        <w:t xml:space="preserve"> </w:t>
      </w:r>
      <w:r w:rsidRPr="007B63F4">
        <w:rPr>
          <w:rFonts w:eastAsia="Cambria"/>
          <w:b/>
          <w:iCs/>
          <w:highlight w:val="yellow"/>
          <w:u w:val="single"/>
        </w:rPr>
        <w:t>“Venus syndrome,</w:t>
      </w:r>
      <w:r w:rsidRPr="007B63F4">
        <w:rPr>
          <w:rFonts w:eastAsia="Cambria"/>
          <w:b/>
          <w:iCs/>
          <w:u w:val="single"/>
        </w:rPr>
        <w:t>”</w:t>
      </w:r>
      <w:r w:rsidRPr="007B63F4">
        <w:rPr>
          <w:rFonts w:eastAsia="Cambria"/>
          <w:sz w:val="16"/>
        </w:rPr>
        <w:t xml:space="preserve"> for instance, which </w:t>
      </w:r>
      <w:r w:rsidRPr="007B63F4">
        <w:rPr>
          <w:rFonts w:eastAsia="Cambria"/>
          <w:u w:val="single"/>
        </w:rPr>
        <w:t>sits at the</w:t>
      </w:r>
      <w:r w:rsidRPr="007B63F4">
        <w:rPr>
          <w:rFonts w:eastAsia="Cambria"/>
          <w:sz w:val="16"/>
        </w:rPr>
        <w:t xml:space="preserve"> </w:t>
      </w:r>
      <w:r w:rsidRPr="007B63F4">
        <w:rPr>
          <w:rFonts w:eastAsia="Cambria"/>
          <w:b/>
          <w:iCs/>
          <w:u w:val="single"/>
        </w:rPr>
        <w:t>far end</w:t>
      </w:r>
      <w:r w:rsidRPr="007B63F4">
        <w:rPr>
          <w:rFonts w:eastAsia="Cambria"/>
          <w:sz w:val="16"/>
        </w:rPr>
        <w:t xml:space="preserve"> </w:t>
      </w:r>
      <w:r w:rsidRPr="007B63F4">
        <w:rPr>
          <w:rFonts w:eastAsia="Cambria"/>
          <w:u w:val="single"/>
        </w:rPr>
        <w:t>of</w:t>
      </w:r>
      <w:r w:rsidRPr="007B63F4">
        <w:rPr>
          <w:rFonts w:eastAsia="Cambria"/>
          <w:sz w:val="16"/>
        </w:rPr>
        <w:t xml:space="preserve"> </w:t>
      </w:r>
      <w:proofErr w:type="gramStart"/>
      <w:r w:rsidRPr="007B63F4">
        <w:rPr>
          <w:rFonts w:eastAsia="Cambria"/>
          <w:b/>
          <w:iCs/>
          <w:u w:val="single"/>
        </w:rPr>
        <w:t>worst case</w:t>
      </w:r>
      <w:proofErr w:type="gramEnd"/>
      <w:r w:rsidRPr="007B63F4">
        <w:rPr>
          <w:rFonts w:eastAsia="Cambria"/>
          <w:b/>
          <w:iCs/>
          <w:u w:val="single"/>
        </w:rPr>
        <w:t xml:space="preserve"> scenarios</w:t>
      </w:r>
      <w:r w:rsidRPr="007B63F4">
        <w:rPr>
          <w:rFonts w:eastAsia="Cambria"/>
          <w:sz w:val="16"/>
        </w:rPr>
        <w:t xml:space="preserve">. While a frightening thought experiment, it is easily dismissed as it’s based on so many uncertainties and doesn’t carry the weight of anything near consensus. </w:t>
      </w:r>
      <w:r w:rsidRPr="007B63F4">
        <w:rPr>
          <w:rFonts w:eastAsia="Cambria"/>
          <w:u w:val="single"/>
        </w:rPr>
        <w:t>What’s more frightening than potentially implausible uncertainties are the</w:t>
      </w:r>
      <w:r w:rsidRPr="007B63F4">
        <w:rPr>
          <w:rFonts w:eastAsia="Cambria"/>
          <w:sz w:val="16"/>
        </w:rPr>
        <w:t xml:space="preserve"> </w:t>
      </w:r>
      <w:r w:rsidRPr="007B63F4">
        <w:rPr>
          <w:rFonts w:eastAsia="Cambria"/>
          <w:b/>
          <w:iCs/>
          <w:u w:val="single"/>
        </w:rPr>
        <w:t>currently existing certainties</w:t>
      </w:r>
      <w:r w:rsidRPr="007B63F4">
        <w:rPr>
          <w:rFonts w:eastAsia="Cambria"/>
          <w:sz w:val="16"/>
        </w:rPr>
        <w:t xml:space="preserve">. For example: Ecology + The atmosphere has proven more sensitive to GHG emissions than predicted by mainstream science, and we have a high chance of hitting 2oC of warming this century. Could hit 1.5C in the 2020s. </w:t>
      </w:r>
      <w:r w:rsidRPr="007B63F4">
        <w:rPr>
          <w:rFonts w:eastAsia="Cambria"/>
          <w:b/>
          <w:iCs/>
          <w:highlight w:val="yellow"/>
          <w:u w:val="single"/>
        </w:rPr>
        <w:t>Worst-case</w:t>
      </w:r>
      <w:r w:rsidRPr="007B63F4">
        <w:rPr>
          <w:rFonts w:eastAsia="Cambria"/>
          <w:sz w:val="16"/>
          <w:highlight w:val="yellow"/>
        </w:rPr>
        <w:t xml:space="preserve"> </w:t>
      </w:r>
      <w:r w:rsidRPr="007B63F4">
        <w:rPr>
          <w:rFonts w:eastAsia="Cambria"/>
          <w:highlight w:val="yellow"/>
          <w:u w:val="single"/>
        </w:rPr>
        <w:t>warming scenarios are probably the</w:t>
      </w:r>
      <w:r w:rsidRPr="007B63F4">
        <w:rPr>
          <w:rFonts w:eastAsia="Cambria"/>
          <w:sz w:val="16"/>
          <w:highlight w:val="yellow"/>
        </w:rPr>
        <w:t xml:space="preserve"> </w:t>
      </w:r>
      <w:r w:rsidRPr="007B63F4">
        <w:rPr>
          <w:rFonts w:eastAsia="Cambria"/>
          <w:b/>
          <w:iCs/>
          <w:highlight w:val="yellow"/>
          <w:u w:val="single"/>
        </w:rPr>
        <w:t>most likely</w:t>
      </w:r>
      <w:r w:rsidRPr="007B63F4">
        <w:rPr>
          <w:rFonts w:eastAsia="Cambria"/>
          <w:sz w:val="16"/>
        </w:rPr>
        <w:t xml:space="preserve">. + </w:t>
      </w:r>
      <w:r w:rsidRPr="007B63F4">
        <w:rPr>
          <w:rFonts w:eastAsia="Cambria"/>
          <w:u w:val="single"/>
        </w:rPr>
        <w:t>Massive</w:t>
      </w:r>
      <w:r w:rsidRPr="007B63F4">
        <w:rPr>
          <w:rFonts w:eastAsia="Cambria"/>
          <w:sz w:val="16"/>
        </w:rPr>
        <w:t xml:space="preserve"> </w:t>
      </w:r>
      <w:r w:rsidRPr="007B63F4">
        <w:rPr>
          <w:rFonts w:eastAsia="Cambria"/>
          <w:b/>
          <w:iCs/>
          <w:highlight w:val="yellow"/>
          <w:u w:val="single"/>
        </w:rPr>
        <w:t>marine death</w:t>
      </w:r>
      <w:r w:rsidRPr="007B63F4">
        <w:rPr>
          <w:rFonts w:eastAsia="Cambria"/>
          <w:sz w:val="16"/>
          <w:highlight w:val="yellow"/>
        </w:rPr>
        <w:t xml:space="preserve"> </w:t>
      </w:r>
      <w:r w:rsidRPr="007B63F4">
        <w:rPr>
          <w:rFonts w:eastAsia="Cambria"/>
          <w:highlight w:val="yellow"/>
          <w:u w:val="single"/>
        </w:rPr>
        <w:t>is happening</w:t>
      </w:r>
      <w:r w:rsidRPr="007B63F4">
        <w:rPr>
          <w:rFonts w:eastAsia="Cambria"/>
          <w:u w:val="single"/>
        </w:rPr>
        <w:t xml:space="preserve"> far faster than anyone </w:t>
      </w:r>
      <w:proofErr w:type="gramStart"/>
      <w:r w:rsidRPr="007B63F4">
        <w:rPr>
          <w:rFonts w:eastAsia="Cambria"/>
          <w:u w:val="single"/>
        </w:rPr>
        <w:t>predicted</w:t>
      </w:r>
      <w:proofErr w:type="gramEnd"/>
      <w:r w:rsidRPr="007B63F4">
        <w:rPr>
          <w:rFonts w:eastAsia="Cambria"/>
          <w:sz w:val="16"/>
        </w:rPr>
        <w:t xml:space="preserve"> and we could be on the edge of an anoxic event. </w:t>
      </w:r>
      <w:r w:rsidRPr="007B63F4">
        <w:rPr>
          <w:rFonts w:eastAsia="Cambria"/>
          <w:sz w:val="16"/>
          <w:highlight w:val="yellow"/>
        </w:rPr>
        <w:t xml:space="preserve">+ </w:t>
      </w:r>
      <w:r w:rsidRPr="007B63F4">
        <w:rPr>
          <w:rFonts w:eastAsia="Cambria"/>
          <w:b/>
          <w:iCs/>
          <w:highlight w:val="yellow"/>
          <w:u w:val="single"/>
        </w:rPr>
        <w:t>Ice melt</w:t>
      </w:r>
      <w:r w:rsidRPr="007B63F4">
        <w:rPr>
          <w:rFonts w:eastAsia="Cambria"/>
          <w:sz w:val="16"/>
          <w:highlight w:val="yellow"/>
        </w:rPr>
        <w:t xml:space="preserve"> </w:t>
      </w:r>
      <w:r w:rsidRPr="007B63F4">
        <w:rPr>
          <w:rFonts w:eastAsia="Cambria"/>
          <w:highlight w:val="yellow"/>
          <w:u w:val="single"/>
        </w:rPr>
        <w:t>is happening</w:t>
      </w:r>
      <w:r w:rsidRPr="007B63F4">
        <w:rPr>
          <w:rFonts w:eastAsia="Cambria"/>
          <w:u w:val="single"/>
        </w:rPr>
        <w:t xml:space="preserve"> far faster than mainstream predictions.</w:t>
      </w:r>
      <w:r w:rsidRPr="007B63F4">
        <w:rPr>
          <w:rFonts w:eastAsia="Cambria"/>
          <w:sz w:val="16"/>
        </w:rPr>
        <w:t xml:space="preserve"> Greenland’s ice sheet is threatening to collapse and already slowing ocean currents, which too could collapse. + </w:t>
      </w:r>
      <w:r w:rsidRPr="007B63F4">
        <w:rPr>
          <w:rFonts w:eastAsia="Cambria"/>
          <w:u w:val="single"/>
        </w:rPr>
        <w:t xml:space="preserve">Which also means predictions of </w:t>
      </w:r>
      <w:r w:rsidRPr="007B63F4">
        <w:rPr>
          <w:rFonts w:eastAsia="Cambria"/>
          <w:b/>
          <w:iCs/>
          <w:highlight w:val="yellow"/>
          <w:u w:val="single"/>
        </w:rPr>
        <w:t>sea level rise</w:t>
      </w:r>
      <w:r w:rsidRPr="007B63F4">
        <w:rPr>
          <w:rFonts w:eastAsia="Cambria"/>
          <w:highlight w:val="yellow"/>
          <w:u w:val="single"/>
        </w:rPr>
        <w:t xml:space="preserve"> have</w:t>
      </w:r>
      <w:r w:rsidRPr="007B63F4">
        <w:rPr>
          <w:rFonts w:eastAsia="Cambria"/>
          <w:sz w:val="16"/>
          <w:highlight w:val="yellow"/>
        </w:rPr>
        <w:t xml:space="preserve"> </w:t>
      </w:r>
      <w:r w:rsidRPr="007B63F4">
        <w:rPr>
          <w:rFonts w:eastAsia="Cambria"/>
          <w:b/>
          <w:iCs/>
          <w:highlight w:val="yellow"/>
          <w:u w:val="single"/>
        </w:rPr>
        <w:t>doubled</w:t>
      </w:r>
      <w:r w:rsidRPr="007B63F4">
        <w:rPr>
          <w:rFonts w:eastAsia="Cambria"/>
          <w:sz w:val="16"/>
        </w:rPr>
        <w:t xml:space="preserve"> for this century. + </w:t>
      </w:r>
      <w:r w:rsidRPr="007B63F4">
        <w:rPr>
          <w:rFonts w:eastAsia="Cambria"/>
          <w:b/>
          <w:iCs/>
          <w:highlight w:val="yellow"/>
          <w:u w:val="single"/>
        </w:rPr>
        <w:t>Industrial agriculture</w:t>
      </w:r>
      <w:r w:rsidRPr="007B63F4">
        <w:rPr>
          <w:rFonts w:eastAsia="Cambria"/>
          <w:sz w:val="16"/>
          <w:highlight w:val="yellow"/>
        </w:rPr>
        <w:t xml:space="preserve"> </w:t>
      </w:r>
      <w:r w:rsidRPr="007B63F4">
        <w:rPr>
          <w:rFonts w:eastAsia="Cambria"/>
          <w:highlight w:val="yellow"/>
          <w:u w:val="single"/>
        </w:rPr>
        <w:t>is driving</w:t>
      </w:r>
      <w:r w:rsidRPr="007B63F4">
        <w:rPr>
          <w:rFonts w:eastAsia="Cambria"/>
          <w:sz w:val="16"/>
        </w:rPr>
        <w:t xml:space="preserve"> </w:t>
      </w:r>
      <w:r w:rsidRPr="007B63F4">
        <w:rPr>
          <w:rFonts w:eastAsia="Cambria"/>
          <w:b/>
          <w:iCs/>
          <w:u w:val="single"/>
        </w:rPr>
        <w:t xml:space="preserve">massive </w:t>
      </w:r>
      <w:r w:rsidRPr="007B63F4">
        <w:rPr>
          <w:rFonts w:eastAsia="Cambria"/>
          <w:b/>
          <w:iCs/>
          <w:highlight w:val="yellow"/>
          <w:u w:val="single"/>
        </w:rPr>
        <w:t>habitat loss</w:t>
      </w:r>
      <w:r w:rsidRPr="007B63F4">
        <w:rPr>
          <w:rFonts w:eastAsia="Cambria"/>
          <w:sz w:val="16"/>
          <w:highlight w:val="yellow"/>
        </w:rPr>
        <w:t xml:space="preserve"> </w:t>
      </w:r>
      <w:r w:rsidRPr="007B63F4">
        <w:rPr>
          <w:rFonts w:eastAsia="Cambria"/>
          <w:highlight w:val="yellow"/>
          <w:u w:val="single"/>
        </w:rPr>
        <w:t>and</w:t>
      </w:r>
      <w:r w:rsidRPr="007B63F4">
        <w:rPr>
          <w:rFonts w:eastAsia="Cambria"/>
          <w:sz w:val="16"/>
          <w:highlight w:val="yellow"/>
        </w:rPr>
        <w:t xml:space="preserve"> </w:t>
      </w:r>
      <w:r w:rsidRPr="007B63F4">
        <w:rPr>
          <w:rFonts w:eastAsia="Cambria"/>
          <w:b/>
          <w:iCs/>
          <w:highlight w:val="yellow"/>
          <w:u w:val="single"/>
        </w:rPr>
        <w:t>extinction</w:t>
      </w:r>
      <w:r w:rsidRPr="007B63F4">
        <w:rPr>
          <w:rFonts w:eastAsia="Cambria"/>
          <w:b/>
          <w:iCs/>
          <w:u w:val="single"/>
        </w:rPr>
        <w:t>.</w:t>
      </w:r>
      <w:r w:rsidRPr="007B63F4">
        <w:rPr>
          <w:rFonts w:eastAsia="Cambria"/>
          <w:sz w:val="16"/>
        </w:rPr>
        <w:t xml:space="preserve"> </w:t>
      </w:r>
      <w:r w:rsidRPr="007B63F4">
        <w:rPr>
          <w:rFonts w:eastAsia="Cambria"/>
          <w:u w:val="single"/>
        </w:rPr>
        <w:t xml:space="preserve">The </w:t>
      </w:r>
      <w:r w:rsidRPr="007B63F4">
        <w:rPr>
          <w:rFonts w:eastAsia="Cambria"/>
          <w:b/>
          <w:iCs/>
          <w:highlight w:val="yellow"/>
          <w:u w:val="single"/>
        </w:rPr>
        <w:t>insect collapse</w:t>
      </w:r>
      <w:r w:rsidRPr="007B63F4">
        <w:rPr>
          <w:rFonts w:eastAsia="Cambria"/>
          <w:sz w:val="16"/>
        </w:rPr>
        <w:t xml:space="preserve"> – population declines of 75% to 80% have been seen in some areas – is something no one predicted would happen so </w:t>
      </w:r>
      <w:proofErr w:type="gramStart"/>
      <w:r w:rsidRPr="007B63F4">
        <w:rPr>
          <w:rFonts w:eastAsia="Cambria"/>
          <w:sz w:val="16"/>
        </w:rPr>
        <w:t>fast, and</w:t>
      </w:r>
      <w:proofErr w:type="gramEnd"/>
      <w:r w:rsidRPr="007B63F4">
        <w:rPr>
          <w:rFonts w:eastAsia="Cambria"/>
          <w:sz w:val="16"/>
        </w:rPr>
        <w:t xml:space="preserve"> </w:t>
      </w:r>
      <w:r w:rsidRPr="007B63F4">
        <w:rPr>
          <w:rFonts w:eastAsia="Cambria"/>
          <w:u w:val="single"/>
        </w:rPr>
        <w:t xml:space="preserve">portends an ecological sensitivity </w:t>
      </w:r>
      <w:r w:rsidRPr="007B63F4">
        <w:rPr>
          <w:rFonts w:eastAsia="Cambria"/>
          <w:b/>
          <w:iCs/>
          <w:u w:val="single"/>
        </w:rPr>
        <w:t>beyond our fears</w:t>
      </w:r>
      <w:r w:rsidRPr="007B63F4">
        <w:rPr>
          <w:rFonts w:eastAsia="Cambria"/>
          <w:sz w:val="16"/>
        </w:rPr>
        <w:t xml:space="preserve">. This is </w:t>
      </w:r>
      <w:r w:rsidRPr="007B63F4">
        <w:rPr>
          <w:rFonts w:eastAsia="Cambria"/>
          <w:u w:val="single"/>
        </w:rPr>
        <w:t xml:space="preserve">causing an unexpected and unprecedented </w:t>
      </w:r>
      <w:r w:rsidRPr="007B63F4">
        <w:rPr>
          <w:rFonts w:eastAsia="Cambria"/>
          <w:b/>
          <w:iCs/>
          <w:highlight w:val="yellow"/>
          <w:u w:val="single"/>
        </w:rPr>
        <w:t>bird collapse</w:t>
      </w:r>
      <w:r w:rsidRPr="007B63F4">
        <w:rPr>
          <w:rFonts w:eastAsia="Cambria"/>
          <w:sz w:val="16"/>
        </w:rPr>
        <w:t xml:space="preserve"> (1/8 of bird species are threatened) in Europe. + </w:t>
      </w:r>
      <w:r w:rsidRPr="007B63F4">
        <w:rPr>
          <w:rFonts w:eastAsia="Cambria"/>
          <w:b/>
          <w:iCs/>
          <w:highlight w:val="yellow"/>
          <w:u w:val="single"/>
        </w:rPr>
        <w:t>Forests</w:t>
      </w:r>
      <w:r w:rsidRPr="007B63F4">
        <w:rPr>
          <w:rFonts w:eastAsia="Cambria"/>
          <w:u w:val="single"/>
        </w:rPr>
        <w:t>, vital</w:t>
      </w:r>
      <w:r w:rsidRPr="007B63F4">
        <w:rPr>
          <w:rFonts w:eastAsia="Cambria"/>
          <w:sz w:val="16"/>
        </w:rPr>
        <w:t xml:space="preserve"> </w:t>
      </w:r>
      <w:r w:rsidRPr="007B63F4">
        <w:rPr>
          <w:rFonts w:eastAsia="Cambria"/>
          <w:b/>
          <w:iCs/>
          <w:highlight w:val="yellow"/>
          <w:u w:val="single"/>
        </w:rPr>
        <w:t>carbon sinks</w:t>
      </w:r>
      <w:r w:rsidRPr="007B63F4">
        <w:rPr>
          <w:rFonts w:eastAsia="Cambria"/>
          <w:u w:val="single"/>
        </w:rPr>
        <w:t>, are proving</w:t>
      </w:r>
      <w:r w:rsidRPr="007B63F4">
        <w:rPr>
          <w:rFonts w:eastAsia="Cambria"/>
          <w:sz w:val="16"/>
        </w:rPr>
        <w:t xml:space="preserve"> </w:t>
      </w:r>
      <w:r w:rsidRPr="007B63F4">
        <w:rPr>
          <w:rFonts w:eastAsia="Cambria"/>
          <w:b/>
          <w:iCs/>
          <w:u w:val="single"/>
        </w:rPr>
        <w:t>sensitive</w:t>
      </w:r>
      <w:r w:rsidRPr="007B63F4">
        <w:rPr>
          <w:rFonts w:eastAsia="Cambria"/>
          <w:sz w:val="16"/>
        </w:rPr>
        <w:t xml:space="preserve"> to climate impacts. + </w:t>
      </w:r>
      <w:r w:rsidRPr="007B63F4">
        <w:rPr>
          <w:rFonts w:eastAsia="Cambria"/>
          <w:highlight w:val="yellow"/>
          <w:u w:val="single"/>
        </w:rPr>
        <w:t>We’re living in the</w:t>
      </w:r>
      <w:r w:rsidRPr="007B63F4">
        <w:rPr>
          <w:rFonts w:eastAsia="Cambria"/>
          <w:sz w:val="16"/>
          <w:highlight w:val="yellow"/>
        </w:rPr>
        <w:t xml:space="preserve"> </w:t>
      </w:r>
      <w:r w:rsidRPr="007B63F4">
        <w:rPr>
          <w:rFonts w:eastAsia="Cambria"/>
          <w:b/>
          <w:iCs/>
          <w:highlight w:val="yellow"/>
          <w:u w:val="single"/>
        </w:rPr>
        <w:t>6th mass extinction</w:t>
      </w:r>
      <w:r w:rsidRPr="007B63F4">
        <w:rPr>
          <w:rFonts w:eastAsia="Cambria"/>
          <w:b/>
          <w:iCs/>
          <w:u w:val="single"/>
        </w:rPr>
        <w:t xml:space="preserve"> event</w:t>
      </w:r>
      <w:r w:rsidRPr="007B63F4">
        <w:rPr>
          <w:rFonts w:eastAsia="Cambria"/>
          <w:sz w:val="16"/>
        </w:rPr>
        <w:t xml:space="preserve">, losing potentially dozens of species per day. We don’t know how this will impact us and our ability to feed ourselves. Energy + Energy transition is essential to mitigating 1.5+C warming. Energy is the single greatest contributor to </w:t>
      </w:r>
      <w:proofErr w:type="spellStart"/>
      <w:r w:rsidRPr="007B63F4">
        <w:rPr>
          <w:rFonts w:eastAsia="Cambria"/>
          <w:sz w:val="16"/>
        </w:rPr>
        <w:t>anthro</w:t>
      </w:r>
      <w:proofErr w:type="spellEnd"/>
      <w:r w:rsidRPr="007B63F4">
        <w:rPr>
          <w:rFonts w:eastAsia="Cambria"/>
          <w:sz w:val="16"/>
        </w:rPr>
        <w:t xml:space="preserve">-GHG. And, by some estimates, transition is happening 400 years too slowly to avoid catastrophic warming. + Incumbent energy industries (that is, oil &amp; gas) dominate governments all over the world. We live in an oil oligarchy – a petrostate, but for the globe. Every facet of the global economy is dependent on fossil fuels, and every sector – from construction to supply chains to transport to electricity to extraction to agriculture and on and on – is built around FF consumption. There’s good reason to believe FF will remain subsidized by governments beholden to their interests even if they become less economically viable than renewables, and so will maintain their dominance. + We are living in history’s largest oil &amp; gas boom. + Kilocalorie to kilocalorie, FF is extremely dense and extremely cheap. Despite reports about solar getting cheaper than FF in some places, non-hydro/-carbon renewables are still a tiny minority (~2%) of global energy consumption and will simply always, by their nature, be less dense kcal to kcal than FF, and so will always be calorically more expensive. + Energy demand probably </w:t>
      </w:r>
      <w:proofErr w:type="gramStart"/>
      <w:r w:rsidRPr="007B63F4">
        <w:rPr>
          <w:rFonts w:eastAsia="Cambria"/>
          <w:sz w:val="16"/>
        </w:rPr>
        <w:t>has to</w:t>
      </w:r>
      <w:proofErr w:type="gramEnd"/>
      <w:r w:rsidRPr="007B63F4">
        <w:rPr>
          <w:rFonts w:eastAsia="Cambria"/>
          <w:sz w:val="16"/>
        </w:rPr>
        <w:t xml:space="preserve"> decrease globally to avoid 1.5C, and it’s projected to dramatically increase. Getting people to consume less is practically impossible, and efficiency measures have almost always resulted in increased consumption. + We’re still setting FF emissions records. Politics + Conditions today resemble those prior to the 20th century’s world wars: extreme wealth inequality, rampant economic insecurity, growing fascist parties/sentiment, and precarious geopolitical relations, and the Thucydides trap suggests war between Western hegemons and a rising China could be likely. These two factors could disrupt any kind of global cooperation on decarbonization and, to the contrary, will probably mean increased emissions (the US military is one of the world’s single largest consumers/emitters of FF). + Neoliberal ideology is so thoroughly embedded in our academic, political, and cultural institutions, and so endemic to discourse today, that the idea of degrowth – probably necessary to avoid collapse – and solidarity economics isn’t even close to discussion, much less realization, and, for self-evident reasons, probably never will be. + Living in a neoliberal culture also means we’ve all been trained not to sacrifice for the common good. But solving climate change, like paying more to achieve energy transition or voluntarily consuming less, will all entail sacrificing for the greater good. Humans sometimes are great at that; but the market fundamentalist ideology that pervades all social, commercial, and even </w:t>
      </w:r>
      <w:proofErr w:type="spellStart"/>
      <w:r w:rsidRPr="007B63F4">
        <w:rPr>
          <w:rFonts w:eastAsia="Cambria"/>
          <w:sz w:val="16"/>
        </w:rPr>
        <w:t>self relations</w:t>
      </w:r>
      <w:proofErr w:type="spellEnd"/>
      <w:r w:rsidRPr="007B63F4">
        <w:rPr>
          <w:rFonts w:eastAsia="Cambria"/>
          <w:sz w:val="16"/>
        </w:rPr>
        <w:t xml:space="preserve"> today stands against acting for the common good or in collective action. + There’s basically no government in the world today taking climate change seriously. There are many governments posturing and pretending to take it seriously, but none have substantially committed to a full decarbonization of their economies. (Iceland may be an exception, but Iceland is about 24 times smaller than NYC, so…) + Twenty-five years of governments knowing about climate change has resulted in essentially nothing being done about it, no emissions reductions, no substantive moves to decarbonize the economy. Politics have proven too strong for common sense, and there’s no good reason to suspect this will change anytime soon. + Wealth inequality is embedded in our economy so thoroughly – and so indigenously to FF economies – that it will probably continue either causing perpetual strife, as it has so far, or eventually cement a permanent underclass ruled by a small elite, </w:t>
      </w:r>
      <w:proofErr w:type="gramStart"/>
      <w:r w:rsidRPr="007B63F4">
        <w:rPr>
          <w:rFonts w:eastAsia="Cambria"/>
          <w:sz w:val="16"/>
        </w:rPr>
        <w:t>similar to</w:t>
      </w:r>
      <w:proofErr w:type="gramEnd"/>
      <w:r w:rsidRPr="007B63F4">
        <w:rPr>
          <w:rFonts w:eastAsia="Cambria"/>
          <w:sz w:val="16"/>
        </w:rPr>
        <w:t xml:space="preserve"> agrarian serfdom. There is a prominent view in left politics that greater wealth equality, </w:t>
      </w:r>
      <w:proofErr w:type="gramStart"/>
      <w:r w:rsidRPr="007B63F4">
        <w:rPr>
          <w:rFonts w:eastAsia="Cambria"/>
          <w:sz w:val="16"/>
        </w:rPr>
        <w:t xml:space="preserve">some kind of </w:t>
      </w:r>
      <w:proofErr w:type="spellStart"/>
      <w:r w:rsidRPr="007B63F4">
        <w:rPr>
          <w:rFonts w:eastAsia="Cambria"/>
          <w:sz w:val="16"/>
        </w:rPr>
        <w:t>ecosocialism</w:t>
      </w:r>
      <w:proofErr w:type="spellEnd"/>
      <w:proofErr w:type="gramEnd"/>
      <w:r w:rsidRPr="007B63F4">
        <w:rPr>
          <w:rFonts w:eastAsia="Cambria"/>
          <w:sz w:val="16"/>
        </w:rPr>
        <w:t xml:space="preserve">, is a necessary ingredient in averting the kind of ecological collapse the economy is currently driving, given that global FF capitalism by its nature consumes beyond carrying capacities. At least according to one Nasa-funded study, the combination of inequality and ecological collapse is a likely cause for civilizational collapse. </w:t>
      </w:r>
      <w:r w:rsidRPr="007B63F4">
        <w:rPr>
          <w:rFonts w:eastAsia="Cambria"/>
          <w:u w:val="single"/>
        </w:rPr>
        <w:t xml:space="preserve">Even with </w:t>
      </w:r>
      <w:r w:rsidRPr="007B63F4">
        <w:rPr>
          <w:rFonts w:eastAsia="Cambria"/>
          <w:b/>
          <w:iCs/>
          <w:u w:val="single"/>
        </w:rPr>
        <w:t>this perfect storm</w:t>
      </w:r>
      <w:r w:rsidRPr="007B63F4">
        <w:rPr>
          <w:rFonts w:eastAsia="Cambria"/>
          <w:sz w:val="16"/>
        </w:rPr>
        <w:t xml:space="preserve"> </w:t>
      </w:r>
      <w:r w:rsidRPr="007B63F4">
        <w:rPr>
          <w:rFonts w:eastAsia="Cambria"/>
          <w:u w:val="single"/>
        </w:rPr>
        <w:t xml:space="preserve">of issues, it’s </w:t>
      </w:r>
      <w:r w:rsidRPr="007B63F4">
        <w:rPr>
          <w:rFonts w:eastAsia="Cambria"/>
          <w:b/>
          <w:iCs/>
          <w:u w:val="single"/>
        </w:rPr>
        <w:t>impossible to know</w:t>
      </w:r>
      <w:r w:rsidRPr="007B63F4">
        <w:rPr>
          <w:rFonts w:eastAsia="Cambria"/>
          <w:sz w:val="16"/>
        </w:rPr>
        <w:t xml:space="preserve"> </w:t>
      </w:r>
      <w:r w:rsidRPr="007B63F4">
        <w:rPr>
          <w:rFonts w:eastAsia="Cambria"/>
          <w:u w:val="single"/>
        </w:rPr>
        <w:t>how likely extinction is, and it’s impossible to judge how likely or extensive civilizational collapse may be. We just can’t predict how human beings and human systems will respond to the shocks that are already underway. We can make some good</w:t>
      </w:r>
      <w:r w:rsidRPr="007B63F4">
        <w:rPr>
          <w:rFonts w:eastAsia="Cambria"/>
          <w:sz w:val="16"/>
        </w:rPr>
        <w:t xml:space="preserve"> </w:t>
      </w:r>
      <w:r w:rsidRPr="007B63F4">
        <w:rPr>
          <w:rFonts w:eastAsia="Cambria"/>
          <w:b/>
          <w:iCs/>
          <w:u w:val="single"/>
        </w:rPr>
        <w:t>guesses</w:t>
      </w:r>
      <w:r w:rsidRPr="007B63F4">
        <w:rPr>
          <w:rFonts w:eastAsia="Cambria"/>
          <w:sz w:val="16"/>
        </w:rPr>
        <w:t xml:space="preserve"> </w:t>
      </w:r>
      <w:r w:rsidRPr="007B63F4">
        <w:rPr>
          <w:rFonts w:eastAsia="Cambria"/>
          <w:u w:val="single"/>
        </w:rPr>
        <w:t xml:space="preserve">based on </w:t>
      </w:r>
      <w:r w:rsidRPr="007B63F4">
        <w:rPr>
          <w:rFonts w:eastAsia="Cambria"/>
          <w:b/>
          <w:iCs/>
          <w:u w:val="single"/>
        </w:rPr>
        <w:t>history</w:t>
      </w:r>
      <w:r w:rsidRPr="007B63F4">
        <w:rPr>
          <w:rFonts w:eastAsia="Cambria"/>
          <w:u w:val="single"/>
        </w:rPr>
        <w:t>, but they’re</w:t>
      </w:r>
      <w:r w:rsidRPr="007B63F4">
        <w:rPr>
          <w:rFonts w:eastAsia="Cambria"/>
          <w:sz w:val="16"/>
        </w:rPr>
        <w:t xml:space="preserve"> </w:t>
      </w:r>
      <w:r w:rsidRPr="007B63F4">
        <w:rPr>
          <w:rFonts w:eastAsia="Cambria"/>
          <w:b/>
          <w:iCs/>
          <w:u w:val="single"/>
        </w:rPr>
        <w:t>no more than guesses</w:t>
      </w:r>
      <w:r w:rsidRPr="007B63F4">
        <w:rPr>
          <w:rFonts w:eastAsia="Cambria"/>
          <w:sz w:val="16"/>
        </w:rPr>
        <w:t xml:space="preserve">. Maybe there’s a miracle energy source lurking in a hangar somewhere waiting to accelerate non-carbon transition. Maybe there’s a swelling political movement brewing under the surface that will soon build a more just, ecologically sane order into the world. Community energy programs are one reason to retain a shred of optimism; but </w:t>
      </w:r>
      <w:proofErr w:type="gramStart"/>
      <w:r w:rsidRPr="007B63F4">
        <w:rPr>
          <w:rFonts w:eastAsia="Cambria"/>
          <w:sz w:val="16"/>
        </w:rPr>
        <w:t>also</w:t>
      </w:r>
      <w:proofErr w:type="gramEnd"/>
      <w:r w:rsidRPr="007B63F4">
        <w:rPr>
          <w:rFonts w:eastAsia="Cambria"/>
          <w:sz w:val="16"/>
        </w:rPr>
        <w:t xml:space="preserve"> they’re still a tiny fraction of energy production and they are not growing fast, but they could accelerate any moment. We just don’t know how fast energy transition can happen, and we just don’t know how fast the world could descend into climate-driven chaos – either by human strife or physical storms. </w:t>
      </w:r>
      <w:r w:rsidRPr="007B63F4">
        <w:rPr>
          <w:rFonts w:eastAsia="Cambria"/>
          <w:u w:val="single"/>
        </w:rPr>
        <w:t>What we</w:t>
      </w:r>
      <w:r w:rsidRPr="007B63F4">
        <w:rPr>
          <w:rFonts w:eastAsia="Cambria"/>
          <w:sz w:val="16"/>
        </w:rPr>
        <w:t xml:space="preserve"> </w:t>
      </w:r>
      <w:r w:rsidRPr="007B63F4">
        <w:rPr>
          <w:rFonts w:eastAsia="Cambria"/>
          <w:b/>
          <w:iCs/>
          <w:u w:val="single"/>
        </w:rPr>
        <w:t>do know</w:t>
      </w:r>
      <w:r w:rsidRPr="007B63F4">
        <w:rPr>
          <w:rFonts w:eastAsia="Cambria"/>
          <w:sz w:val="16"/>
        </w:rPr>
        <w:t xml:space="preserve"> </w:t>
      </w:r>
      <w:r w:rsidRPr="007B63F4">
        <w:rPr>
          <w:rFonts w:eastAsia="Cambria"/>
          <w:u w:val="single"/>
        </w:rPr>
        <w:t xml:space="preserve">is that, given everything above, we are living through a confluence of </w:t>
      </w:r>
      <w:r w:rsidRPr="007B63F4">
        <w:rPr>
          <w:rFonts w:eastAsia="Cambria"/>
          <w:highlight w:val="yellow"/>
          <w:u w:val="single"/>
        </w:rPr>
        <w:t xml:space="preserve">events </w:t>
      </w:r>
      <w:r w:rsidRPr="007B63F4">
        <w:rPr>
          <w:rFonts w:eastAsia="Cambria"/>
          <w:u w:val="single"/>
        </w:rPr>
        <w:t xml:space="preserve">that </w:t>
      </w:r>
      <w:r w:rsidRPr="007B63F4">
        <w:rPr>
          <w:rFonts w:eastAsia="Cambria"/>
          <w:highlight w:val="yellow"/>
          <w:u w:val="single"/>
        </w:rPr>
        <w:t>will</w:t>
      </w:r>
      <w:r w:rsidRPr="007B63F4">
        <w:rPr>
          <w:rFonts w:eastAsia="Cambria"/>
          <w:sz w:val="16"/>
          <w:highlight w:val="yellow"/>
        </w:rPr>
        <w:t xml:space="preserve"> </w:t>
      </w:r>
      <w:r w:rsidRPr="007B63F4">
        <w:rPr>
          <w:rFonts w:eastAsia="Cambria"/>
          <w:b/>
          <w:iCs/>
          <w:highlight w:val="yellow"/>
          <w:u w:val="single"/>
        </w:rPr>
        <w:t>shake the foundations of civilization</w:t>
      </w:r>
      <w:r w:rsidRPr="007B63F4">
        <w:rPr>
          <w:rFonts w:eastAsia="Cambria"/>
          <w:u w:val="single"/>
        </w:rPr>
        <w:t xml:space="preserve">, </w:t>
      </w:r>
      <w:r w:rsidRPr="007B63F4">
        <w:rPr>
          <w:rFonts w:eastAsia="Cambria"/>
          <w:highlight w:val="yellow"/>
          <w:u w:val="single"/>
        </w:rPr>
        <w:t>and jeopardize our capacity to sustain</w:t>
      </w:r>
      <w:r w:rsidRPr="007B63F4">
        <w:rPr>
          <w:rFonts w:eastAsia="Cambria"/>
          <w:sz w:val="16"/>
        </w:rPr>
        <w:t xml:space="preserve"> </w:t>
      </w:r>
      <w:r w:rsidRPr="007B63F4">
        <w:rPr>
          <w:rFonts w:eastAsia="Cambria"/>
          <w:b/>
          <w:iCs/>
          <w:highlight w:val="yellow"/>
          <w:u w:val="single"/>
        </w:rPr>
        <w:t>large populations of humans</w:t>
      </w:r>
      <w:r w:rsidRPr="007B63F4">
        <w:rPr>
          <w:rFonts w:eastAsia="Cambria"/>
          <w:b/>
          <w:iCs/>
          <w:u w:val="single"/>
        </w:rPr>
        <w:t>.</w:t>
      </w:r>
      <w:r w:rsidRPr="007B63F4">
        <w:rPr>
          <w:rFonts w:eastAsia="Cambria"/>
          <w:sz w:val="16"/>
        </w:rPr>
        <w:t xml:space="preserve"> </w:t>
      </w:r>
      <w:r w:rsidRPr="007B63F4">
        <w:rPr>
          <w:rFonts w:eastAsia="Cambria"/>
          <w:highlight w:val="yellow"/>
          <w:u w:val="single"/>
        </w:rPr>
        <w:t>There is</w:t>
      </w:r>
      <w:r w:rsidRPr="007B63F4">
        <w:rPr>
          <w:rFonts w:eastAsia="Cambria"/>
          <w:sz w:val="16"/>
          <w:highlight w:val="yellow"/>
        </w:rPr>
        <w:t xml:space="preserve"> </w:t>
      </w:r>
      <w:r w:rsidRPr="007B63F4">
        <w:rPr>
          <w:rFonts w:eastAsia="Cambria"/>
          <w:b/>
          <w:iCs/>
          <w:highlight w:val="yellow"/>
          <w:u w:val="single"/>
        </w:rPr>
        <w:t>enough certainty</w:t>
      </w:r>
      <w:r w:rsidRPr="007B63F4">
        <w:rPr>
          <w:rFonts w:eastAsia="Cambria"/>
          <w:sz w:val="16"/>
        </w:rPr>
        <w:t xml:space="preserve"> </w:t>
      </w:r>
      <w:r w:rsidRPr="007B63F4">
        <w:rPr>
          <w:rFonts w:eastAsia="Cambria"/>
          <w:u w:val="single"/>
        </w:rPr>
        <w:t xml:space="preserve">around these issues </w:t>
      </w:r>
      <w:r w:rsidRPr="007B63F4">
        <w:rPr>
          <w:rFonts w:eastAsia="Cambria"/>
          <w:highlight w:val="yellow"/>
          <w:u w:val="single"/>
        </w:rPr>
        <w:t>to justify being</w:t>
      </w:r>
      <w:r w:rsidRPr="007B63F4">
        <w:rPr>
          <w:rFonts w:eastAsia="Cambria"/>
          <w:sz w:val="16"/>
          <w:highlight w:val="yellow"/>
        </w:rPr>
        <w:t xml:space="preserve"> </w:t>
      </w:r>
      <w:r w:rsidRPr="007B63F4">
        <w:rPr>
          <w:rFonts w:eastAsia="Cambria"/>
          <w:b/>
          <w:iCs/>
          <w:highlight w:val="yellow"/>
          <w:u w:val="single"/>
        </w:rPr>
        <w:t>existentially alarmed</w:t>
      </w:r>
      <w:r w:rsidRPr="007B63F4">
        <w:rPr>
          <w:rFonts w:eastAsia="Cambria"/>
          <w:u w:val="single"/>
        </w:rPr>
        <w:t>. At this point, whether we go</w:t>
      </w:r>
      <w:r w:rsidRPr="007B63F4">
        <w:rPr>
          <w:rFonts w:eastAsia="Cambria"/>
          <w:sz w:val="16"/>
        </w:rPr>
        <w:t xml:space="preserve"> </w:t>
      </w:r>
      <w:r w:rsidRPr="007B63F4">
        <w:rPr>
          <w:rFonts w:eastAsia="Cambria"/>
          <w:b/>
          <w:iCs/>
          <w:u w:val="single"/>
        </w:rPr>
        <w:t>extinct</w:t>
      </w:r>
      <w:r w:rsidRPr="007B63F4">
        <w:rPr>
          <w:rFonts w:eastAsia="Cambria"/>
          <w:sz w:val="16"/>
        </w:rPr>
        <w:t xml:space="preserve"> </w:t>
      </w:r>
      <w:r w:rsidRPr="007B63F4">
        <w:rPr>
          <w:rFonts w:eastAsia="Cambria"/>
          <w:u w:val="single"/>
        </w:rPr>
        <w:t xml:space="preserve">or </w:t>
      </w:r>
      <w:r w:rsidRPr="007B63F4">
        <w:rPr>
          <w:rFonts w:eastAsia="Cambria"/>
          <w:b/>
          <w:iCs/>
          <w:u w:val="single"/>
        </w:rPr>
        <w:t>all but a thousand</w:t>
      </w:r>
      <w:r w:rsidRPr="007B63F4">
        <w:rPr>
          <w:rFonts w:eastAsia="Cambria"/>
          <w:sz w:val="16"/>
        </w:rPr>
        <w:t xml:space="preserve"> of us </w:t>
      </w:r>
      <w:r w:rsidRPr="007B63F4">
        <w:rPr>
          <w:rFonts w:eastAsia="Cambria"/>
          <w:u w:val="single"/>
        </w:rPr>
        <w:t>go extinct (again), maybe that shouldn’t make much difference. Maybe the destruction of a few billion or 5 billion people is morally equivalent to the destruction of all 7 billion of us, and so should provoke equal degrees of urgency. Maybe this debate about whether we’ll go completely extinct rather than just mostly extinct is absurd</w:t>
      </w:r>
      <w:r w:rsidRPr="007B63F4">
        <w:rPr>
          <w:rFonts w:eastAsia="Cambria"/>
          <w:sz w:val="16"/>
        </w:rPr>
        <w:t xml:space="preserve">. Or maybe not. I don’t know. </w:t>
      </w:r>
      <w:r w:rsidRPr="007B63F4">
        <w:rPr>
          <w:rFonts w:eastAsia="Cambria"/>
          <w:b/>
          <w:iCs/>
          <w:u w:val="single"/>
        </w:rPr>
        <w:t xml:space="preserve">What I do know is that, regardless of the answer, </w:t>
      </w:r>
      <w:r w:rsidRPr="007B63F4">
        <w:rPr>
          <w:rFonts w:eastAsia="Cambria"/>
          <w:b/>
          <w:iCs/>
          <w:highlight w:val="yellow"/>
          <w:u w:val="single"/>
        </w:rPr>
        <w:t>there’s no excuse to stop fighting for a world that sustains life</w:t>
      </w:r>
      <w:r w:rsidRPr="007B63F4">
        <w:rPr>
          <w:rFonts w:eastAsia="Cambria"/>
          <w:b/>
          <w:iCs/>
          <w:u w:val="single"/>
        </w:rPr>
        <w:t>.</w:t>
      </w:r>
    </w:p>
    <w:p w14:paraId="2E40EC13" w14:textId="77777777" w:rsidR="00C23572" w:rsidRPr="00B55AD5" w:rsidRDefault="00C23572" w:rsidP="00C23572"/>
    <w:p w14:paraId="2C70DB38" w14:textId="77777777" w:rsidR="00C23572" w:rsidRPr="00BF5592" w:rsidRDefault="00C23572" w:rsidP="00C23572">
      <w:pPr>
        <w:pStyle w:val="Heading4"/>
        <w:rPr>
          <w:rFonts w:cs="Calibri"/>
        </w:rPr>
      </w:pPr>
      <w:r w:rsidRPr="00BF5592">
        <w:rPr>
          <w:rFonts w:cs="Calibri"/>
        </w:rPr>
        <w:t xml:space="preserve">Failure to colonize </w:t>
      </w:r>
      <w:r>
        <w:rPr>
          <w:rFonts w:cs="Calibri"/>
        </w:rPr>
        <w:t xml:space="preserve">outer space </w:t>
      </w:r>
      <w:r w:rsidRPr="00BF5592">
        <w:rPr>
          <w:rFonts w:cs="Calibri"/>
        </w:rPr>
        <w:t>guarantees extinction</w:t>
      </w:r>
      <w:r>
        <w:rPr>
          <w:rFonts w:cs="Calibri"/>
        </w:rPr>
        <w:t>, so private appropriation of space is just because private companies are attempting to reach beyond Earth.</w:t>
      </w:r>
    </w:p>
    <w:p w14:paraId="0096C9F7" w14:textId="77777777" w:rsidR="00C23572" w:rsidRPr="00BF5592" w:rsidRDefault="00C23572" w:rsidP="00C23572">
      <w:pPr>
        <w:tabs>
          <w:tab w:val="left" w:pos="978"/>
        </w:tabs>
      </w:pPr>
      <w:proofErr w:type="spellStart"/>
      <w:r w:rsidRPr="00BF5592">
        <w:rPr>
          <w:rStyle w:val="Style13ptBold"/>
        </w:rPr>
        <w:t>Munevar</w:t>
      </w:r>
      <w:proofErr w:type="spellEnd"/>
      <w:r w:rsidRPr="00BF5592">
        <w:rPr>
          <w:rStyle w:val="Style13ptBold"/>
        </w:rPr>
        <w:t xml:space="preserve"> '19 </w:t>
      </w:r>
      <w:r w:rsidRPr="00BF5592">
        <w:t>[Gonzalo; 4/19/19; Professor at Lawrence Technical University; "Deflecting Existential Risk with Space Colonization," https://filling--space.com/2019/04/19/deflecting--existential--risk--with--space--colonization/]</w:t>
      </w:r>
    </w:p>
    <w:p w14:paraId="33CEBB4F" w14:textId="77777777" w:rsidR="00C23572" w:rsidRPr="00BF5592" w:rsidRDefault="00C23572" w:rsidP="00C23572">
      <w:pPr>
        <w:tabs>
          <w:tab w:val="left" w:pos="978"/>
        </w:tabs>
      </w:pPr>
      <w:r w:rsidRPr="00BF5592">
        <w:t>Why do you argue that “</w:t>
      </w:r>
      <w:r w:rsidRPr="00BF5592">
        <w:rPr>
          <w:rStyle w:val="StyleUnderline"/>
          <w:highlight w:val="cyan"/>
        </w:rPr>
        <w:t>failure to move</w:t>
      </w:r>
      <w:r w:rsidRPr="00BF5592">
        <w:rPr>
          <w:rStyle w:val="StyleUnderline"/>
        </w:rPr>
        <w:t xml:space="preserve"> into the cosmos </w:t>
      </w:r>
      <w:r w:rsidRPr="00BF5592">
        <w:rPr>
          <w:rStyle w:val="StyleUnderline"/>
          <w:highlight w:val="cyan"/>
        </w:rPr>
        <w:t xml:space="preserve">would </w:t>
      </w:r>
      <w:r w:rsidRPr="00BF5592">
        <w:rPr>
          <w:rStyle w:val="Emphasis"/>
          <w:highlight w:val="cyan"/>
        </w:rPr>
        <w:t>condemn</w:t>
      </w:r>
      <w:r w:rsidRPr="00BF5592">
        <w:rPr>
          <w:rStyle w:val="StyleUnderline"/>
          <w:highlight w:val="cyan"/>
        </w:rPr>
        <w:t xml:space="preserve"> us to </w:t>
      </w:r>
      <w:r w:rsidRPr="00BF5592">
        <w:rPr>
          <w:rStyle w:val="Emphasis"/>
          <w:highlight w:val="cyan"/>
        </w:rPr>
        <w:t>oblivion</w:t>
      </w:r>
      <w:r w:rsidRPr="00BF5592">
        <w:t>”?</w:t>
      </w:r>
    </w:p>
    <w:p w14:paraId="1CF4907B" w14:textId="77777777" w:rsidR="00C23572" w:rsidRPr="00BF5592" w:rsidRDefault="00C23572" w:rsidP="00C23572">
      <w:pPr>
        <w:tabs>
          <w:tab w:val="left" w:pos="978"/>
        </w:tabs>
      </w:pPr>
      <w:r w:rsidRPr="00BF5592">
        <w:rPr>
          <w:rStyle w:val="StyleUnderline"/>
        </w:rPr>
        <w:t xml:space="preserve">By having a </w:t>
      </w:r>
      <w:r w:rsidRPr="00BF5592">
        <w:rPr>
          <w:rStyle w:val="Emphasis"/>
        </w:rPr>
        <w:t>significant presence</w:t>
      </w:r>
      <w:r w:rsidRPr="00BF5592">
        <w:t xml:space="preserve"> </w:t>
      </w:r>
      <w:r w:rsidRPr="00BF5592">
        <w:rPr>
          <w:rStyle w:val="StyleUnderline"/>
        </w:rPr>
        <w:t>in the solar system in the next few thousands of years</w:t>
      </w:r>
      <w:r w:rsidRPr="00BF5592">
        <w:t xml:space="preserve"> and beyond, </w:t>
      </w:r>
      <w:r w:rsidRPr="00BF5592">
        <w:rPr>
          <w:rStyle w:val="StyleUnderline"/>
        </w:rPr>
        <w:t>we will be in a</w:t>
      </w:r>
      <w:r w:rsidRPr="00BF5592">
        <w:t xml:space="preserve"> </w:t>
      </w:r>
      <w:r w:rsidRPr="00BF5592">
        <w:rPr>
          <w:rStyle w:val="Emphasis"/>
        </w:rPr>
        <w:t>better position</w:t>
      </w:r>
      <w:r w:rsidRPr="00BF5592">
        <w:t xml:space="preserve"> </w:t>
      </w:r>
      <w:r w:rsidRPr="00BF5592">
        <w:rPr>
          <w:rStyle w:val="StyleUnderline"/>
        </w:rPr>
        <w:t>to</w:t>
      </w:r>
      <w:r w:rsidRPr="00BF5592">
        <w:t xml:space="preserve"> </w:t>
      </w:r>
      <w:r w:rsidRPr="00BF5592">
        <w:rPr>
          <w:rStyle w:val="Emphasis"/>
        </w:rPr>
        <w:t xml:space="preserve">deflect </w:t>
      </w:r>
      <w:r w:rsidRPr="00BF5592">
        <w:rPr>
          <w:rStyle w:val="Emphasis"/>
          <w:highlight w:val="cyan"/>
        </w:rPr>
        <w:t>asteroids</w:t>
      </w:r>
      <w:r w:rsidRPr="00BF5592">
        <w:rPr>
          <w:highlight w:val="cyan"/>
        </w:rPr>
        <w:t xml:space="preserve"> </w:t>
      </w:r>
      <w:r w:rsidRPr="00BF5592">
        <w:rPr>
          <w:rStyle w:val="StyleUnderline"/>
          <w:highlight w:val="cyan"/>
        </w:rPr>
        <w:t>and</w:t>
      </w:r>
      <w:r w:rsidRPr="00BF5592">
        <w:rPr>
          <w:highlight w:val="cyan"/>
        </w:rPr>
        <w:t xml:space="preserve"> </w:t>
      </w:r>
      <w:r w:rsidRPr="00BF5592">
        <w:rPr>
          <w:rStyle w:val="Emphasis"/>
          <w:highlight w:val="cyan"/>
        </w:rPr>
        <w:t>comets</w:t>
      </w:r>
      <w:r w:rsidRPr="00BF5592">
        <w:t xml:space="preserve"> </w:t>
      </w:r>
      <w:r w:rsidRPr="00BF5592">
        <w:rPr>
          <w:rStyle w:val="StyleUnderline"/>
        </w:rPr>
        <w:t xml:space="preserve">that </w:t>
      </w:r>
      <w:r w:rsidRPr="00BF5592">
        <w:rPr>
          <w:rStyle w:val="StyleUnderline"/>
          <w:highlight w:val="cyan"/>
        </w:rPr>
        <w:t>might</w:t>
      </w:r>
      <w:r w:rsidRPr="00BF5592">
        <w:rPr>
          <w:rStyle w:val="StyleUnderline"/>
        </w:rPr>
        <w:t xml:space="preserve"> bring the</w:t>
      </w:r>
      <w:r w:rsidRPr="00BF5592">
        <w:t xml:space="preserve"> </w:t>
      </w:r>
      <w:r w:rsidRPr="00BF5592">
        <w:rPr>
          <w:rStyle w:val="Emphasis"/>
          <w:highlight w:val="cyan"/>
        </w:rPr>
        <w:t>end</w:t>
      </w:r>
      <w:r w:rsidRPr="00BF5592">
        <w:rPr>
          <w:rStyle w:val="Emphasis"/>
        </w:rPr>
        <w:t xml:space="preserve"> of </w:t>
      </w:r>
      <w:r w:rsidRPr="00BF5592">
        <w:rPr>
          <w:rStyle w:val="Emphasis"/>
          <w:highlight w:val="cyan"/>
        </w:rPr>
        <w:t>humanity</w:t>
      </w:r>
      <w:r w:rsidRPr="00BF5592">
        <w:rPr>
          <w:rStyle w:val="StyleUnderline"/>
        </w:rPr>
        <w:t>, and much other Earth life, in a</w:t>
      </w:r>
      <w:r w:rsidRPr="00BF5592">
        <w:t xml:space="preserve"> </w:t>
      </w:r>
      <w:r w:rsidRPr="00BF5592">
        <w:rPr>
          <w:rStyle w:val="Emphasis"/>
        </w:rPr>
        <w:t>horrible collision</w:t>
      </w:r>
      <w:r w:rsidRPr="00BF5592">
        <w:t xml:space="preserve">. And </w:t>
      </w:r>
      <w:r w:rsidRPr="00BF5592">
        <w:rPr>
          <w:rStyle w:val="StyleUnderline"/>
          <w:highlight w:val="cyan"/>
        </w:rPr>
        <w:t>if</w:t>
      </w:r>
      <w:r w:rsidRPr="00BF5592">
        <w:rPr>
          <w:rStyle w:val="StyleUnderline"/>
        </w:rPr>
        <w:t xml:space="preserve"> perchance </w:t>
      </w:r>
      <w:r w:rsidRPr="00BF5592">
        <w:rPr>
          <w:rStyle w:val="StyleUnderline"/>
          <w:highlight w:val="cyan"/>
        </w:rPr>
        <w:t>one</w:t>
      </w:r>
      <w:r w:rsidRPr="00BF5592">
        <w:rPr>
          <w:rStyle w:val="StyleUnderline"/>
        </w:rPr>
        <w:t xml:space="preserve"> such catastrophe </w:t>
      </w:r>
      <w:r w:rsidRPr="00BF5592">
        <w:rPr>
          <w:rStyle w:val="StyleUnderline"/>
          <w:highlight w:val="cyan"/>
        </w:rPr>
        <w:t>proves</w:t>
      </w:r>
      <w:r w:rsidRPr="00BF5592">
        <w:rPr>
          <w:highlight w:val="cyan"/>
        </w:rPr>
        <w:t xml:space="preserve"> </w:t>
      </w:r>
      <w:r w:rsidRPr="00BF5592">
        <w:rPr>
          <w:rStyle w:val="Emphasis"/>
          <w:highlight w:val="cyan"/>
        </w:rPr>
        <w:t>inevitable</w:t>
      </w:r>
      <w:r w:rsidRPr="00BF5592">
        <w:t xml:space="preserve"> (</w:t>
      </w:r>
      <w:proofErr w:type="gramStart"/>
      <w:r w:rsidRPr="00BF5592">
        <w:t>e.g.</w:t>
      </w:r>
      <w:proofErr w:type="gramEnd"/>
      <w:r w:rsidRPr="00BF5592">
        <w:t xml:space="preserve"> </w:t>
      </w:r>
      <w:r w:rsidRPr="00BF5592">
        <w:rPr>
          <w:rStyle w:val="StyleUnderline"/>
        </w:rPr>
        <w:t>a rogue planet passing through the solar system</w:t>
      </w:r>
      <w:r w:rsidRPr="00BF5592">
        <w:t xml:space="preserve">), </w:t>
      </w:r>
      <w:r w:rsidRPr="00BF5592">
        <w:rPr>
          <w:rStyle w:val="StyleUnderline"/>
          <w:highlight w:val="cyan"/>
        </w:rPr>
        <w:t>humanity would</w:t>
      </w:r>
      <w:r w:rsidRPr="00BF5592">
        <w:rPr>
          <w:rStyle w:val="StyleUnderline"/>
        </w:rPr>
        <w:t xml:space="preserve"> </w:t>
      </w:r>
      <w:r w:rsidRPr="00BF5592">
        <w:rPr>
          <w:rStyle w:val="Emphasis"/>
        </w:rPr>
        <w:t xml:space="preserve">still </w:t>
      </w:r>
      <w:r w:rsidRPr="00BF5592">
        <w:rPr>
          <w:rStyle w:val="Emphasis"/>
          <w:highlight w:val="cyan"/>
        </w:rPr>
        <w:t>survive</w:t>
      </w:r>
      <w:r w:rsidRPr="00BF5592">
        <w:rPr>
          <w:rStyle w:val="StyleUnderline"/>
          <w:highlight w:val="cyan"/>
        </w:rPr>
        <w:t xml:space="preserve"> by having colonized</w:t>
      </w:r>
      <w:r w:rsidRPr="00BF5592">
        <w:t xml:space="preserve"> Mars and other bodies, as well as by having built artificial space colonies of the type advocated by Gerard O’Neill.</w:t>
      </w:r>
    </w:p>
    <w:p w14:paraId="6D57884C" w14:textId="77777777" w:rsidR="00C23572" w:rsidRPr="00BF5592" w:rsidRDefault="00C23572" w:rsidP="00C23572">
      <w:pPr>
        <w:tabs>
          <w:tab w:val="left" w:pos="978"/>
        </w:tabs>
      </w:pPr>
      <w:r w:rsidRPr="00BF5592">
        <w:rPr>
          <w:rStyle w:val="StyleUnderline"/>
          <w:highlight w:val="cyan"/>
        </w:rPr>
        <w:t>Once the sun begins to turn into a red giant</w:t>
      </w:r>
      <w:r w:rsidRPr="00BF5592">
        <w:t xml:space="preserve"> in a few billion years, </w:t>
      </w:r>
      <w:r w:rsidRPr="00BF5592">
        <w:rPr>
          <w:rStyle w:val="StyleUnderline"/>
        </w:rPr>
        <w:t xml:space="preserve">we must have long moved into the </w:t>
      </w:r>
      <w:r w:rsidRPr="00BF5592">
        <w:rPr>
          <w:rStyle w:val="Emphasis"/>
        </w:rPr>
        <w:t>outer solar system</w:t>
      </w:r>
      <w:r w:rsidRPr="00BF5592">
        <w:rPr>
          <w:rStyle w:val="StyleUnderline"/>
        </w:rPr>
        <w:t xml:space="preserve">. In the very long run, </w:t>
      </w:r>
      <w:r w:rsidRPr="00BF5592">
        <w:rPr>
          <w:rStyle w:val="StyleUnderline"/>
          <w:highlight w:val="cyan"/>
        </w:rPr>
        <w:t xml:space="preserve">we </w:t>
      </w:r>
      <w:proofErr w:type="gramStart"/>
      <w:r w:rsidRPr="00BF5592">
        <w:rPr>
          <w:rStyle w:val="StyleUnderline"/>
          <w:highlight w:val="cyan"/>
        </w:rPr>
        <w:t>have to</w:t>
      </w:r>
      <w:proofErr w:type="gramEnd"/>
      <w:r w:rsidRPr="00BF5592">
        <w:rPr>
          <w:rStyle w:val="StyleUnderline"/>
          <w:highlight w:val="cyan"/>
        </w:rPr>
        <w:t xml:space="preserve"> move into</w:t>
      </w:r>
      <w:r w:rsidRPr="00BF5592">
        <w:rPr>
          <w:highlight w:val="cyan"/>
        </w:rPr>
        <w:t xml:space="preserve"> </w:t>
      </w:r>
      <w:r w:rsidRPr="00BF5592">
        <w:rPr>
          <w:rStyle w:val="Emphasis"/>
          <w:highlight w:val="cyan"/>
        </w:rPr>
        <w:t>other solar systems</w:t>
      </w:r>
      <w:r w:rsidRPr="00BF5592">
        <w:t xml:space="preserve">. Relativistic--speed starships would be nice, but they are not necessary for the task of moving humanity to the stars. </w:t>
      </w:r>
      <w:r w:rsidRPr="00BF5592">
        <w:rPr>
          <w:rStyle w:val="StyleUnderline"/>
          <w:highlight w:val="cyan"/>
        </w:rPr>
        <w:t>We can</w:t>
      </w:r>
      <w:r w:rsidRPr="00BF5592">
        <w:rPr>
          <w:rStyle w:val="StyleUnderline"/>
        </w:rPr>
        <w:t xml:space="preserve"> reach them, slowly but surely, by propelling some of our space colonies away from the sun</w:t>
      </w:r>
      <w:r w:rsidRPr="00BF5592">
        <w:t xml:space="preserve">, carrying perhaps millions of human beings. </w:t>
      </w:r>
      <w:r w:rsidRPr="00BF5592">
        <w:rPr>
          <w:rStyle w:val="StyleUnderline"/>
        </w:rPr>
        <w:t xml:space="preserve">They would </w:t>
      </w:r>
      <w:r w:rsidRPr="00BF5592">
        <w:rPr>
          <w:rStyle w:val="StyleUnderline"/>
          <w:highlight w:val="cyan"/>
        </w:rPr>
        <w:t>take advantage of</w:t>
      </w:r>
      <w:r w:rsidRPr="00BF5592">
        <w:rPr>
          <w:rStyle w:val="StyleUnderline"/>
        </w:rPr>
        <w:t xml:space="preserve"> the </w:t>
      </w:r>
      <w:r w:rsidRPr="00BF5592">
        <w:rPr>
          <w:rStyle w:val="Emphasis"/>
        </w:rPr>
        <w:t xml:space="preserve">many </w:t>
      </w:r>
      <w:r w:rsidRPr="00BF5592">
        <w:rPr>
          <w:rStyle w:val="Emphasis"/>
          <w:highlight w:val="cyan"/>
        </w:rPr>
        <w:t>resources</w:t>
      </w:r>
      <w:r w:rsidRPr="00BF5592">
        <w:rPr>
          <w:rStyle w:val="StyleUnderline"/>
        </w:rPr>
        <w:t xml:space="preserve"> to be found </w:t>
      </w:r>
      <w:r w:rsidRPr="00BF5592">
        <w:rPr>
          <w:rStyle w:val="StyleUnderline"/>
          <w:highlight w:val="cyan"/>
        </w:rPr>
        <w:t xml:space="preserve">in the </w:t>
      </w:r>
      <w:r w:rsidRPr="00BF5592">
        <w:rPr>
          <w:rStyle w:val="Emphasis"/>
          <w:highlight w:val="cyan"/>
        </w:rPr>
        <w:t>Oort Cloud</w:t>
      </w:r>
      <w:r w:rsidRPr="00BF5592">
        <w:t xml:space="preserve">, and then of equivalent clouds in other solar systems. </w:t>
      </w:r>
      <w:r w:rsidRPr="00BF5592">
        <w:rPr>
          <w:rStyle w:val="StyleUnderline"/>
        </w:rPr>
        <w:t>Even interstellar space has resources to offer. Nuclear energy</w:t>
      </w:r>
      <w:r w:rsidRPr="00BF5592">
        <w:t xml:space="preserve">, probably fusion, </w:t>
      </w:r>
      <w:r w:rsidRPr="00BF5592">
        <w:rPr>
          <w:rStyle w:val="StyleUnderline"/>
        </w:rPr>
        <w:t>would likely be required.</w:t>
      </w:r>
      <w:r w:rsidRPr="00BF5592">
        <w:t xml:space="preserve"> It may take us tens of thousands of years, but in the cosmic time scale, that is but a blink in the eye.</w:t>
      </w:r>
    </w:p>
    <w:p w14:paraId="5214CA5A" w14:textId="77777777" w:rsidR="00C23572" w:rsidRPr="00BF5592" w:rsidRDefault="00C23572" w:rsidP="00C23572">
      <w:pPr>
        <w:tabs>
          <w:tab w:val="left" w:pos="978"/>
        </w:tabs>
      </w:pPr>
      <w:r w:rsidRPr="00BF5592">
        <w:t>What are these catastrophic threats? Are there any records of catastrophic events happening before humans appeared on Earth?</w:t>
      </w:r>
    </w:p>
    <w:p w14:paraId="02A3AECC" w14:textId="77777777" w:rsidR="00C23572" w:rsidRPr="00BF5592" w:rsidRDefault="00C23572" w:rsidP="00C23572">
      <w:pPr>
        <w:tabs>
          <w:tab w:val="left" w:pos="978"/>
        </w:tabs>
      </w:pPr>
      <w:r w:rsidRPr="00BF5592">
        <w:t xml:space="preserve">I have already mentioned collisions with asteroids and comets. </w:t>
      </w:r>
      <w:r w:rsidRPr="00BF5592">
        <w:rPr>
          <w:rStyle w:val="StyleUnderline"/>
          <w:highlight w:val="cyan"/>
        </w:rPr>
        <w:t>Although</w:t>
      </w:r>
      <w:r w:rsidRPr="00BF5592">
        <w:rPr>
          <w:rStyle w:val="StyleUnderline"/>
        </w:rPr>
        <w:t xml:space="preserve"> the active </w:t>
      </w:r>
      <w:r w:rsidRPr="00BF5592">
        <w:rPr>
          <w:rStyle w:val="StyleUnderline"/>
          <w:highlight w:val="cyan"/>
        </w:rPr>
        <w:t>geology</w:t>
      </w:r>
      <w:r w:rsidRPr="00BF5592">
        <w:rPr>
          <w:rStyle w:val="StyleUnderline"/>
        </w:rPr>
        <w:t xml:space="preserve"> of our planet </w:t>
      </w:r>
      <w:r w:rsidRPr="00BF5592">
        <w:rPr>
          <w:rStyle w:val="StyleUnderline"/>
          <w:highlight w:val="cyan"/>
        </w:rPr>
        <w:t>tends to erase the record of</w:t>
      </w:r>
      <w:r w:rsidRPr="00BF5592">
        <w:rPr>
          <w:rStyle w:val="StyleUnderline"/>
        </w:rPr>
        <w:t xml:space="preserve"> many </w:t>
      </w:r>
      <w:r w:rsidRPr="00BF5592">
        <w:rPr>
          <w:rStyle w:val="StyleUnderline"/>
          <w:highlight w:val="cyan"/>
        </w:rPr>
        <w:t>collisions</w:t>
      </w:r>
      <w:r w:rsidRPr="00BF5592">
        <w:rPr>
          <w:rStyle w:val="StyleUnderline"/>
        </w:rPr>
        <w:t>, we can find a</w:t>
      </w:r>
      <w:r w:rsidRPr="00BF5592">
        <w:t xml:space="preserve"> </w:t>
      </w:r>
      <w:r w:rsidRPr="00BF5592">
        <w:rPr>
          <w:rStyle w:val="Emphasis"/>
        </w:rPr>
        <w:t>well--preserved record</w:t>
      </w:r>
      <w:r w:rsidRPr="00BF5592">
        <w:t xml:space="preserve"> </w:t>
      </w:r>
      <w:r w:rsidRPr="00BF5592">
        <w:rPr>
          <w:rStyle w:val="StyleUnderline"/>
        </w:rPr>
        <w:t xml:space="preserve">on </w:t>
      </w:r>
      <w:r w:rsidRPr="00BF5592">
        <w:rPr>
          <w:rStyle w:val="StyleUnderline"/>
          <w:highlight w:val="cyan"/>
        </w:rPr>
        <w:t>the</w:t>
      </w:r>
      <w:r w:rsidRPr="00BF5592">
        <w:rPr>
          <w:rStyle w:val="StyleUnderline"/>
        </w:rPr>
        <w:t xml:space="preserve"> Moon and Venus,</w:t>
      </w:r>
      <w:r w:rsidRPr="00BF5592">
        <w:t xml:space="preserve"> the two closest bodies to Earth. On the 600--million--years--old Venusian surface, the spacecraft Magellan discovered about </w:t>
      </w:r>
      <w:r w:rsidRPr="00BF5592">
        <w:rPr>
          <w:rStyle w:val="StyleUnderline"/>
        </w:rPr>
        <w:t xml:space="preserve">one thousand impact craters at least twice the diameter of meteor craters on Earth. This </w:t>
      </w:r>
      <w:r w:rsidRPr="00BF5592">
        <w:rPr>
          <w:rStyle w:val="StyleUnderline"/>
          <w:highlight w:val="cyan"/>
        </w:rPr>
        <w:t>impact record makes it</w:t>
      </w:r>
      <w:r w:rsidRPr="00BF5592">
        <w:rPr>
          <w:highlight w:val="cyan"/>
        </w:rPr>
        <w:t xml:space="preserve"> </w:t>
      </w:r>
      <w:r w:rsidRPr="00BF5592">
        <w:rPr>
          <w:rStyle w:val="Emphasis"/>
          <w:highlight w:val="cyan"/>
        </w:rPr>
        <w:t>reasonable</w:t>
      </w:r>
      <w:r w:rsidRPr="00BF5592">
        <w:rPr>
          <w:highlight w:val="cyan"/>
        </w:rPr>
        <w:t xml:space="preserve"> </w:t>
      </w:r>
      <w:r w:rsidRPr="00BF5592">
        <w:rPr>
          <w:rStyle w:val="StyleUnderline"/>
          <w:highlight w:val="cyan"/>
        </w:rPr>
        <w:t>to estimate</w:t>
      </w:r>
      <w:r w:rsidRPr="00BF5592">
        <w:rPr>
          <w:rStyle w:val="StyleUnderline"/>
        </w:rPr>
        <w:t xml:space="preserve"> a</w:t>
      </w:r>
      <w:r w:rsidRPr="00BF5592">
        <w:t xml:space="preserve"> </w:t>
      </w:r>
      <w:r w:rsidRPr="00BF5592">
        <w:rPr>
          <w:rStyle w:val="Emphasis"/>
          <w:highlight w:val="cyan"/>
        </w:rPr>
        <w:t>catastrophic impact</w:t>
      </w:r>
      <w:r w:rsidRPr="00BF5592">
        <w:t xml:space="preserve"> </w:t>
      </w:r>
      <w:r w:rsidRPr="00BF5592">
        <w:rPr>
          <w:rStyle w:val="StyleUnderline"/>
        </w:rPr>
        <w:t xml:space="preserve">on Earth </w:t>
      </w:r>
      <w:r w:rsidRPr="00BF5592">
        <w:rPr>
          <w:rStyle w:val="StyleUnderline"/>
          <w:highlight w:val="cyan"/>
        </w:rPr>
        <w:t>every half</w:t>
      </w:r>
      <w:r w:rsidRPr="00BF5592">
        <w:rPr>
          <w:rStyle w:val="StyleUnderline"/>
        </w:rPr>
        <w:t xml:space="preserve"> a </w:t>
      </w:r>
      <w:r w:rsidRPr="00BF5592">
        <w:rPr>
          <w:rStyle w:val="StyleUnderline"/>
          <w:highlight w:val="cyan"/>
        </w:rPr>
        <w:t>million years</w:t>
      </w:r>
      <w:r w:rsidRPr="00BF5592">
        <w:t xml:space="preserve"> or so. </w:t>
      </w:r>
      <w:r w:rsidRPr="00BF5592">
        <w:rPr>
          <w:rStyle w:val="StyleUnderline"/>
        </w:rPr>
        <w:t>Collisions with bodies of 5 km across would happen, on the average, every 20 million years</w:t>
      </w:r>
      <w:r w:rsidRPr="00BF5592">
        <w:t xml:space="preserve">. Apart from the Alvarez asteroid (crater near Yucatan) </w:t>
      </w:r>
      <w:r w:rsidRPr="00BF5592">
        <w:rPr>
          <w:rStyle w:val="StyleUnderline"/>
        </w:rPr>
        <w:t>that led to the</w:t>
      </w:r>
      <w:r w:rsidRPr="00BF5592">
        <w:t xml:space="preserve"> </w:t>
      </w:r>
      <w:r w:rsidRPr="00BF5592">
        <w:rPr>
          <w:rStyle w:val="Emphasis"/>
        </w:rPr>
        <w:t>extinction of the dinosaurs</w:t>
      </w:r>
      <w:r w:rsidRPr="00BF5592">
        <w:t xml:space="preserve"> </w:t>
      </w:r>
      <w:r w:rsidRPr="00BF5592">
        <w:rPr>
          <w:rStyle w:val="StyleUnderline"/>
        </w:rPr>
        <w:t xml:space="preserve">and </w:t>
      </w:r>
      <w:proofErr w:type="gramStart"/>
      <w:r w:rsidRPr="00BF5592">
        <w:rPr>
          <w:rStyle w:val="StyleUnderline"/>
        </w:rPr>
        <w:t>the majority of</w:t>
      </w:r>
      <w:proofErr w:type="gramEnd"/>
      <w:r w:rsidRPr="00BF5592">
        <w:rPr>
          <w:rStyle w:val="StyleUnderline"/>
        </w:rPr>
        <w:t xml:space="preserve"> species on Earth 65 million years ago, there have been at least two more impacts by asteroids 10 km or larger</w:t>
      </w:r>
      <w:r w:rsidRPr="00BF5592">
        <w:t xml:space="preserve"> in the last 300 million years.</w:t>
      </w:r>
    </w:p>
    <w:p w14:paraId="0BF80187"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2357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B00"/>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3572"/>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F7A6F0"/>
  <w14:defaultImageDpi w14:val="300"/>
  <w15:docId w15:val="{C4620B4B-A8A4-FF46-AEC6-A0879915F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2357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235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2357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2357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C2357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235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3572"/>
  </w:style>
  <w:style w:type="character" w:customStyle="1" w:styleId="Heading1Char">
    <w:name w:val="Heading 1 Char"/>
    <w:aliases w:val="Pocket Char"/>
    <w:basedOn w:val="DefaultParagraphFont"/>
    <w:link w:val="Heading1"/>
    <w:uiPriority w:val="9"/>
    <w:rsid w:val="00C2357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2357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2357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C2357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23572"/>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C23572"/>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C2357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23572"/>
    <w:rPr>
      <w:color w:val="auto"/>
      <w:u w:val="none"/>
    </w:rPr>
  </w:style>
  <w:style w:type="character" w:styleId="Hyperlink">
    <w:name w:val="Hyperlink"/>
    <w:basedOn w:val="DefaultParagraphFont"/>
    <w:uiPriority w:val="99"/>
    <w:semiHidden/>
    <w:unhideWhenUsed/>
    <w:rsid w:val="00C23572"/>
    <w:rPr>
      <w:color w:val="auto"/>
      <w:u w:val="none"/>
    </w:rPr>
  </w:style>
  <w:style w:type="paragraph" w:styleId="DocumentMap">
    <w:name w:val="Document Map"/>
    <w:basedOn w:val="Normal"/>
    <w:link w:val="DocumentMapChar"/>
    <w:uiPriority w:val="99"/>
    <w:semiHidden/>
    <w:unhideWhenUsed/>
    <w:rsid w:val="00C2357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23572"/>
    <w:rPr>
      <w:rFonts w:ascii="Lucida Grande" w:hAnsi="Lucida Grande" w:cs="Lucida Grande"/>
    </w:rPr>
  </w:style>
  <w:style w:type="paragraph" w:customStyle="1" w:styleId="Emphasis1">
    <w:name w:val="Emphasis1"/>
    <w:basedOn w:val="Normal"/>
    <w:link w:val="Emphasis"/>
    <w:autoRedefine/>
    <w:uiPriority w:val="20"/>
    <w:qFormat/>
    <w:rsid w:val="00C23572"/>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com/japan-hayabusa2-asteroid-bomb-video.html" TargetMode="External"/><Relationship Id="rId18" Type="http://schemas.openxmlformats.org/officeDocument/2006/relationships/hyperlink" Target="https://en.wikipedia.org/wiki/Space-based_solar_power" TargetMode="External"/><Relationship Id="rId26" Type="http://schemas.openxmlformats.org/officeDocument/2006/relationships/hyperlink" Target="https://www.nbcnews.com/science/space/neil-degrasse-tyson-says-space-ventures-will-spawn-first-trillionaire-n352271" TargetMode="External"/><Relationship Id="rId3" Type="http://schemas.openxmlformats.org/officeDocument/2006/relationships/customXml" Target="../customXml/item3.xml"/><Relationship Id="rId21" Type="http://schemas.openxmlformats.org/officeDocument/2006/relationships/hyperlink" Target="https://en.wikipedia.org/wiki/O%27Neill_cylinder" TargetMode="External"/><Relationship Id="rId7" Type="http://schemas.openxmlformats.org/officeDocument/2006/relationships/settings" Target="settings.xml"/><Relationship Id="rId12" Type="http://schemas.openxmlformats.org/officeDocument/2006/relationships/hyperlink" Target="https://www.space.com/41941-hayabusa2-asteroid-rovers-hopping-tech.html" TargetMode="External"/><Relationship Id="rId17" Type="http://schemas.openxmlformats.org/officeDocument/2006/relationships/hyperlink" Target="https://www.washingtonpost.com/opinions/the-247-trillion-global-debt-bomb/2018/07/15/64c5bbaa-86c2-11e8-8f6c-46cb43e3f306_story.html?noredirect=on&amp;utm_term=.5fb3ff1155d9" TargetMode="External"/><Relationship Id="rId25" Type="http://schemas.openxmlformats.org/officeDocument/2006/relationships/hyperlink" Target="https://www.nationalgeographic.com/science/phenomena/2014/06/24/diamond-the-size-of-earth/" TargetMode="External"/><Relationship Id="rId2" Type="http://schemas.openxmlformats.org/officeDocument/2006/relationships/customXml" Target="../customXml/item2.xml"/><Relationship Id="rId16"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0" Type="http://schemas.openxmlformats.org/officeDocument/2006/relationships/hyperlink" Target="https://medium.com/fitch-blog/why-is-big-pharma-interested-in-the-space-economy-c078ac1bf67c"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hespacereview.com/article/3633/1" TargetMode="External"/><Relationship Id="rId24" Type="http://schemas.openxmlformats.org/officeDocument/2006/relationships/hyperlink" Target="https://www.space.com/asteroid-apophis-2029-flyby-planetary-defense.html" TargetMode="External"/><Relationship Id="rId5" Type="http://schemas.openxmlformats.org/officeDocument/2006/relationships/numbering" Target="numbering.xml"/><Relationship Id="rId15" Type="http://schemas.openxmlformats.org/officeDocument/2006/relationships/hyperlink" Target="https://www.amazon.com/dp/B003QP4NPE/ref=dp-kindle-redirect?_encoding=UTF8&amp;btkr=1" TargetMode="External"/><Relationship Id="rId23" Type="http://schemas.openxmlformats.org/officeDocument/2006/relationships/hyperlink" Target="https://space.nss.org/technologies-for-asteroid-capture-into-earth-orbit/" TargetMode="External"/><Relationship Id="rId28" Type="http://schemas.openxmlformats.org/officeDocument/2006/relationships/hyperlink" Target="https://foreignpolicy.com/2019/07/20/space-research-can-save-the-planet-again-climate-change-environment/)//marlborough-wr/" TargetMode="External"/><Relationship Id="rId10" Type="http://schemas.openxmlformats.org/officeDocument/2006/relationships/hyperlink" Target="https://en.wikipedia.org/wiki/Memex" TargetMode="External"/><Relationship Id="rId19" Type="http://schemas.openxmlformats.org/officeDocument/2006/relationships/hyperlink" Target="https://www.forbes.com/sites/scottsnowden/2019/03/12/solar-power-stations-in-space-could-supply-the-world-with-limitless-energy/" TargetMode="External"/><Relationship Id="rId4" Type="http://schemas.openxmlformats.org/officeDocument/2006/relationships/customXml" Target="../customXml/item4.xml"/><Relationship Id="rId9" Type="http://schemas.openxmlformats.org/officeDocument/2006/relationships/hyperlink" Target="https://chicagounbound.uchicago.edu/cgi/viewcontent.cgi?article=1269&amp;context=cjil" TargetMode="External"/><Relationship Id="rId14" Type="http://schemas.openxmlformats.org/officeDocument/2006/relationships/hyperlink" Target="https://www.nasa.gov/directorates/spacetech/niac/2017_Phase_I_Phase_II/Sustainable_Human_Exploration/" TargetMode="External"/><Relationship Id="rId22" Type="http://schemas.openxmlformats.org/officeDocument/2006/relationships/hyperlink" Target="https://mashable.com/article/armageddon-asteroid-threat" TargetMode="External"/><Relationship Id="rId27" Type="http://schemas.openxmlformats.org/officeDocument/2006/relationships/hyperlink" Target="https://mashable.com/category/space-junk"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adershewitz/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7204</Words>
  <Characters>41069</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48177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Dershewitz, Lila</cp:lastModifiedBy>
  <cp:revision>1</cp:revision>
  <dcterms:created xsi:type="dcterms:W3CDTF">2022-01-08T18:13:00Z</dcterms:created>
  <dcterms:modified xsi:type="dcterms:W3CDTF">2022-01-08T18:15:00Z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