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8D0310" w:rsidP="008D0310">
      <w:pPr>
        <w:pStyle w:val="Heading1"/>
      </w:pPr>
      <w:r>
        <w:t>Novice AC</w:t>
      </w:r>
    </w:p>
    <w:p w:rsidR="008D0310" w:rsidRDefault="00303D2C" w:rsidP="00303D2C">
      <w:pPr>
        <w:pStyle w:val="Heading4"/>
      </w:pPr>
      <w:r>
        <w:t>I Affirm: Resolved – A just government ought to recognize the unconditional right of workers to strike.</w:t>
      </w:r>
    </w:p>
    <w:p w:rsidR="008D0310" w:rsidRDefault="00303D2C" w:rsidP="008D0310">
      <w:pPr>
        <w:pStyle w:val="Heading2"/>
      </w:pPr>
      <w:r>
        <w:t xml:space="preserve">Advantage 1: </w:t>
      </w:r>
      <w:r w:rsidR="008D0310">
        <w:t>Economic Inequality</w:t>
      </w:r>
    </w:p>
    <w:p w:rsidR="008D0310" w:rsidRPr="008D0310" w:rsidRDefault="00A6305B" w:rsidP="008D0310">
      <w:pPr>
        <w:keepNext/>
        <w:keepLines/>
        <w:spacing w:before="40" w:after="0"/>
        <w:outlineLvl w:val="3"/>
        <w:rPr>
          <w:rFonts w:eastAsia="MS Gothic" w:cs="Times New Roman"/>
          <w:b/>
          <w:iCs/>
          <w:sz w:val="26"/>
        </w:rPr>
      </w:pPr>
      <w:r>
        <w:rPr>
          <w:rFonts w:eastAsia="MS Gothic" w:cs="Times New Roman"/>
          <w:b/>
          <w:iCs/>
          <w:sz w:val="26"/>
        </w:rPr>
        <w:t xml:space="preserve">Unions give workers enough </w:t>
      </w:r>
      <w:proofErr w:type="gramStart"/>
      <w:r>
        <w:rPr>
          <w:rFonts w:eastAsia="MS Gothic" w:cs="Times New Roman"/>
          <w:b/>
          <w:iCs/>
          <w:sz w:val="26"/>
        </w:rPr>
        <w:t>leverage</w:t>
      </w:r>
      <w:proofErr w:type="gramEnd"/>
      <w:r>
        <w:rPr>
          <w:rFonts w:eastAsia="MS Gothic" w:cs="Times New Roman"/>
          <w:b/>
          <w:iCs/>
          <w:sz w:val="26"/>
        </w:rPr>
        <w:t xml:space="preserve"> to effectively ne</w:t>
      </w:r>
      <w:bookmarkStart w:id="0" w:name="_GoBack"/>
      <w:bookmarkEnd w:id="0"/>
      <w:r>
        <w:rPr>
          <w:rFonts w:eastAsia="MS Gothic" w:cs="Times New Roman"/>
          <w:b/>
          <w:iCs/>
          <w:sz w:val="26"/>
        </w:rPr>
        <w:t>gotiate with their employers.</w:t>
      </w:r>
    </w:p>
    <w:p w:rsidR="008D0310" w:rsidRPr="008D0310" w:rsidRDefault="00A6305B" w:rsidP="008D0310">
      <w:pPr>
        <w:rPr>
          <w:rFonts w:eastAsia="Cambria"/>
        </w:rPr>
      </w:pPr>
      <w:r>
        <w:rPr>
          <w:rStyle w:val="Style13ptBold"/>
        </w:rPr>
        <w:t xml:space="preserve">Hayes </w:t>
      </w:r>
      <w:proofErr w:type="gramStart"/>
      <w:r>
        <w:rPr>
          <w:rStyle w:val="Style13ptBold"/>
        </w:rPr>
        <w:t>‘ 21</w:t>
      </w:r>
      <w:proofErr w:type="gramEnd"/>
      <w:r>
        <w:rPr>
          <w:rStyle w:val="Style13ptBold"/>
        </w:rPr>
        <w:t xml:space="preserve"> - </w:t>
      </w:r>
      <w:r w:rsidR="008D0310" w:rsidRPr="008D0310">
        <w:rPr>
          <w:rFonts w:eastAsia="Cambria"/>
        </w:rPr>
        <w:t xml:space="preserve">Hayes, Lydia, et al. “Trade Unions and Economic Inequality.” Institute of Employment Rights Journal, vol. 4, no., Pluto Journals, 2021, pp. 118–41, </w:t>
      </w:r>
      <w:hyperlink r:id="rId6" w:history="1">
        <w:r w:rsidR="008D0310" w:rsidRPr="008D0310">
          <w:rPr>
            <w:rFonts w:eastAsia="Cambria"/>
          </w:rPr>
          <w:t>https://doi.org/10.13169/instemplrighj.4.0.0118</w:t>
        </w:r>
      </w:hyperlink>
      <w:r w:rsidR="008D0310" w:rsidRPr="008D0310">
        <w:rPr>
          <w:rFonts w:eastAsia="Cambria"/>
        </w:rPr>
        <w:t xml:space="preserve">. AK </w:t>
      </w:r>
    </w:p>
    <w:p w:rsidR="008D0310" w:rsidRPr="008D0310" w:rsidRDefault="008D0310" w:rsidP="00A6305B">
      <w:pPr>
        <w:ind w:left="720"/>
        <w:rPr>
          <w:rFonts w:eastAsia="Cambria"/>
          <w:sz w:val="12"/>
        </w:rPr>
      </w:pPr>
      <w:r w:rsidRPr="008D0310">
        <w:rPr>
          <w:rFonts w:eastAsia="Cambria"/>
          <w:sz w:val="12"/>
        </w:rPr>
        <w:t xml:space="preserve">How trade </w:t>
      </w:r>
      <w:r w:rsidRPr="00F7296A">
        <w:rPr>
          <w:sz w:val="12"/>
        </w:rPr>
        <w:t>unions promote economic equality</w:t>
      </w:r>
      <w:r w:rsidRPr="008D0310">
        <w:rPr>
          <w:rFonts w:eastAsia="Cambria"/>
          <w:sz w:val="12"/>
        </w:rPr>
        <w:t xml:space="preserve">. </w:t>
      </w:r>
      <w:r w:rsidRPr="00F7296A">
        <w:rPr>
          <w:rStyle w:val="StyleUnderline"/>
          <w:highlight w:val="yellow"/>
        </w:rPr>
        <w:t xml:space="preserve">The economic </w:t>
      </w:r>
      <w:proofErr w:type="gramStart"/>
      <w:r w:rsidRPr="00F7296A">
        <w:rPr>
          <w:rStyle w:val="StyleUnderline"/>
          <w:highlight w:val="yellow"/>
        </w:rPr>
        <w:t>clout</w:t>
      </w:r>
      <w:proofErr w:type="gramEnd"/>
      <w:r w:rsidRPr="00F7296A">
        <w:rPr>
          <w:rStyle w:val="StyleUnderline"/>
          <w:highlight w:val="yellow"/>
        </w:rPr>
        <w:t xml:space="preserve"> of an employer is much stronger than the negotiating capacity of an individual worker </w:t>
      </w:r>
      <w:r w:rsidRPr="00F7296A">
        <w:rPr>
          <w:sz w:val="12"/>
        </w:rPr>
        <w:t>who needs to earn a living</w:t>
      </w:r>
      <w:r w:rsidRPr="00F7296A">
        <w:rPr>
          <w:rStyle w:val="StyleUnderline"/>
          <w:highlight w:val="yellow"/>
        </w:rPr>
        <w:t>.</w:t>
      </w:r>
      <w:r w:rsidRPr="008D0310">
        <w:rPr>
          <w:rFonts w:eastAsia="Cambria"/>
          <w:sz w:val="12"/>
        </w:rPr>
        <w:t xml:space="preserve"> Trade </w:t>
      </w:r>
      <w:r w:rsidRPr="00F7296A">
        <w:rPr>
          <w:rStyle w:val="StyleUnderline"/>
          <w:highlight w:val="yellow"/>
        </w:rPr>
        <w:t>unions aim to balance out this uneven power relationship.</w:t>
      </w:r>
      <w:r w:rsidRPr="008D0310">
        <w:rPr>
          <w:rFonts w:eastAsia="Cambria"/>
          <w:sz w:val="12"/>
        </w:rPr>
        <w:t xml:space="preserve"> As democratic </w:t>
      </w:r>
      <w:proofErr w:type="spellStart"/>
      <w:r w:rsidRPr="008D0310">
        <w:rPr>
          <w:rFonts w:eastAsia="Cambria"/>
          <w:sz w:val="12"/>
        </w:rPr>
        <w:t>organisations</w:t>
      </w:r>
      <w:proofErr w:type="spellEnd"/>
      <w:r w:rsidRPr="008D0310">
        <w:rPr>
          <w:rFonts w:eastAsia="Cambria"/>
          <w:sz w:val="12"/>
        </w:rPr>
        <w:t>, trade unions represent their membership independently of managerial or government control. Having access to a collective voice through trade unions offers opportunities that are not otherwise available to individual workers</w:t>
      </w:r>
      <w:proofErr w:type="gramStart"/>
      <w:r w:rsidRPr="008D0310">
        <w:rPr>
          <w:rFonts w:eastAsia="Cambria"/>
          <w:sz w:val="12"/>
        </w:rPr>
        <w:t>..</w:t>
      </w:r>
      <w:proofErr w:type="gramEnd"/>
      <w:r w:rsidRPr="008D0310">
        <w:rPr>
          <w:rFonts w:eastAsia="Cambria"/>
          <w:sz w:val="12"/>
        </w:rPr>
        <w:t xml:space="preserve"> </w:t>
      </w:r>
      <w:r w:rsidRPr="00F7296A">
        <w:rPr>
          <w:rStyle w:val="StyleUnderline"/>
          <w:highlight w:val="yellow"/>
        </w:rPr>
        <w:t>Without</w:t>
      </w:r>
      <w:r w:rsidRPr="008D0310">
        <w:rPr>
          <w:rFonts w:eastAsia="Cambria"/>
          <w:sz w:val="12"/>
        </w:rPr>
        <w:t xml:space="preserve"> trade </w:t>
      </w:r>
      <w:r w:rsidRPr="00F7296A">
        <w:rPr>
          <w:rStyle w:val="StyleUnderline"/>
          <w:highlight w:val="yellow"/>
        </w:rPr>
        <w:t>unions</w:t>
      </w:r>
      <w:r w:rsidRPr="008D0310">
        <w:rPr>
          <w:rFonts w:eastAsia="Cambria"/>
          <w:sz w:val="12"/>
        </w:rPr>
        <w:t xml:space="preserve">, the realities of working life mean that </w:t>
      </w:r>
      <w:r w:rsidRPr="00F7296A">
        <w:rPr>
          <w:rStyle w:val="StyleUnderline"/>
          <w:highlight w:val="yellow"/>
        </w:rPr>
        <w:t xml:space="preserve">individual workers are under pressure </w:t>
      </w:r>
      <w:proofErr w:type="gramStart"/>
      <w:r w:rsidRPr="00F7296A">
        <w:rPr>
          <w:rStyle w:val="StyleUnderline"/>
          <w:highlight w:val="yellow"/>
        </w:rPr>
        <w:t>to simply accept</w:t>
      </w:r>
      <w:proofErr w:type="gramEnd"/>
      <w:r w:rsidRPr="00F7296A">
        <w:rPr>
          <w:rStyle w:val="StyleUnderline"/>
          <w:highlight w:val="yellow"/>
        </w:rPr>
        <w:t xml:space="preserve"> the pay and conditions that an employer presents to them. To do otherwise risks </w:t>
      </w:r>
      <w:proofErr w:type="gramStart"/>
      <w:r w:rsidRPr="00F7296A">
        <w:rPr>
          <w:rStyle w:val="StyleUnderline"/>
          <w:highlight w:val="yellow"/>
        </w:rPr>
        <w:t>missing out on</w:t>
      </w:r>
      <w:proofErr w:type="gramEnd"/>
      <w:r w:rsidRPr="00F7296A">
        <w:rPr>
          <w:rStyle w:val="StyleUnderline"/>
          <w:highlight w:val="yellow"/>
        </w:rPr>
        <w:t xml:space="preserve"> the </w:t>
      </w:r>
      <w:r w:rsidRPr="00F7296A">
        <w:rPr>
          <w:sz w:val="12"/>
        </w:rPr>
        <w:t>chance of a</w:t>
      </w:r>
      <w:r w:rsidRPr="00F7296A">
        <w:rPr>
          <w:rStyle w:val="StyleUnderline"/>
          <w:sz w:val="12"/>
          <w:highlight w:val="yellow"/>
        </w:rPr>
        <w:t xml:space="preserve"> </w:t>
      </w:r>
      <w:r w:rsidRPr="00F7296A">
        <w:rPr>
          <w:rStyle w:val="StyleUnderline"/>
          <w:highlight w:val="yellow"/>
        </w:rPr>
        <w:t xml:space="preserve">job </w:t>
      </w:r>
      <w:r w:rsidRPr="00F7296A">
        <w:rPr>
          <w:sz w:val="12"/>
        </w:rPr>
        <w:t>or being dismissed</w:t>
      </w:r>
      <w:r w:rsidRPr="00F7296A">
        <w:rPr>
          <w:rStyle w:val="StyleUnderline"/>
          <w:highlight w:val="yellow"/>
        </w:rPr>
        <w:t>.</w:t>
      </w:r>
      <w:r w:rsidRPr="008D0310">
        <w:rPr>
          <w:rFonts w:eastAsia="Cambria"/>
          <w:sz w:val="12"/>
        </w:rPr>
        <w:t xml:space="preserve"> </w:t>
      </w:r>
      <w:r w:rsidRPr="00F7296A">
        <w:rPr>
          <w:sz w:val="12"/>
        </w:rPr>
        <w:t xml:space="preserve">The bargaining power of trade unions has the potential to defend existing employment conditions, so that </w:t>
      </w:r>
      <w:r w:rsidRPr="00F7296A">
        <w:rPr>
          <w:rStyle w:val="StyleUnderline"/>
          <w:highlight w:val="yellow"/>
        </w:rPr>
        <w:t xml:space="preserve">new workers are not brought in on lower rates of pay or forced to accept other </w:t>
      </w:r>
      <w:proofErr w:type="gramStart"/>
      <w:r w:rsidRPr="00F7296A">
        <w:rPr>
          <w:rStyle w:val="StyleUnderline"/>
          <w:highlight w:val="yellow"/>
        </w:rPr>
        <w:t>terms which</w:t>
      </w:r>
      <w:proofErr w:type="gramEnd"/>
      <w:r w:rsidRPr="00F7296A">
        <w:rPr>
          <w:rStyle w:val="StyleUnderline"/>
          <w:highlight w:val="yellow"/>
        </w:rPr>
        <w:t xml:space="preserve"> are inferior.</w:t>
      </w:r>
      <w:r w:rsidRPr="008D0310">
        <w:rPr>
          <w:rFonts w:eastAsia="Cambria"/>
          <w:sz w:val="12"/>
        </w:rPr>
        <w:t xml:space="preserve"> Even when a worker is </w:t>
      </w:r>
      <w:proofErr w:type="gramStart"/>
      <w:r w:rsidRPr="008D0310">
        <w:rPr>
          <w:rFonts w:eastAsia="Cambria"/>
          <w:sz w:val="12"/>
        </w:rPr>
        <w:t>well-established</w:t>
      </w:r>
      <w:proofErr w:type="gramEnd"/>
      <w:r w:rsidRPr="008D0310">
        <w:rPr>
          <w:rFonts w:eastAsia="Cambria"/>
          <w:sz w:val="12"/>
        </w:rPr>
        <w:t xml:space="preserve"> in a job, should an employer decide to make cut backs or change hours of work, it can be exceptionally difficult to protect pay or terms and conditions on an individual basis. Employers are attentive to economic peaks and troughs and they are acutely aware of the potential benefits of cheap replacement </w:t>
      </w:r>
      <w:proofErr w:type="spellStart"/>
      <w:r w:rsidRPr="008D0310">
        <w:rPr>
          <w:rFonts w:eastAsia="Cambria"/>
          <w:sz w:val="12"/>
        </w:rPr>
        <w:t>labour</w:t>
      </w:r>
      <w:proofErr w:type="spellEnd"/>
      <w:r w:rsidRPr="008D0310">
        <w:rPr>
          <w:rFonts w:eastAsia="Cambria"/>
          <w:sz w:val="12"/>
        </w:rPr>
        <w:t xml:space="preserve"> when employment opportunities are scarce. Trade unions can introduce some balance into an otherwise very one-sided situation by requiring that an employer negotiate with the whole workforce. </w:t>
      </w:r>
    </w:p>
    <w:p w:rsidR="00F45C85" w:rsidRPr="00F45C85" w:rsidRDefault="00F45C85" w:rsidP="00F45C85">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sidR="00A6305B">
        <w:rPr>
          <w:rFonts w:eastAsia="MS Gothic" w:cs="Times New Roman"/>
          <w:b/>
          <w:iCs/>
          <w:sz w:val="26"/>
        </w:rPr>
        <w:t>ould improve working conditions, reduce inequality, and raise worker pay.</w:t>
      </w:r>
    </w:p>
    <w:p w:rsidR="00F45C85" w:rsidRPr="00F45C85" w:rsidRDefault="00A6305B" w:rsidP="00F45C85">
      <w:pPr>
        <w:rPr>
          <w:rFonts w:eastAsia="Cambria"/>
        </w:rPr>
      </w:pPr>
      <w:r>
        <w:rPr>
          <w:rStyle w:val="Style13ptBold"/>
        </w:rPr>
        <w:t xml:space="preserve">Myall ’19 - </w:t>
      </w:r>
      <w:r w:rsidR="00F45C85" w:rsidRPr="00F45C85">
        <w:rPr>
          <w:rFonts w:eastAsia="Cambria"/>
          <w:sz w:val="18"/>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7" w:history="1">
        <w:r w:rsidR="00F45C85" w:rsidRPr="00F7296A">
          <w:rPr>
            <w:rFonts w:eastAsia="Cambria"/>
            <w:sz w:val="18"/>
          </w:rPr>
          <w:t>https://www.mecep.org/blog/right-to-strike-would-level-the-playing-field-for-public-workers-with-benefits-for-all-of-us/</w:t>
        </w:r>
      </w:hyperlink>
      <w:r w:rsidR="00F45C85" w:rsidRPr="00F45C85">
        <w:rPr>
          <w:rFonts w:eastAsia="Cambria"/>
          <w:sz w:val="18"/>
        </w:rPr>
        <w:t xml:space="preserve"> accessed 10/19/2021 //Marlborough JH</w:t>
      </w:r>
    </w:p>
    <w:p w:rsidR="00F45C85" w:rsidRPr="00F45C85" w:rsidRDefault="00F45C85" w:rsidP="00F45C85">
      <w:pPr>
        <w:ind w:left="720"/>
        <w:rPr>
          <w:rFonts w:eastAsia="Cambria"/>
          <w:sz w:val="12"/>
        </w:rPr>
      </w:pPr>
      <w:r w:rsidRPr="00F45C85">
        <w:rPr>
          <w:rFonts w:eastAsia="Cambria"/>
          <w:u w:val="single"/>
        </w:rPr>
        <w:t xml:space="preserve">The </w:t>
      </w:r>
      <w:r w:rsidRPr="00F7296A">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7296A">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7296A">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w:t>
      </w:r>
      <w:proofErr w:type="gramStart"/>
      <w:r w:rsidRPr="00F45C85">
        <w:rPr>
          <w:rFonts w:eastAsia="Cambria"/>
          <w:sz w:val="12"/>
        </w:rPr>
        <w:t>MECEP supports the legislation, and is urging legislators to enact it.</w:t>
      </w:r>
      <w:proofErr w:type="gramEnd"/>
      <w:r w:rsidRPr="00F45C85">
        <w:rPr>
          <w:rFonts w:eastAsia="Cambria"/>
          <w:sz w:val="12"/>
        </w:rPr>
        <w:t xml:space="preserve">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7296A">
        <w:rPr>
          <w:rFonts w:eastAsia="Cambria"/>
          <w:b/>
          <w:iCs/>
          <w:highlight w:val="yellow"/>
          <w:u w:val="single"/>
        </w:rPr>
        <w:t>union negotiations set the bar for working conditions with other employers</w:t>
      </w:r>
      <w:r w:rsidRPr="00F45C85">
        <w:rPr>
          <w:rFonts w:eastAsia="Cambria"/>
          <w:sz w:val="12"/>
        </w:rPr>
        <w:t xml:space="preserve">. </w:t>
      </w:r>
      <w:proofErr w:type="gramStart"/>
      <w:r w:rsidRPr="00F45C85">
        <w:rPr>
          <w:rFonts w:eastAsia="Cambria"/>
          <w:sz w:val="12"/>
        </w:rPr>
        <w:t>And</w:t>
      </w:r>
      <w:proofErr w:type="gramEnd"/>
      <w:r w:rsidRPr="00F45C85">
        <w:rPr>
          <w:rFonts w:eastAsia="Cambria"/>
          <w:sz w:val="12"/>
        </w:rPr>
        <w:t xml:space="preserve">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7296A">
        <w:rPr>
          <w:rFonts w:eastAsia="Cambria"/>
          <w:b/>
          <w:iCs/>
          <w:highlight w:val="yellow"/>
          <w:u w:val="single"/>
        </w:rPr>
        <w:t>Unions help combat inequities within work places.</w:t>
      </w:r>
      <w:r w:rsidRPr="00F45C85">
        <w:rPr>
          <w:rFonts w:eastAsia="Cambria"/>
          <w:b/>
          <w:iCs/>
          <w:u w:val="single"/>
        </w:rPr>
        <w:t xml:space="preserve"> </w:t>
      </w:r>
      <w:r w:rsidRPr="00F7296A">
        <w:rPr>
          <w:rFonts w:eastAsia="Cambria"/>
          <w:b/>
          <w:iCs/>
          <w:highlight w:val="yellow"/>
          <w:u w:val="single"/>
        </w:rPr>
        <w:t>Women and p</w:t>
      </w:r>
      <w:r w:rsidRPr="00F45C85">
        <w:rPr>
          <w:rFonts w:eastAsia="Cambria"/>
          <w:b/>
          <w:iCs/>
          <w:u w:val="single"/>
        </w:rPr>
        <w:t xml:space="preserve">eople </w:t>
      </w:r>
      <w:r w:rsidRPr="00F7296A">
        <w:rPr>
          <w:rFonts w:eastAsia="Cambria"/>
          <w:b/>
          <w:iCs/>
          <w:highlight w:val="yellow"/>
          <w:u w:val="single"/>
        </w:rPr>
        <w:t>o</w:t>
      </w:r>
      <w:r w:rsidRPr="00F45C85">
        <w:rPr>
          <w:rFonts w:eastAsia="Cambria"/>
          <w:b/>
          <w:iCs/>
          <w:u w:val="single"/>
        </w:rPr>
        <w:t xml:space="preserve">f </w:t>
      </w:r>
      <w:r w:rsidRPr="00F7296A">
        <w:rPr>
          <w:rFonts w:eastAsia="Cambria"/>
          <w:b/>
          <w:iCs/>
          <w:highlight w:val="yellow"/>
          <w:u w:val="single"/>
        </w:rPr>
        <w:t>c</w:t>
      </w:r>
      <w:r w:rsidRPr="00F45C85">
        <w:rPr>
          <w:rFonts w:eastAsia="Cambria"/>
          <w:b/>
          <w:iCs/>
          <w:u w:val="single"/>
        </w:rPr>
        <w:t xml:space="preserve">olor </w:t>
      </w:r>
      <w:r w:rsidRPr="00F7296A">
        <w:rPr>
          <w:rFonts w:eastAsia="Cambria"/>
          <w:b/>
          <w:iCs/>
          <w:highlight w:val="yellow"/>
          <w:u w:val="single"/>
        </w:rPr>
        <w:t>in unions face less</w:t>
      </w:r>
      <w:r w:rsidRPr="00F45C85">
        <w:rPr>
          <w:rFonts w:eastAsia="Cambria"/>
          <w:b/>
          <w:iCs/>
          <w:u w:val="single"/>
        </w:rPr>
        <w:t xml:space="preserve"> wage </w:t>
      </w:r>
      <w:r w:rsidRPr="00F7296A">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w:t>
      </w:r>
      <w:proofErr w:type="gramStart"/>
      <w:r w:rsidRPr="00F45C85">
        <w:rPr>
          <w:rFonts w:eastAsia="Cambria"/>
          <w:sz w:val="12"/>
        </w:rPr>
        <w:t>men in nonunionized jobs;</w:t>
      </w:r>
      <w:proofErr w:type="gramEnd"/>
      <w:r w:rsidRPr="00F45C85">
        <w:rPr>
          <w:rFonts w:eastAsia="Cambria"/>
          <w:sz w:val="12"/>
        </w:rPr>
        <w:t xml:space="preserve"> for unionized women of color, the wage gap shrinks to 17 percent.</w:t>
      </w:r>
      <w:bookmarkStart w:id="1" w:name="_ednref1"/>
      <w:r w:rsidRPr="00F45C85">
        <w:rPr>
          <w:rFonts w:eastAsia="Cambria"/>
          <w:sz w:val="12"/>
        </w:rPr>
        <w:fldChar w:fldCharType="begin"/>
      </w:r>
      <w:r w:rsidRPr="00F45C85">
        <w:rPr>
          <w:rFonts w:eastAsia="Cambria"/>
          <w:sz w:val="12"/>
        </w:rPr>
        <w:instrText xml:space="preserve"> HYPERLINK "https://www.mecep.org/blog/right-to-strike-would-level-the-playing-field-for-public-workers-with-benefits-for-all-of-us/" \l "_edn1" </w:instrText>
      </w:r>
      <w:r w:rsidRPr="00F45C85">
        <w:rPr>
          <w:rFonts w:eastAsia="Cambria"/>
          <w:sz w:val="12"/>
        </w:rPr>
        <w:fldChar w:fldCharType="separate"/>
      </w:r>
      <w:r w:rsidRPr="00F45C85">
        <w:rPr>
          <w:rFonts w:eastAsia="Cambria"/>
          <w:sz w:val="12"/>
        </w:rPr>
        <w:t>[</w:t>
      </w:r>
      <w:proofErr w:type="spellStart"/>
      <w:r w:rsidRPr="00F45C85">
        <w:rPr>
          <w:rFonts w:eastAsia="Cambria"/>
          <w:sz w:val="12"/>
        </w:rPr>
        <w:t>i</w:t>
      </w:r>
      <w:proofErr w:type="spellEnd"/>
      <w:r w:rsidRPr="00F45C85">
        <w:rPr>
          <w:rFonts w:eastAsia="Cambria"/>
          <w:sz w:val="12"/>
        </w:rPr>
        <w:t>]</w:t>
      </w:r>
      <w:r w:rsidRPr="00F45C85">
        <w:rPr>
          <w:rFonts w:eastAsia="Cambria"/>
          <w:sz w:val="12"/>
        </w:rPr>
        <w:fldChar w:fldCharType="end"/>
      </w:r>
      <w:bookmarkEnd w:id="1"/>
      <w:r w:rsidRPr="00F45C85">
        <w:rPr>
          <w:rFonts w:eastAsia="Cambria"/>
          <w:sz w:val="12"/>
        </w:rPr>
        <w:t xml:space="preserve"> ¶All of us have a stake in the success of collective bargaining. </w:t>
      </w:r>
      <w:proofErr w:type="gramStart"/>
      <w:r w:rsidRPr="00F45C85">
        <w:rPr>
          <w:rFonts w:eastAsia="Cambria"/>
          <w:b/>
          <w:iCs/>
          <w:u w:val="single"/>
        </w:rPr>
        <w:t>But</w:t>
      </w:r>
      <w:proofErr w:type="gramEnd"/>
      <w:r w:rsidRPr="00F45C85">
        <w:rPr>
          <w:rFonts w:eastAsia="Cambria"/>
          <w:b/>
          <w:iCs/>
          <w:u w:val="single"/>
        </w:rPr>
        <w:t xml:space="preserve"> </w:t>
      </w:r>
      <w:r w:rsidRPr="00F7296A">
        <w:rPr>
          <w:rFonts w:eastAsia="Cambria"/>
          <w:b/>
          <w:iCs/>
          <w:highlight w:val="yellow"/>
          <w:u w:val="single"/>
        </w:rPr>
        <w:t>a union without the right to strike loses</w:t>
      </w:r>
      <w:r w:rsidRPr="00F45C85">
        <w:rPr>
          <w:rFonts w:eastAsia="Cambria"/>
          <w:b/>
          <w:iCs/>
          <w:u w:val="single"/>
        </w:rPr>
        <w:t xml:space="preserve"> much of its </w:t>
      </w:r>
      <w:r w:rsidRPr="00F7296A">
        <w:rPr>
          <w:rFonts w:eastAsia="Cambria"/>
          <w:b/>
          <w:iCs/>
          <w:highlight w:val="yellow"/>
          <w:u w:val="single"/>
        </w:rPr>
        <w:t>negotiating</w:t>
      </w:r>
      <w:r w:rsidRPr="00F45C85">
        <w:rPr>
          <w:rFonts w:eastAsia="Cambria"/>
          <w:b/>
          <w:iCs/>
          <w:u w:val="single"/>
        </w:rPr>
        <w:t xml:space="preserve"> </w:t>
      </w:r>
      <w:r w:rsidRPr="00F7296A">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w:t>
      </w:r>
      <w:proofErr w:type="gramStart"/>
      <w:r w:rsidRPr="00F45C85">
        <w:rPr>
          <w:rFonts w:eastAsia="Cambria"/>
          <w:sz w:val="12"/>
        </w:rPr>
        <w:t>leverage</w:t>
      </w:r>
      <w:proofErr w:type="gramEnd"/>
      <w:r w:rsidRPr="00F45C85">
        <w:rPr>
          <w:rFonts w:eastAsia="Cambria"/>
          <w:sz w:val="12"/>
        </w:rPr>
        <w:t xml:space="preserve"> do they really have when they can be made to work without a contract? </w:t>
      </w:r>
      <w:proofErr w:type="gramStart"/>
      <w:r w:rsidRPr="00F45C85">
        <w:rPr>
          <w:rFonts w:eastAsia="Cambria"/>
          <w:sz w:val="12"/>
        </w:rPr>
        <w:t>It’s</w:t>
      </w:r>
      <w:proofErr w:type="gramEnd"/>
      <w:r w:rsidRPr="00F45C85">
        <w:rPr>
          <w:rFonts w:eastAsia="Cambria"/>
          <w:sz w:val="12"/>
        </w:rPr>
        <w:t xml:space="preserve"> like negotiating the price of a car when the salesman knows you’re going to have to buy it — whatever the final price is. ¶Research confirms that </w:t>
      </w:r>
      <w:r w:rsidRPr="00F7296A">
        <w:rPr>
          <w:rFonts w:eastAsia="Cambria"/>
          <w:b/>
          <w:iCs/>
          <w:highlight w:val="yellow"/>
          <w:u w:val="single"/>
        </w:rPr>
        <w:t>public-sector unions are less effective without the right to strike</w:t>
      </w:r>
      <w:r w:rsidRPr="00F7296A">
        <w:rPr>
          <w:rFonts w:eastAsia="Cambria"/>
          <w:highlight w:val="yellow"/>
          <w:u w:val="single"/>
        </w:rPr>
        <w:t>. Public employees</w:t>
      </w:r>
      <w:r w:rsidRPr="00F45C85">
        <w:rPr>
          <w:rFonts w:eastAsia="Cambria"/>
          <w:u w:val="single"/>
        </w:rPr>
        <w:t xml:space="preserve"> with a right to strike </w:t>
      </w:r>
      <w:r w:rsidRPr="00F7296A">
        <w:rPr>
          <w:rFonts w:eastAsia="Cambria"/>
          <w:highlight w:val="yellow"/>
          <w:u w:val="single"/>
        </w:rPr>
        <w:t>earn</w:t>
      </w:r>
      <w:r w:rsidRPr="00F45C85">
        <w:rPr>
          <w:rFonts w:eastAsia="Cambria"/>
          <w:u w:val="single"/>
        </w:rPr>
        <w:t xml:space="preserve"> between 2 percent and </w:t>
      </w:r>
      <w:r w:rsidRPr="00F7296A">
        <w:rPr>
          <w:rFonts w:eastAsia="Cambria"/>
          <w:highlight w:val="yellow"/>
          <w:u w:val="single"/>
        </w:rPr>
        <w:t>5 percent more</w:t>
      </w:r>
      <w:r w:rsidRPr="00F45C85">
        <w:rPr>
          <w:rFonts w:eastAsia="Cambria"/>
          <w:u w:val="single"/>
        </w:rPr>
        <w:t xml:space="preserve"> </w:t>
      </w:r>
      <w:proofErr w:type="gramStart"/>
      <w:r w:rsidRPr="00F45C85">
        <w:rPr>
          <w:rFonts w:eastAsia="Cambria"/>
          <w:u w:val="single"/>
        </w:rPr>
        <w:t>than those without it</w:t>
      </w:r>
      <w:proofErr w:type="gramEnd"/>
      <w:r w:rsidRPr="00F45C85">
        <w:rPr>
          <w:rFonts w:eastAsia="Cambria"/>
          <w:u w:val="single"/>
        </w:rPr>
        <w:t>.</w:t>
      </w:r>
      <w:bookmarkStart w:id="2" w:name="_ednref2"/>
      <w:r w:rsidRPr="00F45C85">
        <w:rPr>
          <w:rFonts w:eastAsia="Cambria"/>
          <w:u w:val="single"/>
        </w:rPr>
        <w:fldChar w:fldCharType="begin"/>
      </w:r>
      <w:r w:rsidRPr="00F45C85">
        <w:rPr>
          <w:rFonts w:eastAsia="Cambria"/>
          <w:u w:val="single"/>
        </w:rPr>
        <w:instrText xml:space="preserve"> HYPERLINK "https://www.mecep.org/blog/right-to-strike-would-level-the-playing-field-for-public-workers-with-benefits-for-all-of-us/" \l "_edn2" </w:instrText>
      </w:r>
      <w:r w:rsidRPr="00F45C85">
        <w:rPr>
          <w:rFonts w:eastAsia="Cambria"/>
          <w:u w:val="single"/>
        </w:rPr>
        <w:fldChar w:fldCharType="separate"/>
      </w:r>
      <w:r w:rsidRPr="00F45C85">
        <w:rPr>
          <w:rFonts w:eastAsia="Cambria"/>
          <w:u w:val="single"/>
        </w:rPr>
        <w:t>[ii]</w:t>
      </w:r>
      <w:r w:rsidRPr="00F45C85">
        <w:rPr>
          <w:rFonts w:eastAsia="Cambria"/>
          <w:u w:val="single"/>
        </w:rPr>
        <w:fldChar w:fldCharType="end"/>
      </w:r>
      <w:bookmarkEnd w:id="2"/>
      <w:r w:rsidRPr="00F45C85">
        <w:rPr>
          <w:rFonts w:eastAsia="Cambria"/>
          <w:sz w:val="12"/>
        </w:rPr>
        <w:t> </w:t>
      </w:r>
      <w:r w:rsidRPr="00F45C85">
        <w:rPr>
          <w:rFonts w:eastAsia="Cambria"/>
          <w:b/>
          <w:iCs/>
          <w:u w:val="single"/>
        </w:rPr>
        <w:t xml:space="preserve">While </w:t>
      </w:r>
      <w:proofErr w:type="gramStart"/>
      <w:r w:rsidRPr="00F7296A">
        <w:rPr>
          <w:rFonts w:eastAsia="Cambria"/>
          <w:b/>
          <w:iCs/>
          <w:highlight w:val="yellow"/>
          <w:u w:val="single"/>
        </w:rPr>
        <w:t>that’s</w:t>
      </w:r>
      <w:proofErr w:type="gramEnd"/>
      <w:r w:rsidRPr="00F7296A">
        <w:rPr>
          <w:rFonts w:eastAsia="Cambria"/>
          <w:b/>
          <w:iCs/>
          <w:highlight w:val="yellow"/>
          <w:u w:val="single"/>
        </w:rPr>
        <w:t xml:space="preserve"> a meaningful increase</w:t>
      </w:r>
      <w:r w:rsidRPr="00F45C85">
        <w:rPr>
          <w:rFonts w:eastAsia="Cambria"/>
          <w:b/>
          <w:iCs/>
          <w:u w:val="single"/>
        </w:rPr>
        <w:t xml:space="preserve"> for those workers, </w:t>
      </w:r>
      <w:r w:rsidRPr="00F7296A">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w:t>
      </w:r>
      <w:proofErr w:type="gramStart"/>
      <w:r w:rsidRPr="00F45C85">
        <w:rPr>
          <w:rFonts w:eastAsia="Cambria"/>
          <w:sz w:val="12"/>
        </w:rPr>
        <w:t>Under</w:t>
      </w:r>
      <w:proofErr w:type="gramEnd"/>
      <w:r w:rsidRPr="00F45C85">
        <w:rPr>
          <w:rFonts w:eastAsia="Cambria"/>
          <w:sz w:val="12"/>
        </w:rPr>
        <w:t xml:space="preserve">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rsidR="008D0310" w:rsidRPr="008D0310" w:rsidRDefault="008D0310" w:rsidP="008D0310">
      <w:pPr>
        <w:keepNext/>
        <w:keepLines/>
        <w:spacing w:before="40" w:after="0"/>
        <w:outlineLvl w:val="3"/>
        <w:rPr>
          <w:rFonts w:eastAsia="MS Gothic" w:cs="Times New Roman"/>
          <w:b/>
          <w:iCs/>
          <w:sz w:val="26"/>
        </w:rPr>
      </w:pPr>
      <w:r w:rsidRPr="008D0310">
        <w:rPr>
          <w:rFonts w:eastAsia="MS Gothic" w:cs="Times New Roman"/>
          <w:b/>
          <w:iCs/>
          <w:sz w:val="26"/>
        </w:rPr>
        <w:t xml:space="preserve">Unions reduce inequality </w:t>
      </w:r>
    </w:p>
    <w:p w:rsidR="008D0310" w:rsidRPr="008D0310" w:rsidRDefault="00F7296A" w:rsidP="008D0310">
      <w:pPr>
        <w:rPr>
          <w:rFonts w:eastAsia="Cambria"/>
        </w:rPr>
      </w:pPr>
      <w:proofErr w:type="spellStart"/>
      <w:r>
        <w:rPr>
          <w:rStyle w:val="Style13ptBold"/>
        </w:rPr>
        <w:t>Kerrissey</w:t>
      </w:r>
      <w:proofErr w:type="spellEnd"/>
      <w:r>
        <w:rPr>
          <w:rStyle w:val="Style13ptBold"/>
        </w:rPr>
        <w:t xml:space="preserve"> ’15 - </w:t>
      </w:r>
      <w:proofErr w:type="spellStart"/>
      <w:r w:rsidR="008D0310" w:rsidRPr="008D0310">
        <w:rPr>
          <w:rFonts w:eastAsia="Cambria"/>
        </w:rPr>
        <w:t>Kerrissey</w:t>
      </w:r>
      <w:proofErr w:type="spellEnd"/>
      <w:r w:rsidR="008D0310" w:rsidRPr="008D0310">
        <w:rPr>
          <w:rFonts w:eastAsia="Cambria"/>
        </w:rPr>
        <w:t xml:space="preserve">, Jasmine. “Collective Labor Rights and Income Inequality.” American Sociological Review 80, no. 3 (2015): 626–53. </w:t>
      </w:r>
      <w:hyperlink r:id="rId8" w:history="1">
        <w:r w:rsidR="008D0310" w:rsidRPr="008D0310">
          <w:rPr>
            <w:rFonts w:eastAsia="Cambria"/>
          </w:rPr>
          <w:t>http://www.jstor.org/stable/44289582</w:t>
        </w:r>
      </w:hyperlink>
      <w:r w:rsidR="008D0310" w:rsidRPr="008D0310">
        <w:rPr>
          <w:rFonts w:eastAsia="Cambria"/>
        </w:rPr>
        <w:t xml:space="preserve">. AK </w:t>
      </w:r>
    </w:p>
    <w:p w:rsidR="008D0310" w:rsidRPr="00656DC7" w:rsidRDefault="008D0310" w:rsidP="00656DC7">
      <w:pPr>
        <w:ind w:left="720"/>
        <w:rPr>
          <w:rFonts w:eastAsia="Cambria"/>
          <w:sz w:val="12"/>
        </w:rPr>
      </w:pPr>
      <w:r w:rsidRPr="008D0310">
        <w:rPr>
          <w:rFonts w:eastAsia="Cambria"/>
          <w:sz w:val="12"/>
        </w:rPr>
        <w:t xml:space="preserve">Class-based collective actors are central to understanding income inequality in industrialized democracies. </w:t>
      </w:r>
      <w:r w:rsidRPr="00F7296A">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F7296A">
        <w:rPr>
          <w:rStyle w:val="StyleUnderline"/>
          <w:highlight w:val="yellow"/>
        </w:rPr>
        <w:t>.</w:t>
      </w:r>
      <w:r w:rsidRPr="008D0310">
        <w:rPr>
          <w:rFonts w:eastAsia="Cambria"/>
          <w:sz w:val="12"/>
        </w:rPr>
        <w:t xml:space="preserve"> Moreover, </w:t>
      </w:r>
      <w:r w:rsidRPr="00F7296A">
        <w:rPr>
          <w:rStyle w:val="StyleUnderline"/>
          <w:highlight w:val="yellow"/>
        </w:rPr>
        <w:t>the share of the national income that goes to labor relative to capital increa</w:t>
      </w:r>
      <w:r w:rsidR="00656DC7" w:rsidRPr="00F7296A">
        <w:rPr>
          <w:rStyle w:val="StyleUnderline"/>
          <w:highlight w:val="yellow"/>
        </w:rPr>
        <w:t>ses when workers' relative bar</w:t>
      </w:r>
      <w:r w:rsidRPr="00F7296A">
        <w:rPr>
          <w:rStyle w:val="StyleUnderline"/>
          <w:highlight w:val="yellow"/>
        </w:rPr>
        <w:t>gaining power is strong</w:t>
      </w:r>
      <w:r w:rsidRPr="008D0310">
        <w:rPr>
          <w:rFonts w:eastAsia="Cambria"/>
          <w:sz w:val="12"/>
        </w:rPr>
        <w:t xml:space="preserve"> (</w:t>
      </w:r>
      <w:proofErr w:type="spellStart"/>
      <w:r w:rsidRPr="008D0310">
        <w:rPr>
          <w:rFonts w:eastAsia="Cambria"/>
          <w:sz w:val="12"/>
        </w:rPr>
        <w:t>Kristai</w:t>
      </w:r>
      <w:proofErr w:type="spellEnd"/>
      <w:r w:rsidRPr="008D0310">
        <w:rPr>
          <w:rFonts w:eastAsia="Cambria"/>
          <w:sz w:val="12"/>
        </w:rPr>
        <w:t xml:space="preserve"> 2010</w:t>
      </w:r>
      <w:proofErr w:type="gramStart"/>
      <w:r w:rsidRPr="008D0310">
        <w:rPr>
          <w:rFonts w:eastAsia="Cambria"/>
          <w:sz w:val="12"/>
        </w:rPr>
        <w:t>;</w:t>
      </w:r>
      <w:proofErr w:type="gramEnd"/>
      <w:r w:rsidRPr="008D0310">
        <w:rPr>
          <w:rFonts w:eastAsia="Cambria"/>
          <w:sz w:val="12"/>
        </w:rPr>
        <w:t xml:space="preserve"> Lin and </w:t>
      </w:r>
      <w:proofErr w:type="spellStart"/>
      <w:r w:rsidRPr="008D0310">
        <w:rPr>
          <w:rFonts w:eastAsia="Cambria"/>
          <w:sz w:val="12"/>
        </w:rPr>
        <w:t>Tomaskovic-Devey</w:t>
      </w:r>
      <w:proofErr w:type="spellEnd"/>
      <w:r w:rsidRPr="008D0310">
        <w:rPr>
          <w:rFonts w:eastAsia="Cambria"/>
          <w:sz w:val="12"/>
        </w:rPr>
        <w:t xml:space="preserve"> 2013)</w:t>
      </w:r>
      <w:r w:rsidRPr="00F7296A">
        <w:rPr>
          <w:rStyle w:val="StyleUnderline"/>
          <w:highlight w:val="yellow"/>
        </w:rPr>
        <w:t>.</w:t>
      </w:r>
      <w:r w:rsidRPr="008D0310">
        <w:rPr>
          <w:rFonts w:eastAsia="Cambria"/>
          <w:sz w:val="12"/>
        </w:rPr>
        <w:t xml:space="preserve"> Scholars in the power resource tradition argue that class- based </w:t>
      </w:r>
      <w:r w:rsidRPr="00F7296A">
        <w:rPr>
          <w:rStyle w:val="StyleUnderline"/>
          <w:highlight w:val="yellow"/>
        </w:rPr>
        <w:t>collective actors affect the distributive process</w:t>
      </w:r>
      <w:r w:rsidRPr="008D0310">
        <w:rPr>
          <w:rFonts w:eastAsia="Cambria"/>
          <w:sz w:val="12"/>
        </w:rPr>
        <w:t xml:space="preserve"> at two </w:t>
      </w:r>
      <w:r w:rsidR="00656DC7" w:rsidRPr="00656DC7">
        <w:rPr>
          <w:rFonts w:eastAsia="Cambria"/>
          <w:sz w:val="12"/>
        </w:rPr>
        <w:t xml:space="preserve">points: </w:t>
      </w:r>
      <w:r w:rsidR="00656DC7" w:rsidRPr="00F7296A">
        <w:rPr>
          <w:rStyle w:val="StyleUnderline"/>
          <w:highlight w:val="yellow"/>
        </w:rPr>
        <w:t>directly through reduc</w:t>
      </w:r>
      <w:r w:rsidRPr="00F7296A">
        <w:rPr>
          <w:rStyle w:val="StyleUnderline"/>
          <w:highlight w:val="yellow"/>
        </w:rPr>
        <w:t>ing</w:t>
      </w:r>
      <w:r w:rsidRPr="008D0310">
        <w:rPr>
          <w:rFonts w:eastAsia="Cambria"/>
          <w:sz w:val="12"/>
        </w:rPr>
        <w:t xml:space="preserve"> pre-tax and transfer </w:t>
      </w:r>
      <w:r w:rsidRPr="00F7296A">
        <w:rPr>
          <w:rStyle w:val="StyleUnderline"/>
          <w:highlight w:val="yellow"/>
        </w:rPr>
        <w:t>income inequality</w:t>
      </w:r>
      <w:r w:rsidRPr="008D0310">
        <w:rPr>
          <w:rFonts w:eastAsia="Cambria"/>
          <w:sz w:val="12"/>
        </w:rPr>
        <w:t xml:space="preserve"> (market mechanisms) </w:t>
      </w:r>
      <w:r w:rsidRPr="00F7296A">
        <w:rPr>
          <w:rStyle w:val="StyleUnderline"/>
          <w:highlight w:val="yellow"/>
        </w:rPr>
        <w:t>and indirectly through supporting state policies that bolster taxes and transfers</w:t>
      </w:r>
      <w:r w:rsidRPr="008D0310">
        <w:rPr>
          <w:rFonts w:eastAsia="Cambria"/>
          <w:sz w:val="12"/>
        </w:rPr>
        <w:t xml:space="preserve"> (political mechanisms)</w:t>
      </w:r>
      <w:r w:rsidRPr="00F7296A">
        <w:rPr>
          <w:rStyle w:val="StyleUnderline"/>
          <w:highlight w:val="yellow"/>
        </w:rPr>
        <w:t>.</w:t>
      </w:r>
      <w:r w:rsidRPr="008D0310">
        <w:rPr>
          <w:rFonts w:eastAsia="Cambria"/>
          <w:sz w:val="12"/>
        </w:rPr>
        <w:t xml:space="preserve"> Through markets, </w:t>
      </w:r>
      <w:r w:rsidRPr="00F7296A">
        <w:rPr>
          <w:rStyle w:val="StyleUnderline"/>
          <w:highlight w:val="yellow"/>
        </w:rPr>
        <w:t>unions</w:t>
      </w:r>
      <w:r w:rsidRPr="008D0310">
        <w:rPr>
          <w:rFonts w:eastAsia="Cambria"/>
          <w:sz w:val="12"/>
        </w:rPr>
        <w:t xml:space="preserve"> directly </w:t>
      </w:r>
      <w:r w:rsidRPr="00F7296A">
        <w:rPr>
          <w:rStyle w:val="StyleUnderline"/>
          <w:highlight w:val="yellow"/>
        </w:rPr>
        <w:t xml:space="preserve">reduce inequality by </w:t>
      </w:r>
      <w:r w:rsidR="00656DC7" w:rsidRPr="00F7296A">
        <w:rPr>
          <w:rStyle w:val="StyleUnderline"/>
          <w:highlight w:val="yellow"/>
        </w:rPr>
        <w:t>securing better wages and bene</w:t>
      </w:r>
      <w:r w:rsidRPr="00F7296A">
        <w:rPr>
          <w:rStyle w:val="StyleUnderline"/>
          <w:highlight w:val="yellow"/>
        </w:rPr>
        <w:t>fits for large groups of workers</w:t>
      </w:r>
      <w:r w:rsidRPr="008D0310">
        <w:rPr>
          <w:rFonts w:eastAsia="Cambria"/>
          <w:sz w:val="12"/>
        </w:rPr>
        <w:t xml:space="preserve"> (Bradley et al. 2003; Western and Rosenfeld 2011)</w:t>
      </w:r>
      <w:r w:rsidRPr="00F7296A">
        <w:rPr>
          <w:rStyle w:val="StyleUnderline"/>
          <w:highlight w:val="yellow"/>
        </w:rPr>
        <w:t>.</w:t>
      </w:r>
      <w:r w:rsidRPr="008D0310">
        <w:rPr>
          <w:rFonts w:eastAsia="Cambria"/>
          <w:sz w:val="12"/>
        </w:rPr>
        <w:t xml:space="preserve"> Unions' ability to raise wages for substantial numbers of workers </w:t>
      </w:r>
      <w:proofErr w:type="gramStart"/>
      <w:r w:rsidRPr="008D0310">
        <w:rPr>
          <w:rFonts w:eastAsia="Cambria"/>
          <w:sz w:val="12"/>
        </w:rPr>
        <w:t>is partially affected</w:t>
      </w:r>
      <w:proofErr w:type="gramEnd"/>
      <w:r w:rsidRPr="008D0310">
        <w:rPr>
          <w:rFonts w:eastAsia="Cambria"/>
          <w:sz w:val="12"/>
        </w:rPr>
        <w:t xml:space="preserve"> by the </w:t>
      </w:r>
      <w:proofErr w:type="spellStart"/>
      <w:r w:rsidRPr="008D0310">
        <w:rPr>
          <w:rFonts w:eastAsia="Cambria"/>
          <w:sz w:val="12"/>
        </w:rPr>
        <w:t>existenence</w:t>
      </w:r>
      <w:proofErr w:type="spellEnd"/>
      <w:r w:rsidRPr="008D0310">
        <w:rPr>
          <w:rFonts w:eastAsia="Cambria"/>
          <w:sz w:val="12"/>
        </w:rPr>
        <w:t xml:space="preserve"> of centralized bargaining structures (</w:t>
      </w:r>
      <w:proofErr w:type="spellStart"/>
      <w:r w:rsidRPr="008D0310">
        <w:rPr>
          <w:rFonts w:eastAsia="Cambria"/>
          <w:sz w:val="12"/>
        </w:rPr>
        <w:t>Kristai</w:t>
      </w:r>
      <w:proofErr w:type="spellEnd"/>
      <w:r w:rsidRPr="008D0310">
        <w:rPr>
          <w:rFonts w:eastAsia="Cambria"/>
          <w:sz w:val="12"/>
        </w:rPr>
        <w:t xml:space="preserve"> and Cohen 2007; </w:t>
      </w:r>
      <w:proofErr w:type="spellStart"/>
      <w:r w:rsidRPr="008D0310">
        <w:rPr>
          <w:rFonts w:eastAsia="Cambria"/>
          <w:sz w:val="12"/>
        </w:rPr>
        <w:t>Wallerstein</w:t>
      </w:r>
      <w:proofErr w:type="spellEnd"/>
      <w:r w:rsidRPr="008D0310">
        <w:rPr>
          <w:rFonts w:eastAsia="Cambria"/>
          <w:sz w:val="12"/>
        </w:rPr>
        <w:t xml:space="preserve"> 1999; but see </w:t>
      </w:r>
      <w:proofErr w:type="spellStart"/>
      <w:r w:rsidRPr="008D0310">
        <w:rPr>
          <w:rFonts w:eastAsia="Cambria"/>
          <w:sz w:val="12"/>
        </w:rPr>
        <w:t>Scheve</w:t>
      </w:r>
      <w:proofErr w:type="spellEnd"/>
      <w:r w:rsidRPr="008D0310">
        <w:rPr>
          <w:rFonts w:eastAsia="Cambria"/>
          <w:sz w:val="12"/>
        </w:rPr>
        <w:t xml:space="preserve"> and </w:t>
      </w:r>
      <w:proofErr w:type="spellStart"/>
      <w:r w:rsidRPr="008D0310">
        <w:rPr>
          <w:rFonts w:eastAsia="Cambria"/>
          <w:sz w:val="12"/>
        </w:rPr>
        <w:t>Stasavage</w:t>
      </w:r>
      <w:proofErr w:type="spellEnd"/>
      <w:r w:rsidRPr="008D0310">
        <w:rPr>
          <w:rFonts w:eastAsia="Cambria"/>
          <w:sz w:val="12"/>
        </w:rPr>
        <w:t xml:space="preserve"> 2009). However, even in </w:t>
      </w:r>
      <w:proofErr w:type="spellStart"/>
      <w:r w:rsidRPr="008D0310">
        <w:rPr>
          <w:rFonts w:eastAsia="Cambria"/>
          <w:sz w:val="12"/>
        </w:rPr>
        <w:t>decen</w:t>
      </w:r>
      <w:proofErr w:type="spellEnd"/>
      <w:r w:rsidRPr="008D0310">
        <w:rPr>
          <w:rFonts w:eastAsia="Cambria"/>
          <w:sz w:val="12"/>
        </w:rPr>
        <w:t xml:space="preserve">- </w:t>
      </w:r>
      <w:proofErr w:type="spellStart"/>
      <w:r w:rsidRPr="008D0310">
        <w:rPr>
          <w:rFonts w:eastAsia="Cambria"/>
          <w:sz w:val="12"/>
        </w:rPr>
        <w:t>tralized</w:t>
      </w:r>
      <w:proofErr w:type="spellEnd"/>
      <w:r w:rsidRPr="008D0310">
        <w:rPr>
          <w:rFonts w:eastAsia="Cambria"/>
          <w:sz w:val="12"/>
        </w:rPr>
        <w:t xml:space="preserve"> contexts, like the United States, </w:t>
      </w:r>
      <w:r w:rsidRPr="00F7296A">
        <w:rPr>
          <w:rStyle w:val="StyleUnderline"/>
          <w:highlight w:val="yellow"/>
        </w:rPr>
        <w:t>unions have</w:t>
      </w:r>
      <w:r w:rsidRPr="008D0310">
        <w:rPr>
          <w:rFonts w:eastAsia="Cambria"/>
          <w:sz w:val="12"/>
        </w:rPr>
        <w:t xml:space="preserve"> </w:t>
      </w:r>
      <w:r w:rsidRPr="00F7296A">
        <w:rPr>
          <w:rStyle w:val="StyleUnderline"/>
          <w:highlight w:val="yellow"/>
        </w:rPr>
        <w:t>had</w:t>
      </w:r>
      <w:r w:rsidRPr="008D0310">
        <w:rPr>
          <w:rFonts w:eastAsia="Cambria"/>
          <w:sz w:val="12"/>
        </w:rPr>
        <w:t xml:space="preserve"> some </w:t>
      </w:r>
      <w:r w:rsidRPr="00F7296A">
        <w:rPr>
          <w:rStyle w:val="StyleUnderline"/>
          <w:highlight w:val="yellow"/>
        </w:rPr>
        <w:t>success in raising wages for non-union workers</w:t>
      </w:r>
      <w:r w:rsidRPr="008D0310">
        <w:rPr>
          <w:rFonts w:eastAsia="Cambria"/>
          <w:sz w:val="12"/>
        </w:rPr>
        <w:t xml:space="preserve"> through the threat of union- </w:t>
      </w:r>
      <w:proofErr w:type="spellStart"/>
      <w:r w:rsidRPr="008D0310">
        <w:rPr>
          <w:rFonts w:eastAsia="Cambria"/>
          <w:sz w:val="12"/>
        </w:rPr>
        <w:t>ization</w:t>
      </w:r>
      <w:proofErr w:type="spellEnd"/>
      <w:r w:rsidRPr="008D0310">
        <w:rPr>
          <w:rFonts w:eastAsia="Cambria"/>
          <w:sz w:val="12"/>
        </w:rPr>
        <w:t xml:space="preserve"> (Freeman and </w:t>
      </w:r>
      <w:proofErr w:type="spellStart"/>
      <w:r w:rsidRPr="008D0310">
        <w:rPr>
          <w:rFonts w:eastAsia="Cambria"/>
          <w:sz w:val="12"/>
        </w:rPr>
        <w:t>Medoff</w:t>
      </w:r>
      <w:proofErr w:type="spellEnd"/>
      <w:r w:rsidRPr="008D0310">
        <w:rPr>
          <w:rFonts w:eastAsia="Cambria"/>
          <w:sz w:val="12"/>
        </w:rPr>
        <w:t xml:space="preserve"> 1984). Although unions typically aim to increase wages, then- ability to do so varies. For instance, beginning in the 1940s in the United States, unions had high density and were relatively successful in increasing wages across entire industries (Free- man and </w:t>
      </w:r>
      <w:proofErr w:type="spellStart"/>
      <w:r w:rsidRPr="008D0310">
        <w:rPr>
          <w:rFonts w:eastAsia="Cambria"/>
          <w:sz w:val="12"/>
        </w:rPr>
        <w:t>Medoff</w:t>
      </w:r>
      <w:proofErr w:type="spellEnd"/>
      <w:r w:rsidRPr="008D0310">
        <w:rPr>
          <w:rFonts w:eastAsia="Cambria"/>
          <w:sz w:val="12"/>
        </w:rPr>
        <w:t xml:space="preserve"> 1984). As union density fell at the end of the twentieth century, strikes declined and were less effective in achieving higher wages (</w:t>
      </w:r>
      <w:proofErr w:type="spellStart"/>
      <w:r w:rsidRPr="008D0310">
        <w:rPr>
          <w:rFonts w:eastAsia="Cambria"/>
          <w:sz w:val="12"/>
        </w:rPr>
        <w:t>Rhomberg</w:t>
      </w:r>
      <w:proofErr w:type="spellEnd"/>
      <w:r w:rsidRPr="008D0310">
        <w:rPr>
          <w:rFonts w:eastAsia="Cambria"/>
          <w:sz w:val="12"/>
        </w:rPr>
        <w:t xml:space="preserve"> 2012; Rosenfeld 2006). Moreover, the rise of </w:t>
      </w:r>
      <w:proofErr w:type="spellStart"/>
      <w:r w:rsidRPr="008D0310">
        <w:rPr>
          <w:rFonts w:eastAsia="Cambria"/>
          <w:sz w:val="12"/>
        </w:rPr>
        <w:t>financialization</w:t>
      </w:r>
      <w:proofErr w:type="spellEnd"/>
      <w:r w:rsidRPr="008D0310">
        <w:rPr>
          <w:rFonts w:eastAsia="Cambria"/>
          <w:sz w:val="12"/>
        </w:rPr>
        <w:t xml:space="preserve"> in the United States has shifted power away from workers and resulted in increased inequality (Lin and </w:t>
      </w:r>
      <w:proofErr w:type="spellStart"/>
      <w:r w:rsidRPr="008D0310">
        <w:rPr>
          <w:rFonts w:eastAsia="Cambria"/>
          <w:sz w:val="12"/>
        </w:rPr>
        <w:t>Tomaskovic-Devey</w:t>
      </w:r>
      <w:proofErr w:type="spellEnd"/>
      <w:r w:rsidRPr="008D0310">
        <w:rPr>
          <w:rFonts w:eastAsia="Cambria"/>
          <w:sz w:val="12"/>
        </w:rPr>
        <w:t xml:space="preserve"> 2013). However, even in this weak position, </w:t>
      </w:r>
      <w:r w:rsidRPr="00F7296A">
        <w:rPr>
          <w:rStyle w:val="StyleUnderline"/>
          <w:highlight w:val="yellow"/>
        </w:rPr>
        <w:t>workers are less impoverished in highly unionized states</w:t>
      </w:r>
      <w:r w:rsidRPr="008D0310">
        <w:rPr>
          <w:rFonts w:eastAsia="Cambria"/>
          <w:sz w:val="12"/>
        </w:rPr>
        <w:t xml:space="preserve"> (Brady et al. 2013)</w:t>
      </w:r>
      <w:r w:rsidRPr="00F7296A">
        <w:rPr>
          <w:rStyle w:val="StyleUnderline"/>
          <w:highlight w:val="yellow"/>
        </w:rPr>
        <w:t>.</w:t>
      </w:r>
      <w:r w:rsidRPr="008D0310">
        <w:rPr>
          <w:rFonts w:eastAsia="Cambria"/>
          <w:sz w:val="12"/>
        </w:rPr>
        <w:t xml:space="preserve"> Worker organizations also affect </w:t>
      </w:r>
      <w:proofErr w:type="spellStart"/>
      <w:r w:rsidRPr="008D0310">
        <w:rPr>
          <w:rFonts w:eastAsia="Cambria"/>
          <w:sz w:val="12"/>
        </w:rPr>
        <w:t>inequal</w:t>
      </w:r>
      <w:proofErr w:type="spellEnd"/>
      <w:r w:rsidRPr="008D0310">
        <w:rPr>
          <w:rFonts w:eastAsia="Cambria"/>
          <w:sz w:val="12"/>
        </w:rPr>
        <w:t xml:space="preserve">- </w:t>
      </w:r>
      <w:proofErr w:type="spellStart"/>
      <w:r w:rsidRPr="008D0310">
        <w:rPr>
          <w:rFonts w:eastAsia="Cambria"/>
          <w:sz w:val="12"/>
        </w:rPr>
        <w:t>ity</w:t>
      </w:r>
      <w:proofErr w:type="spellEnd"/>
      <w:r w:rsidRPr="008D0310">
        <w:rPr>
          <w:rFonts w:eastAsia="Cambria"/>
          <w:sz w:val="12"/>
        </w:rPr>
        <w:t xml:space="preserve"> through p</w:t>
      </w:r>
      <w:r w:rsidR="00656DC7" w:rsidRPr="00656DC7">
        <w:rPr>
          <w:rFonts w:eastAsia="Cambria"/>
          <w:sz w:val="12"/>
        </w:rPr>
        <w:t xml:space="preserve">olitical processes. </w:t>
      </w:r>
      <w:r w:rsidR="00656DC7" w:rsidRPr="00F7296A">
        <w:rPr>
          <w:rStyle w:val="StyleUnderline"/>
          <w:highlight w:val="yellow"/>
        </w:rPr>
        <w:t>Labor move</w:t>
      </w:r>
      <w:r w:rsidRPr="00F7296A">
        <w:rPr>
          <w:rStyle w:val="StyleUnderline"/>
          <w:highlight w:val="yellow"/>
        </w:rPr>
        <w:t>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w:t>
      </w:r>
      <w:proofErr w:type="spellStart"/>
      <w:r w:rsidRPr="008D0310">
        <w:rPr>
          <w:rFonts w:eastAsia="Cambria"/>
          <w:sz w:val="12"/>
        </w:rPr>
        <w:t>Kerrissey</w:t>
      </w:r>
      <w:proofErr w:type="spellEnd"/>
      <w:r w:rsidRPr="008D0310">
        <w:rPr>
          <w:rFonts w:eastAsia="Cambria"/>
          <w:sz w:val="12"/>
        </w:rPr>
        <w:t xml:space="preserve"> and </w:t>
      </w:r>
      <w:proofErr w:type="spellStart"/>
      <w:r w:rsidRPr="008D0310">
        <w:rPr>
          <w:rFonts w:eastAsia="Cambria"/>
          <w:sz w:val="12"/>
        </w:rPr>
        <w:t>Schofer</w:t>
      </w:r>
      <w:proofErr w:type="spellEnd"/>
      <w:r w:rsidRPr="008D0310">
        <w:rPr>
          <w:rFonts w:eastAsia="Cambria"/>
          <w:sz w:val="12"/>
        </w:rPr>
        <w:t xml:space="preserve"> 2013; Norris 2002; Wood 2000)</w:t>
      </w:r>
      <w:r w:rsidRPr="00F7296A">
        <w:rPr>
          <w:rStyle w:val="StyleUnderline"/>
          <w:highlight w:val="yellow"/>
        </w:rPr>
        <w:t>.</w:t>
      </w:r>
      <w:r w:rsidRPr="008D0310">
        <w:rPr>
          <w:rFonts w:eastAsia="Cambria"/>
          <w:sz w:val="12"/>
        </w:rPr>
        <w:t xml:space="preserve"> Through this </w:t>
      </w:r>
      <w:r w:rsidRPr="00F7296A">
        <w:rPr>
          <w:rStyle w:val="StyleUnderline"/>
          <w:highlight w:val="yellow"/>
        </w:rPr>
        <w:t>collective</w:t>
      </w:r>
      <w:r w:rsidRPr="008D0310">
        <w:rPr>
          <w:rFonts w:eastAsia="Cambria"/>
          <w:sz w:val="12"/>
        </w:rPr>
        <w:t xml:space="preserve"> political </w:t>
      </w:r>
      <w:r w:rsidRPr="00F7296A">
        <w:rPr>
          <w:rStyle w:val="StyleUnderline"/>
          <w:highlight w:val="yellow"/>
        </w:rPr>
        <w:t>action</w:t>
      </w:r>
      <w:r w:rsidRPr="008D0310">
        <w:rPr>
          <w:rFonts w:eastAsia="Cambria"/>
          <w:sz w:val="12"/>
        </w:rPr>
        <w:t xml:space="preserve">, worker organizations </w:t>
      </w:r>
      <w:r w:rsidRPr="00F7296A">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w:t>
      </w:r>
      <w:proofErr w:type="spellStart"/>
      <w:r w:rsidRPr="008D0310">
        <w:rPr>
          <w:rFonts w:eastAsia="Cambria"/>
          <w:sz w:val="12"/>
        </w:rPr>
        <w:t>Esping</w:t>
      </w:r>
      <w:proofErr w:type="spellEnd"/>
      <w:r w:rsidRPr="008D0310">
        <w:rPr>
          <w:rFonts w:eastAsia="Cambria"/>
          <w:sz w:val="12"/>
        </w:rPr>
        <w:t xml:space="preserve">- Andersen 1985; </w:t>
      </w:r>
      <w:proofErr w:type="spellStart"/>
      <w:r w:rsidRPr="008D0310">
        <w:rPr>
          <w:rFonts w:eastAsia="Cambria"/>
          <w:sz w:val="12"/>
        </w:rPr>
        <w:t>Korpi</w:t>
      </w:r>
      <w:proofErr w:type="spellEnd"/>
      <w:r w:rsidRPr="008D0310">
        <w:rPr>
          <w:rFonts w:eastAsia="Cambria"/>
          <w:sz w:val="12"/>
        </w:rPr>
        <w:t xml:space="preserve"> 1989; </w:t>
      </w:r>
      <w:proofErr w:type="spellStart"/>
      <w:r w:rsidRPr="008D0310">
        <w:rPr>
          <w:rFonts w:eastAsia="Cambria"/>
          <w:sz w:val="12"/>
        </w:rPr>
        <w:t>Kristai</w:t>
      </w:r>
      <w:proofErr w:type="spellEnd"/>
      <w:r w:rsidRPr="008D0310">
        <w:rPr>
          <w:rFonts w:eastAsia="Cambria"/>
          <w:sz w:val="12"/>
        </w:rPr>
        <w:t xml:space="preserve"> 2010)</w:t>
      </w:r>
      <w:r w:rsidRPr="00F7296A">
        <w:rPr>
          <w:rStyle w:val="StyleUnderline"/>
          <w:highlight w:val="yellow"/>
        </w:rPr>
        <w:t>.</w:t>
      </w:r>
    </w:p>
    <w:p w:rsidR="00A6305B" w:rsidRPr="00A6305B" w:rsidRDefault="00A6305B" w:rsidP="00A6305B">
      <w:pPr>
        <w:keepNext/>
        <w:keepLines/>
        <w:spacing w:before="40" w:after="0"/>
        <w:outlineLvl w:val="3"/>
        <w:rPr>
          <w:rFonts w:eastAsia="MS Gothic" w:cs="Times New Roman"/>
          <w:b/>
          <w:iCs/>
          <w:sz w:val="26"/>
        </w:rPr>
      </w:pPr>
      <w:r w:rsidRPr="00A6305B">
        <w:rPr>
          <w:rFonts w:eastAsia="MS Gothic" w:cs="Times New Roman"/>
          <w:b/>
          <w:iCs/>
          <w:sz w:val="26"/>
        </w:rPr>
        <w:t>Income inequality kills one in three people in the US through structural violence</w:t>
      </w:r>
      <w:r w:rsidR="00ED2E0E">
        <w:rPr>
          <w:rFonts w:eastAsia="MS Gothic" w:cs="Times New Roman"/>
          <w:b/>
          <w:iCs/>
          <w:sz w:val="26"/>
        </w:rPr>
        <w:t>.</w:t>
      </w:r>
    </w:p>
    <w:p w:rsidR="00A6305B" w:rsidRPr="00A6305B" w:rsidRDefault="00A6305B" w:rsidP="00A6305B">
      <w:pPr>
        <w:rPr>
          <w:rFonts w:eastAsia="Cambria"/>
        </w:rPr>
      </w:pPr>
      <w:proofErr w:type="spellStart"/>
      <w:r w:rsidRPr="00A6305B">
        <w:rPr>
          <w:rFonts w:eastAsia="Cambria"/>
          <w:b/>
        </w:rPr>
        <w:t>Bezruchka</w:t>
      </w:r>
      <w:proofErr w:type="spellEnd"/>
      <w:r w:rsidRPr="00A6305B">
        <w:rPr>
          <w:rFonts w:eastAsia="Cambria"/>
        </w:rPr>
        <w:t>, Senior Lecturer in Global Health at the University of Washington,</w:t>
      </w:r>
      <w:r w:rsidRPr="00A6305B">
        <w:rPr>
          <w:rFonts w:eastAsia="Cambria"/>
          <w:b/>
        </w:rPr>
        <w:t xml:space="preserve"> 14</w:t>
      </w:r>
    </w:p>
    <w:p w:rsidR="00A6305B" w:rsidRPr="00A6305B" w:rsidRDefault="00A6305B" w:rsidP="00A6305B">
      <w:pPr>
        <w:rPr>
          <w:rFonts w:eastAsia="Cambria"/>
          <w:sz w:val="18"/>
        </w:rPr>
      </w:pPr>
      <w:r w:rsidRPr="00A6305B">
        <w:rPr>
          <w:rFonts w:eastAsia="Cambria"/>
          <w:sz w:val="18"/>
        </w:rPr>
        <w:t xml:space="preserve">(Stephen, 2014, New Press, “Inequality Kills,” </w:t>
      </w:r>
      <w:hyperlink r:id="rId9" w:history="1">
        <w:r w:rsidRPr="00A6305B">
          <w:rPr>
            <w:rFonts w:eastAsia="Cambria"/>
          </w:rPr>
          <w:t>https://depts.washington.edu/eqhlth/pages/BezruchkaInequalityKillsBkPubInfo14.pdf</w:t>
        </w:r>
      </w:hyperlink>
      <w:r w:rsidRPr="00A6305B">
        <w:rPr>
          <w:rFonts w:eastAsia="Cambria"/>
          <w:sz w:val="18"/>
        </w:rPr>
        <w:t>, accessed 6/30/17, pg. 194-195, CD)</w:t>
      </w:r>
    </w:p>
    <w:p w:rsidR="00A6305B" w:rsidRPr="00A6305B" w:rsidRDefault="00A6305B" w:rsidP="00A6305B">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w:t>
      </w:r>
      <w:proofErr w:type="gramStart"/>
      <w:r w:rsidRPr="00A6305B">
        <w:rPr>
          <w:rFonts w:eastAsia="Cambria"/>
          <w:sz w:val="12"/>
          <w:szCs w:val="20"/>
        </w:rPr>
        <w:t>don’t</w:t>
      </w:r>
      <w:proofErr w:type="gramEnd"/>
      <w:r w:rsidRPr="00A6305B">
        <w:rPr>
          <w:rFonts w:eastAsia="Cambria"/>
          <w:sz w:val="12"/>
          <w:szCs w:val="20"/>
        </w:rPr>
        <w:t xml:space="preserve"> have a policy, at least on the books, for paid maternal leave – Liberia, Papua New Guinea, and the United States. What does that say about our </w:t>
      </w:r>
      <w:proofErr w:type="gramStart"/>
      <w:r w:rsidRPr="00A6305B">
        <w:rPr>
          <w:rFonts w:eastAsia="Cambria"/>
          <w:sz w:val="12"/>
          <w:szCs w:val="20"/>
        </w:rPr>
        <w:t>understanding ,</w:t>
      </w:r>
      <w:proofErr w:type="gramEnd"/>
      <w:r w:rsidRPr="00A6305B">
        <w:rPr>
          <w:rFonts w:eastAsia="Cambria"/>
          <w:sz w:val="12"/>
          <w:szCs w:val="20"/>
        </w:rPr>
        <w:t xml:space="preserve">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 xml:space="preserve">The higher mortality in the United States is an example of what Paul Farmer, the noted physician and anthropologist, calls structural violence. The forty-seven infant deaths occur every day because of the way society in the United States </w:t>
      </w:r>
      <w:proofErr w:type="gramStart"/>
      <w:r w:rsidRPr="00F7296A">
        <w:rPr>
          <w:sz w:val="12"/>
        </w:rPr>
        <w:t>is structured</w:t>
      </w:r>
      <w:proofErr w:type="gramEnd"/>
      <w:r w:rsidRPr="00F7296A">
        <w:rPr>
          <w:sz w:val="12"/>
        </w:rPr>
        <w:t>,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 xml:space="preserve">that we not only tolerate, </w:t>
      </w:r>
      <w:proofErr w:type="gramStart"/>
      <w:r w:rsidRPr="00F7296A">
        <w:rPr>
          <w:sz w:val="12"/>
        </w:rPr>
        <w:t>but</w:t>
      </w:r>
      <w:proofErr w:type="gramEnd"/>
      <w:r w:rsidRPr="00F7296A">
        <w:rPr>
          <w:sz w:val="12"/>
        </w:rPr>
        <w:t xml:space="preserve">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w:t>
      </w:r>
      <w:proofErr w:type="gramStart"/>
      <w:r w:rsidRPr="00F7296A">
        <w:rPr>
          <w:sz w:val="12"/>
        </w:rPr>
        <w:t xml:space="preserve">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w:t>
      </w:r>
      <w:proofErr w:type="gramEnd"/>
      <w:r w:rsidRPr="00F7296A">
        <w:rPr>
          <w:sz w:val="12"/>
        </w:rPr>
        <w:t xml:space="preserve">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w:t>
      </w:r>
      <w:proofErr w:type="gramStart"/>
      <w:r w:rsidRPr="00A6305B">
        <w:rPr>
          <w:rFonts w:eastAsia="Cambria"/>
          <w:sz w:val="12"/>
          <w:szCs w:val="20"/>
        </w:rPr>
        <w:t>be accepted</w:t>
      </w:r>
      <w:proofErr w:type="gramEnd"/>
      <w:r w:rsidRPr="00A6305B">
        <w:rPr>
          <w:rFonts w:eastAsia="Cambria"/>
          <w:sz w:val="12"/>
          <w:szCs w:val="20"/>
        </w:rPr>
        <w:t xml:space="preserve">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proofErr w:type="gramStart"/>
      <w:r w:rsidRPr="00F7296A">
        <w:rPr>
          <w:rFonts w:eastAsia="Cambria"/>
          <w:b/>
          <w:iCs/>
          <w:highlight w:val="yellow"/>
          <w:u w:val="single"/>
        </w:rPr>
        <w:t>high income</w:t>
      </w:r>
      <w:proofErr w:type="gramEnd"/>
      <w:r w:rsidRPr="00F7296A">
        <w:rPr>
          <w:rFonts w:eastAsia="Cambria"/>
          <w:b/>
          <w:iCs/>
          <w:highlight w:val="yellow"/>
          <w:u w:val="single"/>
        </w:rPr>
        <w:t xml:space="preserv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rsidR="00A6305B" w:rsidRPr="008D0310" w:rsidRDefault="00A6305B" w:rsidP="008D0310">
      <w:pPr>
        <w:rPr>
          <w:rFonts w:eastAsia="Cambria"/>
        </w:rPr>
      </w:pPr>
    </w:p>
    <w:p w:rsidR="008D0310" w:rsidRDefault="00ED2E0E" w:rsidP="00ED2E0E">
      <w:pPr>
        <w:pStyle w:val="Heading2"/>
      </w:pPr>
      <w:r>
        <w:t>Solvency</w:t>
      </w:r>
    </w:p>
    <w:p w:rsidR="00ED2E0E" w:rsidRDefault="00ED2E0E" w:rsidP="00ED2E0E">
      <w:pPr>
        <w:pStyle w:val="Heading4"/>
      </w:pPr>
      <w:r>
        <w:t>Plan Text: The United States ought to recognize the unconditional right of workers to strike.</w:t>
      </w:r>
    </w:p>
    <w:p w:rsidR="00B44794" w:rsidRDefault="00B44794" w:rsidP="00B44794"/>
    <w:p w:rsidR="00B44794" w:rsidRPr="00B44794" w:rsidRDefault="00B44794" w:rsidP="00B44794">
      <w:pPr>
        <w:keepNext/>
        <w:keepLines/>
        <w:spacing w:before="40" w:after="0"/>
        <w:outlineLvl w:val="3"/>
        <w:rPr>
          <w:rFonts w:eastAsia="MS Gothic"/>
          <w:b/>
          <w:iCs/>
          <w:sz w:val="26"/>
        </w:rPr>
      </w:pPr>
      <w:r w:rsidRPr="00B44794">
        <w:rPr>
          <w:rFonts w:eastAsia="MS Gothic"/>
          <w:b/>
          <w:iCs/>
          <w:sz w:val="26"/>
        </w:rPr>
        <w:t>Conditions on the right to strike discourage unions from the practice of striking and lead them to agree to no-strike clauses.</w:t>
      </w:r>
    </w:p>
    <w:p w:rsidR="00B44794" w:rsidRPr="00B44794" w:rsidRDefault="00B44794" w:rsidP="00B44794">
      <w:pPr>
        <w:rPr>
          <w:rFonts w:eastAsia="Cambria"/>
        </w:rPr>
      </w:pPr>
      <w:r w:rsidRPr="00B44794">
        <w:rPr>
          <w:rFonts w:eastAsia="Cambria"/>
        </w:rPr>
        <w:t xml:space="preserve">Janice </w:t>
      </w:r>
      <w:r w:rsidRPr="00B44794">
        <w:rPr>
          <w:rStyle w:val="Style13ptBold"/>
        </w:rPr>
        <w:t>Fine 2017</w:t>
      </w:r>
      <w:r w:rsidRPr="00B44794">
        <w:rPr>
          <w:rFonts w:eastAsia="Cambria"/>
        </w:rPr>
        <w:t xml:space="preserve">, Forum Response: The Right </w:t>
      </w:r>
      <w:proofErr w:type="gramStart"/>
      <w:r w:rsidRPr="00B44794">
        <w:rPr>
          <w:rFonts w:eastAsia="Cambria"/>
        </w:rPr>
        <w:t>To</w:t>
      </w:r>
      <w:proofErr w:type="gramEnd"/>
      <w:r w:rsidRPr="00B44794">
        <w:rPr>
          <w:rFonts w:eastAsia="Cambria"/>
        </w:rPr>
        <w:t xml:space="preserve"> Strike. Boston Review. https://bostonreview.net/forum/right-strike/janice-fine-fine- responds-pope</w:t>
      </w:r>
    </w:p>
    <w:p w:rsidR="00B44794" w:rsidRPr="00B44794" w:rsidRDefault="00B44794" w:rsidP="00B44794">
      <w:pPr>
        <w:ind w:left="720"/>
        <w:rPr>
          <w:rFonts w:eastAsia="Cambria"/>
          <w:sz w:val="12"/>
        </w:rPr>
      </w:pPr>
      <w:proofErr w:type="gramStart"/>
      <w:r w:rsidRPr="00B44794">
        <w:rPr>
          <w:rFonts w:eastAsia="Cambria"/>
          <w:sz w:val="12"/>
        </w:rPr>
        <w:t>As Pope,</w:t>
      </w:r>
      <w:proofErr w:type="gramEnd"/>
      <w:r w:rsidRPr="00B44794">
        <w:rPr>
          <w:rFonts w:eastAsia="Cambria"/>
          <w:sz w:val="12"/>
        </w:rPr>
        <w:t xml:space="preserve"> </w:t>
      </w:r>
      <w:proofErr w:type="gramStart"/>
      <w:r w:rsidRPr="00B44794">
        <w:rPr>
          <w:rFonts w:eastAsia="Cambria"/>
          <w:sz w:val="12"/>
        </w:rPr>
        <w:t xml:space="preserve">Bruno, and </w:t>
      </w:r>
      <w:proofErr w:type="spellStart"/>
      <w:r w:rsidRPr="00B44794">
        <w:rPr>
          <w:rFonts w:eastAsia="Cambria"/>
          <w:sz w:val="12"/>
        </w:rPr>
        <w:t>Kellman</w:t>
      </w:r>
      <w:proofErr w:type="spellEnd"/>
      <w:r w:rsidRPr="00B44794">
        <w:rPr>
          <w:rFonts w:eastAsia="Cambria"/>
          <w:sz w:val="12"/>
        </w:rPr>
        <w:t xml:space="preserve"> point out, the trouble</w:t>
      </w:r>
      <w:proofErr w:type="gramEnd"/>
      <w:r w:rsidRPr="00B44794">
        <w:rPr>
          <w:rFonts w:eastAsia="Cambria"/>
          <w:sz w:val="12"/>
        </w:rPr>
        <w:t xml:space="preserve"> started long ago. The principle underlying the National Labor Relations Act was a kind of industrial citizenship in which unions would be the vehicle and collective bargaining the mechanism through which American workers would have a say in their workplaces, industries, and economic policy more broadly. The theory of collective bargaining underwriting the act was that each side needed to be able to exercise economic power sufficient to compel the other to negotiate. </w:t>
      </w:r>
      <w:r w:rsidRPr="00B44794">
        <w:rPr>
          <w:rFonts w:eastAsia="Cambria"/>
          <w:b/>
          <w:bCs/>
          <w:highlight w:val="yellow"/>
          <w:u w:val="single"/>
        </w:rPr>
        <w:t xml:space="preserve">For workers, that fundamental power was the ability to withhold labor and stop production. That power, however, </w:t>
      </w:r>
      <w:proofErr w:type="gramStart"/>
      <w:r w:rsidRPr="00B44794">
        <w:rPr>
          <w:rFonts w:eastAsia="Cambria"/>
          <w:b/>
          <w:bCs/>
          <w:highlight w:val="yellow"/>
          <w:u w:val="single"/>
        </w:rPr>
        <w:t>was undermined</w:t>
      </w:r>
      <w:proofErr w:type="gramEnd"/>
      <w:r w:rsidRPr="00B44794">
        <w:rPr>
          <w:rFonts w:eastAsia="Cambria"/>
          <w:b/>
          <w:bCs/>
          <w:highlight w:val="yellow"/>
          <w:u w:val="single"/>
        </w:rPr>
        <w:t xml:space="preserve"> from the beginning. The act never outlawed permanent striker replacement</w:t>
      </w:r>
      <w:r w:rsidRPr="00B44794">
        <w:rPr>
          <w:rFonts w:eastAsia="Cambria"/>
          <w:sz w:val="12"/>
        </w:rPr>
        <w:t xml:space="preserve">, and a series of Supreme Court rulings even expanded employers’ right to do so. A decade after its passage, </w:t>
      </w:r>
      <w:r w:rsidRPr="00B44794">
        <w:rPr>
          <w:rFonts w:eastAsia="Cambria"/>
          <w:b/>
          <w:bCs/>
          <w:highlight w:val="yellow"/>
          <w:u w:val="single"/>
        </w:rPr>
        <w:t>the Labor Management Relations Act of 1947</w:t>
      </w:r>
      <w:r w:rsidRPr="00B44794">
        <w:rPr>
          <w:rFonts w:eastAsia="Cambria"/>
          <w:sz w:val="12"/>
        </w:rPr>
        <w:t xml:space="preserve"> (also known as Taft-Hartley) </w:t>
      </w:r>
      <w:r w:rsidRPr="00B44794">
        <w:rPr>
          <w:rFonts w:eastAsia="Cambria"/>
          <w:b/>
          <w:bCs/>
          <w:highlight w:val="yellow"/>
          <w:u w:val="single"/>
        </w:rPr>
        <w:t>delivered major blows to labor’s power by outlawing closed shops and secondary strikes.</w:t>
      </w:r>
      <w:r w:rsidRPr="00B44794">
        <w:rPr>
          <w:rFonts w:eastAsia="Cambria"/>
          <w:b/>
          <w:bCs/>
          <w:u w:val="single"/>
        </w:rPr>
        <w:t xml:space="preserve"> </w:t>
      </w:r>
      <w:proofErr w:type="gramStart"/>
      <w:r w:rsidRPr="00B44794">
        <w:rPr>
          <w:rFonts w:eastAsia="Cambria"/>
          <w:b/>
          <w:bCs/>
          <w:u w:val="single"/>
        </w:rPr>
        <w:t>And</w:t>
      </w:r>
      <w:proofErr w:type="gramEnd"/>
      <w:r w:rsidRPr="00B44794">
        <w:rPr>
          <w:rFonts w:eastAsia="Cambria"/>
          <w:b/>
          <w:bCs/>
          <w:u w:val="single"/>
        </w:rPr>
        <w:t xml:space="preserve">, despite subsequent NLRB decisions more favorable to unions, </w:t>
      </w:r>
      <w:r w:rsidRPr="00B44794">
        <w:rPr>
          <w:rFonts w:eastAsia="Cambria"/>
          <w:b/>
          <w:bCs/>
          <w:highlight w:val="yellow"/>
          <w:u w:val="single"/>
        </w:rPr>
        <w:t>employers routinely engage in intimidation, firings, lockouts, and striker-replacement actions.</w:t>
      </w:r>
      <w:r w:rsidRPr="00B44794">
        <w:rPr>
          <w:rFonts w:eastAsia="Cambria"/>
          <w:b/>
          <w:bCs/>
          <w:u w:val="single"/>
        </w:rPr>
        <w:t xml:space="preserve"> Justice, when it does come for affected workers, is far too limited and far too late. </w:t>
      </w:r>
      <w:r w:rsidRPr="00B44794">
        <w:rPr>
          <w:rFonts w:eastAsia="Cambria"/>
          <w:sz w:val="12"/>
        </w:rPr>
        <w:t xml:space="preserve">Workers during a union drive have to contend with employer interference at a level that, as Gordon </w:t>
      </w:r>
      <w:proofErr w:type="spellStart"/>
      <w:r w:rsidRPr="00B44794">
        <w:rPr>
          <w:rFonts w:eastAsia="Cambria"/>
          <w:sz w:val="12"/>
        </w:rPr>
        <w:t>Lafer</w:t>
      </w:r>
      <w:proofErr w:type="spellEnd"/>
      <w:r w:rsidRPr="00B44794">
        <w:rPr>
          <w:rFonts w:eastAsia="Cambria"/>
          <w:sz w:val="12"/>
        </w:rPr>
        <w:t xml:space="preserve"> argues, completely contradicts the American ideal of the free and fair election. Likewise, </w:t>
      </w:r>
      <w:r w:rsidRPr="00B44794">
        <w:rPr>
          <w:rStyle w:val="StyleUnderline"/>
          <w:highlight w:val="yellow"/>
        </w:rPr>
        <w:t>striking</w:t>
      </w:r>
      <w:r w:rsidRPr="00B44794">
        <w:rPr>
          <w:rFonts w:eastAsia="Cambria"/>
          <w:sz w:val="12"/>
        </w:rPr>
        <w:t xml:space="preserve"> union</w:t>
      </w:r>
      <w:r w:rsidRPr="00B44794">
        <w:rPr>
          <w:rStyle w:val="StyleUnderline"/>
        </w:rPr>
        <w:t xml:space="preserve"> </w:t>
      </w:r>
      <w:r w:rsidRPr="00B44794">
        <w:rPr>
          <w:rStyle w:val="StyleUnderline"/>
          <w:highlight w:val="yellow"/>
        </w:rPr>
        <w:t xml:space="preserve">workers </w:t>
      </w:r>
      <w:proofErr w:type="gramStart"/>
      <w:r w:rsidRPr="00B44794">
        <w:rPr>
          <w:rStyle w:val="StyleUnderline"/>
          <w:highlight w:val="yellow"/>
        </w:rPr>
        <w:t>are protected</w:t>
      </w:r>
      <w:proofErr w:type="gramEnd"/>
      <w:r w:rsidRPr="00B44794">
        <w:rPr>
          <w:rStyle w:val="StyleUnderline"/>
          <w:highlight w:val="yellow"/>
        </w:rPr>
        <w:t xml:space="preserve"> from permanent replacement only under</w:t>
      </w:r>
      <w:r w:rsidRPr="00B44794">
        <w:rPr>
          <w:rFonts w:eastAsia="Cambria"/>
          <w:sz w:val="12"/>
        </w:rPr>
        <w:t xml:space="preserve"> an </w:t>
      </w:r>
      <w:r w:rsidRPr="00B44794">
        <w:rPr>
          <w:rStyle w:val="StyleUnderline"/>
          <w:highlight w:val="yellow"/>
        </w:rPr>
        <w:t>extremely constricted</w:t>
      </w:r>
      <w:r w:rsidRPr="00B44794">
        <w:rPr>
          <w:rFonts w:eastAsia="Cambria"/>
          <w:sz w:val="12"/>
        </w:rPr>
        <w:t xml:space="preserve"> set of </w:t>
      </w:r>
      <w:r w:rsidRPr="00B44794">
        <w:rPr>
          <w:rStyle w:val="StyleUnderline"/>
          <w:highlight w:val="yellow"/>
        </w:rPr>
        <w:t>conditions.</w:t>
      </w:r>
      <w:r w:rsidRPr="00B44794">
        <w:rPr>
          <w:rFonts w:eastAsia="Cambria"/>
          <w:sz w:val="12"/>
        </w:rPr>
        <w:t xml:space="preserve"> Perhaps it is </w:t>
      </w:r>
      <w:r w:rsidRPr="00B44794">
        <w:rPr>
          <w:rStyle w:val="StyleUnderline"/>
          <w:highlight w:val="yellow"/>
        </w:rPr>
        <w:t>for this reason</w:t>
      </w:r>
      <w:r w:rsidRPr="00B44794">
        <w:rPr>
          <w:rFonts w:eastAsia="Cambria"/>
          <w:sz w:val="12"/>
        </w:rPr>
        <w:t xml:space="preserve"> that </w:t>
      </w:r>
      <w:r w:rsidRPr="00B44794">
        <w:rPr>
          <w:rStyle w:val="StyleUnderline"/>
          <w:highlight w:val="yellow"/>
        </w:rPr>
        <w:t xml:space="preserve">unions have accepted no-strike clauses in their contracts. </w:t>
      </w:r>
      <w:proofErr w:type="gramStart"/>
      <w:r w:rsidRPr="00B44794">
        <w:rPr>
          <w:rStyle w:val="StyleUnderline"/>
          <w:highlight w:val="yellow"/>
        </w:rPr>
        <w:t>Given how compromised the right to strike actually is, why not trade it away?</w:t>
      </w:r>
      <w:proofErr w:type="gramEnd"/>
    </w:p>
    <w:p w:rsidR="00ED2E0E" w:rsidRDefault="00ED2E0E" w:rsidP="00ED2E0E"/>
    <w:p w:rsidR="003522C1" w:rsidRPr="003522C1" w:rsidRDefault="003522C1" w:rsidP="003522C1">
      <w:pPr>
        <w:keepNext/>
        <w:keepLines/>
        <w:spacing w:before="40" w:after="0"/>
        <w:outlineLvl w:val="3"/>
        <w:rPr>
          <w:rFonts w:eastAsia="MS Gothic"/>
          <w:b/>
          <w:iCs/>
          <w:sz w:val="26"/>
        </w:rPr>
      </w:pPr>
      <w:r w:rsidRPr="003522C1">
        <w:rPr>
          <w:rFonts w:eastAsia="MS Gothic"/>
          <w:b/>
          <w:iCs/>
          <w:sz w:val="26"/>
        </w:rPr>
        <w:t>Restrictions on the right to strike have reduced it to meaninglessness</w:t>
      </w:r>
      <w:r>
        <w:rPr>
          <w:rFonts w:eastAsia="MS Gothic"/>
          <w:b/>
          <w:iCs/>
          <w:sz w:val="26"/>
        </w:rPr>
        <w:t>.</w:t>
      </w:r>
    </w:p>
    <w:p w:rsidR="003522C1" w:rsidRPr="003522C1" w:rsidRDefault="003522C1" w:rsidP="003522C1">
      <w:pPr>
        <w:rPr>
          <w:rFonts w:eastAsia="Cambria"/>
          <w:b/>
          <w:bCs/>
          <w:sz w:val="26"/>
        </w:rPr>
      </w:pPr>
      <w:r w:rsidRPr="003522C1">
        <w:rPr>
          <w:rFonts w:eastAsia="Cambria"/>
          <w:b/>
          <w:bCs/>
          <w:sz w:val="26"/>
        </w:rPr>
        <w:t>Pope et al. 17</w:t>
      </w:r>
    </w:p>
    <w:p w:rsidR="003522C1" w:rsidRPr="003522C1" w:rsidRDefault="003522C1" w:rsidP="003522C1">
      <w:pPr>
        <w:rPr>
          <w:rFonts w:eastAsia="Cambria"/>
        </w:rPr>
      </w:pPr>
      <w:proofErr w:type="gramStart"/>
      <w:r w:rsidRPr="003522C1">
        <w:rPr>
          <w:rFonts w:eastAsia="Cambria"/>
        </w:rPr>
        <w:t xml:space="preserve">James Gray Pope, et al, 2017, Pope is a Professor of Law and Sidney Reitman Scholar at Rutgers University, Ed Bruno (former director of the United Electrical Radio and Machine Workers of America, and past southern director for the National Nurses Union), and Peter </w:t>
      </w:r>
      <w:proofErr w:type="spellStart"/>
      <w:r w:rsidRPr="003522C1">
        <w:rPr>
          <w:rFonts w:eastAsia="Cambria"/>
        </w:rPr>
        <w:t>Kellman</w:t>
      </w:r>
      <w:proofErr w:type="spellEnd"/>
      <w:r w:rsidRPr="003522C1">
        <w:rPr>
          <w:rFonts w:eastAsia="Cambria"/>
        </w:rPr>
        <w:t xml:space="preserve"> (past president of the Southern Maine Labor Council and is currently working with the Movement Building/Education Committee of the Maine AFL-CIO)., The Right to Strike  Boston Review, Spring 2017.</w:t>
      </w:r>
      <w:proofErr w:type="gramEnd"/>
      <w:r w:rsidRPr="003522C1">
        <w:rPr>
          <w:rFonts w:eastAsia="Cambria"/>
        </w:rPr>
        <w:t xml:space="preserve"> </w:t>
      </w:r>
      <w:hyperlink r:id="rId10" w:history="1">
        <w:r w:rsidRPr="003522C1">
          <w:rPr>
            <w:rFonts w:eastAsia="Cambria"/>
          </w:rPr>
          <w:t>https://bostonreview.net/forum/james-gray-pope-ed-bruno-peter-kellman-right-strike</w:t>
        </w:r>
      </w:hyperlink>
    </w:p>
    <w:p w:rsidR="003522C1" w:rsidRPr="003522C1" w:rsidRDefault="003522C1" w:rsidP="003522C1">
      <w:pPr>
        <w:ind w:left="720"/>
        <w:rPr>
          <w:rFonts w:eastAsia="Cambria"/>
          <w:b/>
          <w:bCs/>
          <w:u w:val="single"/>
        </w:rPr>
      </w:pPr>
      <w:r w:rsidRPr="003522C1">
        <w:rPr>
          <w:rFonts w:eastAsia="Cambria"/>
          <w:sz w:val="16"/>
        </w:rPr>
        <w:t>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w:t>
      </w:r>
      <w:r w:rsidRPr="003522C1">
        <w:rPr>
          <w:rFonts w:eastAsia="Cambria"/>
          <w:sz w:val="12"/>
        </w:rPr>
        <w:t>¶</w:t>
      </w:r>
      <w:r w:rsidRPr="003522C1">
        <w:rPr>
          <w:rFonts w:eastAsia="Cambria"/>
          <w:sz w:val="16"/>
        </w:rPr>
        <w:t xml:space="preserve"> </w:t>
      </w:r>
      <w:proofErr w:type="gramStart"/>
      <w:r w:rsidRPr="003522C1">
        <w:rPr>
          <w:rFonts w:eastAsia="Cambria"/>
          <w:sz w:val="16"/>
        </w:rPr>
        <w:t>But</w:t>
      </w:r>
      <w:proofErr w:type="gramEnd"/>
      <w:r w:rsidRPr="003522C1">
        <w:rPr>
          <w:rFonts w:eastAsia="Cambria"/>
          <w:sz w:val="16"/>
        </w:rPr>
        <w:t xml:space="preserve"> prospects are not as grim as they appear. Over the past decade, there has been an undeniable shift toward class politics, most visibly evidenced by Occupy Wall Street, the Bernie Sanders campaign, the Fight for Fifteen, and the rise of a Black Lives Matter movement that supports economic justice demands, including the right to organize. Building the labor movement in this period of danger and opportunity will require not only heeding Lerner’s call for a strategic shift and extralegal action; </w:t>
      </w:r>
      <w:r w:rsidRPr="003522C1">
        <w:rPr>
          <w:rFonts w:eastAsia="Cambria"/>
          <w:b/>
          <w:bCs/>
          <w:u w:val="single"/>
        </w:rPr>
        <w:t xml:space="preserve">labor must also reclaim the right to strike and confront the deep structural disabilities that impede unions from challenging corporate power. </w:t>
      </w:r>
      <w:r w:rsidRPr="003522C1">
        <w:rPr>
          <w:rFonts w:eastAsia="Cambria"/>
          <w:sz w:val="16"/>
        </w:rPr>
        <w:t xml:space="preserve">As Lerner diagnosed twenty years ago, </w:t>
      </w:r>
      <w:r w:rsidRPr="003522C1">
        <w:rPr>
          <w:rFonts w:eastAsia="Cambria"/>
          <w:b/>
          <w:bCs/>
          <w:highlight w:val="yellow"/>
          <w:u w:val="single"/>
        </w:rPr>
        <w:t>U.S. labor law blocks unions and workers from effective organizing and striking.</w:t>
      </w:r>
      <w:r w:rsidRPr="003522C1">
        <w:rPr>
          <w:rFonts w:eastAsia="Cambria"/>
          <w:b/>
          <w:bCs/>
          <w:u w:val="single"/>
        </w:rPr>
        <w:t xml:space="preserve"> Then as now, the law’s protections for workers’ rights amount to little more than paper guarantees, while its restrictions are downright deadly. Indeed the Committee on Freedom of Association of </w:t>
      </w:r>
      <w:r w:rsidRPr="003522C1">
        <w:rPr>
          <w:rFonts w:eastAsia="Cambria"/>
          <w:b/>
          <w:bCs/>
          <w:highlight w:val="yellow"/>
          <w:u w:val="single"/>
        </w:rPr>
        <w:t>the International Labor Organization</w:t>
      </w:r>
      <w:r w:rsidRPr="003522C1">
        <w:rPr>
          <w:rFonts w:eastAsia="Cambria"/>
          <w:b/>
          <w:bCs/>
          <w:u w:val="single"/>
        </w:rPr>
        <w:t xml:space="preserve"> (ILO) </w:t>
      </w:r>
      <w:r w:rsidRPr="003522C1">
        <w:rPr>
          <w:rFonts w:eastAsia="Cambria"/>
          <w:b/>
          <w:bCs/>
          <w:highlight w:val="yellow"/>
          <w:u w:val="single"/>
        </w:rPr>
        <w:t>has held that the United States is violating international standards by failing to protect the right to organize, by banning secondary strikes</w:t>
      </w:r>
      <w:r w:rsidRPr="003522C1">
        <w:rPr>
          <w:rFonts w:eastAsia="Cambria"/>
          <w:b/>
          <w:bCs/>
          <w:u w:val="single"/>
        </w:rPr>
        <w:t xml:space="preserve"> and boycotts across the board, </w:t>
      </w:r>
      <w:r w:rsidRPr="003522C1">
        <w:rPr>
          <w:rFonts w:eastAsia="Cambria"/>
          <w:b/>
          <w:bCs/>
          <w:highlight w:val="yellow"/>
          <w:u w:val="single"/>
        </w:rPr>
        <w:t>and</w:t>
      </w:r>
      <w:r w:rsidRPr="003522C1">
        <w:rPr>
          <w:rFonts w:eastAsia="Cambria"/>
          <w:b/>
          <w:bCs/>
          <w:u w:val="single"/>
        </w:rPr>
        <w:t xml:space="preserve"> by </w:t>
      </w:r>
      <w:r w:rsidRPr="003522C1">
        <w:rPr>
          <w:rFonts w:eastAsia="Cambria"/>
          <w:b/>
          <w:bCs/>
          <w:highlight w:val="yellow"/>
          <w:u w:val="single"/>
        </w:rPr>
        <w:t xml:space="preserve">allowing employers </w:t>
      </w:r>
      <w:proofErr w:type="gramStart"/>
      <w:r w:rsidRPr="003522C1">
        <w:rPr>
          <w:rFonts w:eastAsia="Cambria"/>
          <w:b/>
          <w:bCs/>
          <w:highlight w:val="yellow"/>
          <w:u w:val="single"/>
        </w:rPr>
        <w:t>to permanently replace</w:t>
      </w:r>
      <w:proofErr w:type="gramEnd"/>
      <w:r w:rsidRPr="003522C1">
        <w:rPr>
          <w:rFonts w:eastAsia="Cambria"/>
          <w:b/>
          <w:bCs/>
          <w:highlight w:val="yellow"/>
          <w:u w:val="single"/>
        </w:rPr>
        <w:t xml:space="preserve"> workers who strike. The ban on secondary strikes is especially debilitating, because it prevents workers who have economic power</w:t>
      </w:r>
      <w:r w:rsidRPr="003522C1">
        <w:rPr>
          <w:rFonts w:eastAsia="Cambria"/>
          <w:b/>
          <w:bCs/>
          <w:u w:val="single"/>
        </w:rPr>
        <w:t xml:space="preserve">, such as organized grocery workers, </w:t>
      </w:r>
      <w:r w:rsidRPr="003522C1">
        <w:rPr>
          <w:rFonts w:eastAsia="Cambria"/>
          <w:b/>
          <w:bCs/>
          <w:highlight w:val="yellow"/>
          <w:u w:val="single"/>
        </w:rPr>
        <w:t>from aiding workers who do not</w:t>
      </w:r>
      <w:r w:rsidRPr="003522C1">
        <w:rPr>
          <w:rFonts w:eastAsia="Cambria"/>
          <w:b/>
          <w:bCs/>
          <w:u w:val="single"/>
        </w:rPr>
        <w:t xml:space="preserve">, for example unorganized packing house workers. If the grocery workers support striking packers by refusing to handle food packed by strikebreakers, they </w:t>
      </w:r>
      <w:proofErr w:type="gramStart"/>
      <w:r w:rsidRPr="003522C1">
        <w:rPr>
          <w:rFonts w:eastAsia="Cambria"/>
          <w:b/>
          <w:bCs/>
          <w:u w:val="single"/>
        </w:rPr>
        <w:t>are said</w:t>
      </w:r>
      <w:proofErr w:type="gramEnd"/>
      <w:r w:rsidRPr="003522C1">
        <w:rPr>
          <w:rFonts w:eastAsia="Cambria"/>
          <w:b/>
          <w:bCs/>
          <w:u w:val="single"/>
        </w:rPr>
        <w:t xml:space="preserve"> to be engaging in an illegal secondary strike. </w:t>
      </w:r>
      <w:proofErr w:type="gramStart"/>
      <w:r w:rsidRPr="003522C1">
        <w:rPr>
          <w:rFonts w:eastAsia="Cambria"/>
          <w:sz w:val="16"/>
        </w:rPr>
        <w:t>But</w:t>
      </w:r>
      <w:proofErr w:type="gramEnd"/>
      <w:r w:rsidRPr="003522C1">
        <w:rPr>
          <w:rFonts w:eastAsia="Cambria"/>
          <w:sz w:val="16"/>
        </w:rPr>
        <w:t xml:space="preserve">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w:t>
      </w:r>
      <w:proofErr w:type="gramStart"/>
      <w:r w:rsidRPr="003522C1">
        <w:rPr>
          <w:rFonts w:eastAsia="Cambria"/>
          <w:sz w:val="16"/>
        </w:rPr>
        <w:t>But</w:t>
      </w:r>
      <w:proofErr w:type="gramEnd"/>
      <w:r w:rsidRPr="003522C1">
        <w:rPr>
          <w:rFonts w:eastAsia="Cambria"/>
          <w:sz w:val="16"/>
        </w:rPr>
        <w:t xml:space="preserve">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w:t>
      </w:r>
      <w:proofErr w:type="gramStart"/>
      <w:r w:rsidRPr="003522C1">
        <w:rPr>
          <w:rFonts w:eastAsia="Cambria"/>
          <w:sz w:val="16"/>
        </w:rPr>
        <w:t>1960s</w:t>
      </w:r>
      <w:proofErr w:type="gramEnd"/>
      <w:r w:rsidRPr="003522C1">
        <w:rPr>
          <w:rFonts w:eastAsia="Cambria"/>
          <w:sz w:val="16"/>
        </w:rPr>
        <w:t xml:space="preserve"> Cesar Chavez of the United Farm Workers rejected NLRA coverage for farm workers on the ground that it would inscribe “a glowing epitaph on our tombstone.”</w:t>
      </w:r>
    </w:p>
    <w:p w:rsidR="00ED2E0E" w:rsidRPr="00ED2E0E" w:rsidRDefault="00ED2E0E" w:rsidP="00ED2E0E"/>
    <w:sectPr w:rsidR="00ED2E0E" w:rsidRPr="00ED2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266895429168"/>
    <w:docVar w:name="VerbatimVersion" w:val="5.1"/>
  </w:docVars>
  <w:rsids>
    <w:rsidRoot w:val="008D0310"/>
    <w:rsid w:val="00007D34"/>
    <w:rsid w:val="000139A3"/>
    <w:rsid w:val="00054A6C"/>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51FC7"/>
    <w:rsid w:val="002855A7"/>
    <w:rsid w:val="002B146A"/>
    <w:rsid w:val="002B5E17"/>
    <w:rsid w:val="002D5542"/>
    <w:rsid w:val="00303D2C"/>
    <w:rsid w:val="00315690"/>
    <w:rsid w:val="00316B75"/>
    <w:rsid w:val="00325646"/>
    <w:rsid w:val="003332D1"/>
    <w:rsid w:val="003460F2"/>
    <w:rsid w:val="003522C1"/>
    <w:rsid w:val="0035658F"/>
    <w:rsid w:val="0038158C"/>
    <w:rsid w:val="003902BA"/>
    <w:rsid w:val="00397681"/>
    <w:rsid w:val="003A09E2"/>
    <w:rsid w:val="003F29D6"/>
    <w:rsid w:val="004046D0"/>
    <w:rsid w:val="00407037"/>
    <w:rsid w:val="00432D97"/>
    <w:rsid w:val="004605D6"/>
    <w:rsid w:val="00462F1A"/>
    <w:rsid w:val="004932CD"/>
    <w:rsid w:val="004C60E8"/>
    <w:rsid w:val="004E3579"/>
    <w:rsid w:val="004E728B"/>
    <w:rsid w:val="004F39E0"/>
    <w:rsid w:val="00537BD5"/>
    <w:rsid w:val="00545551"/>
    <w:rsid w:val="0057268A"/>
    <w:rsid w:val="005C1A4E"/>
    <w:rsid w:val="005C66DF"/>
    <w:rsid w:val="005D2912"/>
    <w:rsid w:val="006065BD"/>
    <w:rsid w:val="00632DBD"/>
    <w:rsid w:val="00645FA9"/>
    <w:rsid w:val="00647866"/>
    <w:rsid w:val="00656DC7"/>
    <w:rsid w:val="00665003"/>
    <w:rsid w:val="00675DD8"/>
    <w:rsid w:val="00680538"/>
    <w:rsid w:val="006A2AD0"/>
    <w:rsid w:val="006C2375"/>
    <w:rsid w:val="006D4ECC"/>
    <w:rsid w:val="00703BEB"/>
    <w:rsid w:val="00722258"/>
    <w:rsid w:val="007243E5"/>
    <w:rsid w:val="00766EA0"/>
    <w:rsid w:val="007A2226"/>
    <w:rsid w:val="007A316E"/>
    <w:rsid w:val="007E6464"/>
    <w:rsid w:val="007F5B66"/>
    <w:rsid w:val="00810D7C"/>
    <w:rsid w:val="00813322"/>
    <w:rsid w:val="00823A1C"/>
    <w:rsid w:val="00845B9D"/>
    <w:rsid w:val="00860984"/>
    <w:rsid w:val="008B3ECB"/>
    <w:rsid w:val="008B4E85"/>
    <w:rsid w:val="008C1B2E"/>
    <w:rsid w:val="008D0310"/>
    <w:rsid w:val="008D5D44"/>
    <w:rsid w:val="0091627E"/>
    <w:rsid w:val="00927D20"/>
    <w:rsid w:val="00936D50"/>
    <w:rsid w:val="0097032B"/>
    <w:rsid w:val="009C6121"/>
    <w:rsid w:val="009D2EAD"/>
    <w:rsid w:val="009D54B2"/>
    <w:rsid w:val="009E1922"/>
    <w:rsid w:val="009F7ED2"/>
    <w:rsid w:val="00A02EC2"/>
    <w:rsid w:val="00A6305B"/>
    <w:rsid w:val="00A93661"/>
    <w:rsid w:val="00A9516B"/>
    <w:rsid w:val="00A95652"/>
    <w:rsid w:val="00AC0AB8"/>
    <w:rsid w:val="00AC3555"/>
    <w:rsid w:val="00B20F27"/>
    <w:rsid w:val="00B33C6D"/>
    <w:rsid w:val="00B44794"/>
    <w:rsid w:val="00B4508F"/>
    <w:rsid w:val="00B55AD5"/>
    <w:rsid w:val="00B8057C"/>
    <w:rsid w:val="00BD6238"/>
    <w:rsid w:val="00BF593B"/>
    <w:rsid w:val="00BF773A"/>
    <w:rsid w:val="00BF7E81"/>
    <w:rsid w:val="00C13773"/>
    <w:rsid w:val="00C13942"/>
    <w:rsid w:val="00C17CC8"/>
    <w:rsid w:val="00C34301"/>
    <w:rsid w:val="00C53A20"/>
    <w:rsid w:val="00C54E2F"/>
    <w:rsid w:val="00C807D9"/>
    <w:rsid w:val="00C83417"/>
    <w:rsid w:val="00C9604F"/>
    <w:rsid w:val="00CA19AA"/>
    <w:rsid w:val="00CB4CF9"/>
    <w:rsid w:val="00CC5298"/>
    <w:rsid w:val="00CD736E"/>
    <w:rsid w:val="00CD798D"/>
    <w:rsid w:val="00CE161E"/>
    <w:rsid w:val="00CF59A8"/>
    <w:rsid w:val="00D325A9"/>
    <w:rsid w:val="00D36A8A"/>
    <w:rsid w:val="00D61409"/>
    <w:rsid w:val="00D6691E"/>
    <w:rsid w:val="00D71170"/>
    <w:rsid w:val="00D870CA"/>
    <w:rsid w:val="00DA1C92"/>
    <w:rsid w:val="00DA25D4"/>
    <w:rsid w:val="00DA6538"/>
    <w:rsid w:val="00E05A37"/>
    <w:rsid w:val="00E15E75"/>
    <w:rsid w:val="00E5262C"/>
    <w:rsid w:val="00E64CE5"/>
    <w:rsid w:val="00E941D3"/>
    <w:rsid w:val="00EC7DC4"/>
    <w:rsid w:val="00ED2E0E"/>
    <w:rsid w:val="00ED30CF"/>
    <w:rsid w:val="00EE4505"/>
    <w:rsid w:val="00EE5276"/>
    <w:rsid w:val="00F176EF"/>
    <w:rsid w:val="00F345A5"/>
    <w:rsid w:val="00F45C85"/>
    <w:rsid w:val="00F45E10"/>
    <w:rsid w:val="00F60384"/>
    <w:rsid w:val="00F6364A"/>
    <w:rsid w:val="00F7296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CDF22"/>
  <w15:chartTrackingRefBased/>
  <w15:docId w15:val="{BA93A0B2-421B-46F9-ABAE-AA4F5D7F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D0310"/>
    <w:rPr>
      <w:rFonts w:ascii="Calibri" w:hAnsi="Calibri" w:cs="Calibri"/>
    </w:rPr>
  </w:style>
  <w:style w:type="paragraph" w:styleId="Heading1">
    <w:name w:val="heading 1"/>
    <w:aliases w:val="Pocket"/>
    <w:basedOn w:val="Normal"/>
    <w:next w:val="Normal"/>
    <w:link w:val="Heading1Char"/>
    <w:qFormat/>
    <w:rsid w:val="008D0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0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0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D03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0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310"/>
  </w:style>
  <w:style w:type="character" w:customStyle="1" w:styleId="Heading1Char">
    <w:name w:val="Heading 1 Char"/>
    <w:aliases w:val="Pocket Char"/>
    <w:basedOn w:val="DefaultParagraphFont"/>
    <w:link w:val="Heading1"/>
    <w:rsid w:val="008D03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03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031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D0310"/>
    <w:rPr>
      <w:rFonts w:ascii="Calibri" w:eastAsiaTheme="majorEastAsia" w:hAnsi="Calibri" w:cstheme="majorBidi"/>
      <w:b/>
      <w:iCs/>
      <w:sz w:val="26"/>
    </w:rPr>
  </w:style>
  <w:style w:type="character" w:styleId="Emphasis">
    <w:name w:val="Emphasis"/>
    <w:basedOn w:val="DefaultParagraphFont"/>
    <w:uiPriority w:val="7"/>
    <w:qFormat/>
    <w:rsid w:val="008D031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D0310"/>
    <w:rPr>
      <w:b/>
      <w:bCs/>
      <w:sz w:val="26"/>
      <w:u w:val="none"/>
    </w:rPr>
  </w:style>
  <w:style w:type="character" w:customStyle="1" w:styleId="StyleUnderline">
    <w:name w:val="Style Underline"/>
    <w:aliases w:val="Underline"/>
    <w:basedOn w:val="DefaultParagraphFont"/>
    <w:uiPriority w:val="6"/>
    <w:qFormat/>
    <w:rsid w:val="008D0310"/>
    <w:rPr>
      <w:b w:val="0"/>
      <w:sz w:val="22"/>
      <w:u w:val="single"/>
    </w:rPr>
  </w:style>
  <w:style w:type="character" w:styleId="Hyperlink">
    <w:name w:val="Hyperlink"/>
    <w:basedOn w:val="DefaultParagraphFont"/>
    <w:uiPriority w:val="99"/>
    <w:semiHidden/>
    <w:unhideWhenUsed/>
    <w:rsid w:val="008D0310"/>
    <w:rPr>
      <w:color w:val="auto"/>
      <w:u w:val="none"/>
    </w:rPr>
  </w:style>
  <w:style w:type="character" w:styleId="FollowedHyperlink">
    <w:name w:val="FollowedHyperlink"/>
    <w:basedOn w:val="DefaultParagraphFont"/>
    <w:uiPriority w:val="99"/>
    <w:semiHidden/>
    <w:unhideWhenUsed/>
    <w:rsid w:val="008D031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44289582" TargetMode="External"/><Relationship Id="rId3" Type="http://schemas.openxmlformats.org/officeDocument/2006/relationships/styles" Target="styles.xml"/><Relationship Id="rId7" Type="http://schemas.openxmlformats.org/officeDocument/2006/relationships/hyperlink" Target="https://www.mecep.org/blog/right-to-strike-would-level-the-playing-field-for-public-workers-with-benefits-for-all-of-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3169/instemplrighj.4.0.01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ostonreview.net/forum/james-gray-pope-ed-bruno-peter-kellman-right-strike" TargetMode="External"/><Relationship Id="rId4" Type="http://schemas.openxmlformats.org/officeDocument/2006/relationships/settings" Target="settings.xml"/><Relationship Id="rId9" Type="http://schemas.openxmlformats.org/officeDocument/2006/relationships/hyperlink" Target="https://depts.washington.edu/eqhlth/pages/BezruchkaInequalityKillsBkPubInfo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C3224-CB3F-48B6-93C0-51D2EA8CC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180</TotalTime>
  <Pages>1</Pages>
  <Words>2685</Words>
  <Characters>15307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Adam Torson</cp:lastModifiedBy>
  <cp:revision>3</cp:revision>
  <dcterms:created xsi:type="dcterms:W3CDTF">2021-11-03T18:35:00Z</dcterms:created>
  <dcterms:modified xsi:type="dcterms:W3CDTF">2021-11-04T00:47:00Z</dcterms:modified>
</cp:coreProperties>
</file>