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23F3B" w14:textId="5683140D" w:rsidR="00E42E4C" w:rsidRDefault="00254284" w:rsidP="00254284">
      <w:pPr>
        <w:pStyle w:val="Heading1"/>
      </w:pPr>
      <w:r>
        <w:t>Off</w:t>
      </w:r>
    </w:p>
    <w:p w14:paraId="2B47D589" w14:textId="4F5BBFF6" w:rsidR="00254284" w:rsidRDefault="00254284" w:rsidP="00254284">
      <w:pPr>
        <w:pStyle w:val="Heading2"/>
      </w:pPr>
      <w:r>
        <w:lastRenderedPageBreak/>
        <w:t>Police</w:t>
      </w:r>
    </w:p>
    <w:p w14:paraId="0B549CE3" w14:textId="747AEFA0" w:rsidR="00254284" w:rsidRPr="000F1DC3" w:rsidRDefault="00254284" w:rsidP="00254284">
      <w:pPr>
        <w:pStyle w:val="Heading4"/>
        <w:rPr>
          <w:rFonts w:asciiTheme="majorHAnsi" w:hAnsiTheme="majorHAnsi" w:cstheme="majorHAnsi"/>
        </w:rPr>
      </w:pPr>
      <w:r w:rsidRPr="000F1DC3">
        <w:rPr>
          <w:rFonts w:asciiTheme="majorHAnsi" w:hAnsiTheme="majorHAnsi" w:cstheme="majorHAnsi"/>
        </w:rPr>
        <w:t>CP Text: A just government should</w:t>
      </w:r>
      <w:r>
        <w:rPr>
          <w:rFonts w:asciiTheme="majorHAnsi" w:hAnsiTheme="majorHAnsi" w:cstheme="majorHAnsi"/>
        </w:rPr>
        <w:t xml:space="preserve"> abolish police unions and</w:t>
      </w:r>
      <w:r w:rsidRPr="000F1DC3">
        <w:rPr>
          <w:rFonts w:asciiTheme="majorHAnsi" w:hAnsiTheme="majorHAnsi" w:cstheme="majorHAnsi"/>
        </w:rPr>
        <w:t xml:space="preserve">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all other </w:t>
      </w:r>
      <w:r w:rsidRPr="000F1DC3">
        <w:rPr>
          <w:rFonts w:asciiTheme="majorHAnsi" w:hAnsiTheme="majorHAnsi" w:cstheme="majorHAnsi"/>
        </w:rPr>
        <w:t>workers to strike</w:t>
      </w:r>
      <w:r>
        <w:rPr>
          <w:rFonts w:asciiTheme="majorHAnsi" w:hAnsiTheme="majorHAnsi" w:cstheme="majorHAnsi"/>
        </w:rPr>
        <w:t>.</w:t>
      </w:r>
    </w:p>
    <w:p w14:paraId="4813563B" w14:textId="77777777" w:rsidR="00254284" w:rsidRPr="000F1DC3" w:rsidRDefault="00254284" w:rsidP="00254284">
      <w:pPr>
        <w:pStyle w:val="Heading4"/>
        <w:rPr>
          <w:rFonts w:asciiTheme="majorHAnsi" w:hAnsiTheme="majorHAnsi" w:cstheme="majorHAnsi"/>
        </w:rPr>
      </w:pPr>
      <w:r w:rsidRPr="000F1DC3">
        <w:rPr>
          <w:rFonts w:asciiTheme="majorHAnsi" w:hAnsiTheme="majorHAnsi" w:cstheme="majorHAnsi"/>
        </w:rPr>
        <w:t xml:space="preserve">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makes police collective bargaining worse and gives more power to police unions.</w:t>
      </w:r>
    </w:p>
    <w:p w14:paraId="28DFDDE4" w14:textId="77777777" w:rsidR="00254284" w:rsidRPr="000F1DC3" w:rsidRDefault="00254284" w:rsidP="00254284">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34B82234" w14:textId="72FD160C" w:rsidR="00254284" w:rsidRPr="000F1DC3" w:rsidRDefault="00254284" w:rsidP="00625DE0">
      <w:pPr>
        <w:rPr>
          <w:rFonts w:asciiTheme="majorHAnsi" w:hAnsiTheme="majorHAnsi" w:cstheme="majorHAnsi"/>
          <w:sz w:val="12"/>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 and</w:t>
      </w:r>
      <w:proofErr w:type="spellEnd"/>
      <w:r w:rsidRPr="000F1DC3">
        <w:rPr>
          <w:rFonts w:asciiTheme="majorHAnsi" w:hAnsiTheme="majorHAnsi" w:cstheme="majorHAnsi"/>
          <w:color w:val="000000" w:themeColor="text1"/>
          <w:szCs w:val="22"/>
        </w:rPr>
        <w:t xml:space="preserve"> </w:t>
      </w:r>
      <w:r w:rsidRPr="000F1DC3">
        <w:rPr>
          <w:rFonts w:asciiTheme="majorHAnsi" w:hAnsiTheme="majorHAnsi" w:cstheme="majorHAnsi"/>
          <w:szCs w:val="22"/>
        </w:rPr>
        <w:t>How Has It Increased Police Power," Washington Post, 7-1-2020, 11-2-2021https://www.washingtonpost.com/outlook/2020/07/01/what-is-blue-flu-how-has-it-increased-police-power/)//AW</w:t>
      </w:r>
      <w:r w:rsidRPr="000F1DC3">
        <w:rPr>
          <w:rFonts w:asciiTheme="majorHAnsi" w:hAnsiTheme="majorHAnsi" w:cstheme="majorHAnsi"/>
          <w:szCs w:val="22"/>
          <w:u w:val="single"/>
        </w:rPr>
        <w:t xml:space="preserve"> municipalities. </w:t>
      </w:r>
    </w:p>
    <w:p w14:paraId="1704E8EE" w14:textId="77777777" w:rsidR="00254284" w:rsidRDefault="00254284" w:rsidP="00254284"/>
    <w:p w14:paraId="3268A33E" w14:textId="77777777" w:rsidR="00254284" w:rsidRPr="000F1DC3" w:rsidRDefault="00254284" w:rsidP="00254284">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7243BB46" w14:textId="77777777" w:rsidR="00625DE0" w:rsidRPr="000F1DC3" w:rsidRDefault="00254284" w:rsidP="00625DE0">
      <w:pPr>
        <w:rPr>
          <w:rFonts w:asciiTheme="majorHAnsi" w:hAnsiTheme="majorHAnsi" w:cstheme="majorHAnsi"/>
          <w:szCs w:val="22"/>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734B3E83" w14:textId="2B746271" w:rsidR="00254284" w:rsidRPr="000F1DC3" w:rsidRDefault="00625DE0" w:rsidP="00625DE0">
      <w:pPr>
        <w:rPr>
          <w:rFonts w:asciiTheme="majorHAnsi" w:hAnsiTheme="majorHAnsi" w:cstheme="majorHAnsi"/>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w:t>
      </w:r>
    </w:p>
    <w:p w14:paraId="28AA2240" w14:textId="77777777" w:rsidR="00254284" w:rsidRPr="000F1DC3" w:rsidRDefault="00254284" w:rsidP="00254284">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1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 xml:space="preserve">For employers, this was an attack on the existing </w:t>
      </w:r>
      <w:r w:rsidRPr="000F1DC3">
        <w:rPr>
          <w:rStyle w:val="StyleUnderline"/>
          <w:rFonts w:asciiTheme="majorHAnsi" w:hAnsiTheme="majorHAnsi" w:cstheme="majorHAnsi"/>
        </w:rPr>
        <w:lastRenderedPageBreak/>
        <w:t>societal power structure. They enlisted the government as the defender of capital and property rights, and </w:t>
      </w:r>
      <w:hyperlink r:id="rId2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2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3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21F0B211" w14:textId="77777777" w:rsidR="00254284" w:rsidRPr="000F1DC3" w:rsidRDefault="00254284" w:rsidP="00254284">
      <w:pPr>
        <w:rPr>
          <w:rFonts w:asciiTheme="majorHAnsi" w:hAnsiTheme="majorHAnsi" w:cstheme="majorHAnsi"/>
        </w:rPr>
      </w:pPr>
    </w:p>
    <w:p w14:paraId="29EBEE39" w14:textId="77777777" w:rsidR="00254284" w:rsidRPr="000F1DC3" w:rsidRDefault="00254284" w:rsidP="00254284">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5B1ED573" w14:textId="77777777" w:rsidR="00254284" w:rsidRPr="000F1DC3" w:rsidRDefault="00254284" w:rsidP="00254284">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48EF8753" w14:textId="77777777" w:rsidR="00254284" w:rsidRPr="000F1DC3" w:rsidRDefault="00254284" w:rsidP="00254284">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xml:space="preserve">— even in cases when those </w:t>
      </w:r>
      <w:r w:rsidRPr="000F1DC3">
        <w:rPr>
          <w:rFonts w:asciiTheme="majorHAnsi" w:hAnsiTheme="majorHAnsi" w:cstheme="majorHAnsi"/>
          <w:sz w:val="12"/>
          <w:szCs w:val="22"/>
        </w:rPr>
        <w:lastRenderedPageBreak/>
        <w:t>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2827603B" w14:textId="77777777" w:rsidR="00254284" w:rsidRPr="000F1DC3" w:rsidRDefault="00254284" w:rsidP="00254284">
      <w:pPr>
        <w:pStyle w:val="Heading4"/>
        <w:rPr>
          <w:rFonts w:asciiTheme="majorHAnsi" w:hAnsiTheme="majorHAnsi" w:cstheme="majorHAnsi"/>
        </w:rPr>
      </w:pPr>
      <w:r w:rsidRPr="000F1DC3">
        <w:rPr>
          <w:rFonts w:asciiTheme="majorHAnsi" w:hAnsiTheme="majorHAnsi" w:cstheme="majorHAnsi"/>
        </w:rPr>
        <w:t xml:space="preserve">Police unions are anti-labor- means 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09A3928D" w14:textId="77777777" w:rsidR="00254284" w:rsidRPr="000F1DC3" w:rsidRDefault="00254284" w:rsidP="00254284">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6339D9E7" w14:textId="25FD20C6" w:rsidR="00254284" w:rsidRDefault="00254284" w:rsidP="00254284">
      <w:pPr>
        <w:rPr>
          <w:rFonts w:asciiTheme="majorHAnsi" w:hAnsiTheme="majorHAnsi" w:cstheme="majorHAnsi"/>
          <w:sz w:val="10"/>
        </w:rPr>
      </w:pPr>
      <w:r w:rsidRPr="000F1DC3">
        <w:rPr>
          <w:rFonts w:asciiTheme="majorHAnsi" w:hAnsiTheme="majorHAnsi" w:cstheme="majorHAnsi"/>
          <w:sz w:val="10"/>
        </w:rPr>
        <w:lastRenderedPageBreak/>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7ADF0519" w14:textId="0398C31D" w:rsidR="00254284" w:rsidRDefault="0009693B" w:rsidP="0009693B">
      <w:pPr>
        <w:pStyle w:val="Heading2"/>
      </w:pPr>
      <w:r>
        <w:lastRenderedPageBreak/>
        <w:t xml:space="preserve">WSDE </w:t>
      </w:r>
    </w:p>
    <w:p w14:paraId="0523CF2A" w14:textId="77777777" w:rsidR="0009693B" w:rsidRDefault="0009693B" w:rsidP="0009693B">
      <w:pPr>
        <w:pStyle w:val="Heading4"/>
      </w:pPr>
      <w:r>
        <w:t>Plan text: Firms should be transformed into worker self-directed enterprises.</w:t>
      </w:r>
    </w:p>
    <w:p w14:paraId="49CF3255" w14:textId="77777777" w:rsidR="0009693B" w:rsidRPr="00EB2C33" w:rsidRDefault="0009693B" w:rsidP="0009693B">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2CCAC9F0" w14:textId="77777777" w:rsidR="0009693B" w:rsidRDefault="0009693B" w:rsidP="0009693B">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7AB1B49B" w14:textId="77777777" w:rsidR="0009693B" w:rsidRDefault="0009693B" w:rsidP="0009693B">
      <w:pPr>
        <w:pStyle w:val="Heading4"/>
      </w:pPr>
      <w:r>
        <w:t xml:space="preserve">Empirics prove that self-directed firms are more democratic and successful. </w:t>
      </w:r>
    </w:p>
    <w:p w14:paraId="0E6A95E6" w14:textId="77777777" w:rsidR="0009693B" w:rsidRPr="00B333AF" w:rsidRDefault="0009693B" w:rsidP="0009693B">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2A054823" w14:textId="77777777" w:rsidR="0009693B" w:rsidRPr="00D60273" w:rsidRDefault="0009693B" w:rsidP="0009693B">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 xml:space="preserve">That same philosophy </w:t>
      </w:r>
      <w:r w:rsidRPr="00D60273">
        <w:rPr>
          <w:sz w:val="16"/>
          <w:szCs w:val="16"/>
        </w:rPr>
        <w:lastRenderedPageBreak/>
        <w:t>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42"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1681DA19" w14:textId="77777777" w:rsidR="0009693B" w:rsidRPr="0009693B" w:rsidRDefault="0009693B" w:rsidP="0009693B"/>
    <w:p w14:paraId="44FA4D5F" w14:textId="748014E7" w:rsidR="00254284" w:rsidRDefault="00254284" w:rsidP="00254284">
      <w:pPr>
        <w:pStyle w:val="Heading2"/>
      </w:pPr>
      <w:r>
        <w:lastRenderedPageBreak/>
        <w:t xml:space="preserve">UBI </w:t>
      </w:r>
    </w:p>
    <w:p w14:paraId="4044DC80" w14:textId="77777777" w:rsidR="00254284" w:rsidRDefault="00254284" w:rsidP="00254284">
      <w:pPr>
        <w:pStyle w:val="Heading4"/>
      </w:pPr>
      <w:r>
        <w:t>CP Text: A just government ought to provide universal basic income</w:t>
      </w:r>
    </w:p>
    <w:p w14:paraId="2CCBFC48" w14:textId="77777777" w:rsidR="00254284" w:rsidRDefault="00254284" w:rsidP="00254284">
      <w:pPr>
        <w:pStyle w:val="Heading4"/>
      </w:pPr>
      <w:r>
        <w:t>Striking can’t solve layoffs when the employer doesn’t need their workers anymore – UBI would give workers a cushion to survive unemployment AND increase their ability to strike by providing a strike fund</w:t>
      </w:r>
    </w:p>
    <w:p w14:paraId="289A3192" w14:textId="77777777" w:rsidR="00254284" w:rsidRPr="001F3B14" w:rsidRDefault="00254284" w:rsidP="00254284">
      <w:pPr>
        <w:spacing w:after="0" w:line="240" w:lineRule="auto"/>
        <w:textAlignment w:val="baseline"/>
        <w:rPr>
          <w:rFonts w:ascii="Georgia" w:eastAsia="Times New Roman" w:hAnsi="Georgia" w:cs="Times New Roman"/>
          <w:color w:val="666666"/>
          <w:sz w:val="24"/>
        </w:rPr>
      </w:pPr>
      <w:proofErr w:type="spellStart"/>
      <w:r w:rsidRPr="008F217E">
        <w:t>Tascha</w:t>
      </w:r>
      <w:proofErr w:type="spellEnd"/>
      <w:r w:rsidRPr="008F217E">
        <w:t xml:space="preserve"> </w:t>
      </w:r>
      <w:proofErr w:type="spellStart"/>
      <w:r w:rsidRPr="008F217E">
        <w:rPr>
          <w:rStyle w:val="Style13ptBold"/>
        </w:rPr>
        <w:t>Shahriari-Parsa</w:t>
      </w:r>
      <w:proofErr w:type="spellEnd"/>
      <w:r w:rsidRPr="008F217E">
        <w:rPr>
          <w:rStyle w:val="Style13ptBold"/>
        </w:rPr>
        <w:t>, 21</w:t>
      </w:r>
      <w:r w:rsidRPr="008F217E">
        <w:t xml:space="preserve"> </w:t>
      </w:r>
      <w:r w:rsidRPr="001F3B14">
        <w:t>[</w:t>
      </w:r>
      <w:proofErr w:type="spellStart"/>
      <w:r w:rsidRPr="001F3B14">
        <w:t>Tascha</w:t>
      </w:r>
      <w:proofErr w:type="spellEnd"/>
      <w:r w:rsidRPr="001F3B14">
        <w:t xml:space="preserve"> </w:t>
      </w:r>
      <w:proofErr w:type="spellStart"/>
      <w:r w:rsidRPr="001F3B14">
        <w:t>Shahriari-Parsa</w:t>
      </w:r>
      <w:proofErr w:type="spellEnd"/>
      <w:r w:rsidRPr="001F3B14">
        <w:t xml:space="preserve"> is a student at Harvard Law School.] ("Why Universal Basic Income is a Labor Issue," </w:t>
      </w:r>
      <w:proofErr w:type="spellStart"/>
      <w:r w:rsidRPr="001F3B14">
        <w:t>OnLabor</w:t>
      </w:r>
      <w:proofErr w:type="spellEnd"/>
      <w:r w:rsidRPr="001F3B14">
        <w:t>, 4-30-2021, https://onlabor.org/why-universal-basic-income-is-a-labor-issue/)//va</w:t>
      </w:r>
    </w:p>
    <w:p w14:paraId="3E6C7898" w14:textId="77777777" w:rsidR="00254284" w:rsidRPr="008F217E" w:rsidRDefault="00254284" w:rsidP="00254284">
      <w:pPr>
        <w:pStyle w:val="NormalWeb"/>
        <w:shd w:val="clear" w:color="auto" w:fill="FFFFFF"/>
        <w:spacing w:before="0" w:beforeAutospacing="0" w:after="0" w:afterAutospacing="0"/>
        <w:textAlignment w:val="baseline"/>
        <w:rPr>
          <w:rFonts w:ascii="Georgia" w:hAnsi="Georgia"/>
          <w:color w:val="666666"/>
          <w:sz w:val="16"/>
        </w:rPr>
      </w:pPr>
      <w:r w:rsidRPr="008F217E">
        <w:rPr>
          <w:rFonts w:ascii="Georgia" w:hAnsi="Georgia"/>
          <w:color w:val="666666"/>
          <w:sz w:val="16"/>
        </w:rPr>
        <w:t xml:space="preserve">For both Stern and Yang, </w:t>
      </w:r>
      <w:r w:rsidRPr="00D572E7">
        <w:rPr>
          <w:rStyle w:val="StyleUnderline"/>
          <w:highlight w:val="yellow"/>
        </w:rPr>
        <w:t>UBI is</w:t>
      </w:r>
      <w:r w:rsidRPr="008F217E">
        <w:rPr>
          <w:rStyle w:val="StyleUnderline"/>
        </w:rPr>
        <w:t>,</w:t>
      </w:r>
      <w:r w:rsidRPr="008F217E">
        <w:rPr>
          <w:rFonts w:ascii="Georgia" w:hAnsi="Georgia"/>
          <w:color w:val="666666"/>
          <w:sz w:val="16"/>
        </w:rPr>
        <w:t xml:space="preserve"> at least in large part, </w:t>
      </w:r>
      <w:r w:rsidRPr="00D572E7">
        <w:rPr>
          <w:rStyle w:val="StyleUnderline"/>
          <w:highlight w:val="yellow"/>
        </w:rPr>
        <w:t>a solution to</w:t>
      </w:r>
      <w:r w:rsidRPr="008F217E">
        <w:rPr>
          <w:rFonts w:ascii="Georgia" w:hAnsi="Georgia"/>
          <w:color w:val="666666"/>
          <w:sz w:val="16"/>
        </w:rPr>
        <w:t xml:space="preserve"> growing concerns over the role that </w:t>
      </w:r>
      <w:r w:rsidRPr="00D572E7">
        <w:rPr>
          <w:rStyle w:val="StyleUnderline"/>
          <w:highlight w:val="yellow"/>
        </w:rPr>
        <w:t>automation</w:t>
      </w:r>
      <w:r w:rsidRPr="008F217E">
        <w:rPr>
          <w:rFonts w:ascii="Georgia" w:hAnsi="Georgia"/>
          <w:color w:val="666666"/>
          <w:sz w:val="16"/>
        </w:rPr>
        <w:t xml:space="preserve"> will play in creating mass unemployment. As Yang pointed out on his campaign trail, self-driving truck technology could easily render millions of Americans without a job in the blink of an eye. And it’s not just truck drivers: a </w:t>
      </w:r>
      <w:hyperlink r:id="rId43" w:history="1">
        <w:r w:rsidRPr="008F217E">
          <w:rPr>
            <w:rStyle w:val="Hyperlink"/>
            <w:rFonts w:ascii="Georgia" w:eastAsiaTheme="majorEastAsia" w:hAnsi="Georgia"/>
            <w:color w:val="6299A9"/>
            <w:sz w:val="16"/>
            <w:bdr w:val="none" w:sz="0" w:space="0" w:color="auto" w:frame="1"/>
          </w:rPr>
          <w:t>2016 federal report</w:t>
        </w:r>
      </w:hyperlink>
      <w:r w:rsidRPr="008F217E">
        <w:rPr>
          <w:rFonts w:ascii="Georgia" w:hAnsi="Georgia"/>
          <w:color w:val="666666"/>
          <w:sz w:val="16"/>
        </w:rPr>
        <w:t xml:space="preserve"> found that </w:t>
      </w:r>
      <w:r w:rsidRPr="00D572E7">
        <w:rPr>
          <w:rStyle w:val="StyleUnderline"/>
          <w:highlight w:val="yellow"/>
        </w:rPr>
        <w:t>83% of jobs making less than $20</w:t>
      </w:r>
      <w:r w:rsidRPr="008F217E">
        <w:rPr>
          <w:rStyle w:val="StyleUnderline"/>
        </w:rPr>
        <w:t xml:space="preserve"> per hour </w:t>
      </w:r>
      <w:r w:rsidRPr="00D572E7">
        <w:rPr>
          <w:rStyle w:val="StyleUnderline"/>
          <w:highlight w:val="yellow"/>
        </w:rPr>
        <w:t>could be lost</w:t>
      </w:r>
      <w:r w:rsidRPr="008F217E">
        <w:rPr>
          <w:rFonts w:ascii="Georgia" w:hAnsi="Georgia"/>
          <w:color w:val="666666"/>
          <w:sz w:val="16"/>
        </w:rPr>
        <w:t xml:space="preserve"> due to automation. This doesn’t mean that labor will become </w:t>
      </w:r>
      <w:proofErr w:type="gramStart"/>
      <w:r w:rsidRPr="008F217E">
        <w:rPr>
          <w:rFonts w:ascii="Georgia" w:hAnsi="Georgia"/>
          <w:color w:val="666666"/>
          <w:sz w:val="16"/>
        </w:rPr>
        <w:t>obsolete—jobs</w:t>
      </w:r>
      <w:proofErr w:type="gramEnd"/>
      <w:r w:rsidRPr="008F217E">
        <w:rPr>
          <w:rFonts w:ascii="Georgia" w:hAnsi="Georgia"/>
          <w:color w:val="666666"/>
          <w:sz w:val="16"/>
        </w:rPr>
        <w:t xml:space="preserve"> displaced by technology will eventually be replaced by jobs in other areas. But what are you supposed to do if you’ve been driving trucks your whole life? Learn how to code? How would you survive in the interim? ¶ Perhaps unions can mitigate the ‘side-effects’ of technology. In 1812, the Luddites famously smashed textile machinery, giving rise to the modern usage of the term “luddite” to refer to a person opposed to technological progress. But contrary to the common myth, the Luddites </w:t>
      </w:r>
      <w:hyperlink r:id="rId44" w:history="1">
        <w:r w:rsidRPr="008F217E">
          <w:rPr>
            <w:rStyle w:val="Hyperlink"/>
            <w:rFonts w:ascii="Georgia" w:eastAsiaTheme="majorEastAsia" w:hAnsi="Georgia"/>
            <w:color w:val="6299A9"/>
            <w:sz w:val="16"/>
            <w:bdr w:val="none" w:sz="0" w:space="0" w:color="auto" w:frame="1"/>
          </w:rPr>
          <w:t>were not</w:t>
        </w:r>
      </w:hyperlink>
      <w:r w:rsidRPr="008F217E">
        <w:rPr>
          <w:rFonts w:ascii="Georgia" w:hAnsi="Georgia"/>
          <w:color w:val="666666"/>
          <w:sz w:val="16"/>
        </w:rPr>
        <w:t xml:space="preserve"> against machinery. They were against their terrible labor conditions, demanding that whoever runs the machines should receive sufficient training and be paid a fair wage. In that sense, the Luddites’ demands were comparable to those of </w:t>
      </w:r>
      <w:hyperlink r:id="rId45" w:history="1">
        <w:r w:rsidRPr="008F217E">
          <w:rPr>
            <w:rStyle w:val="Hyperlink"/>
            <w:rFonts w:ascii="Georgia" w:eastAsiaTheme="majorEastAsia" w:hAnsi="Georgia"/>
            <w:color w:val="6299A9"/>
            <w:sz w:val="16"/>
            <w:bdr w:val="none" w:sz="0" w:space="0" w:color="auto" w:frame="1"/>
          </w:rPr>
          <w:t>UNITE HERE</w:t>
        </w:r>
      </w:hyperlink>
      <w:r w:rsidRPr="008F217E">
        <w:rPr>
          <w:rFonts w:ascii="Georgia" w:hAnsi="Georgia"/>
          <w:color w:val="666666"/>
          <w:sz w:val="16"/>
        </w:rPr>
        <w:t xml:space="preserve"> hotel workers who went on strike throughout the country in 2018, </w:t>
      </w:r>
      <w:hyperlink r:id="rId46" w:history="1">
        <w:r w:rsidRPr="008F217E">
          <w:rPr>
            <w:rStyle w:val="Hyperlink"/>
            <w:rFonts w:ascii="Georgia" w:eastAsiaTheme="majorEastAsia" w:hAnsi="Georgia"/>
            <w:color w:val="6299A9"/>
            <w:sz w:val="16"/>
            <w:bdr w:val="none" w:sz="0" w:space="0" w:color="auto" w:frame="1"/>
          </w:rPr>
          <w:t>winning</w:t>
        </w:r>
      </w:hyperlink>
      <w:r w:rsidRPr="008F217E">
        <w:rPr>
          <w:rFonts w:ascii="Georgia" w:hAnsi="Georgia"/>
          <w:color w:val="666666"/>
          <w:sz w:val="16"/>
        </w:rPr>
        <w:t xml:space="preserve"> mandated training for workers affected by new technology as well as a say over how new technology would be implemented. ¶ Collective bargaining over the implementation of technology is an important part of the solution. But </w:t>
      </w:r>
      <w:r w:rsidRPr="00D572E7">
        <w:rPr>
          <w:rStyle w:val="StyleUnderline"/>
          <w:highlight w:val="yellow"/>
        </w:rPr>
        <w:t>even if we organized the entire U.S. workforce</w:t>
      </w:r>
      <w:r w:rsidRPr="008F217E">
        <w:rPr>
          <w:rStyle w:val="StyleUnderline"/>
        </w:rPr>
        <w:t xml:space="preserve"> into unions</w:t>
      </w:r>
      <w:r w:rsidRPr="008F217E">
        <w:rPr>
          <w:rFonts w:ascii="Georgia" w:hAnsi="Georgia"/>
          <w:color w:val="666666"/>
          <w:sz w:val="16"/>
        </w:rPr>
        <w:t xml:space="preserve"> with enough power to negotiate such agreements, </w:t>
      </w:r>
      <w:r w:rsidRPr="00D572E7">
        <w:rPr>
          <w:rStyle w:val="StyleUnderline"/>
          <w:highlight w:val="yellow"/>
        </w:rPr>
        <w:t>we wouldn’t stop mass layoffs</w:t>
      </w:r>
      <w:r w:rsidRPr="008F217E">
        <w:rPr>
          <w:rFonts w:ascii="Georgia" w:hAnsi="Georgia"/>
          <w:color w:val="666666"/>
          <w:sz w:val="16"/>
        </w:rPr>
        <w:t xml:space="preserve">. </w:t>
      </w:r>
      <w:r w:rsidRPr="008F217E">
        <w:rPr>
          <w:rStyle w:val="StyleUnderline"/>
        </w:rPr>
        <w:t xml:space="preserve">The key source of </w:t>
      </w:r>
      <w:r w:rsidRPr="00D572E7">
        <w:rPr>
          <w:rStyle w:val="StyleUnderline"/>
          <w:highlight w:val="yellow"/>
        </w:rPr>
        <w:t>workers’ leverage</w:t>
      </w:r>
      <w:r w:rsidRPr="008F217E">
        <w:rPr>
          <w:rFonts w:ascii="Georgia" w:hAnsi="Georgia"/>
          <w:color w:val="666666"/>
          <w:sz w:val="16"/>
        </w:rPr>
        <w:t xml:space="preserve"> over their employer—</w:t>
      </w:r>
      <w:r w:rsidRPr="008F217E">
        <w:rPr>
          <w:rStyle w:val="StyleUnderline"/>
        </w:rPr>
        <w:t>the ability to withhold labor</w:t>
      </w:r>
      <w:r w:rsidRPr="008F217E">
        <w:rPr>
          <w:rFonts w:ascii="Georgia" w:hAnsi="Georgia"/>
          <w:color w:val="666666"/>
          <w:sz w:val="16"/>
        </w:rPr>
        <w:t>—</w:t>
      </w:r>
      <w:r w:rsidRPr="00D572E7">
        <w:rPr>
          <w:rStyle w:val="StyleUnderline"/>
          <w:highlight w:val="yellow"/>
        </w:rPr>
        <w:t>is predicated on the employer’s need</w:t>
      </w:r>
      <w:r w:rsidRPr="00D572E7">
        <w:rPr>
          <w:rFonts w:ascii="Georgia" w:hAnsi="Georgia"/>
          <w:color w:val="666666"/>
          <w:sz w:val="16"/>
          <w:highlight w:val="yellow"/>
        </w:rPr>
        <w:t xml:space="preserve"> </w:t>
      </w:r>
      <w:r w:rsidRPr="00D572E7">
        <w:rPr>
          <w:rStyle w:val="StyleUnderline"/>
          <w:highlight w:val="yellow"/>
        </w:rPr>
        <w:t>for</w:t>
      </w:r>
      <w:r w:rsidRPr="008F217E">
        <w:rPr>
          <w:rFonts w:ascii="Georgia" w:hAnsi="Georgia"/>
          <w:color w:val="666666"/>
          <w:sz w:val="16"/>
        </w:rPr>
        <w:t xml:space="preserve"> their </w:t>
      </w:r>
      <w:r w:rsidRPr="00D572E7">
        <w:rPr>
          <w:rStyle w:val="StyleUnderline"/>
          <w:highlight w:val="yellow"/>
        </w:rPr>
        <w:t>labor</w:t>
      </w:r>
      <w:r w:rsidRPr="008F217E">
        <w:rPr>
          <w:rStyle w:val="StyleUnderline"/>
        </w:rPr>
        <w:t xml:space="preserve"> in the first place</w:t>
      </w:r>
      <w:r w:rsidRPr="008F217E">
        <w:rPr>
          <w:rFonts w:ascii="Georgia" w:hAnsi="Georgia"/>
          <w:color w:val="666666"/>
          <w:sz w:val="16"/>
        </w:rPr>
        <w:t xml:space="preserve">. </w:t>
      </w:r>
      <w:r w:rsidRPr="00D572E7">
        <w:rPr>
          <w:rStyle w:val="StyleUnderline"/>
          <w:highlight w:val="yellow"/>
        </w:rPr>
        <w:t>UBI</w:t>
      </w:r>
      <w:r w:rsidRPr="008F217E">
        <w:rPr>
          <w:rFonts w:ascii="Georgia" w:hAnsi="Georgia"/>
          <w:color w:val="666666"/>
          <w:sz w:val="16"/>
        </w:rPr>
        <w:t xml:space="preserve"> isn’t a replacement for a union, but it </w:t>
      </w:r>
      <w:r w:rsidRPr="00D572E7">
        <w:rPr>
          <w:rStyle w:val="StyleUnderline"/>
          <w:highlight w:val="yellow"/>
        </w:rPr>
        <w:t>can</w:t>
      </w:r>
      <w:r w:rsidRPr="008F217E">
        <w:rPr>
          <w:rStyle w:val="StyleUnderline"/>
        </w:rPr>
        <w:t xml:space="preserve"> help </w:t>
      </w:r>
      <w:r w:rsidRPr="00D572E7">
        <w:rPr>
          <w:rStyle w:val="StyleUnderline"/>
          <w:highlight w:val="yellow"/>
        </w:rPr>
        <w:t>fill a gap</w:t>
      </w:r>
      <w:r w:rsidRPr="008F217E">
        <w:rPr>
          <w:rFonts w:ascii="Georgia" w:hAnsi="Georgia"/>
          <w:color w:val="666666"/>
          <w:sz w:val="16"/>
        </w:rPr>
        <w:t xml:space="preserve"> where labor otherwise has very little power. ¶ And it’s not just about technology. </w:t>
      </w:r>
      <w:r w:rsidRPr="008F217E">
        <w:rPr>
          <w:rStyle w:val="StyleUnderline"/>
        </w:rPr>
        <w:t xml:space="preserve">When Marriot </w:t>
      </w:r>
      <w:r w:rsidRPr="00D572E7">
        <w:rPr>
          <w:rStyle w:val="StyleUnderline"/>
          <w:highlight w:val="yellow"/>
        </w:rPr>
        <w:t>workers</w:t>
      </w:r>
      <w:r w:rsidRPr="008F217E">
        <w:rPr>
          <w:rStyle w:val="StyleUnderline"/>
        </w:rPr>
        <w:t xml:space="preserve"> were </w:t>
      </w:r>
      <w:r w:rsidRPr="00D572E7">
        <w:rPr>
          <w:rStyle w:val="StyleUnderline"/>
          <w:highlight w:val="yellow"/>
        </w:rPr>
        <w:t>negotiating</w:t>
      </w:r>
      <w:r w:rsidRPr="008F217E">
        <w:rPr>
          <w:rStyle w:val="StyleUnderline"/>
        </w:rPr>
        <w:t xml:space="preserve"> their agreements </w:t>
      </w:r>
      <w:r w:rsidRPr="00D572E7">
        <w:rPr>
          <w:rStyle w:val="StyleUnderline"/>
          <w:highlight w:val="yellow"/>
        </w:rPr>
        <w:t>in 2018</w:t>
      </w:r>
      <w:r w:rsidRPr="008F217E">
        <w:rPr>
          <w:rFonts w:ascii="Georgia" w:hAnsi="Georgia"/>
          <w:color w:val="666666"/>
          <w:sz w:val="16"/>
        </w:rPr>
        <w:t xml:space="preserve">, what </w:t>
      </w:r>
      <w:r w:rsidRPr="008F217E">
        <w:rPr>
          <w:rStyle w:val="StyleUnderline"/>
        </w:rPr>
        <w:t>they</w:t>
      </w:r>
      <w:r w:rsidRPr="008F217E">
        <w:rPr>
          <w:rFonts w:ascii="Georgia" w:hAnsi="Georgia"/>
          <w:color w:val="666666"/>
          <w:sz w:val="16"/>
        </w:rPr>
        <w:t xml:space="preserve"> likely </w:t>
      </w:r>
      <w:r w:rsidRPr="00D572E7">
        <w:rPr>
          <w:rStyle w:val="StyleUnderline"/>
          <w:highlight w:val="yellow"/>
        </w:rPr>
        <w:t>weren’t expecting</w:t>
      </w:r>
      <w:r w:rsidRPr="008F217E">
        <w:rPr>
          <w:rFonts w:ascii="Georgia" w:hAnsi="Georgia"/>
          <w:color w:val="666666"/>
          <w:sz w:val="16"/>
        </w:rPr>
        <w:t xml:space="preserve"> was </w:t>
      </w:r>
      <w:r w:rsidRPr="008F217E">
        <w:rPr>
          <w:rStyle w:val="StyleUnderline"/>
        </w:rPr>
        <w:t>that</w:t>
      </w:r>
      <w:r>
        <w:rPr>
          <w:rStyle w:val="StyleUnderline"/>
        </w:rPr>
        <w:t xml:space="preserve"> </w:t>
      </w:r>
      <w:hyperlink r:id="rId47" w:history="1">
        <w:r w:rsidRPr="008F217E">
          <w:rPr>
            <w:rStyle w:val="StyleUnderline"/>
            <w:rFonts w:eastAsiaTheme="majorEastAsia"/>
          </w:rPr>
          <w:t>98%</w:t>
        </w:r>
      </w:hyperlink>
      <w:r>
        <w:rPr>
          <w:rStyle w:val="StyleUnderline"/>
        </w:rPr>
        <w:t xml:space="preserve"> </w:t>
      </w:r>
      <w:r w:rsidRPr="008F217E">
        <w:rPr>
          <w:rStyle w:val="StyleUnderline"/>
        </w:rPr>
        <w:t>of their members would be out of work</w:t>
      </w:r>
      <w:r w:rsidRPr="008F217E">
        <w:rPr>
          <w:rFonts w:ascii="Georgia" w:hAnsi="Georgia"/>
          <w:color w:val="666666"/>
          <w:sz w:val="16"/>
        </w:rPr>
        <w:t xml:space="preserve"> not </w:t>
      </w:r>
      <w:r w:rsidRPr="008F217E">
        <w:rPr>
          <w:rStyle w:val="StyleUnderline"/>
        </w:rPr>
        <w:t>as a consequence of</w:t>
      </w:r>
      <w:r w:rsidRPr="008F217E">
        <w:rPr>
          <w:rFonts w:ascii="Georgia" w:hAnsi="Georgia"/>
          <w:color w:val="666666"/>
          <w:sz w:val="16"/>
        </w:rPr>
        <w:t xml:space="preserve"> automation, but rather, </w:t>
      </w:r>
      <w:r w:rsidRPr="00D572E7">
        <w:rPr>
          <w:rStyle w:val="StyleUnderline"/>
          <w:highlight w:val="yellow"/>
        </w:rPr>
        <w:t>a</w:t>
      </w:r>
      <w:r w:rsidRPr="008F217E">
        <w:rPr>
          <w:rFonts w:ascii="Georgia" w:hAnsi="Georgia"/>
          <w:color w:val="666666"/>
          <w:sz w:val="16"/>
        </w:rPr>
        <w:t xml:space="preserve"> global </w:t>
      </w:r>
      <w:r w:rsidRPr="00D572E7">
        <w:rPr>
          <w:rStyle w:val="StyleUnderline"/>
          <w:highlight w:val="yellow"/>
        </w:rPr>
        <w:t>pandemic</w:t>
      </w:r>
      <w:r w:rsidRPr="008F217E">
        <w:rPr>
          <w:rFonts w:ascii="Georgia" w:hAnsi="Georgia"/>
          <w:color w:val="666666"/>
          <w:sz w:val="16"/>
        </w:rPr>
        <w:t xml:space="preserve">. Moreover, mass unemployment has always been endemic to capitalism. Even in the absence of crisis, </w:t>
      </w:r>
      <w:r w:rsidRPr="00D572E7">
        <w:rPr>
          <w:rStyle w:val="StyleUnderline"/>
          <w:highlight w:val="yellow"/>
        </w:rPr>
        <w:t>there will always be millions</w:t>
      </w:r>
      <w:r w:rsidRPr="008F217E">
        <w:rPr>
          <w:rFonts w:ascii="Georgia" w:hAnsi="Georgia"/>
          <w:color w:val="666666"/>
          <w:sz w:val="16"/>
        </w:rPr>
        <w:t xml:space="preserve"> of Americans </w:t>
      </w:r>
      <w:r w:rsidRPr="00D572E7">
        <w:rPr>
          <w:rStyle w:val="StyleUnderline"/>
          <w:highlight w:val="yellow"/>
        </w:rPr>
        <w:t>without a job</w:t>
      </w:r>
      <w:r w:rsidRPr="008F217E">
        <w:rPr>
          <w:rFonts w:ascii="Georgia" w:hAnsi="Georgia"/>
          <w:color w:val="666666"/>
          <w:sz w:val="16"/>
        </w:rPr>
        <w:t xml:space="preserve">. ¶ In a society as rich as ours, </w:t>
      </w:r>
      <w:r w:rsidRPr="00D572E7">
        <w:rPr>
          <w:rStyle w:val="StyleUnderline"/>
          <w:highlight w:val="yellow"/>
        </w:rPr>
        <w:t>UBI is a declaration that everyone is entitled to</w:t>
      </w:r>
      <w:r w:rsidRPr="008F217E">
        <w:rPr>
          <w:rStyle w:val="StyleUnderline"/>
        </w:rPr>
        <w:t xml:space="preserve"> an </w:t>
      </w:r>
      <w:r w:rsidRPr="00D572E7">
        <w:rPr>
          <w:rStyle w:val="StyleUnderline"/>
          <w:highlight w:val="yellow"/>
        </w:rPr>
        <w:t>income</w:t>
      </w:r>
      <w:r w:rsidRPr="008F217E">
        <w:rPr>
          <w:rFonts w:ascii="Georgia" w:hAnsi="Georgia"/>
          <w:color w:val="666666"/>
          <w:sz w:val="16"/>
        </w:rPr>
        <w:t xml:space="preserve">, whether they work or not. UBI is also </w:t>
      </w:r>
      <w:r w:rsidRPr="008F217E">
        <w:rPr>
          <w:rStyle w:val="StyleUnderline"/>
        </w:rPr>
        <w:t>a proclamation that</w:t>
      </w:r>
      <w:r w:rsidRPr="008F217E">
        <w:rPr>
          <w:rFonts w:ascii="Georgia" w:hAnsi="Georgia"/>
          <w:color w:val="666666"/>
          <w:sz w:val="16"/>
        </w:rPr>
        <w:t xml:space="preserve"> the poor should have the right to use their money as they see fit—that </w:t>
      </w:r>
      <w:r w:rsidRPr="00D572E7">
        <w:rPr>
          <w:rStyle w:val="StyleUnderline"/>
          <w:highlight w:val="yellow"/>
        </w:rPr>
        <w:t xml:space="preserve">poverty is itself the </w:t>
      </w:r>
      <w:hyperlink r:id="rId48" w:history="1">
        <w:r w:rsidRPr="00D572E7">
          <w:rPr>
            <w:rStyle w:val="StyleUnderline"/>
            <w:rFonts w:eastAsiaTheme="majorEastAsia"/>
            <w:highlight w:val="yellow"/>
          </w:rPr>
          <w:t>issue</w:t>
        </w:r>
      </w:hyperlink>
      <w:r w:rsidRPr="00D572E7">
        <w:rPr>
          <w:rStyle w:val="StyleUnderline"/>
          <w:highlight w:val="yellow"/>
        </w:rPr>
        <w:t xml:space="preserve">, rather than a symptom of a </w:t>
      </w:r>
      <w:hyperlink r:id="rId49" w:anchor=":~:text=%E2%80%9CPoverty%20is%20a%20great%20enemy,It's%20a%20lack%20of%20cash." w:history="1">
        <w:r w:rsidRPr="00D572E7">
          <w:rPr>
            <w:rStyle w:val="StyleUnderline"/>
            <w:rFonts w:eastAsiaTheme="majorEastAsia"/>
            <w:highlight w:val="yellow"/>
          </w:rPr>
          <w:t>lack of character</w:t>
        </w:r>
      </w:hyperlink>
      <w:r w:rsidRPr="008F217E">
        <w:rPr>
          <w:rFonts w:ascii="Georgia" w:hAnsi="Georgia"/>
          <w:color w:val="666666"/>
          <w:sz w:val="16"/>
        </w:rPr>
        <w:t xml:space="preserve"> or a </w:t>
      </w:r>
      <w:hyperlink r:id="rId50" w:anchor="metadata_info_tab_contents" w:history="1">
        <w:r w:rsidRPr="008F217E">
          <w:rPr>
            <w:rStyle w:val="Hyperlink"/>
            <w:rFonts w:ascii="Georgia" w:eastAsiaTheme="majorEastAsia" w:hAnsi="Georgia"/>
            <w:color w:val="6299A9"/>
            <w:sz w:val="16"/>
            <w:bdr w:val="none" w:sz="0" w:space="0" w:color="auto" w:frame="1"/>
          </w:rPr>
          <w:t>‘poor gene</w:t>
        </w:r>
      </w:hyperlink>
      <w:r w:rsidRPr="008F217E">
        <w:rPr>
          <w:rFonts w:ascii="Georgia" w:hAnsi="Georgia"/>
          <w:color w:val="666666"/>
          <w:sz w:val="16"/>
        </w:rPr>
        <w:t xml:space="preserve">’. And given how wealth and power go hand in hand, </w:t>
      </w:r>
      <w:r w:rsidRPr="00D572E7">
        <w:rPr>
          <w:rStyle w:val="StyleUnderline"/>
          <w:highlight w:val="yellow"/>
        </w:rPr>
        <w:t>UBI gives the working class a fighting chance to counter the</w:t>
      </w:r>
      <w:r w:rsidRPr="008F217E">
        <w:rPr>
          <w:rStyle w:val="StyleUnderline"/>
        </w:rPr>
        <w:t xml:space="preserve"> power of the </w:t>
      </w:r>
      <w:r w:rsidRPr="00D572E7">
        <w:rPr>
          <w:rStyle w:val="StyleUnderline"/>
          <w:highlight w:val="yellow"/>
        </w:rPr>
        <w:t>elite</w:t>
      </w:r>
      <w:r w:rsidRPr="008F217E">
        <w:rPr>
          <w:rFonts w:ascii="Georgia" w:hAnsi="Georgia"/>
          <w:color w:val="666666"/>
          <w:sz w:val="16"/>
        </w:rPr>
        <w:t xml:space="preserve">. ¶ Moreover, a UBI would substantially alter the landscape of labor. </w:t>
      </w:r>
      <w:r w:rsidRPr="00D572E7">
        <w:rPr>
          <w:rStyle w:val="StyleUnderline"/>
          <w:highlight w:val="yellow"/>
        </w:rPr>
        <w:t>If everyone is guaranteed a paycheck</w:t>
      </w:r>
      <w:r w:rsidRPr="008F217E">
        <w:rPr>
          <w:rFonts w:ascii="Georgia" w:hAnsi="Georgia"/>
          <w:color w:val="666666"/>
          <w:sz w:val="16"/>
        </w:rPr>
        <w:t xml:space="preserve"> whether they show up to work or not, </w:t>
      </w:r>
      <w:r w:rsidRPr="00D572E7">
        <w:rPr>
          <w:rStyle w:val="StyleUnderline"/>
          <w:highlight w:val="yellow"/>
        </w:rPr>
        <w:t>workers will have</w:t>
      </w:r>
      <w:r w:rsidRPr="008F217E">
        <w:rPr>
          <w:rStyle w:val="StyleUnderline"/>
        </w:rPr>
        <w:t xml:space="preserve"> far </w:t>
      </w:r>
      <w:r w:rsidRPr="00D572E7">
        <w:rPr>
          <w:rStyle w:val="StyleUnderline"/>
          <w:highlight w:val="yellow"/>
        </w:rPr>
        <w:t>more</w:t>
      </w:r>
      <w:r w:rsidRPr="008F217E">
        <w:rPr>
          <w:rStyle w:val="StyleUnderline"/>
        </w:rPr>
        <w:t xml:space="preserve"> </w:t>
      </w:r>
      <w:r w:rsidRPr="00D572E7">
        <w:rPr>
          <w:rStyle w:val="StyleUnderline"/>
          <w:highlight w:val="yellow"/>
        </w:rPr>
        <w:t>bargaining power</w:t>
      </w:r>
      <w:r w:rsidRPr="008F217E">
        <w:rPr>
          <w:rFonts w:ascii="Georgia" w:hAnsi="Georgia"/>
          <w:color w:val="666666"/>
          <w:sz w:val="16"/>
        </w:rPr>
        <w:t xml:space="preserve"> than they do in the present. </w:t>
      </w:r>
      <w:r w:rsidRPr="00D572E7">
        <w:rPr>
          <w:rStyle w:val="StyleUnderline"/>
          <w:highlight w:val="yellow"/>
        </w:rPr>
        <w:t>A $1,000/month UBI is</w:t>
      </w:r>
      <w:r w:rsidRPr="008F217E">
        <w:rPr>
          <w:rFonts w:ascii="Georgia" w:hAnsi="Georgia"/>
          <w:color w:val="666666"/>
          <w:sz w:val="16"/>
        </w:rPr>
        <w:t xml:space="preserve"> not a living wage, but it’s </w:t>
      </w:r>
      <w:r w:rsidRPr="00D572E7">
        <w:rPr>
          <w:rStyle w:val="StyleUnderline"/>
          <w:highlight w:val="yellow"/>
        </w:rPr>
        <w:t>a cushion that would give</w:t>
      </w:r>
      <w:r w:rsidRPr="008F217E">
        <w:rPr>
          <w:rStyle w:val="StyleUnderline"/>
        </w:rPr>
        <w:t xml:space="preserve"> </w:t>
      </w:r>
      <w:r w:rsidRPr="00D572E7">
        <w:rPr>
          <w:rStyle w:val="StyleUnderline"/>
          <w:highlight w:val="yellow"/>
        </w:rPr>
        <w:t>workers</w:t>
      </w:r>
      <w:r w:rsidRPr="008F217E">
        <w:rPr>
          <w:rStyle w:val="StyleUnderline"/>
        </w:rPr>
        <w:t xml:space="preserve"> more </w:t>
      </w:r>
      <w:r w:rsidRPr="00D572E7">
        <w:rPr>
          <w:rStyle w:val="StyleUnderline"/>
          <w:highlight w:val="yellow"/>
        </w:rPr>
        <w:t>power to</w:t>
      </w:r>
      <w:r w:rsidRPr="008F217E">
        <w:rPr>
          <w:rStyle w:val="StyleUnderline"/>
        </w:rPr>
        <w:t xml:space="preserve"> </w:t>
      </w:r>
      <w:r w:rsidRPr="00D572E7">
        <w:rPr>
          <w:rStyle w:val="StyleUnderline"/>
          <w:highlight w:val="yellow"/>
        </w:rPr>
        <w:t>leave a bad job—and</w:t>
      </w:r>
      <w:r w:rsidRPr="008F217E">
        <w:rPr>
          <w:rStyle w:val="StyleUnderline"/>
        </w:rPr>
        <w:t xml:space="preserve"> thus more power to</w:t>
      </w:r>
      <w:r w:rsidRPr="008F217E">
        <w:rPr>
          <w:rFonts w:ascii="Georgia" w:hAnsi="Georgia"/>
          <w:color w:val="666666"/>
          <w:sz w:val="16"/>
        </w:rPr>
        <w:t xml:space="preserve"> negotiate to </w:t>
      </w:r>
      <w:r w:rsidRPr="00D572E7">
        <w:rPr>
          <w:rStyle w:val="StyleUnderline"/>
          <w:highlight w:val="yellow"/>
        </w:rPr>
        <w:t>make that job better</w:t>
      </w:r>
      <w:r w:rsidRPr="008F217E">
        <w:rPr>
          <w:rFonts w:ascii="Georgia" w:hAnsi="Georgia"/>
          <w:color w:val="666666"/>
          <w:sz w:val="16"/>
        </w:rPr>
        <w:t xml:space="preserve">. </w:t>
      </w:r>
      <w:r w:rsidRPr="008F217E">
        <w:rPr>
          <w:rStyle w:val="StyleUnderline"/>
        </w:rPr>
        <w:t xml:space="preserve">Serving the function of </w:t>
      </w:r>
      <w:r w:rsidRPr="00D572E7">
        <w:rPr>
          <w:rStyle w:val="StyleUnderline"/>
          <w:highlight w:val="yellow"/>
        </w:rPr>
        <w:t>a strike fund</w:t>
      </w:r>
      <w:r w:rsidRPr="008F217E">
        <w:rPr>
          <w:rFonts w:ascii="Georgia" w:hAnsi="Georgia"/>
          <w:color w:val="666666"/>
          <w:sz w:val="16"/>
        </w:rPr>
        <w:t xml:space="preserve">, </w:t>
      </w:r>
      <w:r w:rsidRPr="008F217E">
        <w:rPr>
          <w:sz w:val="16"/>
        </w:rPr>
        <w:t>a UBI would</w:t>
      </w:r>
      <w:r w:rsidRPr="008F217E">
        <w:rPr>
          <w:rFonts w:ascii="Georgia" w:hAnsi="Georgia"/>
          <w:color w:val="666666"/>
          <w:sz w:val="16"/>
        </w:rPr>
        <w:t xml:space="preserve"> also make it easier for workers to go on strike. Additionally, </w:t>
      </w:r>
      <w:r w:rsidRPr="00D572E7">
        <w:rPr>
          <w:rStyle w:val="StyleUnderline"/>
          <w:highlight w:val="yellow"/>
        </w:rPr>
        <w:t>UBI would raise minimum standards on top of prevailing wages, allowing workers to save</w:t>
      </w:r>
      <w:r w:rsidRPr="008F217E">
        <w:rPr>
          <w:rFonts w:ascii="Georgia" w:hAnsi="Georgia"/>
          <w:color w:val="666666"/>
          <w:sz w:val="16"/>
        </w:rPr>
        <w:t xml:space="preserve"> more of their </w:t>
      </w:r>
      <w:r w:rsidRPr="00D572E7">
        <w:rPr>
          <w:rStyle w:val="StyleUnderline"/>
          <w:highlight w:val="yellow"/>
        </w:rPr>
        <w:t>bargaining leverage</w:t>
      </w:r>
      <w:r w:rsidRPr="008F217E">
        <w:rPr>
          <w:rStyle w:val="StyleUnderline"/>
        </w:rPr>
        <w:t xml:space="preserve"> for everything else</w:t>
      </w:r>
      <w:r w:rsidRPr="008F217E">
        <w:rPr>
          <w:rFonts w:ascii="Georgia" w:hAnsi="Georgia"/>
          <w:color w:val="666666"/>
          <w:sz w:val="16"/>
        </w:rPr>
        <w:t xml:space="preserve"> that matters. ¶</w:t>
      </w:r>
    </w:p>
    <w:p w14:paraId="625B2ECA" w14:textId="77777777" w:rsidR="00254284" w:rsidRDefault="00254284" w:rsidP="00254284">
      <w:pPr>
        <w:rPr>
          <w:rFonts w:ascii="Times New Roman" w:hAnsi="Times New Roman"/>
        </w:rPr>
      </w:pPr>
    </w:p>
    <w:p w14:paraId="5F1EF7D6" w14:textId="481E51FC" w:rsidR="00254284" w:rsidRPr="000A31DA" w:rsidRDefault="00254284" w:rsidP="00254284">
      <w:pPr>
        <w:pStyle w:val="Heading4"/>
      </w:pPr>
      <w:r>
        <w:t xml:space="preserve">A Universal Basic Income solves </w:t>
      </w:r>
      <w:r w:rsidR="00C57C91">
        <w:t>income inequality</w:t>
      </w:r>
      <w:r>
        <w:t>. Wright 17</w:t>
      </w:r>
    </w:p>
    <w:p w14:paraId="4216C1A1" w14:textId="77777777" w:rsidR="00254284" w:rsidRPr="007D486C" w:rsidRDefault="00254284" w:rsidP="00254284">
      <w:r w:rsidRPr="00C24191">
        <w:t>Erik Olin Wright, American analytical Marxist sociologist, author, and educator 2-14-2017, "Can the universal basic</w:t>
      </w:r>
      <w:r w:rsidRPr="007D486C">
        <w:t xml:space="preserve"> income solve global </w:t>
      </w:r>
      <w:proofErr w:type="gramStart"/>
      <w:r w:rsidRPr="007D486C">
        <w:t>inequalities?,</w:t>
      </w:r>
      <w:proofErr w:type="gramEnd"/>
      <w:r w:rsidRPr="007D486C">
        <w:t xml:space="preserve">" </w:t>
      </w:r>
      <w:r>
        <w:t>UNESCO Inclusive Policy Lab</w:t>
      </w:r>
      <w:r w:rsidRPr="007D486C">
        <w:t>, https://en.unesco.org/inclusivepolicylab/news/can-universal-basic-income-solve-global-inequalities/</w:t>
      </w:r>
      <w:r>
        <w:t xml:space="preserve"> JRG </w:t>
      </w:r>
    </w:p>
    <w:p w14:paraId="7E0F251C" w14:textId="77777777" w:rsidR="00254284" w:rsidRDefault="00254284" w:rsidP="00254284">
      <w:pPr>
        <w:rPr>
          <w:sz w:val="14"/>
        </w:rPr>
      </w:pPr>
      <w:r w:rsidRPr="009A26BB">
        <w:rPr>
          <w:sz w:val="14"/>
        </w:rPr>
        <w:t xml:space="preserve">The universal basic income (UBI) is spreading and becoming front and </w:t>
      </w:r>
      <w:proofErr w:type="spellStart"/>
      <w:r w:rsidRPr="009A26BB">
        <w:rPr>
          <w:sz w:val="14"/>
        </w:rPr>
        <w:t>centre</w:t>
      </w:r>
      <w:proofErr w:type="spellEnd"/>
      <w:r w:rsidRPr="009A26BB">
        <w:rPr>
          <w:sz w:val="14"/>
        </w:rPr>
        <w:t xml:space="preserve"> in the public discussion. What if this idea, suggesting a flat income given to every citizen regardless of employment or social status, was part of the solution to today’s inequalities? In his contribution to the World Social Science Report 2016, renowned sociology Professor Erik Olin Wright explored the concept for us: </w:t>
      </w:r>
      <w:r w:rsidRPr="00125EF7">
        <w:rPr>
          <w:u w:val="single"/>
        </w:rPr>
        <w:t xml:space="preserve">The idea of an unconditional basic </w:t>
      </w:r>
      <w:r w:rsidRPr="00125EF7">
        <w:rPr>
          <w:u w:val="single"/>
        </w:rPr>
        <w:lastRenderedPageBreak/>
        <w:t>income (</w:t>
      </w:r>
      <w:r w:rsidRPr="00EE78C7">
        <w:rPr>
          <w:highlight w:val="yellow"/>
          <w:u w:val="single"/>
        </w:rPr>
        <w:t>UBI</w:t>
      </w:r>
      <w:r w:rsidRPr="00125EF7">
        <w:rPr>
          <w:u w:val="single"/>
        </w:rPr>
        <w:t xml:space="preserve">) is quite simple: </w:t>
      </w:r>
      <w:r w:rsidRPr="00EE78C7">
        <w:rPr>
          <w:b/>
          <w:bCs/>
          <w:highlight w:val="yellow"/>
          <w:u w:val="single"/>
        </w:rPr>
        <w:t>every legal resident in a country receives a monthly stipend sufficient to live above the poverty line</w:t>
      </w:r>
      <w:r w:rsidRPr="00125EF7">
        <w:rPr>
          <w:b/>
          <w:bCs/>
          <w:u w:val="single"/>
        </w:rPr>
        <w:t>. Let’s call this t</w:t>
      </w:r>
      <w:r w:rsidRPr="00C35FCA">
        <w:rPr>
          <w:b/>
          <w:bCs/>
          <w:u w:val="single"/>
        </w:rPr>
        <w:t xml:space="preserve">he ‘no frills culturally respectable standard of living’. The grant </w:t>
      </w:r>
      <w:r w:rsidRPr="00EE78C7">
        <w:rPr>
          <w:b/>
          <w:bCs/>
          <w:highlight w:val="yellow"/>
          <w:u w:val="single"/>
        </w:rPr>
        <w:t xml:space="preserve">is unconditional on the performance of any </w:t>
      </w:r>
      <w:proofErr w:type="spellStart"/>
      <w:r w:rsidRPr="00EE78C7">
        <w:rPr>
          <w:b/>
          <w:bCs/>
          <w:highlight w:val="yellow"/>
          <w:u w:val="single"/>
        </w:rPr>
        <w:t>labour</w:t>
      </w:r>
      <w:proofErr w:type="spellEnd"/>
      <w:r w:rsidRPr="00C35FCA">
        <w:rPr>
          <w:b/>
          <w:bCs/>
          <w:u w:val="single"/>
        </w:rPr>
        <w:t xml:space="preserve"> or other form of contribution, </w:t>
      </w:r>
      <w:r w:rsidRPr="000A31DA">
        <w:rPr>
          <w:b/>
          <w:bCs/>
          <w:u w:val="single"/>
        </w:rPr>
        <w:t>and it is universal</w:t>
      </w:r>
      <w:r w:rsidRPr="00C35FCA">
        <w:rPr>
          <w:b/>
          <w:bCs/>
          <w:u w:val="single"/>
        </w:rPr>
        <w:t xml:space="preserve"> – everyone receives the grant, </w:t>
      </w:r>
      <w:r w:rsidRPr="009A26BB">
        <w:rPr>
          <w:sz w:val="14"/>
        </w:rPr>
        <w:t>rich and poor alike</w:t>
      </w:r>
      <w:r w:rsidRPr="00C35FCA">
        <w:rPr>
          <w:b/>
          <w:bCs/>
          <w:u w:val="single"/>
        </w:rPr>
        <w:t xml:space="preserve">. </w:t>
      </w:r>
      <w:r w:rsidRPr="00EE78C7">
        <w:rPr>
          <w:b/>
          <w:bCs/>
          <w:highlight w:val="yellow"/>
          <w:u w:val="single"/>
        </w:rPr>
        <w:t>Grants go to individuals</w:t>
      </w:r>
      <w:r w:rsidRPr="00C35FCA">
        <w:rPr>
          <w:b/>
          <w:bCs/>
          <w:u w:val="single"/>
        </w:rPr>
        <w:t xml:space="preserve">, not families. Parents are the custodians of under-age children’s grants, which may be smaller than the grants for adults. Universalistic </w:t>
      </w:r>
      <w:proofErr w:type="spellStart"/>
      <w:r w:rsidRPr="00C35FCA">
        <w:rPr>
          <w:b/>
          <w:bCs/>
          <w:u w:val="single"/>
        </w:rPr>
        <w:t>programmes</w:t>
      </w:r>
      <w:proofErr w:type="spellEnd"/>
      <w:r w:rsidRPr="00C35FCA">
        <w:rPr>
          <w:b/>
          <w:bCs/>
          <w:u w:val="single"/>
        </w:rPr>
        <w:t xml:space="preserve"> such as public education and healthcare, that provide services to people rather than cash, continue alongside UBI, but most other redistributive transfers are eliminated since the UBI provides everyone with a decent subsistence. This means that </w:t>
      </w:r>
      <w:r w:rsidRPr="00EE78C7">
        <w:rPr>
          <w:b/>
          <w:bCs/>
          <w:highlight w:val="yellow"/>
          <w:u w:val="single"/>
        </w:rPr>
        <w:t>in welfare systems</w:t>
      </w:r>
      <w:r w:rsidRPr="00C35FCA">
        <w:rPr>
          <w:b/>
          <w:bCs/>
          <w:u w:val="single"/>
        </w:rPr>
        <w:t xml:space="preserve"> that already provide generous anti-poverty income support through a patchwork of specialized </w:t>
      </w:r>
      <w:proofErr w:type="spellStart"/>
      <w:r w:rsidRPr="00C35FCA">
        <w:rPr>
          <w:b/>
          <w:bCs/>
          <w:u w:val="single"/>
        </w:rPr>
        <w:t>programmes</w:t>
      </w:r>
      <w:proofErr w:type="spellEnd"/>
      <w:r w:rsidRPr="00C35FCA">
        <w:rPr>
          <w:b/>
          <w:bCs/>
          <w:u w:val="single"/>
        </w:rPr>
        <w:t xml:space="preserve">, </w:t>
      </w:r>
      <w:r w:rsidRPr="00EE78C7">
        <w:rPr>
          <w:b/>
          <w:bCs/>
          <w:highlight w:val="yellow"/>
          <w:u w:val="single"/>
        </w:rPr>
        <w:t>the net increase in cost represented by UBI is not large.</w:t>
      </w:r>
      <w:r w:rsidRPr="00C35FCA">
        <w:rPr>
          <w:b/>
          <w:bCs/>
          <w:u w:val="single"/>
        </w:rPr>
        <w:t xml:space="preserve"> Special needs subsidies </w:t>
      </w:r>
      <w:r w:rsidRPr="009A26BB">
        <w:rPr>
          <w:sz w:val="14"/>
        </w:rPr>
        <w:t>of various sorts</w:t>
      </w:r>
      <w:r w:rsidRPr="00C35FCA">
        <w:rPr>
          <w:b/>
          <w:bCs/>
          <w:u w:val="single"/>
        </w:rPr>
        <w:t xml:space="preserve"> continue – for example, for people with disabilities – but they are also smaller than now since the basic cost of living is covered by UBI. </w:t>
      </w:r>
      <w:r w:rsidRPr="005E00AA">
        <w:rPr>
          <w:b/>
          <w:bCs/>
          <w:u w:val="single"/>
        </w:rPr>
        <w:t xml:space="preserve">Minimum wage rules are </w:t>
      </w:r>
      <w:proofErr w:type="gramStart"/>
      <w:r w:rsidRPr="005E00AA">
        <w:rPr>
          <w:b/>
          <w:bCs/>
          <w:u w:val="single"/>
        </w:rPr>
        <w:t>relaxed</w:t>
      </w:r>
      <w:r w:rsidRPr="00C35FCA">
        <w:rPr>
          <w:b/>
          <w:bCs/>
          <w:u w:val="single"/>
        </w:rPr>
        <w:t>, since</w:t>
      </w:r>
      <w:proofErr w:type="gramEnd"/>
      <w:r w:rsidRPr="00C35FCA">
        <w:rPr>
          <w:b/>
          <w:bCs/>
          <w:u w:val="single"/>
        </w:rPr>
        <w:t xml:space="preserve"> there is little need to prohibit below-subsistence wages if all earnings in effect generate discretionary income. While everyone receives t</w:t>
      </w:r>
      <w:r w:rsidRPr="000A31DA">
        <w:rPr>
          <w:b/>
          <w:bCs/>
          <w:u w:val="single"/>
        </w:rPr>
        <w:t>he grant, most people at any given point in time are probably net contributors since their taxes rise by more than the basic income they receive</w:t>
      </w:r>
      <w:r w:rsidRPr="009A26BB">
        <w:rPr>
          <w:sz w:val="14"/>
        </w:rPr>
        <w:t xml:space="preserve">. </w:t>
      </w:r>
      <w:r w:rsidRPr="00EE78C7">
        <w:rPr>
          <w:b/>
          <w:bCs/>
          <w:highlight w:val="yellow"/>
          <w:u w:val="single"/>
        </w:rPr>
        <w:t xml:space="preserve">UBI has </w:t>
      </w:r>
      <w:r w:rsidRPr="00575955">
        <w:rPr>
          <w:b/>
          <w:bCs/>
          <w:u w:val="single"/>
        </w:rPr>
        <w:t xml:space="preserve">potentially </w:t>
      </w:r>
      <w:r w:rsidRPr="00EE78C7">
        <w:rPr>
          <w:b/>
          <w:bCs/>
          <w:highlight w:val="yellow"/>
          <w:u w:val="single"/>
        </w:rPr>
        <w:t>profound ramifications for inequality</w:t>
      </w:r>
      <w:r w:rsidRPr="00C35FCA">
        <w:rPr>
          <w:b/>
          <w:bCs/>
          <w:u w:val="single"/>
        </w:rPr>
        <w:t xml:space="preserve">. </w:t>
      </w:r>
      <w:r w:rsidRPr="00EE78C7">
        <w:rPr>
          <w:b/>
          <w:bCs/>
          <w:highlight w:val="yellow"/>
          <w:u w:val="single"/>
        </w:rPr>
        <w:t>Poverty is eliminated</w:t>
      </w:r>
      <w:r w:rsidRPr="00C35FCA">
        <w:rPr>
          <w:b/>
          <w:bCs/>
          <w:u w:val="single"/>
        </w:rPr>
        <w:t xml:space="preserve">, the </w:t>
      </w:r>
      <w:proofErr w:type="spellStart"/>
      <w:r w:rsidRPr="00C35FCA">
        <w:rPr>
          <w:b/>
          <w:bCs/>
          <w:u w:val="single"/>
        </w:rPr>
        <w:t>labour</w:t>
      </w:r>
      <w:proofErr w:type="spellEnd"/>
      <w:r w:rsidRPr="00C35FCA">
        <w:rPr>
          <w:b/>
          <w:bCs/>
          <w:u w:val="single"/>
        </w:rPr>
        <w:t xml:space="preserve"> contract becomes more nearly voluntary, and </w:t>
      </w:r>
      <w:r w:rsidRPr="00EE78C7">
        <w:t>the</w:t>
      </w:r>
      <w:r w:rsidRPr="00EE78C7">
        <w:rPr>
          <w:b/>
          <w:bCs/>
          <w:highlight w:val="yellow"/>
          <w:u w:val="single"/>
        </w:rPr>
        <w:t xml:space="preserve"> power relations</w:t>
      </w:r>
      <w:r w:rsidRPr="00C35FCA">
        <w:rPr>
          <w:b/>
          <w:bCs/>
          <w:u w:val="single"/>
        </w:rPr>
        <w:t xml:space="preserve"> between workers and employers </w:t>
      </w:r>
      <w:r w:rsidRPr="00EE78C7">
        <w:rPr>
          <w:b/>
          <w:bCs/>
          <w:highlight w:val="yellow"/>
          <w:u w:val="single"/>
        </w:rPr>
        <w:t>become less unequal</w:t>
      </w:r>
      <w:r w:rsidRPr="00C35FCA">
        <w:rPr>
          <w:b/>
          <w:bCs/>
          <w:u w:val="single"/>
        </w:rPr>
        <w:t xml:space="preserve"> since workers have the option of exit. The possibility of people forming cooperative associations to produce goods and services to serve human need outside the market increases since such activity no longer needs to provide the basic standard of living for participants</w:t>
      </w:r>
      <w:r w:rsidRPr="009A26BB">
        <w:rPr>
          <w:sz w:val="14"/>
        </w:rPr>
        <w:t xml:space="preserve">. </w:t>
      </w:r>
      <w:r w:rsidRPr="00C35FCA">
        <w:rPr>
          <w:u w:val="single"/>
        </w:rPr>
        <w:t xml:space="preserve">Sceptics of basic income typically raise two main objections: that UBI would reduce incentives to work and reduce the supply of </w:t>
      </w:r>
      <w:proofErr w:type="spellStart"/>
      <w:r w:rsidRPr="00C35FCA">
        <w:rPr>
          <w:u w:val="single"/>
        </w:rPr>
        <w:t>labour</w:t>
      </w:r>
      <w:proofErr w:type="spellEnd"/>
      <w:r w:rsidRPr="00C35FCA">
        <w:rPr>
          <w:u w:val="single"/>
        </w:rPr>
        <w:t>, and that the tax rates needed to fund UBI would be prohibitively high</w:t>
      </w:r>
      <w:r w:rsidRPr="009A26BB">
        <w:rPr>
          <w:sz w:val="14"/>
        </w:rPr>
        <w:t xml:space="preserve">. Two things can be said about the incentive issue. First, </w:t>
      </w:r>
      <w:r w:rsidRPr="00C35FCA">
        <w:rPr>
          <w:b/>
          <w:bCs/>
          <w:u w:val="single"/>
        </w:rPr>
        <w:t xml:space="preserve">means-tested income support </w:t>
      </w:r>
      <w:proofErr w:type="spellStart"/>
      <w:r w:rsidRPr="00C35FCA">
        <w:rPr>
          <w:b/>
          <w:bCs/>
          <w:u w:val="single"/>
        </w:rPr>
        <w:t>programmes</w:t>
      </w:r>
      <w:proofErr w:type="spellEnd"/>
      <w:r w:rsidRPr="00C35FCA">
        <w:rPr>
          <w:b/>
          <w:bCs/>
          <w:u w:val="single"/>
        </w:rPr>
        <w:t xml:space="preserve"> are plagued by poverty traps in which people lose their benefits when their earned income crosses some threshold</w:t>
      </w:r>
      <w:r w:rsidRPr="009A26BB">
        <w:rPr>
          <w:sz w:val="14"/>
        </w:rPr>
        <w:t xml:space="preserve">. By contrast, </w:t>
      </w:r>
      <w:r w:rsidRPr="00EE78C7">
        <w:rPr>
          <w:b/>
          <w:bCs/>
          <w:highlight w:val="yellow"/>
          <w:u w:val="single"/>
        </w:rPr>
        <w:t>a UBI creates no disincentive to work. Paid work always increases</w:t>
      </w:r>
      <w:r w:rsidRPr="00C35FCA">
        <w:rPr>
          <w:b/>
          <w:bCs/>
          <w:u w:val="single"/>
        </w:rPr>
        <w:t xml:space="preserve"> the discretionary </w:t>
      </w:r>
      <w:r w:rsidRPr="00EE78C7">
        <w:rPr>
          <w:b/>
          <w:bCs/>
          <w:highlight w:val="yellow"/>
          <w:u w:val="single"/>
        </w:rPr>
        <w:t>income</w:t>
      </w:r>
      <w:r w:rsidRPr="00C35FCA">
        <w:rPr>
          <w:b/>
          <w:bCs/>
          <w:u w:val="single"/>
        </w:rPr>
        <w:t xml:space="preserve"> of people with a UBI. </w:t>
      </w:r>
      <w:r w:rsidRPr="009A26BB">
        <w:rPr>
          <w:sz w:val="14"/>
        </w:rPr>
        <w:t>Second,</w:t>
      </w:r>
      <w:r w:rsidRPr="00C35FCA">
        <w:rPr>
          <w:b/>
          <w:bCs/>
          <w:u w:val="single"/>
        </w:rPr>
        <w:t xml:space="preserve"> while no country has adopted a full basic income, </w:t>
      </w:r>
      <w:r w:rsidRPr="00EE78C7">
        <w:rPr>
          <w:b/>
          <w:bCs/>
          <w:highlight w:val="yellow"/>
          <w:u w:val="single"/>
        </w:rPr>
        <w:t>there have been</w:t>
      </w:r>
      <w:r w:rsidRPr="00C35FCA">
        <w:rPr>
          <w:b/>
          <w:bCs/>
          <w:u w:val="single"/>
        </w:rPr>
        <w:t xml:space="preserve"> a few limited </w:t>
      </w:r>
      <w:r w:rsidRPr="00EE78C7">
        <w:rPr>
          <w:b/>
          <w:bCs/>
          <w:highlight w:val="yellow"/>
          <w:u w:val="single"/>
        </w:rPr>
        <w:t>experiments</w:t>
      </w:r>
      <w:r w:rsidRPr="00C35FCA">
        <w:rPr>
          <w:b/>
          <w:bCs/>
          <w:u w:val="single"/>
        </w:rPr>
        <w:t xml:space="preserve"> in various places in the world </w:t>
      </w:r>
      <w:r w:rsidRPr="00EE78C7">
        <w:rPr>
          <w:b/>
          <w:bCs/>
          <w:highlight w:val="yellow"/>
          <w:u w:val="single"/>
        </w:rPr>
        <w:t xml:space="preserve">which enable us to examine the effects of UBI on </w:t>
      </w:r>
      <w:proofErr w:type="spellStart"/>
      <w:r w:rsidRPr="00EE78C7">
        <w:rPr>
          <w:b/>
          <w:bCs/>
          <w:highlight w:val="yellow"/>
          <w:u w:val="single"/>
        </w:rPr>
        <w:t>labour</w:t>
      </w:r>
      <w:proofErr w:type="spellEnd"/>
      <w:r w:rsidRPr="00EE78C7">
        <w:rPr>
          <w:b/>
          <w:bCs/>
          <w:highlight w:val="yellow"/>
          <w:u w:val="single"/>
        </w:rPr>
        <w:t xml:space="preserve"> force participation</w:t>
      </w:r>
      <w:r w:rsidRPr="009A26BB">
        <w:rPr>
          <w:sz w:val="14"/>
        </w:rPr>
        <w:t xml:space="preserve">. </w:t>
      </w:r>
      <w:r w:rsidRPr="00C35FCA">
        <w:rPr>
          <w:u w:val="single"/>
        </w:rPr>
        <w:t xml:space="preserve">In the United States and Canada in the 1970s there were </w:t>
      </w:r>
      <w:proofErr w:type="gramStart"/>
      <w:r w:rsidRPr="00C35FCA">
        <w:rPr>
          <w:u w:val="single"/>
        </w:rPr>
        <w:t>a number of</w:t>
      </w:r>
      <w:proofErr w:type="gramEnd"/>
      <w:r w:rsidRPr="00C35FCA">
        <w:rPr>
          <w:u w:val="single"/>
        </w:rPr>
        <w:t xml:space="preserve"> randomized controlled trials, most notably in Seattle and Denver, in </w:t>
      </w:r>
      <w:r w:rsidRPr="00D771E2">
        <w:rPr>
          <w:u w:val="single"/>
        </w:rPr>
        <w:t>which randomly selected low-income individuals received a UBI</w:t>
      </w:r>
      <w:r w:rsidRPr="00D771E2">
        <w:rPr>
          <w:sz w:val="14"/>
        </w:rPr>
        <w:t>. Mo</w:t>
      </w:r>
      <w:r w:rsidRPr="009A26BB">
        <w:rPr>
          <w:sz w:val="14"/>
        </w:rPr>
        <w:t>re recently, in India in 2011, eight villages were selected in which all residents were given a basic income</w:t>
      </w:r>
      <w:r w:rsidRPr="00EE78C7">
        <w:rPr>
          <w:sz w:val="14"/>
          <w:highlight w:val="yellow"/>
        </w:rPr>
        <w:t xml:space="preserve">. </w:t>
      </w:r>
      <w:r w:rsidRPr="00EE78C7">
        <w:rPr>
          <w:b/>
          <w:bCs/>
          <w:highlight w:val="yellow"/>
          <w:u w:val="single"/>
        </w:rPr>
        <w:t xml:space="preserve">In </w:t>
      </w:r>
      <w:proofErr w:type="gramStart"/>
      <w:r w:rsidRPr="00EE78C7">
        <w:rPr>
          <w:b/>
          <w:bCs/>
          <w:highlight w:val="yellow"/>
          <w:u w:val="single"/>
        </w:rPr>
        <w:t>all of</w:t>
      </w:r>
      <w:proofErr w:type="gramEnd"/>
      <w:r w:rsidRPr="00EE78C7">
        <w:rPr>
          <w:b/>
          <w:bCs/>
          <w:highlight w:val="yellow"/>
          <w:u w:val="single"/>
        </w:rPr>
        <w:t xml:space="preserve"> these experiments</w:t>
      </w:r>
      <w:r w:rsidRPr="00C35FCA">
        <w:rPr>
          <w:b/>
          <w:bCs/>
          <w:u w:val="single"/>
        </w:rPr>
        <w:t xml:space="preserve">, receiving a </w:t>
      </w:r>
      <w:r w:rsidRPr="00EE78C7">
        <w:rPr>
          <w:b/>
          <w:bCs/>
          <w:highlight w:val="yellow"/>
          <w:u w:val="single"/>
        </w:rPr>
        <w:t>UBI significantly improved</w:t>
      </w:r>
      <w:r w:rsidRPr="00C35FCA">
        <w:rPr>
          <w:b/>
          <w:bCs/>
          <w:u w:val="single"/>
        </w:rPr>
        <w:t xml:space="preserve"> the </w:t>
      </w:r>
      <w:r w:rsidRPr="00EE78C7">
        <w:rPr>
          <w:b/>
          <w:bCs/>
          <w:highlight w:val="yellow"/>
          <w:u w:val="single"/>
        </w:rPr>
        <w:t>lives</w:t>
      </w:r>
      <w:r w:rsidRPr="00C35FCA">
        <w:rPr>
          <w:b/>
          <w:bCs/>
          <w:u w:val="single"/>
        </w:rPr>
        <w:t xml:space="preserve"> of people </w:t>
      </w:r>
      <w:r w:rsidRPr="00EE78C7">
        <w:rPr>
          <w:b/>
          <w:bCs/>
          <w:highlight w:val="yellow"/>
          <w:u w:val="single"/>
        </w:rPr>
        <w:t xml:space="preserve">while having at most a modest effect on </w:t>
      </w:r>
      <w:proofErr w:type="spellStart"/>
      <w:r w:rsidRPr="00EE78C7">
        <w:rPr>
          <w:b/>
          <w:bCs/>
          <w:highlight w:val="yellow"/>
          <w:u w:val="single"/>
        </w:rPr>
        <w:t>labour</w:t>
      </w:r>
      <w:proofErr w:type="spellEnd"/>
      <w:r w:rsidRPr="00EE78C7">
        <w:rPr>
          <w:b/>
          <w:bCs/>
          <w:highlight w:val="yellow"/>
          <w:u w:val="single"/>
        </w:rPr>
        <w:t xml:space="preserve"> force participation</w:t>
      </w:r>
      <w:r w:rsidRPr="009A26BB">
        <w:rPr>
          <w:sz w:val="14"/>
        </w:rPr>
        <w:t xml:space="preserve">. The level of taxation needed to pay for a basic income is, of course, an important issue. But </w:t>
      </w:r>
      <w:r w:rsidRPr="00C35FCA">
        <w:rPr>
          <w:b/>
          <w:bCs/>
          <w:u w:val="single"/>
        </w:rPr>
        <w:t xml:space="preserve">the sustainable level of taxation in any country is not mainly an economic issue. </w:t>
      </w:r>
      <w:r w:rsidRPr="009A26BB">
        <w:rPr>
          <w:sz w:val="14"/>
        </w:rPr>
        <w:t>It is a political issue that depends on the administrative capacity to extract taxes and the political will to do so.</w:t>
      </w:r>
    </w:p>
    <w:p w14:paraId="70AEDDC6" w14:textId="77777777" w:rsidR="00254284" w:rsidRPr="00254284" w:rsidRDefault="00254284" w:rsidP="00254284"/>
    <w:p w14:paraId="3D6952FA" w14:textId="77777777" w:rsidR="00254284" w:rsidRDefault="00254284" w:rsidP="00254284">
      <w:pPr>
        <w:pStyle w:val="Heading1"/>
      </w:pPr>
      <w:r>
        <w:lastRenderedPageBreak/>
        <w:t>Case</w:t>
      </w:r>
    </w:p>
    <w:p w14:paraId="0CA1156B" w14:textId="77777777" w:rsidR="00254284" w:rsidRPr="005358A2" w:rsidRDefault="00254284" w:rsidP="00254284">
      <w:pPr>
        <w:pStyle w:val="Heading3"/>
      </w:pPr>
      <w:r>
        <w:lastRenderedPageBreak/>
        <w:t>Backlash Turn</w:t>
      </w:r>
    </w:p>
    <w:p w14:paraId="1ABF601F" w14:textId="77777777" w:rsidR="00254284" w:rsidRPr="002E25ED" w:rsidRDefault="00254284" w:rsidP="00254284">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3AD74C38" w14:textId="77777777" w:rsidR="00254284" w:rsidRPr="002E25ED" w:rsidRDefault="00254284" w:rsidP="00254284">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7093DAB4" w14:textId="77777777" w:rsidR="00254284" w:rsidRPr="002E25ED" w:rsidRDefault="00254284" w:rsidP="00254284">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51"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52"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53"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54"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55"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56"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57"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58"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59"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60"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61"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62"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63"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64"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65"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66"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67"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68"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w:t>
      </w:r>
      <w:r w:rsidRPr="002E25ED">
        <w:rPr>
          <w:rFonts w:eastAsia="Cambria"/>
          <w:u w:val="single"/>
          <w:lang w:val="en-HK" w:eastAsia="zh-CN"/>
        </w:rPr>
        <w:lastRenderedPageBreak/>
        <w:t xml:space="preserve">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69"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70"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733A2DD7" w14:textId="77777777" w:rsidR="00254284" w:rsidRPr="002E25ED" w:rsidRDefault="00254284" w:rsidP="00254284">
      <w:pPr>
        <w:spacing w:line="240" w:lineRule="auto"/>
        <w:rPr>
          <w:rFonts w:eastAsia="Cambria"/>
          <w:lang w:val="en-HK"/>
        </w:rPr>
      </w:pPr>
    </w:p>
    <w:p w14:paraId="19FD7417" w14:textId="77777777" w:rsidR="00254284" w:rsidRPr="002E25ED" w:rsidRDefault="00254284" w:rsidP="00254284">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2B5B47E2" w14:textId="77777777" w:rsidR="00254284" w:rsidRPr="002E25ED" w:rsidRDefault="00254284" w:rsidP="00254284">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67E18569" w14:textId="77777777" w:rsidR="00254284" w:rsidRPr="002E25ED" w:rsidRDefault="00254284" w:rsidP="00254284">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71"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72"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73"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74"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75"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76"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 xml:space="preserve">to remain unrepresented. Indeed, many might still prefer unionization if they believed it could work. Where fear is the motivator, what is captured </w:t>
      </w:r>
      <w:r w:rsidRPr="002E25ED">
        <w:rPr>
          <w:rFonts w:eastAsia="Times New Roman"/>
          <w:color w:val="333333"/>
          <w:sz w:val="12"/>
        </w:rPr>
        <w:lastRenderedPageBreak/>
        <w:t>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51C804F4" w14:textId="77777777" w:rsidR="00254284" w:rsidRPr="002E25ED" w:rsidRDefault="00254284" w:rsidP="00254284">
      <w:pPr>
        <w:shd w:val="clear" w:color="auto" w:fill="FFFFFF"/>
        <w:spacing w:after="0" w:line="240" w:lineRule="auto"/>
        <w:ind w:left="720"/>
        <w:textAlignment w:val="baseline"/>
        <w:rPr>
          <w:rFonts w:eastAsia="Times New Roman"/>
          <w:color w:val="333333"/>
          <w:sz w:val="12"/>
        </w:rPr>
      </w:pPr>
    </w:p>
    <w:p w14:paraId="410CEA17" w14:textId="4620729F" w:rsidR="00254284" w:rsidRPr="0012182A" w:rsidRDefault="00254284" w:rsidP="00254284">
      <w:pPr>
        <w:pStyle w:val="Heading4"/>
      </w:pPr>
      <w:r w:rsidRPr="002E25ED">
        <w:t xml:space="preserve">The turns outweigh the </w:t>
      </w:r>
      <w:proofErr w:type="spellStart"/>
      <w:r w:rsidRPr="002E25ED">
        <w:t>Aff</w:t>
      </w:r>
      <w:proofErr w:type="spellEnd"/>
      <w:r w:rsidRPr="002E25ED">
        <w:t xml:space="preserve">. Their solvency </w:t>
      </w:r>
      <w:r>
        <w:t xml:space="preserve">is </w:t>
      </w:r>
      <w:r w:rsidRPr="002E25ED">
        <w:t xml:space="preserve">about how </w:t>
      </w:r>
      <w:r w:rsidRPr="002E25ED">
        <w:rPr>
          <w:i/>
        </w:rPr>
        <w:t>unionization</w:t>
      </w:r>
      <w:r w:rsidRPr="002E25ED">
        <w:t xml:space="preserve"> is key</w:t>
      </w:r>
      <w:r>
        <w:t xml:space="preserve"> to prevent monopsonies</w:t>
      </w:r>
      <w:r w:rsidRPr="002E25ED">
        <w:t xml:space="preserve">, not a stronger right to strike. </w:t>
      </w:r>
      <w:r>
        <w:t>Their own solvency card says that “unions serve as countervailing power” but the plan weakens unions</w:t>
      </w:r>
      <w:r w:rsidR="0012182A">
        <w:t xml:space="preserve">. </w:t>
      </w:r>
      <w:r>
        <w:rPr>
          <w:rFonts w:eastAsia="Calibri" w:cs="Calibri"/>
          <w:color w:val="000000"/>
        </w:rPr>
        <w:t xml:space="preserve">THEIR EV – Marlborough reads yellow - </w:t>
      </w:r>
      <w:r>
        <w:rPr>
          <w:rFonts w:eastAsia="Calibri" w:cs="Calibri"/>
          <w:color w:val="000000"/>
        </w:rPr>
        <w:t>Protecting the right to organize is key to reverse monopsony power</w:t>
      </w:r>
    </w:p>
    <w:p w14:paraId="277D3CE3" w14:textId="77777777" w:rsidR="00254284" w:rsidRDefault="00254284" w:rsidP="00254284">
      <w:pPr>
        <w:rPr>
          <w:rFonts w:eastAsia="Calibri" w:cs="Calibri"/>
          <w:sz w:val="24"/>
        </w:rPr>
      </w:pPr>
      <w:r>
        <w:rPr>
          <w:rFonts w:eastAsia="Calibri" w:cs="Calibri"/>
          <w:b/>
          <w:sz w:val="26"/>
          <w:szCs w:val="26"/>
          <w:u w:val="single"/>
        </w:rPr>
        <w:t>Bahn 19</w:t>
      </w:r>
      <w:r>
        <w:rPr>
          <w:rFonts w:eastAsia="Calibri" w:cs="Calibri"/>
          <w:sz w:val="24"/>
        </w:rPr>
        <w:t xml:space="preserve"> [Kate Bahn, 8-29-2019, "The once and future role of strikes in ensuring U.S. worker power," Equitable Growth, https://equitablegrowth.org/the-once-and-future-role-of-strikes-in-ensuring-u-s-worker-power/, accessed 10-31-2021] </w:t>
      </w:r>
      <w:proofErr w:type="spellStart"/>
      <w:r>
        <w:rPr>
          <w:rFonts w:eastAsia="Calibri" w:cs="Calibri"/>
          <w:sz w:val="24"/>
        </w:rPr>
        <w:t>BCortez</w:t>
      </w:r>
      <w:proofErr w:type="spellEnd"/>
    </w:p>
    <w:p w14:paraId="0A95A3B7" w14:textId="77777777" w:rsidR="00254284" w:rsidRDefault="00254284" w:rsidP="00254284">
      <w:pPr>
        <w:rPr>
          <w:rFonts w:eastAsia="Calibri" w:cs="Calibri"/>
          <w:sz w:val="24"/>
        </w:rPr>
      </w:pPr>
      <w:r>
        <w:rPr>
          <w:rFonts w:eastAsia="Calibri" w:cs="Calibri"/>
          <w:sz w:val="24"/>
        </w:rPr>
        <w:t>The role of monopsony power in the U.S. labor market</w:t>
      </w:r>
    </w:p>
    <w:p w14:paraId="29B64F64" w14:textId="77777777" w:rsidR="00254284" w:rsidRDefault="00254284" w:rsidP="00254284">
      <w:pPr>
        <w:rPr>
          <w:rFonts w:eastAsia="Calibri" w:cs="Calibri"/>
          <w:b/>
          <w:sz w:val="24"/>
          <w:u w:val="single"/>
        </w:rPr>
      </w:pPr>
      <w:hyperlink r:id="rId77">
        <w:r>
          <w:rPr>
            <w:rFonts w:eastAsia="Calibri" w:cs="Calibri"/>
            <w:sz w:val="24"/>
            <w:u w:val="single"/>
          </w:rPr>
          <w:t>Monopsony power</w:t>
        </w:r>
      </w:hyperlink>
      <w:r>
        <w:rPr>
          <w:rFonts w:eastAsia="Calibri" w:cs="Calibri"/>
          <w:sz w:val="24"/>
          <w:u w:val="single"/>
        </w:rPr>
        <w:t> is a situation in the labor market where individual employers exercise effective control over wage setting rather than wages being set by competitive forces (akin to monopoly power</w:t>
      </w:r>
      <w:r>
        <w:rPr>
          <w:rFonts w:eastAsia="Calibri" w:cs="Calibri"/>
          <w:sz w:val="24"/>
        </w:rPr>
        <w:t xml:space="preserve">, where a limited number of firms exercise pricing power over their customers.) In a </w:t>
      </w:r>
      <w:r>
        <w:rPr>
          <w:rFonts w:eastAsia="Calibri" w:cs="Calibri"/>
          <w:sz w:val="24"/>
          <w:u w:val="single"/>
        </w:rPr>
        <w:t xml:space="preserve">new </w:t>
      </w:r>
      <w:r>
        <w:rPr>
          <w:rFonts w:eastAsia="Calibri" w:cs="Calibri"/>
          <w:sz w:val="24"/>
          <w:highlight w:val="cyan"/>
          <w:u w:val="single"/>
        </w:rPr>
        <w:t>Equitable Growth</w:t>
      </w:r>
      <w:r>
        <w:rPr>
          <w:rFonts w:eastAsia="Calibri" w:cs="Calibri"/>
          <w:sz w:val="24"/>
          <w:u w:val="single"/>
        </w:rPr>
        <w:t> </w:t>
      </w:r>
      <w:hyperlink r:id="rId78">
        <w:r>
          <w:rPr>
            <w:rFonts w:eastAsia="Calibri" w:cs="Calibri"/>
            <w:sz w:val="24"/>
            <w:u w:val="single"/>
          </w:rPr>
          <w:t>working paper</w:t>
        </w:r>
      </w:hyperlink>
      <w:r>
        <w:rPr>
          <w:rFonts w:eastAsia="Calibri" w:cs="Calibri"/>
          <w:sz w:val="24"/>
          <w:u w:val="single"/>
        </w:rPr>
        <w:t xml:space="preserve"> by Mark Paul of New College of Florida and Mark </w:t>
      </w:r>
      <w:proofErr w:type="spellStart"/>
      <w:r>
        <w:rPr>
          <w:rFonts w:eastAsia="Calibri" w:cs="Calibri"/>
          <w:sz w:val="24"/>
          <w:u w:val="single"/>
        </w:rPr>
        <w:t>Stelzner</w:t>
      </w:r>
      <w:proofErr w:type="spellEnd"/>
      <w:r>
        <w:rPr>
          <w:rFonts w:eastAsia="Calibri" w:cs="Calibri"/>
          <w:sz w:val="24"/>
          <w:u w:val="single"/>
        </w:rPr>
        <w:t xml:space="preserve"> of Connecticut College, the </w:t>
      </w:r>
      <w:r>
        <w:rPr>
          <w:rFonts w:eastAsia="Calibri" w:cs="Calibri"/>
          <w:b/>
          <w:sz w:val="24"/>
          <w:highlight w:val="cyan"/>
          <w:u w:val="single"/>
        </w:rPr>
        <w:t>role of collective action</w:t>
      </w:r>
      <w:r>
        <w:rPr>
          <w:rFonts w:eastAsia="Calibri" w:cs="Calibri"/>
          <w:sz w:val="24"/>
          <w:highlight w:val="cyan"/>
          <w:u w:val="single"/>
        </w:rPr>
        <w:t xml:space="preserve"> in offsetting employer monopsony power</w:t>
      </w:r>
      <w:r>
        <w:rPr>
          <w:rFonts w:eastAsia="Calibri" w:cs="Calibri"/>
          <w:sz w:val="24"/>
          <w:u w:val="single"/>
        </w:rPr>
        <w:t xml:space="preserve"> is </w:t>
      </w:r>
      <w:r>
        <w:rPr>
          <w:rFonts w:eastAsia="Calibri" w:cs="Calibri"/>
          <w:sz w:val="24"/>
          <w:highlight w:val="cyan"/>
          <w:u w:val="single"/>
        </w:rPr>
        <w:t>examined in</w:t>
      </w:r>
      <w:r>
        <w:rPr>
          <w:rFonts w:eastAsia="Calibri" w:cs="Calibri"/>
          <w:sz w:val="24"/>
          <w:u w:val="single"/>
        </w:rPr>
        <w:t xml:space="preserve"> the </w:t>
      </w:r>
      <w:r>
        <w:rPr>
          <w:rFonts w:eastAsia="Calibri" w:cs="Calibri"/>
          <w:sz w:val="24"/>
          <w:highlight w:val="cyan"/>
          <w:u w:val="single"/>
        </w:rPr>
        <w:t>context of</w:t>
      </w:r>
      <w:r>
        <w:rPr>
          <w:rFonts w:eastAsia="Calibri" w:cs="Calibri"/>
          <w:sz w:val="24"/>
          <w:u w:val="single"/>
        </w:rPr>
        <w:t xml:space="preserve"> </w:t>
      </w:r>
      <w:r>
        <w:rPr>
          <w:rFonts w:eastAsia="Calibri" w:cs="Calibri"/>
          <w:b/>
          <w:sz w:val="24"/>
          <w:highlight w:val="cyan"/>
          <w:u w:val="single"/>
        </w:rPr>
        <w:t>institutional support for labor</w:t>
      </w:r>
      <w:r>
        <w:rPr>
          <w:rFonts w:eastAsia="Calibri" w:cs="Calibri"/>
          <w:b/>
          <w:sz w:val="24"/>
          <w:u w:val="single"/>
        </w:rPr>
        <w:t>.</w:t>
      </w:r>
      <w:r>
        <w:rPr>
          <w:rFonts w:eastAsia="Calibri" w:cs="Calibri"/>
          <w:sz w:val="24"/>
        </w:rPr>
        <w:t xml:space="preserve"> Paul and </w:t>
      </w:r>
      <w:proofErr w:type="spellStart"/>
      <w:r>
        <w:rPr>
          <w:rFonts w:eastAsia="Calibri" w:cs="Calibri"/>
          <w:sz w:val="24"/>
        </w:rPr>
        <w:t>Stelzner</w:t>
      </w:r>
      <w:proofErr w:type="spellEnd"/>
      <w:r>
        <w:rPr>
          <w:rFonts w:eastAsia="Calibri" w:cs="Calibri"/>
          <w:sz w:val="24"/>
        </w:rPr>
        <w:t xml:space="preserve"> </w:t>
      </w:r>
      <w:r>
        <w:rPr>
          <w:rFonts w:eastAsia="Calibri" w:cs="Calibri"/>
          <w:sz w:val="24"/>
          <w:u w:val="single"/>
        </w:rPr>
        <w:t xml:space="preserve">construct an abstract model with the assumption of </w:t>
      </w:r>
      <w:proofErr w:type="spellStart"/>
      <w:r>
        <w:rPr>
          <w:rFonts w:eastAsia="Calibri" w:cs="Calibri"/>
          <w:sz w:val="24"/>
          <w:u w:val="single"/>
        </w:rPr>
        <w:t>monopsonistic</w:t>
      </w:r>
      <w:proofErr w:type="spellEnd"/>
      <w:r>
        <w:rPr>
          <w:rFonts w:eastAsia="Calibri" w:cs="Calibri"/>
          <w:sz w:val="24"/>
          <w:u w:val="single"/>
        </w:rPr>
        <w:t xml:space="preserve"> markets and follow the originator of monopsony theory Joan Robinson’s </w:t>
      </w:r>
      <w:r>
        <w:rPr>
          <w:rFonts w:eastAsia="Calibri" w:cs="Calibri"/>
          <w:b/>
          <w:sz w:val="24"/>
          <w:highlight w:val="cyan"/>
          <w:u w:val="single"/>
        </w:rPr>
        <w:t>insight</w:t>
      </w:r>
      <w:r>
        <w:rPr>
          <w:rFonts w:eastAsia="Calibri" w:cs="Calibri"/>
          <w:b/>
          <w:sz w:val="24"/>
          <w:u w:val="single"/>
        </w:rPr>
        <w:t xml:space="preserve"> that </w:t>
      </w:r>
      <w:r w:rsidRPr="00254284">
        <w:rPr>
          <w:rFonts w:eastAsia="Calibri" w:cs="Calibri"/>
          <w:b/>
          <w:sz w:val="24"/>
          <w:highlight w:val="yellow"/>
          <w:u w:val="single"/>
        </w:rPr>
        <w:t>unions can serve as a countervailing power against employer power</w:t>
      </w:r>
      <w:r>
        <w:rPr>
          <w:rFonts w:eastAsia="Calibri" w:cs="Calibri"/>
          <w:b/>
          <w:sz w:val="24"/>
          <w:u w:val="single"/>
        </w:rPr>
        <w:t>.</w:t>
      </w:r>
    </w:p>
    <w:p w14:paraId="521073BD" w14:textId="77777777" w:rsidR="00254284" w:rsidRDefault="00254284" w:rsidP="00254284">
      <w:pPr>
        <w:rPr>
          <w:rFonts w:eastAsia="Calibri" w:cs="Calibri"/>
          <w:b/>
          <w:sz w:val="24"/>
          <w:u w:val="single"/>
        </w:rPr>
      </w:pPr>
      <w:r>
        <w:rPr>
          <w:rFonts w:eastAsia="Calibri" w:cs="Calibri"/>
          <w:sz w:val="24"/>
        </w:rPr>
        <w:t xml:space="preserve">Their model shows that </w:t>
      </w:r>
      <w:r>
        <w:rPr>
          <w:rFonts w:eastAsia="Calibri" w:cs="Calibri"/>
          <w:b/>
          <w:sz w:val="24"/>
          <w:u w:val="single"/>
        </w:rPr>
        <w:t>institutional support for unions</w:t>
      </w:r>
      <w:r>
        <w:rPr>
          <w:rFonts w:eastAsia="Calibri" w:cs="Calibri"/>
          <w:sz w:val="24"/>
          <w:u w:val="single"/>
        </w:rPr>
        <w:t xml:space="preserve">, such as </w:t>
      </w:r>
      <w:r w:rsidRPr="00254284">
        <w:rPr>
          <w:rFonts w:eastAsia="Calibri" w:cs="Calibri"/>
          <w:sz w:val="24"/>
          <w:highlight w:val="yellow"/>
          <w:u w:val="single"/>
        </w:rPr>
        <w:t xml:space="preserve">legislation </w:t>
      </w:r>
      <w:r w:rsidRPr="00254284">
        <w:rPr>
          <w:rFonts w:eastAsia="Calibri" w:cs="Calibri"/>
          <w:b/>
          <w:sz w:val="24"/>
          <w:highlight w:val="yellow"/>
          <w:u w:val="single"/>
        </w:rPr>
        <w:t>protecting the right to organize</w:t>
      </w:r>
      <w:r w:rsidRPr="00254284">
        <w:rPr>
          <w:rFonts w:eastAsia="Calibri" w:cs="Calibri"/>
          <w:sz w:val="24"/>
          <w:highlight w:val="yellow"/>
          <w:u w:val="single"/>
        </w:rPr>
        <w:t>, is</w:t>
      </w:r>
      <w:r w:rsidRPr="00254284">
        <w:rPr>
          <w:rFonts w:eastAsia="Calibri" w:cs="Calibri"/>
          <w:sz w:val="24"/>
          <w:highlight w:val="yellow"/>
        </w:rPr>
        <w:t xml:space="preserve"> </w:t>
      </w:r>
      <w:r w:rsidRPr="00254284">
        <w:rPr>
          <w:rFonts w:eastAsia="Calibri" w:cs="Calibri"/>
          <w:b/>
          <w:sz w:val="24"/>
          <w:highlight w:val="yellow"/>
          <w:u w:val="single"/>
        </w:rPr>
        <w:t>necessary for</w:t>
      </w:r>
      <w:r>
        <w:rPr>
          <w:rFonts w:eastAsia="Calibri" w:cs="Calibri"/>
          <w:b/>
          <w:sz w:val="24"/>
          <w:u w:val="single"/>
        </w:rPr>
        <w:t xml:space="preserve"> this dynamic process of </w:t>
      </w:r>
      <w:r w:rsidRPr="00254284">
        <w:rPr>
          <w:rFonts w:eastAsia="Calibri" w:cs="Calibri"/>
          <w:b/>
          <w:sz w:val="24"/>
          <w:highlight w:val="yellow"/>
          <w:u w:val="single"/>
        </w:rPr>
        <w:t>balancing employers’ monopsony power</w:t>
      </w:r>
      <w:r>
        <w:rPr>
          <w:rFonts w:eastAsia="Calibri" w:cs="Calibri"/>
          <w:b/>
          <w:sz w:val="24"/>
          <w:u w:val="single"/>
        </w:rPr>
        <w:t xml:space="preserve">. </w:t>
      </w:r>
      <w:r>
        <w:rPr>
          <w:rFonts w:eastAsia="Calibri" w:cs="Calibri"/>
          <w:sz w:val="24"/>
        </w:rPr>
        <w:t>In an accompanying </w:t>
      </w:r>
      <w:hyperlink r:id="rId79">
        <w:r>
          <w:rPr>
            <w:rFonts w:eastAsia="Calibri" w:cs="Calibri"/>
            <w:sz w:val="24"/>
          </w:rPr>
          <w:t>column</w:t>
        </w:r>
      </w:hyperlink>
      <w:r>
        <w:rPr>
          <w:rFonts w:eastAsia="Calibri" w:cs="Calibri"/>
          <w:sz w:val="24"/>
        </w:rPr>
        <w:t xml:space="preserve">, the </w:t>
      </w:r>
      <w:r>
        <w:rPr>
          <w:rFonts w:eastAsia="Calibri" w:cs="Calibri"/>
          <w:sz w:val="24"/>
          <w:u w:val="single"/>
        </w:rPr>
        <w:t xml:space="preserve">two researchers write that they </w:t>
      </w:r>
      <w:r>
        <w:rPr>
          <w:rFonts w:eastAsia="Calibri" w:cs="Calibri"/>
          <w:b/>
          <w:sz w:val="24"/>
          <w:u w:val="single"/>
        </w:rPr>
        <w:t xml:space="preserve">“find that </w:t>
      </w:r>
      <w:r w:rsidRPr="00254284">
        <w:rPr>
          <w:rFonts w:eastAsia="Calibri" w:cs="Calibri"/>
          <w:b/>
          <w:sz w:val="24"/>
          <w:highlight w:val="yellow"/>
          <w:u w:val="single"/>
        </w:rPr>
        <w:t>a lack of institutional support will devastate unions’ ability to function as a balance to firms’ monopsony power</w:t>
      </w:r>
      <w:r>
        <w:rPr>
          <w:rFonts w:eastAsia="Calibri" w:cs="Calibri"/>
          <w:b/>
          <w:sz w:val="24"/>
          <w:u w:val="single"/>
        </w:rPr>
        <w:t xml:space="preserve">, potentially with major consequences … In turn, labor market </w:t>
      </w:r>
      <w:r>
        <w:rPr>
          <w:rFonts w:eastAsia="Calibri" w:cs="Calibri"/>
          <w:b/>
          <w:sz w:val="24"/>
          <w:highlight w:val="cyan"/>
          <w:u w:val="single"/>
        </w:rPr>
        <w:t>outcomes will be less socially efficient</w:t>
      </w:r>
      <w:r>
        <w:rPr>
          <w:rFonts w:eastAsia="Calibri" w:cs="Calibri"/>
          <w:b/>
          <w:sz w:val="24"/>
          <w:u w:val="single"/>
        </w:rPr>
        <w:t>.”</w:t>
      </w:r>
    </w:p>
    <w:p w14:paraId="5C34ED47" w14:textId="77777777" w:rsidR="00254284" w:rsidRDefault="00254284" w:rsidP="00254284">
      <w:pPr>
        <w:rPr>
          <w:rFonts w:eastAsia="Calibri" w:cs="Calibri"/>
          <w:sz w:val="24"/>
        </w:rPr>
      </w:pPr>
      <w:r>
        <w:rPr>
          <w:rFonts w:eastAsia="Calibri" w:cs="Calibri"/>
          <w:sz w:val="24"/>
        </w:rPr>
        <w:t>In short, policies and enforcement that support collective action such as strikes not only creates benefits for workers directly but also addresses a larger problem of concentrated market power.</w:t>
      </w:r>
    </w:p>
    <w:p w14:paraId="3259FB5D" w14:textId="77777777" w:rsidR="00254284" w:rsidRPr="00254284" w:rsidRDefault="00254284" w:rsidP="00254284"/>
    <w:p w14:paraId="315A6900" w14:textId="77777777" w:rsidR="00254284" w:rsidRPr="0056517F" w:rsidRDefault="00254284" w:rsidP="00254284"/>
    <w:p w14:paraId="3B998373" w14:textId="77777777" w:rsidR="00254284" w:rsidRDefault="00254284" w:rsidP="00254284">
      <w:pPr>
        <w:pStyle w:val="Heading4"/>
        <w:ind w:left="720"/>
      </w:pPr>
    </w:p>
    <w:p w14:paraId="7678550B" w14:textId="5B99F003" w:rsidR="00254284" w:rsidRPr="00254284" w:rsidRDefault="00254284" w:rsidP="00254284">
      <w:pPr>
        <w:pStyle w:val="Heading4"/>
        <w:numPr>
          <w:ilvl w:val="0"/>
          <w:numId w:val="13"/>
        </w:numPr>
      </w:pPr>
      <w:r>
        <w:t xml:space="preserve">COVID thumps econ inequality – US allegiances crumbling + global war would’ve happened by now </w:t>
      </w:r>
    </w:p>
    <w:sectPr w:rsidR="00254284" w:rsidRPr="0025428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AF373F"/>
    <w:multiLevelType w:val="hybridMultilevel"/>
    <w:tmpl w:val="E23EF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7F462E"/>
    <w:multiLevelType w:val="hybridMultilevel"/>
    <w:tmpl w:val="A9547E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56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93B"/>
    <w:rsid w:val="000A2D8A"/>
    <w:rsid w:val="000C7551"/>
    <w:rsid w:val="000D26A6"/>
    <w:rsid w:val="000D2B90"/>
    <w:rsid w:val="000D6ED8"/>
    <w:rsid w:val="000D717B"/>
    <w:rsid w:val="00100B28"/>
    <w:rsid w:val="00117316"/>
    <w:rsid w:val="001209B4"/>
    <w:rsid w:val="001218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28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DE0"/>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53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C9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667"/>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4F8506"/>
  <w14:defaultImageDpi w14:val="300"/>
  <w15:docId w15:val="{00163F41-F8F1-D44D-9437-5D975FC8B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566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356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F356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F356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F356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56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5667"/>
  </w:style>
  <w:style w:type="character" w:customStyle="1" w:styleId="Heading1Char">
    <w:name w:val="Heading 1 Char"/>
    <w:aliases w:val="Pocket Char"/>
    <w:basedOn w:val="DefaultParagraphFont"/>
    <w:link w:val="Heading1"/>
    <w:uiPriority w:val="9"/>
    <w:rsid w:val="00F35667"/>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F3566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F3566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F356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3566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F35667"/>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F356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35667"/>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F35667"/>
    <w:rPr>
      <w:color w:val="auto"/>
      <w:u w:val="none"/>
    </w:rPr>
  </w:style>
  <w:style w:type="paragraph" w:styleId="DocumentMap">
    <w:name w:val="Document Map"/>
    <w:basedOn w:val="Normal"/>
    <w:link w:val="DocumentMapChar"/>
    <w:uiPriority w:val="99"/>
    <w:semiHidden/>
    <w:unhideWhenUsed/>
    <w:rsid w:val="00F356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5667"/>
    <w:rPr>
      <w:rFonts w:ascii="Lucida Grande" w:hAnsi="Lucida Grande" w:cs="Lucida Grande"/>
    </w:rPr>
  </w:style>
  <w:style w:type="paragraph" w:customStyle="1" w:styleId="textbold">
    <w:name w:val="text bold"/>
    <w:basedOn w:val="Normal"/>
    <w:link w:val="Emphasis"/>
    <w:uiPriority w:val="20"/>
    <w:qFormat/>
    <w:rsid w:val="00254284"/>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25428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5428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intercept.com/2016/10/09/police-unions-reject-charges-of-bias-find-a-hero-in-donald-trump/" TargetMode="External"/><Relationship Id="rId21" Type="http://schemas.openxmlformats.org/officeDocument/2006/relationships/hyperlink" Target="https://www.businessinsider.com/mayhem-in-madison-police-remove-protesters-lockdown-capitol-2011-3" TargetMode="External"/><Relationship Id="rId42" Type="http://schemas.openxmlformats.org/officeDocument/2006/relationships/hyperlink" Target="http://arizmendi.coop/" TargetMode="External"/><Relationship Id="rId47" Type="http://schemas.openxmlformats.org/officeDocument/2006/relationships/hyperlink" Target="https://www.propublica.org/article/inside-the-union-where-coronavirus-puts-98--of-members-out-of-work" TargetMode="External"/><Relationship Id="rId63" Type="http://schemas.openxmlformats.org/officeDocument/2006/relationships/hyperlink" Target="https://www.reuters.com/article/us-usa-education-arizona/arizona-governor-signs-bill-to-boost-teachers-wages-amid-strike-idUSKBN1I40N8" TargetMode="External"/><Relationship Id="rId68" Type="http://schemas.openxmlformats.org/officeDocument/2006/relationships/hyperlink" Target="https://www.vox.com/policy-and-politics/2018/4/23/17270422/colorado-teachers-strike-jail-bill" TargetMode="External"/><Relationship Id="rId16" Type="http://schemas.openxmlformats.org/officeDocument/2006/relationships/hyperlink" Target="https://www.newyorker.com/news/news-desk/how-police-union-power-helped-increase-abuses" TargetMode="External"/><Relationship Id="rId11" Type="http://schemas.openxmlformats.org/officeDocument/2006/relationships/hyperlink" Target="https://www.nytimes.com/2020/05/30/us/derek-chauvin-george-floyd.html"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53" Type="http://schemas.openxmlformats.org/officeDocument/2006/relationships/hyperlink" Target="https://www.nytimes.com/2018/05/16/us/teacher-walkout-north-carolina.html" TargetMode="External"/><Relationship Id="rId58" Type="http://schemas.openxmlformats.org/officeDocument/2006/relationships/hyperlink" Target="https://tucson.com/news/local/we-continue-to-worsen-nearly-arizona-teaching-jobs-remain-vacant/article_1c8d665a-a422-5c7b-95b9-98afe0cb0c6f.html" TargetMode="External"/><Relationship Id="rId74" Type="http://schemas.openxmlformats.org/officeDocument/2006/relationships/hyperlink" Target="https://www.epi.org/publication/fear-at-work-how-employers-scare-workers-out-of-unionizing/" TargetMode="External"/><Relationship Id="rId79" Type="http://schemas.openxmlformats.org/officeDocument/2006/relationships/hyperlink" Target="https://equitablegrowth.org/rethinking-collective-action-and-u-s-labor-laws-in-a-monopsonistic-economy/" TargetMode="External"/><Relationship Id="rId5" Type="http://schemas.openxmlformats.org/officeDocument/2006/relationships/numbering" Target="numbering.xml"/><Relationship Id="rId61" Type="http://schemas.openxmlformats.org/officeDocument/2006/relationships/hyperlink" Target="https://www.latimes.com/nation/la-na-teacher-funding-20180306-story.html" TargetMode="External"/><Relationship Id="rId19" Type="http://schemas.openxmlformats.org/officeDocument/2006/relationships/hyperlink" Target="https://onlinelibrary.wiley.com/doi/full/10.1111/bjir.12526"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hyperlink" Target="https://obamawhitehouse.archives.gov/sites/whitehouse.gov/files/documents/Artificial-Intelligence-Automation-Economy.PDF" TargetMode="External"/><Relationship Id="rId48" Type="http://schemas.openxmlformats.org/officeDocument/2006/relationships/hyperlink" Target="https://www.apa.org/advocacy/socioeconomic-status/scarcity-fact-sheet.pdf" TargetMode="External"/><Relationship Id="rId56" Type="http://schemas.openxmlformats.org/officeDocument/2006/relationships/hyperlink" Target="https://www.motherjones.com/politics/2018/01/its-not-just-freezing-classrooms-in-baltimore-americas-schools-are-physically-falling-apart/" TargetMode="External"/><Relationship Id="rId64" Type="http://schemas.openxmlformats.org/officeDocument/2006/relationships/hyperlink" Target="https://thehill.com/homenews/state-watch/426030-states-race-to-prevent-teacher-strikes-by-boosting-pay" TargetMode="External"/><Relationship Id="rId69" Type="http://schemas.openxmlformats.org/officeDocument/2006/relationships/hyperlink" Target="https://www.nytimes.com/aponline/2019/01/28/us/ap-us-education-bill-west-virginia.html" TargetMode="External"/><Relationship Id="rId77" Type="http://schemas.openxmlformats.org/officeDocument/2006/relationships/hyperlink" Target="https://equitablegrowth.org/understanding-the-importance-of-monopsony-power-in-the-u-s-labor-market/" TargetMode="External"/><Relationship Id="rId8" Type="http://schemas.openxmlformats.org/officeDocument/2006/relationships/webSettings" Target="webSettings.xml"/><Relationship Id="rId51" Type="http://schemas.openxmlformats.org/officeDocument/2006/relationships/hyperlink" Target="https://thehill.com/homenews/state-watch/426030-states-race-to-prevent-teacher-strikes-by-boosting-pay" TargetMode="External"/><Relationship Id="rId72" Type="http://schemas.openxmlformats.org/officeDocument/2006/relationships/hyperlink" Target="https://www.epi.org/publication/fear-at-work-how-employers-scare-workers-out-of-unionizing/"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 Id="rId46" Type="http://schemas.openxmlformats.org/officeDocument/2006/relationships/hyperlink" Target="https://usw.org/blog/2018/members-of-unite-here-set-standard-in-contract-with-marriott" TargetMode="External"/><Relationship Id="rId59" Type="http://schemas.openxmlformats.org/officeDocument/2006/relationships/hyperlink" Target="https://morningconsult.com/opinions/americas-teachers-are-at-their-boiling-point/" TargetMode="External"/><Relationship Id="rId67" Type="http://schemas.openxmlformats.org/officeDocument/2006/relationships/hyperlink" Target="http://nymag.com/intelligencer/2019/01/teacher-walkouts-gop-lawmakers-push-retaliatory-bills.html" TargetMode="External"/><Relationship Id="rId20" Type="http://schemas.openxmlformats.org/officeDocument/2006/relationships/hyperlink" Target="https://plsonline.eku.edu/insidelook/history-policing-united-states-part-3" TargetMode="External"/><Relationship Id="rId41" Type="http://schemas.openxmlformats.org/officeDocument/2006/relationships/hyperlink" Target="https://www.nbcnews.com/politics/politics-news/national-labor-groups-mostly-close-ranks-defend-police-unions-n1231573" TargetMode="External"/><Relationship Id="rId54" Type="http://schemas.openxmlformats.org/officeDocument/2006/relationships/hyperlink" Target="https://www.americanprogress.org/issues/education-k-12/reports/2018/09/20/457750/fixing-chronic-disinvestment-k-12-schools/" TargetMode="External"/><Relationship Id="rId62" Type="http://schemas.openxmlformats.org/officeDocument/2006/relationships/hyperlink" Target="https://tucson.com/news/local/gov-ducey-teachers-aren-t-going-to-get-percent-pay/article_75a9b7dc-930b-5374-be12-61fb840e4ced.html" TargetMode="External"/><Relationship Id="rId70" Type="http://schemas.openxmlformats.org/officeDocument/2006/relationships/hyperlink" Target="https://newsok.com/article/5593286/bill-is-revenge-for-teacher-walkout-unions-say" TargetMode="External"/><Relationship Id="rId75"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49" Type="http://schemas.openxmlformats.org/officeDocument/2006/relationships/hyperlink" Target="https://thecorrespondent.com/283/poverty-isnt-a-lack-of-character-its-a-lack-of-cash/37442933638-a4773584" TargetMode="External"/><Relationship Id="rId57" Type="http://schemas.openxmlformats.org/officeDocument/2006/relationships/hyperlink" Target="https://www.cnn.com/2018/04/03/us/oklahoma-teachers-textbooks-trnd/index.html" TargetMode="External"/><Relationship Id="rId10" Type="http://schemas.openxmlformats.org/officeDocument/2006/relationships/hyperlink" Target="https://www.salon.com/2020/06/27/police-unions-blamed-for-rise-in-fatal-shootings-even-as-crime-plummeted/"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hyperlink" Target="https://www.smithsonianmag.com/history/what-the-luddites-really-fought-against-264412/" TargetMode="External"/><Relationship Id="rId52" Type="http://schemas.openxmlformats.org/officeDocument/2006/relationships/hyperlink" Target="http://nymag.com/intelligencer/2019/01/teacher-walkouts-gop-lawmakers-push-retaliatory-bills.html" TargetMode="External"/><Relationship Id="rId60" Type="http://schemas.openxmlformats.org/officeDocument/2006/relationships/hyperlink" Target="https://www.americanprogressaction.org/issues/education/news/2018/10/09/171813/little-late-many-gubernatorial-candidates-education-funding/" TargetMode="External"/><Relationship Id="rId65" Type="http://schemas.openxmlformats.org/officeDocument/2006/relationships/hyperlink" Target="http://www.nea.org/assets/docs/180413-Rankings_And_Estimates_Report_2018.pdf" TargetMode="External"/><Relationship Id="rId73" Type="http://schemas.openxmlformats.org/officeDocument/2006/relationships/hyperlink" Target="https://www.epi.org/publication/fear-at-work-how-employers-scare-workers-out-of-unionizing/" TargetMode="External"/><Relationship Id="rId78" Type="http://schemas.openxmlformats.org/officeDocument/2006/relationships/hyperlink" Target="https://equitablegrowth.org/working-papers/how-does-market-power-affect-wages-monopsony-and-collective-action-in-an-institutional-context/" TargetMode="Externa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conversation.com/why-police-unions-are-not-part-of-the-american-labor-movement-142538%20//accessed%2010/20/2021" TargetMode="External"/><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39" Type="http://schemas.openxmlformats.org/officeDocument/2006/relationships/hyperlink" Target="https://nymag.com/intelligencer/2020/06/george-floyd-protests-police-abuse-reform-qualified-immunity-polls.html" TargetMode="External"/><Relationship Id="rId34" Type="http://schemas.openxmlformats.org/officeDocument/2006/relationships/hyperlink" Target="https://www.theatlantic.com/politics/archive/2016/06/restorative-justice-police-violence/489221/" TargetMode="External"/><Relationship Id="rId50" Type="http://schemas.openxmlformats.org/officeDocument/2006/relationships/hyperlink" Target="https://www.jstor.org/stable/10.1086/669034" TargetMode="External"/><Relationship Id="rId55" Type="http://schemas.openxmlformats.org/officeDocument/2006/relationships/hyperlink" Target="https://www.americanprogress.org/issues/education-k-12/reports/2018/09/20/457750/fixing-chronic-disinvestment-k-12-schools/%5b" TargetMode="External"/><Relationship Id="rId76"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71" Type="http://schemas.openxmlformats.org/officeDocument/2006/relationships/hyperlink" Target="https://www.epi.org/publication/fear-at-work-how-employers-scare-workers-out-of-unionizing/" TargetMode="External"/><Relationship Id="rId2" Type="http://schemas.openxmlformats.org/officeDocument/2006/relationships/customXml" Target="../customXml/item2.xml"/><Relationship Id="rId29" Type="http://schemas.openxmlformats.org/officeDocument/2006/relationships/hyperlink" Target="https://aflcio.org/what-unions-do/social-economic-justice" TargetMode="External"/><Relationship Id="rId24" Type="http://schemas.openxmlformats.org/officeDocument/2006/relationships/hyperlink" Target="https://www.smithsonianmag.com/history/how-1897-massacre-pennsylvania-coal-miners-morphed-galvanizing-crisis-forgotten-history-180971695/" TargetMode="External"/><Relationship Id="rId40" Type="http://schemas.openxmlformats.org/officeDocument/2006/relationships/hyperlink" Target="https://www.nytimes.com/2020/05/30/us/derek-chauvin-george-floyd.html" TargetMode="External"/><Relationship Id="rId45" Type="http://schemas.openxmlformats.org/officeDocument/2006/relationships/hyperlink" Target="https://www.seattletimes.com/business/technology/as-seattles-new-hotels-roll-out-automation-to-serve-guests-workers-worry/" TargetMode="External"/><Relationship Id="rId66" Type="http://schemas.openxmlformats.org/officeDocument/2006/relationships/hyperlink" Target="https://www.apnews.com/883e9d387709112a11ee8901c223294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13</Pages>
  <Words>8090</Words>
  <Characters>46119</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54101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5</cp:revision>
  <dcterms:created xsi:type="dcterms:W3CDTF">2021-12-11T18:08:00Z</dcterms:created>
  <dcterms:modified xsi:type="dcterms:W3CDTF">2021-12-11T22:24:00Z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