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90F1F" w14:textId="77777777" w:rsidR="00312DCA" w:rsidRDefault="00312DCA" w:rsidP="00312DCA"/>
    <w:p w14:paraId="2435E404" w14:textId="77777777" w:rsidR="00312DCA" w:rsidRDefault="00312DCA" w:rsidP="00312DCA">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w:t>
      </w:r>
      <w:proofErr w:type="spellStart"/>
      <w:r>
        <w:t>aff</w:t>
      </w:r>
      <w:proofErr w:type="spellEnd"/>
      <w:r>
        <w:t xml:space="preserve"> harms result from use, like the claiming of resources in space, not ownership of real estate. </w:t>
      </w:r>
    </w:p>
    <w:p w14:paraId="4279396E" w14:textId="77777777" w:rsidR="00312DCA" w:rsidRPr="00ED1E43" w:rsidRDefault="00312DCA" w:rsidP="00312DCA">
      <w:pPr>
        <w:pStyle w:val="Heading4"/>
        <w:rPr>
          <w:i/>
          <w:iCs/>
        </w:rPr>
      </w:pPr>
      <w:r w:rsidRPr="00ED1E43">
        <w:rPr>
          <w:i/>
        </w:rPr>
        <w:t xml:space="preserve">The </w:t>
      </w:r>
      <w:proofErr w:type="spellStart"/>
      <w:r w:rsidRPr="00ED1E43">
        <w:rPr>
          <w:i/>
        </w:rPr>
        <w:t>aff</w:t>
      </w:r>
      <w:proofErr w:type="spellEnd"/>
      <w:r w:rsidRPr="00ED1E43">
        <w:rPr>
          <w:i/>
        </w:rPr>
        <w:t xml:space="preserve">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3F9D11D8" w14:textId="77777777" w:rsidR="00312DCA" w:rsidRPr="00DD473E" w:rsidRDefault="00312DCA" w:rsidP="00312DCA"/>
    <w:p w14:paraId="07C25FFE" w14:textId="77777777" w:rsidR="00312DCA" w:rsidRDefault="00312DCA" w:rsidP="00312DCA">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46E9428E" w14:textId="77777777" w:rsidR="00312DCA" w:rsidRPr="00DC1951" w:rsidRDefault="00312DCA" w:rsidP="00312DCA">
      <w:pPr>
        <w:ind w:left="720"/>
        <w:rPr>
          <w:sz w:val="16"/>
          <w:szCs w:val="16"/>
        </w:rPr>
      </w:pPr>
      <w:r w:rsidRPr="00DC1951">
        <w:rPr>
          <w:sz w:val="16"/>
          <w:szCs w:val="16"/>
        </w:rPr>
        <w:t>2.2.1. Is the Utilization of Space Resources Implicitly Prohibited by the OST?</w:t>
      </w:r>
    </w:p>
    <w:p w14:paraId="7DAB0CA9" w14:textId="77777777" w:rsidR="00312DCA" w:rsidRPr="00DC1951" w:rsidRDefault="00312DCA" w:rsidP="00312DCA">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2611AFC0" w14:textId="77777777" w:rsidR="00312DCA" w:rsidRPr="00DC1951" w:rsidRDefault="00312DCA" w:rsidP="00312DCA">
      <w:pPr>
        <w:ind w:left="720"/>
        <w:rPr>
          <w:sz w:val="16"/>
          <w:szCs w:val="16"/>
        </w:rPr>
      </w:pPr>
      <w:r w:rsidRPr="00DC1951">
        <w:rPr>
          <w:sz w:val="16"/>
          <w:szCs w:val="16"/>
        </w:rPr>
        <w:lastRenderedPageBreak/>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0F901213" w14:textId="77777777" w:rsidR="00312DCA" w:rsidRPr="00DC1951" w:rsidRDefault="00312DCA" w:rsidP="00312DCA">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251214A8" w14:textId="77777777" w:rsidR="00312DCA" w:rsidRDefault="00312DCA" w:rsidP="00312DCA"/>
    <w:p w14:paraId="41AF3BE3" w14:textId="77777777" w:rsidR="00312DCA" w:rsidRPr="00C76AF5" w:rsidRDefault="00312DCA" w:rsidP="00312DCA">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w:t>
      </w:r>
      <w:proofErr w:type="gramStart"/>
      <w:r>
        <w:t>All of</w:t>
      </w:r>
      <w:proofErr w:type="gramEnd"/>
      <w:r>
        <w:t xml:space="preserve">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7A99388C" w14:textId="77777777" w:rsidR="00312DCA" w:rsidRDefault="00312DCA" w:rsidP="00312DCA"/>
    <w:p w14:paraId="631B3ED4" w14:textId="77777777" w:rsidR="00312DCA" w:rsidRDefault="00312DCA" w:rsidP="00312DCA">
      <w:pPr>
        <w:pStyle w:val="Heading2"/>
      </w:pPr>
      <w:r>
        <w:lastRenderedPageBreak/>
        <w:t>CP</w:t>
      </w:r>
    </w:p>
    <w:p w14:paraId="2746417B" w14:textId="77777777" w:rsidR="00312DCA" w:rsidRPr="001F06B4" w:rsidRDefault="00312DCA" w:rsidP="00312DCA">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5E4DE172" w14:textId="7617A629" w:rsidR="00312DCA" w:rsidRPr="00A71325" w:rsidRDefault="00312DCA" w:rsidP="005F386E">
      <w:pPr>
        <w:rPr>
          <w:i/>
          <w:iCs/>
        </w:rPr>
      </w:pPr>
    </w:p>
    <w:p w14:paraId="6CCEBE15" w14:textId="77777777" w:rsidR="00312DCA" w:rsidRDefault="00312DCA" w:rsidP="00312DCA"/>
    <w:p w14:paraId="525F2C81" w14:textId="77777777" w:rsidR="00312DCA" w:rsidRDefault="00312DCA" w:rsidP="00312DCA">
      <w:pPr>
        <w:pStyle w:val="Heading4"/>
      </w:pPr>
      <w:r>
        <w:t xml:space="preserve">The individual right to property is a </w:t>
      </w:r>
      <w:r w:rsidRPr="009E26DC">
        <w:rPr>
          <w:u w:val="single"/>
        </w:rPr>
        <w:t>basic human right</w:t>
      </w:r>
      <w:r>
        <w:t xml:space="preserve"> that should be extended to space. </w:t>
      </w:r>
    </w:p>
    <w:p w14:paraId="283B3AE3" w14:textId="77777777" w:rsidR="00312DCA" w:rsidRPr="00654883" w:rsidRDefault="00312DCA" w:rsidP="00312DCA"/>
    <w:p w14:paraId="034EF122" w14:textId="77777777" w:rsidR="00312DCA" w:rsidRDefault="00312DCA" w:rsidP="00312DCA">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06855097" w14:textId="77777777" w:rsidR="00312DCA" w:rsidRPr="00CD125E" w:rsidRDefault="00312DCA" w:rsidP="00312DCA">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w:t>
      </w:r>
      <w:proofErr w:type="gramStart"/>
      <w:r w:rsidRPr="00016701">
        <w:rPr>
          <w:sz w:val="16"/>
        </w:rPr>
        <w:t>in order to</w:t>
      </w:r>
      <w:proofErr w:type="gramEnd"/>
      <w:r w:rsidRPr="00016701">
        <w:rPr>
          <w:sz w:val="16"/>
        </w:rPr>
        <w:t xml:space="preserve">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 xml:space="preserve">the Universal Declaration of Human Rights can be </w:t>
      </w:r>
      <w:r w:rsidRPr="00016701">
        <w:rPr>
          <w:rStyle w:val="Emphasis"/>
          <w:highlight w:val="yellow"/>
        </w:rPr>
        <w:lastRenderedPageBreak/>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43715CEA" w14:textId="77777777" w:rsidR="00312DCA" w:rsidRDefault="00312DCA" w:rsidP="00312DCA">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6F066658" w14:textId="77777777" w:rsidR="00312DCA" w:rsidRDefault="00312DCA" w:rsidP="00312DCA">
      <w:pPr>
        <w:rPr>
          <w:sz w:val="16"/>
        </w:rPr>
      </w:pPr>
    </w:p>
    <w:p w14:paraId="63913DB8" w14:textId="77777777" w:rsidR="00312DCA" w:rsidRPr="00A31C43" w:rsidRDefault="00312DCA" w:rsidP="00312DCA">
      <w:pPr>
        <w:pStyle w:val="Heading4"/>
      </w:pPr>
      <w:r>
        <w:t xml:space="preserve">No perms: The CP would expand the rights of individuals in space, from the mere right to use, to the full bundle of rights protected by private property. </w:t>
      </w:r>
    </w:p>
    <w:p w14:paraId="55F9B082" w14:textId="77777777" w:rsidR="00312DCA" w:rsidRPr="00A31C43" w:rsidRDefault="00312DCA" w:rsidP="00312DCA"/>
    <w:p w14:paraId="66F53DF2" w14:textId="77777777" w:rsidR="00312DCA" w:rsidRDefault="00312DCA" w:rsidP="00312DCA">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1" w:history="1">
        <w:r w:rsidRPr="001538E8">
          <w:rPr>
            <w:rStyle w:val="Hyperlink"/>
          </w:rPr>
          <w:t>https://scholarlycommons.law.northwestern.edu/cgi/viewcontent.cgi?article=1500&amp;context=njilb</w:t>
        </w:r>
      </w:hyperlink>
      <w:r>
        <w:t>] CT</w:t>
      </w:r>
    </w:p>
    <w:p w14:paraId="69565B22" w14:textId="77777777" w:rsidR="00312DCA" w:rsidRDefault="00312DCA" w:rsidP="00312DCA">
      <w:pPr>
        <w:rPr>
          <w:sz w:val="16"/>
        </w:rPr>
      </w:pPr>
    </w:p>
    <w:p w14:paraId="30F3089C" w14:textId="77777777" w:rsidR="00312DCA" w:rsidRPr="00A817DB" w:rsidRDefault="00312DCA" w:rsidP="00312DCA">
      <w:pPr>
        <w:ind w:firstLine="720"/>
        <w:rPr>
          <w:sz w:val="16"/>
          <w:szCs w:val="16"/>
        </w:rPr>
      </w:pPr>
      <w:r w:rsidRPr="00A817DB">
        <w:rPr>
          <w:sz w:val="16"/>
          <w:szCs w:val="16"/>
        </w:rPr>
        <w:t>IV. PROPOSAL: APPROPRJATIVE OWNERSHIP OF REAL PROPERTY</w:t>
      </w:r>
    </w:p>
    <w:p w14:paraId="769E19AB" w14:textId="77777777" w:rsidR="00312DCA" w:rsidRPr="00A817DB" w:rsidRDefault="00312DCA" w:rsidP="00312DCA">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lastRenderedPageBreak/>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w:t>
      </w:r>
      <w:proofErr w:type="gramStart"/>
      <w:r w:rsidRPr="00A817DB">
        <w:rPr>
          <w:sz w:val="16"/>
        </w:rPr>
        <w:t>as a result of</w:t>
      </w:r>
      <w:proofErr w:type="gramEnd"/>
      <w:r w:rsidRPr="00A817DB">
        <w:rPr>
          <w:sz w:val="16"/>
        </w:rPr>
        <w:t xml:space="preserve">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w:t>
      </w:r>
      <w:proofErr w:type="gramStart"/>
      <w:r w:rsidRPr="00A817DB">
        <w:rPr>
          <w:sz w:val="16"/>
        </w:rPr>
        <w:t>In order to</w:t>
      </w:r>
      <w:proofErr w:type="gramEnd"/>
      <w:r w:rsidRPr="00A817DB">
        <w:rPr>
          <w:sz w:val="16"/>
        </w:rPr>
        <w:t xml:space="preserve">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2A4B9C86" w14:textId="77777777" w:rsidR="00312DCA" w:rsidRDefault="00312DCA" w:rsidP="00312DCA">
      <w:pPr>
        <w:rPr>
          <w:sz w:val="16"/>
        </w:rPr>
      </w:pPr>
    </w:p>
    <w:p w14:paraId="31C08DA2" w14:textId="77777777" w:rsidR="00312DCA" w:rsidRDefault="00312DCA" w:rsidP="00312DCA"/>
    <w:p w14:paraId="4306483C" w14:textId="77777777" w:rsidR="00312DCA" w:rsidRDefault="00312DCA" w:rsidP="00312DCA">
      <w:pPr>
        <w:pStyle w:val="Heading2"/>
      </w:pPr>
      <w:r>
        <w:lastRenderedPageBreak/>
        <w:t>Net Benefit</w:t>
      </w:r>
    </w:p>
    <w:p w14:paraId="630DEB1B" w14:textId="77777777" w:rsidR="00312DCA" w:rsidRDefault="00312DCA" w:rsidP="00312DCA">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28014553" w14:textId="77777777" w:rsidR="00312DCA" w:rsidRPr="003311DD" w:rsidRDefault="00312DCA" w:rsidP="00312DCA"/>
    <w:p w14:paraId="53CD44D0" w14:textId="77777777" w:rsidR="00312DCA" w:rsidRPr="007D591F" w:rsidRDefault="00312DCA" w:rsidP="00312DCA">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04D5BA3B" w14:textId="77777777" w:rsidR="00312DCA" w:rsidRDefault="00312DCA" w:rsidP="00312DCA">
      <w:pPr>
        <w:ind w:left="720"/>
        <w:rPr>
          <w:sz w:val="16"/>
          <w:szCs w:val="16"/>
        </w:rPr>
      </w:pPr>
      <w:r>
        <w:rPr>
          <w:sz w:val="16"/>
          <w:szCs w:val="16"/>
        </w:rPr>
        <w:t>Why the United States Needs to Think About Space Colonization Now</w:t>
      </w:r>
    </w:p>
    <w:p w14:paraId="165614AC" w14:textId="77777777" w:rsidR="00312DCA" w:rsidRDefault="00312DCA" w:rsidP="00312DCA">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7F63B68A" w14:textId="77777777" w:rsidR="00312DCA" w:rsidRPr="00CD125E" w:rsidRDefault="00312DCA" w:rsidP="00312DCA">
      <w:pPr>
        <w:ind w:left="720"/>
        <w:rPr>
          <w:u w:val="single"/>
        </w:rPr>
      </w:pPr>
    </w:p>
    <w:p w14:paraId="2F5EC4D8" w14:textId="77777777" w:rsidR="00312DCA" w:rsidRDefault="00312DCA" w:rsidP="00312DCA">
      <w:pPr>
        <w:pStyle w:val="Heading4"/>
      </w:pPr>
      <w:r>
        <w:t xml:space="preserve">Space settlement with private appropriation is better than settlement without appropriation. </w:t>
      </w:r>
    </w:p>
    <w:p w14:paraId="61B25DEB" w14:textId="77777777" w:rsidR="00312DCA" w:rsidRDefault="00312DCA" w:rsidP="00312DCA"/>
    <w:p w14:paraId="12C9FD34" w14:textId="77777777" w:rsidR="00312DCA" w:rsidRDefault="00312DCA" w:rsidP="00312DCA">
      <w:pPr>
        <w:pStyle w:val="Heading3"/>
      </w:pPr>
      <w:r>
        <w:lastRenderedPageBreak/>
        <w:t>1 Tyranny</w:t>
      </w:r>
    </w:p>
    <w:p w14:paraId="6A037EE4" w14:textId="77777777" w:rsidR="00312DCA" w:rsidRDefault="00312DCA" w:rsidP="00312DCA">
      <w:pPr>
        <w:pStyle w:val="Heading4"/>
        <w:ind w:left="360"/>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2327EA37" w14:textId="77777777" w:rsidR="00312DCA" w:rsidRPr="001C182A" w:rsidRDefault="00312DCA" w:rsidP="00312DCA"/>
    <w:p w14:paraId="4D50FD59" w14:textId="77777777" w:rsidR="00312DCA" w:rsidRDefault="00312DCA" w:rsidP="00312DCA">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3" w:history="1">
        <w:r w:rsidRPr="00193A04">
          <w:rPr>
            <w:rStyle w:val="Hyperlink"/>
          </w:rPr>
          <w:t>https://www.researchgate.net/profile/Charles-Cockell/publication/258317782_An_Essay_on_Extraterrestrial_Liberty/links/0c96053053a02cfb24000000/An-Essay-on-Extraterrestrial-Liberty.pdf</w:t>
        </w:r>
      </w:hyperlink>
      <w:r>
        <w:t>] CT</w:t>
      </w:r>
    </w:p>
    <w:p w14:paraId="3714101B" w14:textId="77777777" w:rsidR="00312DCA" w:rsidRDefault="00312DCA" w:rsidP="00312DCA"/>
    <w:p w14:paraId="17BAAE4F" w14:textId="77777777" w:rsidR="00312DCA" w:rsidRPr="004C6FFB" w:rsidRDefault="00312DCA" w:rsidP="00312DCA">
      <w:pPr>
        <w:ind w:left="720"/>
        <w:rPr>
          <w:sz w:val="16"/>
          <w:szCs w:val="16"/>
        </w:rPr>
      </w:pPr>
      <w:r w:rsidRPr="004C6FFB">
        <w:rPr>
          <w:sz w:val="16"/>
          <w:szCs w:val="16"/>
        </w:rPr>
        <w:t>6. EXTRATERRESTRIAL LIBERTY</w:t>
      </w:r>
    </w:p>
    <w:p w14:paraId="6FBDBFA6" w14:textId="77777777" w:rsidR="00312DCA" w:rsidRPr="00AF587A" w:rsidRDefault="00312DCA" w:rsidP="00312DCA">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w:t>
      </w:r>
      <w:proofErr w:type="gramStart"/>
      <w:r w:rsidRPr="004C6FFB">
        <w:rPr>
          <w:sz w:val="16"/>
        </w:rPr>
        <w:t>in itself a</w:t>
      </w:r>
      <w:proofErr w:type="gramEnd"/>
      <w:r w:rsidRPr="004C6FFB">
        <w:rPr>
          <w:sz w:val="16"/>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5D6E30EC" w14:textId="77777777" w:rsidR="00312DCA" w:rsidRPr="004C6FFB" w:rsidRDefault="00312DCA" w:rsidP="00312DCA">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 xml:space="preserve">may </w:t>
      </w:r>
      <w:proofErr w:type="gramStart"/>
      <w:r w:rsidRPr="00D5772A">
        <w:rPr>
          <w:rStyle w:val="Emphasis"/>
          <w:highlight w:val="yellow"/>
        </w:rPr>
        <w:t>actually request</w:t>
      </w:r>
      <w:proofErr w:type="gramEnd"/>
      <w:r w:rsidRPr="00D5772A">
        <w:rPr>
          <w:rStyle w:val="Emphasis"/>
          <w:highlight w:val="yellow"/>
        </w:rPr>
        <w:t xml:space="preserve">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6757C40B" w14:textId="77777777" w:rsidR="00312DCA" w:rsidRPr="00C7657F" w:rsidRDefault="00312DCA" w:rsidP="00312DCA">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lastRenderedPageBreak/>
        <w:t>beneficence</w:t>
      </w:r>
      <w:r w:rsidRPr="00C7657F">
        <w:rPr>
          <w:rStyle w:val="StyleUnderline"/>
        </w:rPr>
        <w:t xml:space="preserve"> by the State in the interests of </w:t>
      </w:r>
      <w:proofErr w:type="gramStart"/>
      <w:r w:rsidRPr="00C7657F">
        <w:rPr>
          <w:rStyle w:val="StyleUnderline"/>
        </w:rPr>
        <w:t>safety, and</w:t>
      </w:r>
      <w:proofErr w:type="gramEnd"/>
      <w:r w:rsidRPr="00C7657F">
        <w:rPr>
          <w:rStyle w:val="StyleUnderline"/>
        </w:rPr>
        <w:t xml:space="preserve">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significantly less.</w:t>
      </w:r>
      <w:r w:rsidRPr="004C6FFB">
        <w:rPr>
          <w:sz w:val="16"/>
        </w:rPr>
        <w:t xml:space="preserve"> Even the air will be subject to quality controls and checks. </w:t>
      </w:r>
      <w:r w:rsidRPr="008568CF">
        <w:rPr>
          <w:rStyle w:val="Emphasis"/>
          <w:highlight w:val="yellow"/>
        </w:rPr>
        <w:t>Forms and permissions will be associated with the very act of breathing</w:t>
      </w:r>
      <w:r w:rsidRPr="00C7657F">
        <w:rPr>
          <w:rStyle w:val="StyleUnderline"/>
        </w:rPr>
        <w:t>. No philosophy of advancing the domain of negative liberty, no clever sophistry, can change this truth, which is brought into being by basic survival needs.</w:t>
      </w:r>
    </w:p>
    <w:p w14:paraId="2D08D2EF" w14:textId="77777777" w:rsidR="00312DCA" w:rsidRPr="004C6FFB" w:rsidRDefault="00312DCA" w:rsidP="00312DCA">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xml:space="preserve">. In extraterrestrial environments, where </w:t>
      </w:r>
      <w:proofErr w:type="spellStart"/>
      <w:r w:rsidRPr="004C6FFB">
        <w:rPr>
          <w:sz w:val="16"/>
        </w:rPr>
        <w:t>centralised</w:t>
      </w:r>
      <w:proofErr w:type="spellEnd"/>
      <w:r w:rsidRPr="004C6FFB">
        <w:rPr>
          <w:sz w:val="16"/>
        </w:rPr>
        <w:t xml:space="preserve"> interventions must be frequent, how much weaker is freedom and how much easier is tyranny to enforce? We cannot know the answers until we undertake the experiment, but we can be </w:t>
      </w:r>
      <w:proofErr w:type="gramStart"/>
      <w:r w:rsidRPr="004C6FFB">
        <w:rPr>
          <w:sz w:val="16"/>
        </w:rPr>
        <w:t>fairly sure</w:t>
      </w:r>
      <w:proofErr w:type="gramEnd"/>
      <w:r w:rsidRPr="004C6FFB">
        <w:rPr>
          <w:sz w:val="16"/>
        </w:rPr>
        <w:t xml:space="preserve"> that the qualitative answer must be ‘more easily’.</w:t>
      </w:r>
    </w:p>
    <w:p w14:paraId="4690D4BE" w14:textId="77777777" w:rsidR="00312DCA" w:rsidRPr="004C6FFB" w:rsidRDefault="00312DCA" w:rsidP="00312DCA">
      <w:pPr>
        <w:ind w:left="720"/>
        <w:rPr>
          <w:sz w:val="16"/>
          <w:szCs w:val="16"/>
        </w:rPr>
      </w:pPr>
      <w:r w:rsidRPr="004C6FFB">
        <w:rPr>
          <w:sz w:val="16"/>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4C6FFB">
        <w:rPr>
          <w:sz w:val="16"/>
          <w:szCs w:val="16"/>
        </w:rPr>
        <w:t>society as a whole</w:t>
      </w:r>
      <w:proofErr w:type="gramEnd"/>
      <w:r w:rsidRPr="004C6FFB">
        <w:rPr>
          <w:sz w:val="16"/>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4C6FFB">
        <w:rPr>
          <w:sz w:val="16"/>
          <w:szCs w:val="16"/>
        </w:rPr>
        <w:t>This is why</w:t>
      </w:r>
      <w:proofErr w:type="gramEnd"/>
      <w:r w:rsidRPr="004C6FFB">
        <w:rPr>
          <w:sz w:val="16"/>
          <w:szCs w:val="16"/>
        </w:rPr>
        <w:t xml:space="preserve">, of course, attempts to do exactly this in the past have been met by black marketeering. But in extraterrestrial environments, a broken window may imply </w:t>
      </w:r>
      <w:proofErr w:type="spellStart"/>
      <w:r w:rsidRPr="004C6FFB">
        <w:rPr>
          <w:sz w:val="16"/>
          <w:szCs w:val="16"/>
        </w:rPr>
        <w:t>depressurisation</w:t>
      </w:r>
      <w:proofErr w:type="spellEnd"/>
      <w:r w:rsidRPr="004C6FFB">
        <w:rPr>
          <w:sz w:val="16"/>
          <w:szCs w:val="16"/>
        </w:rPr>
        <w:t>,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w:t>
      </w:r>
    </w:p>
    <w:p w14:paraId="3D3E6686" w14:textId="77777777" w:rsidR="00312DCA" w:rsidRPr="004C6FFB" w:rsidRDefault="00312DCA" w:rsidP="00312DCA">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1DEFF2EE" w14:textId="77777777" w:rsidR="00312DCA" w:rsidRPr="003A1ED8" w:rsidRDefault="00312DCA" w:rsidP="00312DCA">
      <w:pPr>
        <w:ind w:left="720"/>
        <w:rPr>
          <w:rStyle w:val="StyleUnderline"/>
        </w:rPr>
      </w:pP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w:t>
      </w:r>
      <w:proofErr w:type="spellStart"/>
      <w:r w:rsidRPr="004C6FFB">
        <w:rPr>
          <w:sz w:val="16"/>
        </w:rPr>
        <w:t>Organisations</w:t>
      </w:r>
      <w:proofErr w:type="spellEnd"/>
      <w:r w:rsidRPr="004C6FFB">
        <w:rPr>
          <w:sz w:val="16"/>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4C6FFB">
        <w:rPr>
          <w:sz w:val="16"/>
        </w:rPr>
        <w:t>organisations</w:t>
      </w:r>
      <w:proofErr w:type="spellEnd"/>
      <w:r w:rsidRPr="004C6FFB">
        <w:rPr>
          <w:sz w:val="16"/>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 xml:space="preserve">that individuals </w:t>
      </w:r>
      <w:proofErr w:type="gramStart"/>
      <w:r w:rsidRPr="00E27000">
        <w:rPr>
          <w:rStyle w:val="Emphasis"/>
          <w:highlight w:val="yellow"/>
        </w:rPr>
        <w:t>have to</w:t>
      </w:r>
      <w:proofErr w:type="gramEnd"/>
      <w:r w:rsidRPr="00E27000">
        <w:rPr>
          <w:rStyle w:val="Emphasis"/>
          <w:highlight w:val="yellow"/>
        </w:rPr>
        <w:t xml:space="preserve"> establish competition against dominating </w:t>
      </w:r>
      <w:proofErr w:type="spellStart"/>
      <w:r w:rsidRPr="00E27000">
        <w:rPr>
          <w:rStyle w:val="Emphasis"/>
          <w:highlight w:val="yellow"/>
        </w:rPr>
        <w:t>organisations</w:t>
      </w:r>
      <w:proofErr w:type="spellEnd"/>
      <w:r w:rsidRPr="003A1ED8">
        <w:rPr>
          <w:rStyle w:val="StyleUnderline"/>
        </w:rPr>
        <w:t xml:space="preserve">, and the culture that ensures that the freedom to create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 </w:t>
      </w:r>
    </w:p>
    <w:p w14:paraId="19475C8B" w14:textId="77777777" w:rsidR="00312DCA" w:rsidRPr="004C6FFB" w:rsidRDefault="00312DCA" w:rsidP="00312DCA">
      <w:pPr>
        <w:ind w:left="720"/>
        <w:rPr>
          <w:sz w:val="16"/>
          <w:szCs w:val="16"/>
        </w:rPr>
      </w:pPr>
      <w:r w:rsidRPr="004C6FFB">
        <w:rPr>
          <w:sz w:val="16"/>
          <w:szCs w:val="16"/>
        </w:rPr>
        <w:t xml:space="preserve">In a society in which the freedom to </w:t>
      </w:r>
      <w:proofErr w:type="spellStart"/>
      <w:r w:rsidRPr="004C6FFB">
        <w:rPr>
          <w:sz w:val="16"/>
          <w:szCs w:val="16"/>
        </w:rPr>
        <w:t>organise</w:t>
      </w:r>
      <w:proofErr w:type="spellEnd"/>
      <w:r w:rsidRPr="004C6FFB">
        <w:rPr>
          <w:sz w:val="16"/>
          <w:szCs w:val="16"/>
        </w:rPr>
        <w:t xml:space="preserve"> and assemble institutions is protected by law, those </w:t>
      </w:r>
      <w:proofErr w:type="spellStart"/>
      <w:r w:rsidRPr="004C6FFB">
        <w:rPr>
          <w:sz w:val="16"/>
          <w:szCs w:val="16"/>
        </w:rPr>
        <w:t>organisations</w:t>
      </w:r>
      <w:proofErr w:type="spellEnd"/>
      <w:r w:rsidRPr="004C6FFB">
        <w:rPr>
          <w:sz w:val="16"/>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4C6FFB">
        <w:rPr>
          <w:sz w:val="16"/>
          <w:szCs w:val="16"/>
        </w:rPr>
        <w:t>adversary</w:t>
      </w:r>
      <w:proofErr w:type="gramEnd"/>
      <w:r w:rsidRPr="004C6FFB">
        <w:rPr>
          <w:sz w:val="16"/>
          <w:szCs w:val="16"/>
        </w:rPr>
        <w:t xml:space="preserve"> and </w:t>
      </w:r>
      <w:r w:rsidRPr="004C6FFB">
        <w:rPr>
          <w:sz w:val="16"/>
          <w:szCs w:val="16"/>
        </w:rPr>
        <w:lastRenderedPageBreak/>
        <w:t>continues one’s life. These opportunities to challenge, however, are central to the power of the individual to confront institutions.</w:t>
      </w:r>
    </w:p>
    <w:p w14:paraId="61B6104B" w14:textId="77777777" w:rsidR="00312DCA" w:rsidRPr="009A2754" w:rsidRDefault="00312DCA" w:rsidP="00312DCA">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w:t>
      </w:r>
      <w:proofErr w:type="gramStart"/>
      <w:r w:rsidRPr="004C6FFB">
        <w:rPr>
          <w:sz w:val="16"/>
        </w:rPr>
        <w:t>is</w:t>
      </w:r>
      <w:proofErr w:type="gramEnd"/>
      <w:r w:rsidRPr="004C6FFB">
        <w:rPr>
          <w:sz w:val="16"/>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political dissenter by threatening to move him or her and their family to </w:t>
      </w:r>
      <w:r w:rsidRPr="00340073">
        <w:rPr>
          <w:rStyle w:val="Emphasis"/>
          <w:highlight w:val="yellow"/>
        </w:rPr>
        <w:t>a new</w:t>
      </w:r>
      <w:r w:rsidRPr="009A2754">
        <w:rPr>
          <w:rStyle w:val="StyleUnderline"/>
        </w:rPr>
        <w:t xml:space="preserve">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By doing this, they will remind 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209BF83F" w14:textId="77777777" w:rsidR="00312DCA" w:rsidRPr="004C6FFB" w:rsidRDefault="00312DCA" w:rsidP="00312DCA">
      <w:pPr>
        <w:ind w:left="720"/>
        <w:rPr>
          <w:sz w:val="16"/>
          <w:szCs w:val="16"/>
        </w:rPr>
      </w:pPr>
      <w:r w:rsidRPr="004C6FFB">
        <w:rPr>
          <w:sz w:val="16"/>
          <w:szCs w:val="16"/>
        </w:rPr>
        <w:t xml:space="preserve">Governing </w:t>
      </w:r>
      <w:proofErr w:type="spellStart"/>
      <w:r w:rsidRPr="004C6FFB">
        <w:rPr>
          <w:sz w:val="16"/>
          <w:szCs w:val="16"/>
        </w:rPr>
        <w:t>organisations</w:t>
      </w:r>
      <w:proofErr w:type="spellEnd"/>
      <w:r w:rsidRPr="004C6FFB">
        <w:rPr>
          <w:sz w:val="16"/>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4C6FFB">
        <w:rPr>
          <w:sz w:val="16"/>
          <w:szCs w:val="16"/>
        </w:rPr>
        <w:t>dishonourable</w:t>
      </w:r>
      <w:proofErr w:type="spellEnd"/>
      <w:r w:rsidRPr="004C6FFB">
        <w:rPr>
          <w:sz w:val="16"/>
          <w:szCs w:val="16"/>
        </w:rPr>
        <w:t xml:space="preserve"> individuals inveighing against the hard work of other individuals who are working to secure their individual safety and the security of society [22]. They </w:t>
      </w:r>
      <w:proofErr w:type="gramStart"/>
      <w:r w:rsidRPr="004C6FFB">
        <w:rPr>
          <w:sz w:val="16"/>
          <w:szCs w:val="16"/>
        </w:rPr>
        <w:t>can be then be</w:t>
      </w:r>
      <w:proofErr w:type="gramEnd"/>
      <w:r w:rsidRPr="004C6FFB">
        <w:rPr>
          <w:sz w:val="16"/>
          <w:szCs w:val="16"/>
        </w:rPr>
        <w:t xml:space="preserve"> </w:t>
      </w:r>
      <w:proofErr w:type="spellStart"/>
      <w:r w:rsidRPr="004C6FFB">
        <w:rPr>
          <w:sz w:val="16"/>
          <w:szCs w:val="16"/>
        </w:rPr>
        <w:t>ostracised</w:t>
      </w:r>
      <w:proofErr w:type="spellEnd"/>
      <w:r w:rsidRPr="004C6FFB">
        <w:rPr>
          <w:sz w:val="16"/>
          <w:szCs w:val="16"/>
        </w:rPr>
        <w:t xml:space="preserve">, and their general </w:t>
      </w:r>
      <w:proofErr w:type="spellStart"/>
      <w:r w:rsidRPr="004C6FFB">
        <w:rPr>
          <w:sz w:val="16"/>
          <w:szCs w:val="16"/>
        </w:rPr>
        <w:t>behaviour</w:t>
      </w:r>
      <w:proofErr w:type="spellEnd"/>
      <w:r w:rsidRPr="004C6FFB">
        <w:rPr>
          <w:sz w:val="16"/>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4C6FFB">
        <w:rPr>
          <w:sz w:val="16"/>
          <w:szCs w:val="16"/>
        </w:rPr>
        <w:t>liberty, or</w:t>
      </w:r>
      <w:proofErr w:type="gramEnd"/>
      <w:r w:rsidRPr="004C6FFB">
        <w:rPr>
          <w:sz w:val="16"/>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w:t>
      </w:r>
      <w:proofErr w:type="gramStart"/>
      <w:r w:rsidRPr="004C6FFB">
        <w:rPr>
          <w:sz w:val="16"/>
          <w:szCs w:val="16"/>
        </w:rPr>
        <w:t>in order to</w:t>
      </w:r>
      <w:proofErr w:type="gramEnd"/>
      <w:r w:rsidRPr="004C6FFB">
        <w:rPr>
          <w:sz w:val="16"/>
          <w:szCs w:val="16"/>
        </w:rPr>
        <w:t xml:space="preserve"> crush dissent, even if their complaint was in fact justified.</w:t>
      </w:r>
    </w:p>
    <w:p w14:paraId="1A8F4B0D" w14:textId="77777777" w:rsidR="00312DCA" w:rsidRPr="00A573A0" w:rsidRDefault="00312DCA" w:rsidP="00312DCA">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063EF41D" w14:textId="77777777" w:rsidR="00312DCA" w:rsidRPr="004C6FFB" w:rsidRDefault="00312DCA" w:rsidP="00312DCA">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4C6FFB">
        <w:rPr>
          <w:sz w:val="16"/>
        </w:rPr>
        <w:t xml:space="preserve"> [24].</w:t>
      </w:r>
    </w:p>
    <w:p w14:paraId="3827AD77" w14:textId="77777777" w:rsidR="00312DCA" w:rsidRPr="004C6FFB" w:rsidRDefault="00312DCA" w:rsidP="00312DCA">
      <w:pPr>
        <w:ind w:left="720"/>
        <w:rPr>
          <w:sz w:val="16"/>
          <w:szCs w:val="16"/>
        </w:rPr>
      </w:pPr>
      <w:proofErr w:type="gramStart"/>
      <w:r w:rsidRPr="004C6FFB">
        <w:rPr>
          <w:sz w:val="16"/>
          <w:szCs w:val="16"/>
        </w:rPr>
        <w:t>Unfortunately</w:t>
      </w:r>
      <w:proofErr w:type="gramEnd"/>
      <w:r w:rsidRPr="004C6FFB">
        <w:rPr>
          <w:sz w:val="16"/>
          <w:szCs w:val="16"/>
        </w:rPr>
        <w:t xml:space="preserve"> this approach receives </w:t>
      </w:r>
      <w:proofErr w:type="spellStart"/>
      <w:r w:rsidRPr="004C6FFB">
        <w:rPr>
          <w:sz w:val="16"/>
          <w:szCs w:val="16"/>
        </w:rPr>
        <w:t>succour</w:t>
      </w:r>
      <w:proofErr w:type="spellEnd"/>
      <w:r w:rsidRPr="004C6FFB">
        <w:rPr>
          <w:sz w:val="16"/>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4C6FFB">
        <w:rPr>
          <w:sz w:val="16"/>
          <w:szCs w:val="16"/>
        </w:rPr>
        <w:t>each individual</w:t>
      </w:r>
      <w:proofErr w:type="gramEnd"/>
      <w:r w:rsidRPr="004C6FFB">
        <w:rPr>
          <w:sz w:val="16"/>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w:t>
      </w:r>
      <w:r w:rsidRPr="004C6FFB">
        <w:rPr>
          <w:sz w:val="16"/>
          <w:szCs w:val="16"/>
        </w:rPr>
        <w:lastRenderedPageBreak/>
        <w:t>civil society, one sufficiently protected by the laws, and by regulations against various street crimes that might infringe self-preservation.</w:t>
      </w:r>
    </w:p>
    <w:p w14:paraId="65367928" w14:textId="77777777" w:rsidR="00312DCA" w:rsidRDefault="00312DCA" w:rsidP="00312DCA">
      <w:pPr>
        <w:ind w:left="720"/>
        <w:rPr>
          <w:sz w:val="16"/>
          <w:szCs w:val="16"/>
        </w:rPr>
      </w:pPr>
      <w:r w:rsidRPr="004C6FFB">
        <w:rPr>
          <w:sz w:val="16"/>
          <w:szCs w:val="16"/>
        </w:rPr>
        <w:t xml:space="preserve">If, as has been traditional on the Earth, the right to </w:t>
      </w:r>
      <w:proofErr w:type="spellStart"/>
      <w:r w:rsidRPr="004C6FFB">
        <w:rPr>
          <w:sz w:val="16"/>
          <w:szCs w:val="16"/>
        </w:rPr>
        <w:t>selfpreservation</w:t>
      </w:r>
      <w:proofErr w:type="spellEnd"/>
      <w:r w:rsidRPr="004C6FFB">
        <w:rPr>
          <w:sz w:val="16"/>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4C6FFB">
        <w:rPr>
          <w:sz w:val="16"/>
          <w:szCs w:val="16"/>
        </w:rPr>
        <w:t>each individual</w:t>
      </w:r>
      <w:proofErr w:type="gramEnd"/>
      <w:r w:rsidRPr="004C6FFB">
        <w:rPr>
          <w:sz w:val="16"/>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4C6FFB">
        <w:rPr>
          <w:sz w:val="16"/>
          <w:szCs w:val="16"/>
        </w:rPr>
        <w:t>selfpreservation</w:t>
      </w:r>
      <w:proofErr w:type="spellEnd"/>
      <w:r w:rsidRPr="004C6FFB">
        <w:rPr>
          <w:sz w:val="16"/>
          <w:szCs w:val="16"/>
        </w:rPr>
        <w:t xml:space="preserve">, and to protect themselves, accept more </w:t>
      </w:r>
      <w:proofErr w:type="spellStart"/>
      <w:r w:rsidRPr="004C6FFB">
        <w:rPr>
          <w:sz w:val="16"/>
          <w:szCs w:val="16"/>
        </w:rPr>
        <w:t>farreaching</w:t>
      </w:r>
      <w:proofErr w:type="spellEnd"/>
      <w:r w:rsidRPr="004C6FFB">
        <w:rPr>
          <w:sz w:val="16"/>
          <w:szCs w:val="16"/>
        </w:rPr>
        <w:t xml:space="preserve"> control over the lives of others [28]. Where death is a more likely outcome of criminal action, the Hobbesian State of nature, and the tendency to vigorously guard against it, becomes a more tangible reality [29].</w:t>
      </w:r>
    </w:p>
    <w:p w14:paraId="75D2E5F2" w14:textId="77777777" w:rsidR="00312DCA" w:rsidRDefault="00312DCA" w:rsidP="00312DCA"/>
    <w:p w14:paraId="36CC5CC4" w14:textId="77777777" w:rsidR="00312DCA" w:rsidRDefault="00312DCA" w:rsidP="00312DCA">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590F9BC0" w14:textId="77777777" w:rsidR="00312DCA" w:rsidRDefault="00312DCA" w:rsidP="00312DCA"/>
    <w:p w14:paraId="46D6F8B4" w14:textId="77777777" w:rsidR="00312DCA" w:rsidRPr="00EB4D1E" w:rsidRDefault="00312DCA" w:rsidP="00312DCA">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of the British Interplanetary Society, Vol.63, pp. 15-37,  January 2010. </w:t>
      </w:r>
      <w:hyperlink r:id="rId14"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400FF712" w14:textId="77777777" w:rsidR="00312DCA" w:rsidRPr="00C07117" w:rsidRDefault="00312DCA" w:rsidP="00312DCA">
      <w:pPr>
        <w:ind w:left="720"/>
        <w:rPr>
          <w:sz w:val="16"/>
          <w:szCs w:val="16"/>
        </w:rPr>
      </w:pPr>
      <w:r w:rsidRPr="00C07117">
        <w:rPr>
          <w:sz w:val="16"/>
          <w:szCs w:val="16"/>
        </w:rPr>
        <w:t xml:space="preserve">Perhaps the most important economic argument is that a </w:t>
      </w:r>
      <w:proofErr w:type="gramStart"/>
      <w:r w:rsidRPr="00C07117">
        <w:rPr>
          <w:sz w:val="16"/>
          <w:szCs w:val="16"/>
        </w:rPr>
        <w:t>centrally-planned</w:t>
      </w:r>
      <w:proofErr w:type="gramEnd"/>
      <w:r w:rsidRPr="00C07117">
        <w:rPr>
          <w:sz w:val="16"/>
          <w:szCs w:val="16"/>
        </w:rPr>
        <w:t xml:space="preserve"> system of production is likely to become autarkic, bearing in mind the political problems outlined earlier. In principle, there is no reason why a </w:t>
      </w:r>
      <w:proofErr w:type="gramStart"/>
      <w:r w:rsidRPr="00C07117">
        <w:rPr>
          <w:sz w:val="16"/>
          <w:szCs w:val="16"/>
        </w:rPr>
        <w:t>centrally-planned</w:t>
      </w:r>
      <w:proofErr w:type="gramEnd"/>
      <w:r w:rsidRPr="00C07117">
        <w:rPr>
          <w:sz w:val="16"/>
          <w:szCs w:val="16"/>
        </w:rPr>
        <w:t xml:space="preserve"> system of manufacture should not trade its products with other entities, but in reality if there is no profit motive for the </w:t>
      </w:r>
      <w:proofErr w:type="spellStart"/>
      <w:r w:rsidRPr="00C07117">
        <w:rPr>
          <w:sz w:val="16"/>
          <w:szCs w:val="16"/>
        </w:rPr>
        <w:t>organisation</w:t>
      </w:r>
      <w:proofErr w:type="spellEnd"/>
      <w:r w:rsidRPr="00C07117">
        <w:rPr>
          <w:sz w:val="16"/>
          <w:szCs w:val="16"/>
        </w:rPr>
        <w:t xml:space="preserve">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p>
    <w:p w14:paraId="3F8633AC" w14:textId="77777777" w:rsidR="00312DCA" w:rsidRPr="00C07117" w:rsidRDefault="00312DCA" w:rsidP="00312DCA">
      <w:pPr>
        <w:ind w:left="720"/>
        <w:rPr>
          <w:rStyle w:val="StyleUnderline"/>
        </w:rPr>
      </w:pPr>
      <w:r w:rsidRPr="000B59D0">
        <w:rPr>
          <w:rStyle w:val="Emphasis"/>
          <w:highlight w:val="yellow"/>
        </w:rPr>
        <w:t xml:space="preserve">The </w:t>
      </w:r>
      <w:proofErr w:type="gramStart"/>
      <w:r w:rsidRPr="000B59D0">
        <w:rPr>
          <w:rStyle w:val="Emphasis"/>
          <w:highlight w:val="yellow"/>
        </w:rPr>
        <w:t>centrally-planned</w:t>
      </w:r>
      <w:proofErr w:type="gramEnd"/>
      <w:r w:rsidRPr="000B59D0">
        <w:rPr>
          <w:rStyle w:val="Emphasis"/>
          <w:highlight w:val="yellow"/>
        </w:rPr>
        <w:t xml:space="preserve">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w:t>
      </w:r>
      <w:proofErr w:type="spellStart"/>
      <w:r w:rsidRPr="00C07117">
        <w:rPr>
          <w:rStyle w:val="StyleUnderline"/>
        </w:rPr>
        <w:t>centrallyplanned</w:t>
      </w:r>
      <w:proofErr w:type="spellEnd"/>
      <w:r w:rsidRPr="00C07117">
        <w:rPr>
          <w:rStyle w:val="StyleUnderline"/>
        </w:rPr>
        <w:t xml:space="preserve">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p>
    <w:p w14:paraId="1A7927ED" w14:textId="77777777" w:rsidR="00312DCA" w:rsidRPr="00C07117" w:rsidRDefault="00312DCA" w:rsidP="00312DCA">
      <w:pPr>
        <w:ind w:left="720"/>
        <w:rPr>
          <w:sz w:val="16"/>
        </w:rPr>
      </w:pPr>
      <w:r w:rsidRPr="00795A7E">
        <w:rPr>
          <w:rStyle w:val="StyleUnderline"/>
        </w:rPr>
        <w:t xml:space="preserve">The logic of </w:t>
      </w:r>
      <w:r w:rsidRPr="00127BE7">
        <w:rPr>
          <w:rStyle w:val="Emphasis"/>
          <w:highlight w:val="yellow"/>
        </w:rPr>
        <w:t xml:space="preserve">a </w:t>
      </w:r>
      <w:proofErr w:type="gramStart"/>
      <w:r w:rsidRPr="00127BE7">
        <w:rPr>
          <w:rStyle w:val="Emphasis"/>
          <w:highlight w:val="yellow"/>
        </w:rPr>
        <w:t>centrally-planned</w:t>
      </w:r>
      <w:proofErr w:type="gramEnd"/>
      <w:r w:rsidRPr="00127BE7">
        <w:rPr>
          <w:rStyle w:val="Emphasis"/>
          <w:highlight w:val="yellow"/>
        </w:rPr>
        <w:t xml:space="preserve">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w:t>
      </w:r>
      <w:proofErr w:type="gramStart"/>
      <w:r w:rsidRPr="00127BE7">
        <w:rPr>
          <w:rStyle w:val="Emphasis"/>
          <w:highlight w:val="yellow"/>
        </w:rPr>
        <w:t>this schemata</w:t>
      </w:r>
      <w:proofErr w:type="gramEnd"/>
      <w:r w:rsidRPr="00127BE7">
        <w:rPr>
          <w:rStyle w:val="Emphasis"/>
          <w:highlight w:val="yellow"/>
        </w:rPr>
        <w:t xml:space="preserve">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 xml:space="preserve">and to encourage a vigorous growth in these </w:t>
      </w:r>
      <w:r w:rsidRPr="00795A7E">
        <w:rPr>
          <w:rStyle w:val="StyleUnderline"/>
        </w:rPr>
        <w:lastRenderedPageBreak/>
        <w:t>industries</w:t>
      </w:r>
      <w:r w:rsidRPr="00C07117">
        <w:rPr>
          <w:sz w:val="16"/>
        </w:rPr>
        <w:t>. It should only intervene to exert wholesale control over the means of production when a failure in some entity, or entities, threatens lives.</w:t>
      </w:r>
    </w:p>
    <w:p w14:paraId="34FD6BCA" w14:textId="77777777" w:rsidR="00312DCA" w:rsidRDefault="00312DCA" w:rsidP="00312DCA">
      <w:pPr>
        <w:ind w:left="720"/>
        <w:rPr>
          <w:rStyle w:val="StyleUnderline"/>
        </w:rPr>
      </w:pPr>
      <w:r w:rsidRPr="00795A7E">
        <w:rPr>
          <w:rStyle w:val="StyleUnderline"/>
        </w:rPr>
        <w:t xml:space="preserve">Rejecting a </w:t>
      </w:r>
      <w:proofErr w:type="gramStart"/>
      <w:r w:rsidRPr="00795A7E">
        <w:rPr>
          <w:rStyle w:val="StyleUnderline"/>
        </w:rPr>
        <w:t>centrally-planned</w:t>
      </w:r>
      <w:proofErr w:type="gramEnd"/>
      <w:r w:rsidRPr="00795A7E">
        <w:rPr>
          <w:rStyle w:val="StyleUnderline"/>
        </w:rPr>
        <w:t xml:space="preserve">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p>
    <w:p w14:paraId="791D032A" w14:textId="77777777" w:rsidR="00312DCA" w:rsidRPr="004942EC" w:rsidRDefault="00312DCA" w:rsidP="00312DCA">
      <w:pPr>
        <w:ind w:left="720"/>
        <w:rPr>
          <w:sz w:val="16"/>
          <w:szCs w:val="16"/>
        </w:rPr>
      </w:pPr>
      <w:r w:rsidRPr="004942EC">
        <w:rPr>
          <w:sz w:val="16"/>
          <w:szCs w:val="16"/>
        </w:rPr>
        <w:t>An attraction of a Marxian society might be the economic equality that would result from the previously discussed mechanisms. Central planning</w:t>
      </w:r>
      <w:proofErr w:type="gramStart"/>
      <w:r w:rsidRPr="004942EC">
        <w:rPr>
          <w:sz w:val="16"/>
          <w:szCs w:val="16"/>
        </w:rPr>
        <w:t>, in particular, would</w:t>
      </w:r>
      <w:proofErr w:type="gramEnd"/>
      <w:r w:rsidRPr="004942EC">
        <w:rPr>
          <w:sz w:val="16"/>
          <w:szCs w:val="16"/>
        </w:rPr>
        <w:t xml:space="preserve"> obviate the chances of single, private entities accumulating a vast proportion of the wealth and individuals associated with these </w:t>
      </w:r>
      <w:proofErr w:type="spellStart"/>
      <w:r w:rsidRPr="004942EC">
        <w:rPr>
          <w:sz w:val="16"/>
          <w:szCs w:val="16"/>
        </w:rPr>
        <w:t>organisations</w:t>
      </w:r>
      <w:proofErr w:type="spellEnd"/>
      <w:r w:rsidRPr="004942EC">
        <w:rPr>
          <w:sz w:val="16"/>
          <w:szCs w:val="16"/>
        </w:rPr>
        <w:t xml:space="preserve"> becoming their own economic tyrants. There is merit in this </w:t>
      </w:r>
      <w:proofErr w:type="gramStart"/>
      <w:r w:rsidRPr="004942EC">
        <w:rPr>
          <w:sz w:val="16"/>
          <w:szCs w:val="16"/>
        </w:rPr>
        <w:t>view, and</w:t>
      </w:r>
      <w:proofErr w:type="gramEnd"/>
      <w:r w:rsidRPr="004942EC">
        <w:rPr>
          <w:sz w:val="16"/>
          <w:szCs w:val="16"/>
        </w:rPr>
        <w:t xml:space="preserve"> achieving equality would certainly prevent this outcome. Yet, regulations on monopolies and other tax mechanisms could be used to some degree to prevent excessive and despotic accumulations of wealth.</w:t>
      </w:r>
    </w:p>
    <w:p w14:paraId="690F59D7" w14:textId="77777777" w:rsidR="00312DCA" w:rsidRPr="004942EC" w:rsidRDefault="00312DCA" w:rsidP="00312DCA">
      <w:pPr>
        <w:ind w:left="720"/>
        <w:rPr>
          <w:sz w:val="16"/>
          <w:szCs w:val="16"/>
        </w:rPr>
      </w:pPr>
      <w:r w:rsidRPr="004942EC">
        <w:rPr>
          <w:sz w:val="16"/>
          <w:szCs w:val="16"/>
        </w:rPr>
        <w:t xml:space="preserve">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w:t>
      </w:r>
      <w:proofErr w:type="gramStart"/>
      <w:r w:rsidRPr="004942EC">
        <w:rPr>
          <w:sz w:val="16"/>
          <w:szCs w:val="16"/>
        </w:rPr>
        <w:t>centrally-directed</w:t>
      </w:r>
      <w:proofErr w:type="gramEnd"/>
      <w:r w:rsidRPr="004942EC">
        <w:rPr>
          <w:sz w:val="16"/>
          <w:szCs w:val="16"/>
        </w:rPr>
        <w:t xml:space="preserve"> orders, is likely to be folly. There is good reason to question what motives </w:t>
      </w:r>
      <w:proofErr w:type="gramStart"/>
      <w:r w:rsidRPr="004942EC">
        <w:rPr>
          <w:sz w:val="16"/>
          <w:szCs w:val="16"/>
        </w:rPr>
        <w:t>privately-funded</w:t>
      </w:r>
      <w:proofErr w:type="gramEnd"/>
      <w:r w:rsidRPr="004942EC">
        <w:rPr>
          <w:sz w:val="16"/>
          <w:szCs w:val="16"/>
        </w:rPr>
        <w:t xml:space="preserve"> people, let alone state </w:t>
      </w:r>
      <w:proofErr w:type="spellStart"/>
      <w:r w:rsidRPr="004942EC">
        <w:rPr>
          <w:sz w:val="16"/>
          <w:szCs w:val="16"/>
        </w:rPr>
        <w:t>organisations</w:t>
      </w:r>
      <w:proofErr w:type="spellEnd"/>
      <w:r w:rsidRPr="004942EC">
        <w:rPr>
          <w:sz w:val="16"/>
          <w:szCs w:val="16"/>
        </w:rPr>
        <w:t xml:space="preserve">, would have for exploring the far reaches of space anyway. So, every incentive must be found to drive groups to establish enterprises for resources, tourism or whatever else is deemed necessary </w:t>
      </w:r>
      <w:proofErr w:type="gramStart"/>
      <w:r w:rsidRPr="004942EC">
        <w:rPr>
          <w:sz w:val="16"/>
          <w:szCs w:val="16"/>
        </w:rPr>
        <w:t>in order to</w:t>
      </w:r>
      <w:proofErr w:type="gramEnd"/>
      <w:r w:rsidRPr="004942EC">
        <w:rPr>
          <w:sz w:val="16"/>
          <w:szCs w:val="16"/>
        </w:rPr>
        <w:t xml:space="preserve"> expand.</w:t>
      </w:r>
    </w:p>
    <w:p w14:paraId="0CF6896A" w14:textId="77777777" w:rsidR="00312DCA" w:rsidRPr="004942EC" w:rsidRDefault="00312DCA" w:rsidP="00312DCA">
      <w:pPr>
        <w:ind w:left="720"/>
        <w:rPr>
          <w:sz w:val="16"/>
          <w:szCs w:val="16"/>
        </w:rPr>
      </w:pPr>
      <w:r w:rsidRPr="004942EC">
        <w:rPr>
          <w:sz w:val="16"/>
          <w:szCs w:val="16"/>
        </w:rPr>
        <w:t xml:space="preserve">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w:t>
      </w:r>
      <w:proofErr w:type="spellStart"/>
      <w:r w:rsidRPr="004942EC">
        <w:rPr>
          <w:sz w:val="16"/>
          <w:szCs w:val="16"/>
        </w:rPr>
        <w:t>multiplanet</w:t>
      </w:r>
      <w:proofErr w:type="spellEnd"/>
      <w:r w:rsidRPr="004942EC">
        <w:rPr>
          <w:sz w:val="16"/>
          <w:szCs w:val="16"/>
        </w:rPr>
        <w:t xml:space="preserve">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p>
    <w:p w14:paraId="69026818" w14:textId="77777777" w:rsidR="00312DCA" w:rsidRPr="004942EC" w:rsidRDefault="00312DCA" w:rsidP="00312DCA">
      <w:pPr>
        <w:ind w:left="720"/>
        <w:rPr>
          <w:sz w:val="16"/>
        </w:rPr>
      </w:pP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w:t>
      </w:r>
      <w:proofErr w:type="gramStart"/>
      <w:r w:rsidRPr="00885F54">
        <w:rPr>
          <w:rStyle w:val="Emphasis"/>
          <w:highlight w:val="yellow"/>
        </w:rPr>
        <w:t>centrally-</w:t>
      </w:r>
      <w:proofErr w:type="spellStart"/>
      <w:r w:rsidRPr="00885F54">
        <w:rPr>
          <w:rStyle w:val="Emphasis"/>
          <w:highlight w:val="yellow"/>
        </w:rPr>
        <w:t>organised</w:t>
      </w:r>
      <w:proofErr w:type="spellEnd"/>
      <w:proofErr w:type="gramEnd"/>
      <w:r w:rsidRPr="00885F54">
        <w:rPr>
          <w:rStyle w:val="Emphasis"/>
          <w:highlight w:val="yellow"/>
        </w:rPr>
        <w:t xml:space="preserve">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w:t>
      </w:r>
      <w:proofErr w:type="spellStart"/>
      <w:r w:rsidRPr="004942EC">
        <w:rPr>
          <w:sz w:val="16"/>
        </w:rPr>
        <w:t>vigour</w:t>
      </w:r>
      <w:proofErr w:type="spellEnd"/>
      <w:r w:rsidRPr="004942EC">
        <w:rPr>
          <w:sz w:val="16"/>
        </w:rPr>
        <w:t xml:space="preserve"> by the process of the tendency of humans to expand their power bases.</w:t>
      </w:r>
    </w:p>
    <w:p w14:paraId="1C605097" w14:textId="77777777" w:rsidR="00312DCA" w:rsidRDefault="00312DCA" w:rsidP="00312DCA">
      <w:pPr>
        <w:ind w:left="720"/>
        <w:rPr>
          <w:sz w:val="16"/>
        </w:rPr>
      </w:pP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xml:space="preserve">. It has been </w:t>
      </w:r>
      <w:proofErr w:type="spellStart"/>
      <w:r w:rsidRPr="004942EC">
        <w:rPr>
          <w:sz w:val="16"/>
        </w:rPr>
        <w:t>recognised</w:t>
      </w:r>
      <w:proofErr w:type="spellEnd"/>
      <w:r w:rsidRPr="004942EC">
        <w:rPr>
          <w:sz w:val="16"/>
        </w:rPr>
        <w:t xml:space="preserve"> for a long time that it is </w:t>
      </w:r>
      <w:proofErr w:type="gramStart"/>
      <w:r w:rsidRPr="004942EC">
        <w:rPr>
          <w:sz w:val="16"/>
        </w:rPr>
        <w:t xml:space="preserve">in the nature of </w:t>
      </w:r>
      <w:proofErr w:type="spellStart"/>
      <w:r w:rsidRPr="004942EC">
        <w:rPr>
          <w:sz w:val="16"/>
        </w:rPr>
        <w:t>singledoctrine</w:t>
      </w:r>
      <w:proofErr w:type="spellEnd"/>
      <w:proofErr w:type="gramEnd"/>
      <w:r w:rsidRPr="004942EC">
        <w:rPr>
          <w:sz w:val="16"/>
        </w:rPr>
        <w:t xml:space="preserve"> societies to remove countervailing views, either through political dictates, peer pressure or the generation of terror and it follows that, </w:t>
      </w:r>
      <w:proofErr w:type="spellStart"/>
      <w:r w:rsidRPr="004942EC">
        <w:rPr>
          <w:sz w:val="16"/>
        </w:rPr>
        <w:t>eo</w:t>
      </w:r>
      <w:proofErr w:type="spellEnd"/>
      <w:r w:rsidRPr="004942EC">
        <w:rPr>
          <w:sz w:val="16"/>
        </w:rPr>
        <w:t xml:space="preserve">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36006B9A" w14:textId="77777777" w:rsidR="00312DCA" w:rsidRPr="001C7EB6" w:rsidRDefault="00312DCA" w:rsidP="00312DCA"/>
    <w:p w14:paraId="492CB602" w14:textId="77777777" w:rsidR="00312DCA" w:rsidRDefault="00312DCA" w:rsidP="00312DCA">
      <w:pPr>
        <w:ind w:left="720"/>
        <w:rPr>
          <w:sz w:val="14"/>
        </w:rPr>
      </w:pPr>
    </w:p>
    <w:p w14:paraId="534F3401" w14:textId="77777777" w:rsidR="00312DCA" w:rsidRDefault="00312DCA" w:rsidP="00312DCA">
      <w:pPr>
        <w:pStyle w:val="Heading4"/>
      </w:pPr>
      <w:r>
        <w:t xml:space="preserve">State control of space property undermines liberty. Denying ownership in the name of preserving the common heritage of humankind is a form of tyranny. </w:t>
      </w:r>
    </w:p>
    <w:p w14:paraId="208AFCEE" w14:textId="77777777" w:rsidR="00312DCA" w:rsidRPr="00C31AF0" w:rsidRDefault="00312DCA" w:rsidP="00312DCA"/>
    <w:p w14:paraId="0F1605E3" w14:textId="77777777" w:rsidR="00312DCA" w:rsidRDefault="00312DCA" w:rsidP="00312DCA">
      <w:pPr>
        <w:rPr>
          <w:sz w:val="16"/>
          <w:szCs w:val="16"/>
        </w:rPr>
      </w:pPr>
      <w:proofErr w:type="spellStart"/>
      <w:r w:rsidRPr="00DE2AF3">
        <w:rPr>
          <w:rStyle w:val="Style13ptBold"/>
        </w:rPr>
        <w:t>Cockell</w:t>
      </w:r>
      <w:proofErr w:type="spellEnd"/>
      <w:r w:rsidRPr="00DE2AF3">
        <w:rPr>
          <w:rStyle w:val="Style13ptBold"/>
        </w:rPr>
        <w:t xml:space="preserve"> 09</w:t>
      </w:r>
      <w:r>
        <w:rPr>
          <w:sz w:val="16"/>
          <w:szCs w:val="16"/>
        </w:rPr>
        <w:t xml:space="preserve"> [Charles S. </w:t>
      </w:r>
      <w:proofErr w:type="spellStart"/>
      <w:r>
        <w:rPr>
          <w:sz w:val="16"/>
          <w:szCs w:val="16"/>
        </w:rPr>
        <w:t>Cockell</w:t>
      </w:r>
      <w:proofErr w:type="spellEnd"/>
      <w:r>
        <w:rPr>
          <w:sz w:val="16"/>
          <w:szCs w:val="16"/>
        </w:rPr>
        <w:t xml:space="preserve"> (Center for Earth, Planetary, Space and Astronomical Research – Open University, Milton Keynes), ““LIBERTY AND THE LIMITS TO THE EXTRATERRESTRIAL STATE”,” JBIS, VOL. 62, pp. 139-157, 2009. </w:t>
      </w:r>
      <w:r w:rsidRPr="00DE2AF3">
        <w:rPr>
          <w:sz w:val="16"/>
          <w:szCs w:val="16"/>
        </w:rPr>
        <w:t>https://www.researchgate.net/profile/Charles-Cockell/publication/259104003_Liberty_and_the_Limits_to_the_Extraterrestrial_State/links/0f3175305397610c17000000/Liberty-and-the-Limits-to-the-Extraterrestrial-State.pdf</w:t>
      </w:r>
      <w:r>
        <w:rPr>
          <w:sz w:val="16"/>
          <w:szCs w:val="16"/>
        </w:rPr>
        <w:t>] CT</w:t>
      </w:r>
    </w:p>
    <w:p w14:paraId="5AEC9D9F" w14:textId="77777777" w:rsidR="00312DCA" w:rsidRPr="00426360" w:rsidRDefault="00312DCA" w:rsidP="00312DCA">
      <w:pPr>
        <w:ind w:left="720"/>
        <w:rPr>
          <w:sz w:val="16"/>
          <w:szCs w:val="16"/>
        </w:rPr>
      </w:pPr>
      <w:r w:rsidRPr="00426360">
        <w:rPr>
          <w:sz w:val="16"/>
          <w:szCs w:val="16"/>
        </w:rPr>
        <w:t>8. PRIVATE LAND AND PROPERTY</w:t>
      </w:r>
    </w:p>
    <w:p w14:paraId="4267B387" w14:textId="77777777" w:rsidR="00312DCA" w:rsidRPr="00426360" w:rsidRDefault="00312DCA" w:rsidP="00312DCA">
      <w:pPr>
        <w:ind w:left="720"/>
        <w:rPr>
          <w:sz w:val="16"/>
        </w:rPr>
      </w:pPr>
      <w:r w:rsidRPr="00426360">
        <w:rPr>
          <w:sz w:val="16"/>
        </w:rPr>
        <w:t xml:space="preserve">The acquisition of private property and land becomes a threat much more real to others who lack that property in an environment where the conditions are lethal. </w:t>
      </w:r>
      <w:r w:rsidRPr="003F75C7">
        <w:rPr>
          <w:rStyle w:val="StyleUnderline"/>
        </w:rPr>
        <w:t xml:space="preserve">However, </w:t>
      </w:r>
      <w:r w:rsidRPr="00DE2AF3">
        <w:rPr>
          <w:rStyle w:val="Emphasis"/>
          <w:highlight w:val="yellow"/>
        </w:rPr>
        <w:t>the usurpation of property</w:t>
      </w:r>
      <w:r w:rsidRPr="003F75C7">
        <w:rPr>
          <w:rStyle w:val="StyleUnderline"/>
        </w:rPr>
        <w:t xml:space="preserve"> and land </w:t>
      </w:r>
      <w:r w:rsidRPr="00DE2AF3">
        <w:rPr>
          <w:rStyle w:val="Emphasis"/>
          <w:highlight w:val="yellow"/>
        </w:rPr>
        <w:t>by the state can no more be tolerated in an extraterrestrial environment than on</w:t>
      </w:r>
      <w:r w:rsidRPr="003F75C7">
        <w:rPr>
          <w:rStyle w:val="StyleUnderline"/>
        </w:rPr>
        <w:t xml:space="preserve"> the </w:t>
      </w:r>
      <w:r w:rsidRPr="00DE2AF3">
        <w:rPr>
          <w:rStyle w:val="Emphasis"/>
          <w:highlight w:val="yellow"/>
        </w:rPr>
        <w:t>Earth if the conditions for liberty are to be nurtured</w:t>
      </w:r>
      <w:r w:rsidRPr="003F75C7">
        <w:rPr>
          <w:rStyle w:val="StyleUnderline"/>
        </w:rPr>
        <w:t>.</w:t>
      </w:r>
      <w:r w:rsidRPr="00426360">
        <w:rPr>
          <w:sz w:val="16"/>
        </w:rPr>
        <w:t xml:space="preserve"> </w:t>
      </w:r>
      <w:proofErr w:type="gramStart"/>
      <w:r w:rsidRPr="00426360">
        <w:rPr>
          <w:sz w:val="16"/>
        </w:rPr>
        <w:t>Thus</w:t>
      </w:r>
      <w:proofErr w:type="gramEnd"/>
      <w:r w:rsidRPr="00426360">
        <w:rPr>
          <w:sz w:val="16"/>
        </w:rPr>
        <w:t xml:space="preserve"> a paradox faces the extraterrestrial state which revolves around the question of when it is legitimate to seize property in the interests of livelihood and when it is not [42].</w:t>
      </w:r>
    </w:p>
    <w:p w14:paraId="1F5F28EC" w14:textId="77777777" w:rsidR="00312DCA" w:rsidRPr="00426360" w:rsidRDefault="00312DCA" w:rsidP="00312DCA">
      <w:pPr>
        <w:ind w:left="720"/>
        <w:rPr>
          <w:sz w:val="16"/>
        </w:rPr>
      </w:pPr>
      <w:r w:rsidRPr="0047088E">
        <w:rPr>
          <w:rStyle w:val="StyleUnderline"/>
        </w:rPr>
        <w:t>It is worth stating again the famous words of William Pitt, ‘</w:t>
      </w:r>
      <w:r w:rsidRPr="00DE2AF3">
        <w:rPr>
          <w:rStyle w:val="Emphasis"/>
          <w:highlight w:val="yellow"/>
        </w:rPr>
        <w:t>necessity is the plea for every infringement of human freedom’</w:t>
      </w:r>
      <w:r w:rsidRPr="00426360">
        <w:rPr>
          <w:sz w:val="16"/>
        </w:rPr>
        <w:t xml:space="preserve"> [43]. </w:t>
      </w:r>
      <w:r w:rsidRPr="0047088E">
        <w:rPr>
          <w:rStyle w:val="StyleUnderline"/>
        </w:rPr>
        <w:t xml:space="preserve">The simple answer to problem of property is that </w:t>
      </w:r>
      <w:r w:rsidRPr="00DE2AF3">
        <w:rPr>
          <w:rStyle w:val="Emphasis"/>
          <w:highlight w:val="yellow"/>
        </w:rPr>
        <w:t>it should rarely be right for the state to expropriate property</w:t>
      </w:r>
      <w:r w:rsidRPr="0047088E">
        <w:rPr>
          <w:rStyle w:val="StyleUnderline"/>
        </w:rPr>
        <w:t xml:space="preserve"> since </w:t>
      </w:r>
      <w:r w:rsidRPr="00DE2AF3">
        <w:rPr>
          <w:rStyle w:val="Emphasis"/>
          <w:highlight w:val="yellow"/>
        </w:rPr>
        <w:t>it must set</w:t>
      </w:r>
      <w:r w:rsidRPr="0047088E">
        <w:rPr>
          <w:rStyle w:val="StyleUnderline"/>
        </w:rPr>
        <w:t xml:space="preserve"> itself </w:t>
      </w:r>
      <w:r w:rsidRPr="00DE2AF3">
        <w:rPr>
          <w:rStyle w:val="Emphasis"/>
          <w:highlight w:val="yellow"/>
        </w:rPr>
        <w:t>the</w:t>
      </w:r>
      <w:r w:rsidRPr="0047088E">
        <w:rPr>
          <w:rStyle w:val="StyleUnderline"/>
        </w:rPr>
        <w:t xml:space="preserve"> prior </w:t>
      </w:r>
      <w:r w:rsidRPr="00DE2AF3">
        <w:rPr>
          <w:rStyle w:val="Emphasis"/>
          <w:highlight w:val="yellow"/>
        </w:rPr>
        <w:t>objective of resolving any situation that threatens the lives of people before it resorts to seizing property</w:t>
      </w:r>
      <w:r w:rsidRPr="00426360">
        <w:rPr>
          <w:sz w:val="16"/>
        </w:rPr>
        <w:t xml:space="preserve"> [44].</w:t>
      </w:r>
    </w:p>
    <w:p w14:paraId="20B1A846" w14:textId="77777777" w:rsidR="00312DCA" w:rsidRPr="00A23ED5" w:rsidRDefault="00312DCA" w:rsidP="00312DCA">
      <w:pPr>
        <w:ind w:left="720"/>
        <w:rPr>
          <w:rStyle w:val="StyleUnderline"/>
        </w:rPr>
      </w:pPr>
      <w:r w:rsidRPr="00426360">
        <w:rPr>
          <w:sz w:val="16"/>
        </w:rPr>
        <w:t xml:space="preserve">One cannot imagine war in space, at least in the foreseeable future, although the long-term future may hold a different story. The most common excuse for the expropriation of private property is therefore absent and the only situation in which such extremes can be envisaged is when a body of people are threatened with death in the extraterrestrial environment and no recourse other than the acquisition of others’ property can resolve the situation. </w:t>
      </w:r>
      <w:r w:rsidRPr="00A23ED5">
        <w:rPr>
          <w:rStyle w:val="StyleUnderline"/>
        </w:rPr>
        <w:t>An imaginary debacle involving a failed oxygen supply system in which segments of oxygen systems, owned privately by others, must be commandeered to avert an impending disaster in another segment of habitats, might be envisaged. But as with the systematic state claim to private property on the Earth, such situations must be overseen by deep political discussion and misgiving.</w:t>
      </w:r>
    </w:p>
    <w:p w14:paraId="5A91444B" w14:textId="77777777" w:rsidR="00312DCA" w:rsidRPr="00426360" w:rsidRDefault="00312DCA" w:rsidP="00312DCA">
      <w:pPr>
        <w:ind w:left="720"/>
        <w:rPr>
          <w:sz w:val="16"/>
        </w:rPr>
      </w:pPr>
      <w:r w:rsidRPr="009C0BEE">
        <w:rPr>
          <w:rStyle w:val="Emphasis"/>
          <w:highlight w:val="yellow"/>
        </w:rPr>
        <w:t>The lethal conditions in space do not prevent</w:t>
      </w:r>
      <w:r w:rsidRPr="00A23ED5">
        <w:rPr>
          <w:rStyle w:val="StyleUnderline"/>
        </w:rPr>
        <w:t xml:space="preserve"> corporations and other </w:t>
      </w:r>
      <w:r w:rsidRPr="009C0BEE">
        <w:rPr>
          <w:rStyle w:val="Emphasis"/>
          <w:highlight w:val="yellow"/>
        </w:rPr>
        <w:t>suppliers of commodities from selling their wares to individuals</w:t>
      </w:r>
      <w:r w:rsidRPr="00A23ED5">
        <w:rPr>
          <w:rStyle w:val="StyleUnderline"/>
        </w:rPr>
        <w:t xml:space="preserve"> in a traditional type of transaction</w:t>
      </w:r>
      <w:r w:rsidRPr="009C0BEE">
        <w:rPr>
          <w:rStyle w:val="Emphasis"/>
        </w:rPr>
        <w:t xml:space="preserve"> </w:t>
      </w:r>
      <w:r w:rsidRPr="009C0BEE">
        <w:rPr>
          <w:rStyle w:val="Emphasis"/>
          <w:highlight w:val="yellow"/>
        </w:rPr>
        <w:t>whereby the property is then within the private domain</w:t>
      </w:r>
      <w:r w:rsidRPr="00A23ED5">
        <w:rPr>
          <w:rStyle w:val="StyleUnderline"/>
        </w:rPr>
        <w:t xml:space="preserve"> of the buye</w:t>
      </w:r>
      <w:r w:rsidRPr="003A6277">
        <w:rPr>
          <w:rStyle w:val="StyleUnderline"/>
        </w:rPr>
        <w:t>r;</w:t>
      </w:r>
      <w:r w:rsidRPr="003A6277">
        <w:rPr>
          <w:rStyle w:val="Emphasis"/>
        </w:rPr>
        <w:t xml:space="preserve"> </w:t>
      </w:r>
      <w:r w:rsidRPr="009C0BEE">
        <w:rPr>
          <w:rStyle w:val="Emphasis"/>
          <w:highlight w:val="yellow"/>
        </w:rPr>
        <w:t>and a great deal of suspicion</w:t>
      </w:r>
      <w:r w:rsidRPr="00A23ED5">
        <w:rPr>
          <w:rStyle w:val="StyleUnderline"/>
        </w:rPr>
        <w:t xml:space="preserve"> and analysis </w:t>
      </w:r>
      <w:r w:rsidRPr="009C0BEE">
        <w:rPr>
          <w:rStyle w:val="Emphasis"/>
          <w:highlight w:val="yellow"/>
        </w:rPr>
        <w:t>should attend the excuse that the lethal conditions require public ownership</w:t>
      </w:r>
      <w:r w:rsidRPr="00A23ED5">
        <w:rPr>
          <w:rStyle w:val="StyleUnderline"/>
        </w:rPr>
        <w:t xml:space="preserve"> of this and that commodity.</w:t>
      </w:r>
      <w:r w:rsidRPr="00426360">
        <w:rPr>
          <w:sz w:val="16"/>
        </w:rPr>
        <w:t xml:space="preserve"> </w:t>
      </w:r>
      <w:r w:rsidRPr="00A23ED5">
        <w:rPr>
          <w:rStyle w:val="StyleUnderline"/>
        </w:rPr>
        <w:t xml:space="preserve">In situations where early public ownership of resources seems likely, such as food production systems, </w:t>
      </w:r>
      <w:r w:rsidRPr="009C0BEE">
        <w:rPr>
          <w:rStyle w:val="Emphasis"/>
          <w:highlight w:val="yellow"/>
        </w:rPr>
        <w:t>the state, and the people, must seize upon all means possible to expand the rate of production and accessibility of the resource so that</w:t>
      </w:r>
      <w:r w:rsidRPr="009C0BEE">
        <w:rPr>
          <w:rStyle w:val="Emphasis"/>
        </w:rPr>
        <w:t xml:space="preserve"> </w:t>
      </w:r>
      <w:r w:rsidRPr="00A23ED5">
        <w:rPr>
          <w:rStyle w:val="StyleUnderline"/>
        </w:rPr>
        <w:t xml:space="preserve">corporate or </w:t>
      </w:r>
      <w:r w:rsidRPr="009C0BEE">
        <w:rPr>
          <w:rStyle w:val="Emphasis"/>
          <w:highlight w:val="yellow"/>
        </w:rPr>
        <w:t>private ownership</w:t>
      </w:r>
      <w:r w:rsidRPr="00A23ED5">
        <w:rPr>
          <w:rStyle w:val="StyleUnderline"/>
        </w:rPr>
        <w:t xml:space="preserve"> and competition </w:t>
      </w:r>
      <w:r w:rsidRPr="009C0BEE">
        <w:rPr>
          <w:rStyle w:val="Emphasis"/>
          <w:highlight w:val="yellow"/>
        </w:rPr>
        <w:t>becomes possible.</w:t>
      </w:r>
      <w:r w:rsidRPr="00426360">
        <w:rPr>
          <w:sz w:val="16"/>
        </w:rPr>
        <w:t xml:space="preserve"> Thus, the same principle that applies to the oxygen industry discussed earlier underpins the very notions of private property in space.</w:t>
      </w:r>
    </w:p>
    <w:p w14:paraId="11F5DA4C" w14:textId="77777777" w:rsidR="00312DCA" w:rsidRPr="00426360" w:rsidRDefault="00312DCA" w:rsidP="00312DCA">
      <w:pPr>
        <w:ind w:left="720"/>
        <w:rPr>
          <w:sz w:val="16"/>
        </w:rPr>
      </w:pPr>
      <w:r w:rsidRPr="00C24D1F">
        <w:rPr>
          <w:rStyle w:val="StyleUnderline"/>
        </w:rPr>
        <w:t xml:space="preserve">We cannot apply </w:t>
      </w:r>
      <w:proofErr w:type="gramStart"/>
      <w:r w:rsidRPr="00C24D1F">
        <w:rPr>
          <w:rStyle w:val="StyleUnderline"/>
        </w:rPr>
        <w:t>exactly the same</w:t>
      </w:r>
      <w:proofErr w:type="gramEnd"/>
      <w:r w:rsidRPr="00C24D1F">
        <w:rPr>
          <w:rStyle w:val="StyleUnderline"/>
        </w:rPr>
        <w:t xml:space="preserve"> view to land, where some type of public ownership may be desirable in certain spaces [45], but apart from these rare preserves, </w:t>
      </w:r>
      <w:r w:rsidRPr="009C0BEE">
        <w:rPr>
          <w:rStyle w:val="Emphasis"/>
          <w:highlight w:val="yellow"/>
        </w:rPr>
        <w:t>land could be available for private transaction</w:t>
      </w:r>
      <w:r w:rsidRPr="00C24D1F">
        <w:rPr>
          <w:rStyle w:val="StyleUnderline"/>
        </w:rPr>
        <w:t xml:space="preserve"> both so that private industries can acquire natural </w:t>
      </w:r>
      <w:r w:rsidRPr="00C24D1F">
        <w:rPr>
          <w:rStyle w:val="StyleUnderline"/>
        </w:rPr>
        <w:lastRenderedPageBreak/>
        <w:t xml:space="preserve">resources and use them to better the economic field of play of the extraterrestrial settlements; and </w:t>
      </w:r>
      <w:r w:rsidRPr="009C0BEE">
        <w:rPr>
          <w:rStyle w:val="Emphasis"/>
          <w:highlight w:val="yellow"/>
        </w:rPr>
        <w:t>so that individuals can themselves seek space and resources independently of others</w:t>
      </w:r>
      <w:r w:rsidRPr="00C24D1F">
        <w:rPr>
          <w:rStyle w:val="StyleUnderline"/>
        </w:rPr>
        <w:t>.</w:t>
      </w:r>
      <w:r w:rsidRPr="00426360">
        <w:rPr>
          <w:sz w:val="16"/>
        </w:rPr>
        <w:t xml:space="preserve"> The transactions by which this land is traded may be by the same regulations as in many nations on the Earth: sold and bought by developers at prices that appeal to those who believe that they can do something useful with the land.</w:t>
      </w:r>
    </w:p>
    <w:p w14:paraId="1FC4626A" w14:textId="77777777" w:rsidR="00312DCA" w:rsidRPr="00426360" w:rsidRDefault="00312DCA" w:rsidP="00312DCA">
      <w:pPr>
        <w:ind w:left="720"/>
        <w:rPr>
          <w:sz w:val="16"/>
          <w:szCs w:val="16"/>
        </w:rPr>
      </w:pPr>
      <w:r w:rsidRPr="00426360">
        <w:rPr>
          <w:sz w:val="16"/>
          <w:szCs w:val="16"/>
        </w:rPr>
        <w:t xml:space="preserve">A more obvious question pertains to land that is not already under ownership – how is extraterrestrial land to be claimed in the first place? This is a matter that has occupied a great many people, and despite all the complexities and arguments about planetary protection, UN legalities and so on and so forth, a simple Lockean response to this question [46] seems the most practical way to deal with the problem – any person or individual who can find a use for land and do something productive with it should be able to claim it. Only this policy will </w:t>
      </w:r>
      <w:proofErr w:type="spellStart"/>
      <w:r w:rsidRPr="00426360">
        <w:rPr>
          <w:sz w:val="16"/>
          <w:szCs w:val="16"/>
        </w:rPr>
        <w:t>maximise</w:t>
      </w:r>
      <w:proofErr w:type="spellEnd"/>
      <w:r w:rsidRPr="00426360">
        <w:rPr>
          <w:sz w:val="16"/>
          <w:szCs w:val="16"/>
        </w:rPr>
        <w:t xml:space="preserve"> the chances that individuals and corporations will risk themselves in the lethal conditions of space to create enterprises beneficially using the land and expanding the human presence in space. The legal condition would be that these people must do something productive with the land, rather than merely claim it in absentia, hence preventing vast tracts of land sitting unused, but claimed by absentee landlords waving pieces of paper with descriptions of their landholdings, a problem that has already manifested itself in the public sale of land throughout the Solar System as gift items.</w:t>
      </w:r>
    </w:p>
    <w:p w14:paraId="4C0036F4" w14:textId="77777777" w:rsidR="00312DCA" w:rsidRPr="00834859" w:rsidRDefault="00312DCA" w:rsidP="00312DCA">
      <w:pPr>
        <w:ind w:left="720"/>
        <w:rPr>
          <w:rStyle w:val="Emphasis"/>
        </w:rPr>
      </w:pPr>
      <w:r w:rsidRPr="00426360">
        <w:rPr>
          <w:sz w:val="16"/>
        </w:rPr>
        <w:t xml:space="preserve">In this scheme of </w:t>
      </w:r>
      <w:proofErr w:type="gramStart"/>
      <w:r w:rsidRPr="00426360">
        <w:rPr>
          <w:sz w:val="16"/>
        </w:rPr>
        <w:t>land</w:t>
      </w:r>
      <w:proofErr w:type="gramEnd"/>
      <w:r w:rsidRPr="00426360">
        <w:rPr>
          <w:sz w:val="16"/>
        </w:rPr>
        <w:t xml:space="preserve"> the role of the state would be to collate claims on land and verify that productive activity is occurring on it, and to arbitrate and set the general laws that would apply to all subsequent transactions of land, which might be accomplished by estate agents or realtors no differently to the processes that occur on the Earth. </w:t>
      </w:r>
      <w:r w:rsidRPr="00426360">
        <w:rPr>
          <w:rStyle w:val="StyleUnderline"/>
        </w:rPr>
        <w:t xml:space="preserve">On Earth today, </w:t>
      </w:r>
      <w:r w:rsidRPr="002A60A0">
        <w:rPr>
          <w:rStyle w:val="StyleUnderline"/>
        </w:rPr>
        <w:t>this vision of extraterrestrial land is rejected by some people, but the reason seems to be a product of envy – a distaste that land will be claimed by rich corporations or nations that have the spacefaring capacity and denied to those that do not. But</w:t>
      </w:r>
      <w:r w:rsidRPr="00426360">
        <w:rPr>
          <w:rStyle w:val="StyleUnderline"/>
        </w:rPr>
        <w:t xml:space="preserve"> </w:t>
      </w:r>
      <w:r w:rsidRPr="00CA51F1">
        <w:rPr>
          <w:rStyle w:val="Emphasis"/>
          <w:highlight w:val="yellow"/>
        </w:rPr>
        <w:t>what is the point of denying land to those who could do something useful with it to placate those who would prefer to see nothing done</w:t>
      </w:r>
      <w:r w:rsidRPr="00426360">
        <w:rPr>
          <w:rStyle w:val="StyleUnderline"/>
        </w:rPr>
        <w:t xml:space="preserve"> with it </w:t>
      </w:r>
      <w:r w:rsidRPr="00CA51F1">
        <w:rPr>
          <w:rStyle w:val="Emphasis"/>
          <w:highlight w:val="yellow"/>
        </w:rPr>
        <w:t>at all</w:t>
      </w:r>
      <w:r w:rsidRPr="00426360">
        <w:rPr>
          <w:rStyle w:val="StyleUnderline"/>
        </w:rPr>
        <w:t>, simply to satisfy their desire to level the whole of humanity to the lowest economic denominator?</w:t>
      </w:r>
      <w:r w:rsidRPr="00426360">
        <w:rPr>
          <w:sz w:val="16"/>
        </w:rPr>
        <w:t xml:space="preserve"> Land in outer space, barring that of potential biological interest and placed within the remit of planetary protection concerns, and accepting some minor regulations regarding pollution and waste in all other lands, should be free for any person or group to exploit and develop. </w:t>
      </w:r>
      <w:r w:rsidRPr="00834859">
        <w:rPr>
          <w:rStyle w:val="Emphasis"/>
          <w:highlight w:val="yellow"/>
        </w:rPr>
        <w:t xml:space="preserve">The control of land </w:t>
      </w:r>
      <w:r w:rsidRPr="003A6277">
        <w:rPr>
          <w:rStyle w:val="StyleUnderline"/>
        </w:rPr>
        <w:t xml:space="preserve">by </w:t>
      </w:r>
      <w:r w:rsidRPr="00426360">
        <w:rPr>
          <w:rStyle w:val="StyleUnderline"/>
        </w:rPr>
        <w:t xml:space="preserve">international or national regulations </w:t>
      </w:r>
      <w:r w:rsidRPr="00834859">
        <w:rPr>
          <w:rStyle w:val="Emphasis"/>
          <w:highlight w:val="yellow"/>
        </w:rPr>
        <w:t>to hinder its free use</w:t>
      </w:r>
      <w:r w:rsidRPr="00426360">
        <w:rPr>
          <w:rStyle w:val="StyleUnderline"/>
        </w:rPr>
        <w:t xml:space="preserve"> – and the restriction in its use </w:t>
      </w:r>
      <w:r w:rsidRPr="00834859">
        <w:rPr>
          <w:rStyle w:val="Emphasis"/>
          <w:highlight w:val="yellow"/>
        </w:rPr>
        <w:t>under the spurious claim that it is the common heritage of all humankind – is a form of tyranny</w:t>
      </w:r>
      <w:r w:rsidRPr="00426360">
        <w:rPr>
          <w:sz w:val="16"/>
        </w:rPr>
        <w:t xml:space="preserve"> [47]. </w:t>
      </w:r>
      <w:r w:rsidRPr="00834859">
        <w:rPr>
          <w:rStyle w:val="StyleUnderline"/>
        </w:rPr>
        <w:t xml:space="preserve">There is no meaningful argument that can sustain the claim that land is the province or heritage </w:t>
      </w:r>
      <w:r w:rsidRPr="00426360">
        <w:rPr>
          <w:rStyle w:val="StyleUnderline"/>
        </w:rPr>
        <w:t xml:space="preserve">of all humankind. Indeed, from a general point of view </w:t>
      </w:r>
      <w:r w:rsidRPr="00834859">
        <w:rPr>
          <w:rStyle w:val="Emphasis"/>
          <w:highlight w:val="yellow"/>
        </w:rPr>
        <w:t>there seems to be considerably more greed</w:t>
      </w:r>
      <w:r w:rsidRPr="00426360">
        <w:rPr>
          <w:rStyle w:val="StyleUnderline"/>
        </w:rPr>
        <w:t xml:space="preserve"> and hubris </w:t>
      </w:r>
      <w:r w:rsidRPr="00726674">
        <w:rPr>
          <w:rStyle w:val="Emphasis"/>
          <w:highlight w:val="yellow"/>
        </w:rPr>
        <w:t>bo</w:t>
      </w:r>
      <w:r w:rsidRPr="00834859">
        <w:rPr>
          <w:rStyle w:val="Emphasis"/>
          <w:highlight w:val="yellow"/>
        </w:rPr>
        <w:t>und up in the idea that everything in the Universe belongs to humankind compared with the claim that a few patches of land</w:t>
      </w:r>
      <w:r w:rsidRPr="00834859">
        <w:rPr>
          <w:rStyle w:val="Emphasis"/>
        </w:rPr>
        <w:t xml:space="preserve"> </w:t>
      </w:r>
      <w:r w:rsidRPr="00426360">
        <w:rPr>
          <w:rStyle w:val="StyleUnderline"/>
        </w:rPr>
        <w:t xml:space="preserve">here and there, </w:t>
      </w:r>
      <w:r w:rsidRPr="00834859">
        <w:rPr>
          <w:rStyle w:val="Emphasis"/>
          <w:highlight w:val="yellow"/>
        </w:rPr>
        <w:t>an infinitesimally small percentage of the material Universe, should be able to be claimed by</w:t>
      </w:r>
      <w:r w:rsidRPr="00426360">
        <w:rPr>
          <w:rStyle w:val="StyleUnderline"/>
        </w:rPr>
        <w:t xml:space="preserve"> corporations or </w:t>
      </w:r>
      <w:r w:rsidRPr="00834859">
        <w:rPr>
          <w:rStyle w:val="Emphasis"/>
          <w:highlight w:val="yellow"/>
        </w:rPr>
        <w:t>individuals from planet Earth who can find something useful to do with it.</w:t>
      </w:r>
      <w:r w:rsidRPr="00834859">
        <w:rPr>
          <w:rStyle w:val="Emphasis"/>
        </w:rPr>
        <w:t xml:space="preserve"> </w:t>
      </w:r>
    </w:p>
    <w:p w14:paraId="02144BE6" w14:textId="77777777" w:rsidR="00312DCA" w:rsidRDefault="00312DCA" w:rsidP="00312DCA">
      <w:pPr>
        <w:ind w:left="720"/>
        <w:rPr>
          <w:sz w:val="14"/>
        </w:rPr>
      </w:pPr>
    </w:p>
    <w:p w14:paraId="5FB06336" w14:textId="77777777" w:rsidR="00312DCA" w:rsidRDefault="00312DCA" w:rsidP="00312DCA">
      <w:pPr>
        <w:pStyle w:val="Heading3"/>
      </w:pPr>
      <w:r>
        <w:lastRenderedPageBreak/>
        <w:t>2 Conflicts and Predation</w:t>
      </w:r>
    </w:p>
    <w:p w14:paraId="0CDAF25A" w14:textId="77777777" w:rsidR="00312DCA" w:rsidRDefault="00312DCA" w:rsidP="00312DCA">
      <w:pPr>
        <w:pStyle w:val="Heading4"/>
      </w:pPr>
      <w:r>
        <w:t xml:space="preserve">A future in space is literally unthinkable without private property rights. No one could be </w:t>
      </w:r>
      <w:r w:rsidRPr="001C182A">
        <w:rPr>
          <w:u w:val="single"/>
        </w:rPr>
        <w:t>secure in their possessions</w:t>
      </w:r>
      <w:r>
        <w:t xml:space="preserve">. </w:t>
      </w:r>
    </w:p>
    <w:p w14:paraId="4690281C" w14:textId="77777777" w:rsidR="00312DCA" w:rsidRPr="000637CD" w:rsidRDefault="00312DCA" w:rsidP="00312DCA"/>
    <w:p w14:paraId="235F839B" w14:textId="77777777" w:rsidR="00312DCA" w:rsidRDefault="00312DCA" w:rsidP="00312DCA">
      <w:r w:rsidRPr="000573C8">
        <w:rPr>
          <w:rStyle w:val="Style13ptBold"/>
        </w:rPr>
        <w:t>Wasser &amp; Jones 08</w:t>
      </w:r>
      <w:r>
        <w:t xml:space="preserve"> [</w:t>
      </w:r>
      <w:r w:rsidRPr="00BD5750">
        <w:t xml:space="preserve">Alan Wasser </w:t>
      </w:r>
      <w:r>
        <w:t xml:space="preserve">&amp; Douglas </w:t>
      </w:r>
      <w:proofErr w:type="spellStart"/>
      <w:r>
        <w:t>Jobes</w:t>
      </w:r>
      <w:proofErr w:type="spellEnd"/>
      <w:r>
        <w:t>,</w:t>
      </w:r>
      <w:r w:rsidRPr="00BD5750">
        <w:t xml:space="preserve"> </w:t>
      </w:r>
      <w:r>
        <w:t>“</w:t>
      </w:r>
      <w:r w:rsidRPr="00BD5750">
        <w:t>Space Settlements, Property Rights, and International Law: Could a Lunar Settlement Claim the Lunar Real Estate It Needs to Survive,</w:t>
      </w:r>
      <w:r>
        <w:t>”</w:t>
      </w:r>
      <w:r w:rsidRPr="00BD5750">
        <w:t xml:space="preserve"> 73 J. Air L. &amp; Com. 37 (2008)</w:t>
      </w:r>
      <w:r>
        <w:t xml:space="preserve">. </w:t>
      </w:r>
      <w:hyperlink r:id="rId15" w:history="1">
        <w:r w:rsidRPr="001538E8">
          <w:rPr>
            <w:rStyle w:val="Hyperlink"/>
          </w:rPr>
          <w:t>https://scholar.smu.edu/cgi/viewcontent.cgi?article=1159&amp;context=jalc</w:t>
        </w:r>
      </w:hyperlink>
      <w:r>
        <w:t>] CT</w:t>
      </w:r>
    </w:p>
    <w:p w14:paraId="22488516" w14:textId="77777777" w:rsidR="00312DCA" w:rsidRDefault="00312DCA" w:rsidP="00312DCA"/>
    <w:p w14:paraId="5326642C" w14:textId="77777777" w:rsidR="00312DCA" w:rsidRPr="00A879D1" w:rsidRDefault="00312DCA" w:rsidP="00312DCA">
      <w:pPr>
        <w:ind w:firstLine="720"/>
        <w:rPr>
          <w:sz w:val="16"/>
          <w:szCs w:val="16"/>
        </w:rPr>
      </w:pPr>
      <w:r w:rsidRPr="00A879D1">
        <w:rPr>
          <w:sz w:val="16"/>
          <w:szCs w:val="16"/>
        </w:rPr>
        <w:t>XV. REDUCTIO AD ABSURDUM 137</w:t>
      </w:r>
    </w:p>
    <w:p w14:paraId="02DDDB42" w14:textId="77777777" w:rsidR="00312DCA" w:rsidRPr="00FA4FAB" w:rsidRDefault="00312DCA" w:rsidP="00312DCA">
      <w:pPr>
        <w:ind w:left="720"/>
        <w:rPr>
          <w:rStyle w:val="StyleUnderline"/>
        </w:rPr>
      </w:pPr>
      <w:r w:rsidRPr="00E1645D">
        <w:rPr>
          <w:sz w:val="16"/>
        </w:rPr>
        <w:t xml:space="preserve">The falsehood of the proposition that the Outer Space Treaty prohibits ownership of private property on the Moon13 can be further demonstrated by carrying it to its logical conclusion. </w:t>
      </w:r>
      <w:r w:rsidRPr="00FA4FAB">
        <w:rPr>
          <w:rStyle w:val="Emphasis"/>
          <w:highlight w:val="yellow"/>
        </w:rPr>
        <w:t>Imagine the Moon has been settled</w:t>
      </w:r>
      <w:r w:rsidRPr="00E1645D">
        <w:rPr>
          <w:rStyle w:val="StyleUnderline"/>
        </w:rPr>
        <w:t xml:space="preserve"> for a century. </w:t>
      </w:r>
      <w:r w:rsidRPr="00FA4FAB">
        <w:rPr>
          <w:rStyle w:val="Emphasis"/>
        </w:rPr>
        <w:t>Hundreds of thousands of people live there</w:t>
      </w:r>
      <w:r w:rsidRPr="00E1645D">
        <w:rPr>
          <w:rStyle w:val="StyleUnderline"/>
        </w:rPr>
        <w:t xml:space="preserve">. </w:t>
      </w:r>
      <w:r w:rsidRPr="00FA4FAB">
        <w:rPr>
          <w:rStyle w:val="Emphasis"/>
          <w:highlight w:val="yellow"/>
        </w:rPr>
        <w:t>Ships to and from various parts of the Earth and Mars come and go</w:t>
      </w:r>
      <w:r w:rsidRPr="00E1645D">
        <w:rPr>
          <w:rStyle w:val="StyleUnderline"/>
        </w:rPr>
        <w:t xml:space="preserve"> from the main Lunar space port every hour</w:t>
      </w:r>
      <w:r w:rsidRPr="00FA4FAB">
        <w:rPr>
          <w:rStyle w:val="Emphasis"/>
          <w:highlight w:val="yellow"/>
        </w:rPr>
        <w:t>. Will those</w:t>
      </w:r>
      <w:r w:rsidRPr="00E1645D">
        <w:rPr>
          <w:rStyle w:val="StyleUnderline"/>
        </w:rPr>
        <w:t xml:space="preserve"> hundreds of thousands of </w:t>
      </w:r>
      <w:r w:rsidRPr="00FA4FAB">
        <w:rPr>
          <w:rStyle w:val="Emphasis"/>
          <w:highlight w:val="yellow"/>
        </w:rPr>
        <w:t xml:space="preserve">Lunar citizens still do without any private property rights because </w:t>
      </w:r>
      <w:r w:rsidRPr="00912ABB">
        <w:rPr>
          <w:rStyle w:val="Emphasis"/>
          <w:highlight w:val="yellow"/>
        </w:rPr>
        <w:t>of the</w:t>
      </w:r>
      <w:r w:rsidRPr="00E1645D">
        <w:rPr>
          <w:rStyle w:val="StyleUnderline"/>
        </w:rPr>
        <w:t xml:space="preserve"> two-</w:t>
      </w:r>
      <w:proofErr w:type="spellStart"/>
      <w:r w:rsidRPr="00E1645D">
        <w:rPr>
          <w:rStyle w:val="StyleUnderline"/>
        </w:rPr>
        <w:t>centuryold</w:t>
      </w:r>
      <w:proofErr w:type="spellEnd"/>
      <w:r w:rsidRPr="00E1645D">
        <w:rPr>
          <w:rStyle w:val="StyleUnderline"/>
        </w:rPr>
        <w:t xml:space="preserve"> </w:t>
      </w:r>
      <w:r w:rsidRPr="00FA4FAB">
        <w:rPr>
          <w:rStyle w:val="Emphasis"/>
          <w:highlight w:val="yellow"/>
        </w:rPr>
        <w:t>Outer Space Treaty? Will no one own the land where they or their grandfathers-built their homes</w:t>
      </w:r>
      <w:r w:rsidRPr="00E1645D">
        <w:rPr>
          <w:rStyle w:val="StyleUnderline"/>
        </w:rPr>
        <w:t xml:space="preserve"> and factories? </w:t>
      </w:r>
      <w:r w:rsidRPr="00E1645D">
        <w:rPr>
          <w:sz w:val="16"/>
        </w:rPr>
        <w:t xml:space="preserve">Will no one ever own the land where that space port's giant terminal buildings stand? </w:t>
      </w:r>
      <w:r w:rsidRPr="00E1645D">
        <w:rPr>
          <w:rStyle w:val="StyleUnderline"/>
        </w:rPr>
        <w:t xml:space="preserve">Even if that restrictive view of the Outer Space Treaty were to prevail, sooner or later, and probably as soon as possible, </w:t>
      </w:r>
      <w:r w:rsidRPr="00FA4FAB">
        <w:rPr>
          <w:rStyle w:val="Emphasis"/>
          <w:highlight w:val="yellow"/>
        </w:rPr>
        <w:t>Lunar colonists would most certainly decide to</w:t>
      </w:r>
      <w:r w:rsidRPr="00E1645D">
        <w:rPr>
          <w:rStyle w:val="StyleUnderline"/>
        </w:rPr>
        <w:t xml:space="preserve"> scrap it and </w:t>
      </w:r>
      <w:r w:rsidRPr="00FA4FAB">
        <w:rPr>
          <w:rStyle w:val="Emphasis"/>
          <w:highlight w:val="yellow"/>
        </w:rPr>
        <w:t>start claiming ownership</w:t>
      </w:r>
      <w:r w:rsidRPr="00E1645D">
        <w:rPr>
          <w:rStyle w:val="StyleUnderline"/>
        </w:rPr>
        <w:t xml:space="preserve"> of the land they occupy."</w:t>
      </w:r>
      <w:r w:rsidRPr="00E1645D">
        <w:rPr>
          <w:sz w:val="16"/>
        </w:rPr>
        <w:t xml:space="preserve"> 9 </w:t>
      </w:r>
      <w:r w:rsidRPr="00E1645D">
        <w:rPr>
          <w:rStyle w:val="StyleUnderline"/>
        </w:rPr>
        <w:t xml:space="preserve">Whether or not the settlement is recognized as a government, it will certainly acquire many of the attributes of a government, like deciding which of its citizens owns what. </w:t>
      </w:r>
      <w:r w:rsidRPr="00FA4FAB">
        <w:rPr>
          <w:rStyle w:val="Emphasis"/>
          <w:highlight w:val="yellow"/>
        </w:rPr>
        <w:t>At that point, the governments of the Earth will have to decide what to do. Go to war against the Lunar colonists over it?</w:t>
      </w:r>
      <w:r w:rsidRPr="00E1645D">
        <w:rPr>
          <w:sz w:val="16"/>
        </w:rPr>
        <w:t xml:space="preserve"> Of course not. They will spend endless hours in legal wrangling about it, but in the end, they will have no choice but to acquiesce to some sort of reasonable Lunar property regime</w:t>
      </w:r>
      <w:r w:rsidRPr="00FA4FAB">
        <w:rPr>
          <w:rStyle w:val="StyleUnderline"/>
        </w:rPr>
        <w:t xml:space="preserve">. The U.S., and every other nation on </w:t>
      </w:r>
      <w:r w:rsidRPr="00FA4FAB">
        <w:rPr>
          <w:rStyle w:val="Emphasis"/>
          <w:highlight w:val="yellow"/>
        </w:rPr>
        <w:t>Earth, will eventually have to agree to</w:t>
      </w:r>
      <w:r w:rsidRPr="00FA4FAB">
        <w:rPr>
          <w:rStyle w:val="Emphasis"/>
        </w:rPr>
        <w:t xml:space="preserve"> </w:t>
      </w:r>
      <w:r w:rsidRPr="00FA4FAB">
        <w:rPr>
          <w:rStyle w:val="StyleUnderline"/>
        </w:rPr>
        <w:t xml:space="preserve">accept and/or </w:t>
      </w:r>
      <w:r w:rsidRPr="00FA4FAB">
        <w:rPr>
          <w:rStyle w:val="Emphasis"/>
          <w:highlight w:val="yellow"/>
        </w:rPr>
        <w:t>recognize the</w:t>
      </w:r>
      <w:r w:rsidRPr="00FA4FAB">
        <w:rPr>
          <w:rStyle w:val="StyleUnderline"/>
        </w:rPr>
        <w:t xml:space="preserve"> settlement's </w:t>
      </w:r>
      <w:r w:rsidRPr="00FA4FAB">
        <w:rPr>
          <w:rStyle w:val="Emphasis"/>
          <w:highlight w:val="yellow"/>
        </w:rPr>
        <w:t>claims</w:t>
      </w:r>
      <w:r w:rsidRPr="00FA4FAB">
        <w:rPr>
          <w:rStyle w:val="StyleUnderline"/>
        </w:rPr>
        <w:t>.</w:t>
      </w:r>
    </w:p>
    <w:p w14:paraId="14311C57" w14:textId="77777777" w:rsidR="00312DCA" w:rsidRDefault="00312DCA" w:rsidP="00312DCA"/>
    <w:p w14:paraId="3B18F346" w14:textId="77777777" w:rsidR="00312DCA" w:rsidRDefault="00312DCA" w:rsidP="00312DCA">
      <w:pPr>
        <w:pStyle w:val="Heading4"/>
      </w:pPr>
      <w:r>
        <w:t xml:space="preserve">Property rights in space solve predation and prevent conflict. </w:t>
      </w:r>
    </w:p>
    <w:p w14:paraId="4739A1B7" w14:textId="77777777" w:rsidR="00312DCA" w:rsidRPr="00FE6F39" w:rsidRDefault="00312DCA" w:rsidP="00312DCA"/>
    <w:p w14:paraId="08FDC8CB" w14:textId="77777777" w:rsidR="00312DCA" w:rsidRDefault="00312DCA" w:rsidP="00312DCA">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0B0CC906" w14:textId="77777777" w:rsidR="00312DCA" w:rsidRPr="00EA29C4" w:rsidRDefault="00312DCA" w:rsidP="00312DCA">
      <w:pPr>
        <w:ind w:left="720"/>
        <w:rPr>
          <w:sz w:val="16"/>
        </w:rPr>
      </w:pPr>
      <w:r w:rsidRPr="00EA29C4">
        <w:rPr>
          <w:sz w:val="16"/>
        </w:rPr>
        <w:t xml:space="preserve">The current corpus juris </w:t>
      </w:r>
      <w:proofErr w:type="spellStart"/>
      <w:r w:rsidRPr="00EA29C4">
        <w:rPr>
          <w:sz w:val="16"/>
        </w:rPr>
        <w:t>spatialis</w:t>
      </w:r>
      <w:proofErr w:type="spellEnd"/>
      <w:r w:rsidRPr="00EA29C4">
        <w:rPr>
          <w:sz w:val="16"/>
        </w:rPr>
        <w:t xml:space="preserve"> based on res communis has received wide criticism by legal commentators, in part because of the practical limitations of its idealistic principles in application. </w:t>
      </w:r>
      <w:r w:rsidRPr="00674803">
        <w:rPr>
          <w:rStyle w:val="StyleUnderline"/>
        </w:rPr>
        <w:t xml:space="preserve">For example, one commentator addressing the potential problems of future colonization of celestial bodies argued that </w:t>
      </w:r>
      <w:r w:rsidRPr="0084364F">
        <w:rPr>
          <w:rStyle w:val="Emphasis"/>
          <w:highlight w:val="yellow"/>
        </w:rPr>
        <w:t>the prohibition against private</w:t>
      </w:r>
      <w:r w:rsidRPr="00674803">
        <w:rPr>
          <w:rStyle w:val="StyleUnderline"/>
        </w:rPr>
        <w:t xml:space="preserve"> and national </w:t>
      </w:r>
      <w:r w:rsidRPr="0084364F">
        <w:rPr>
          <w:rStyle w:val="Emphasis"/>
          <w:highlight w:val="yellow"/>
        </w:rPr>
        <w:t xml:space="preserve">appropriation may cause deleterious effects when colonizers build settlements. Although these colonizers may occupy the property, they will have no legal control of their communities and could be uprooted </w:t>
      </w:r>
      <w:r w:rsidRPr="0084364F">
        <w:rPr>
          <w:rStyle w:val="Emphasis"/>
          <w:highlight w:val="yellow"/>
        </w:rPr>
        <w:lastRenderedPageBreak/>
        <w:t>for the purposes of putting that property to a better use</w:t>
      </w:r>
      <w:r w:rsidRPr="00674803">
        <w:rPr>
          <w:rStyle w:val="StyleUnderline"/>
        </w:rPr>
        <w:t xml:space="preserve"> for the benefit of common heritage.</w:t>
      </w:r>
      <w:r w:rsidRPr="00EA29C4">
        <w:rPr>
          <w:sz w:val="16"/>
        </w:rPr>
        <w:t xml:space="preserve"> This risk may serve as a strong disincentive to the preservation of sectarian colonization in a res communis society.</w:t>
      </w:r>
    </w:p>
    <w:p w14:paraId="0488A447" w14:textId="77777777" w:rsidR="00312DCA" w:rsidRPr="00EA29C4" w:rsidRDefault="00312DCA" w:rsidP="00312DCA">
      <w:pPr>
        <w:ind w:left="720"/>
        <w:rPr>
          <w:sz w:val="16"/>
        </w:rPr>
      </w:pPr>
      <w:r w:rsidRPr="00EA29C4">
        <w:rPr>
          <w:sz w:val="16"/>
        </w:rPr>
        <w:t xml:space="preserve">Other commentators argue that the current corpus juris </w:t>
      </w:r>
      <w:proofErr w:type="spellStart"/>
      <w:r w:rsidRPr="00EA29C4">
        <w:rPr>
          <w:sz w:val="16"/>
        </w:rPr>
        <w:t>spatialis</w:t>
      </w:r>
      <w:proofErr w:type="spellEnd"/>
      <w:r w:rsidRPr="00EA29C4">
        <w:rPr>
          <w:sz w:val="16"/>
        </w:rPr>
        <w:t xml:space="preserve"> based on the idealistic res communis principle has </w:t>
      </w:r>
      <w:proofErr w:type="gramStart"/>
      <w:r w:rsidRPr="00EA29C4">
        <w:rPr>
          <w:sz w:val="16"/>
        </w:rPr>
        <w:t>actually slowed</w:t>
      </w:r>
      <w:proofErr w:type="gramEnd"/>
      <w:r w:rsidRPr="00EA29C4">
        <w:rPr>
          <w:sz w:val="16"/>
        </w:rPr>
        <w:t xml:space="preserve"> the development of outer space exploration because privately and publicly funded organizations cannot appropriate outer space.61 Under the corpus juris </w:t>
      </w:r>
      <w:proofErr w:type="spellStart"/>
      <w:r w:rsidRPr="00EA29C4">
        <w:rPr>
          <w:sz w:val="16"/>
        </w:rPr>
        <w:t>spatialis</w:t>
      </w:r>
      <w:proofErr w:type="spellEnd"/>
      <w:r w:rsidRPr="00EA29C4">
        <w:rPr>
          <w:sz w:val="16"/>
        </w:rPr>
        <w:t xml:space="preserve">, there exists no probability or possibility of return on investments, which results in insufficient monetary incentive for businesses or private persons. Even with the daunting needs created by increasing population and consumption, and decreasing resources on earth, many states may not even attempt to exploit extraterrestrial resources because the current corpus juris </w:t>
      </w:r>
      <w:proofErr w:type="spellStart"/>
      <w:r w:rsidRPr="00EA29C4">
        <w:rPr>
          <w:sz w:val="16"/>
        </w:rPr>
        <w:t>spatialis</w:t>
      </w:r>
      <w:proofErr w:type="spellEnd"/>
      <w:r w:rsidRPr="00EA29C4">
        <w:rPr>
          <w:sz w:val="16"/>
        </w:rPr>
        <w:t xml:space="preserve"> does not guarantee that their own citizens will benefit from the investments made with their tax dollars. </w:t>
      </w:r>
      <w:r w:rsidRPr="006560E5">
        <w:rPr>
          <w:rStyle w:val="Emphasis"/>
          <w:highlight w:val="yellow"/>
        </w:rPr>
        <w:t>A future lack of resources, combined with</w:t>
      </w:r>
      <w:r w:rsidRPr="00C717BB">
        <w:rPr>
          <w:rStyle w:val="StyleUnderline"/>
        </w:rPr>
        <w:t xml:space="preserve"> a body of law that mandates </w:t>
      </w:r>
      <w:r w:rsidRPr="006560E5">
        <w:rPr>
          <w:rStyle w:val="Emphasis"/>
          <w:highlight w:val="yellow"/>
        </w:rPr>
        <w:t>common ownership</w:t>
      </w:r>
      <w:r w:rsidRPr="00C717BB">
        <w:rPr>
          <w:rStyle w:val="StyleUnderline"/>
        </w:rPr>
        <w:t xml:space="preserve"> of potential resources, </w:t>
      </w:r>
      <w:r w:rsidRPr="006560E5">
        <w:rPr>
          <w:rStyle w:val="Emphasis"/>
          <w:highlight w:val="yellow"/>
        </w:rPr>
        <w:t>may create a black market for extraterrestrial resources, or</w:t>
      </w:r>
      <w:r w:rsidRPr="00C717BB">
        <w:rPr>
          <w:rStyle w:val="StyleUnderline"/>
        </w:rPr>
        <w:t xml:space="preserve"> it may </w:t>
      </w:r>
      <w:r w:rsidRPr="006560E5">
        <w:rPr>
          <w:rStyle w:val="Emphasis"/>
          <w:highlight w:val="yellow"/>
        </w:rPr>
        <w:t>engender armed conflicts</w:t>
      </w:r>
      <w:r w:rsidRPr="00C717BB">
        <w:rPr>
          <w:rStyle w:val="StyleUnderline"/>
        </w:rPr>
        <w:t xml:space="preserve"> over the lack of supplies available to states</w:t>
      </w:r>
      <w:r w:rsidRPr="00EA29C4">
        <w:rPr>
          <w:sz w:val="16"/>
        </w:rPr>
        <w:t>.63</w:t>
      </w:r>
    </w:p>
    <w:p w14:paraId="0912FB02" w14:textId="77777777" w:rsidR="00312DCA" w:rsidRPr="00EA29C4" w:rsidRDefault="00312DCA" w:rsidP="00312DCA">
      <w:pPr>
        <w:ind w:left="720"/>
        <w:rPr>
          <w:sz w:val="16"/>
          <w:szCs w:val="16"/>
        </w:rPr>
      </w:pPr>
      <w:r w:rsidRPr="00EA29C4">
        <w:rPr>
          <w:rStyle w:val="StyleUnderline"/>
          <w:sz w:val="16"/>
          <w:szCs w:val="16"/>
        </w:rPr>
        <w:t xml:space="preserve">While there is little past precedent to justify it, and little present sentiment to support it, </w:t>
      </w:r>
      <w:r w:rsidRPr="005807F2">
        <w:rPr>
          <w:rStyle w:val="Emphasis"/>
          <w:highlight w:val="yellow"/>
        </w:rPr>
        <w:t xml:space="preserve">the current corpus juris </w:t>
      </w:r>
      <w:proofErr w:type="spellStart"/>
      <w:r w:rsidRPr="005807F2">
        <w:rPr>
          <w:rStyle w:val="Emphasis"/>
          <w:highlight w:val="yellow"/>
        </w:rPr>
        <w:t>spatialis</w:t>
      </w:r>
      <w:proofErr w:type="spellEnd"/>
      <w:r w:rsidRPr="005807F2">
        <w:rPr>
          <w:rStyle w:val="Emphasis"/>
          <w:highlight w:val="yellow"/>
        </w:rPr>
        <w:t xml:space="preserve"> clings to the idea that in the future, humans will be able to share the resources of space in common.</w:t>
      </w:r>
      <w:r w:rsidRPr="005807F2">
        <w:rPr>
          <w:rStyle w:val="Emphasis"/>
        </w:rPr>
        <w:t xml:space="preserve"> </w:t>
      </w:r>
      <w:r w:rsidRPr="00EA29C4">
        <w:rPr>
          <w:sz w:val="16"/>
          <w:szCs w:val="16"/>
        </w:rPr>
        <w:t xml:space="preserve">One commentator illustrates these idealistic ideas and assumptions: </w:t>
      </w:r>
    </w:p>
    <w:p w14:paraId="38342C95" w14:textId="77777777" w:rsidR="00312DCA" w:rsidRPr="00EA29C4" w:rsidRDefault="00312DCA" w:rsidP="00312DCA">
      <w:pPr>
        <w:ind w:left="1440"/>
        <w:rPr>
          <w:sz w:val="16"/>
          <w:szCs w:val="16"/>
        </w:rPr>
      </w:pPr>
      <w:r w:rsidRPr="00EA29C4">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EA29C4">
        <w:rPr>
          <w:sz w:val="16"/>
          <w:szCs w:val="16"/>
        </w:rPr>
        <w:t>are able to</w:t>
      </w:r>
      <w:proofErr w:type="gramEnd"/>
      <w:r w:rsidRPr="00EA29C4">
        <w:rPr>
          <w:sz w:val="16"/>
          <w:szCs w:val="16"/>
        </w:rPr>
        <w:t xml:space="preserve"> co-operate, and that they will indeed do so whenever dealing with outer space ventures. While the global effort in researching, </w:t>
      </w:r>
      <w:proofErr w:type="gramStart"/>
      <w:r w:rsidRPr="00EA29C4">
        <w:rPr>
          <w:sz w:val="16"/>
          <w:szCs w:val="16"/>
        </w:rPr>
        <w:t>developing</w:t>
      </w:r>
      <w:proofErr w:type="gramEnd"/>
      <w:r w:rsidRPr="00EA29C4">
        <w:rPr>
          <w:sz w:val="16"/>
          <w:szCs w:val="16"/>
        </w:rPr>
        <w:t xml:space="preserve"> and exploring space for the sheer joy of the information obtained, accomplished in the spirit of teamwork is a noble goal, it is clear that a world full of economic strife is ripe to intervene.64 </w:t>
      </w:r>
    </w:p>
    <w:p w14:paraId="449F1417" w14:textId="77777777" w:rsidR="00312DCA" w:rsidRPr="00EA29C4" w:rsidRDefault="00312DCA" w:rsidP="00312DCA">
      <w:pPr>
        <w:ind w:left="720"/>
        <w:rPr>
          <w:sz w:val="16"/>
        </w:rPr>
      </w:pPr>
      <w:r w:rsidRPr="006560E5">
        <w:rPr>
          <w:rStyle w:val="Emphasis"/>
          <w:highlight w:val="yellow"/>
        </w:rPr>
        <w:t>These assumptions</w:t>
      </w:r>
      <w:r w:rsidRPr="00C717BB">
        <w:rPr>
          <w:rStyle w:val="StyleUnderline"/>
        </w:rPr>
        <w:t xml:space="preserve"> of the Outer Space Treaty and the Moon Treaty </w:t>
      </w:r>
      <w:r w:rsidRPr="006560E5">
        <w:rPr>
          <w:rStyle w:val="Emphasis"/>
          <w:highlight w:val="yellow"/>
        </w:rPr>
        <w:t>are unrealistic</w:t>
      </w:r>
      <w:r w:rsidRPr="00C717BB">
        <w:rPr>
          <w:rStyle w:val="StyleUnderline"/>
        </w:rPr>
        <w:t xml:space="preserve"> at present.</w:t>
      </w:r>
      <w:r w:rsidRPr="00EA29C4">
        <w:rPr>
          <w:sz w:val="16"/>
        </w:rPr>
        <w:t xml:space="preserve">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25D28688" w14:textId="77777777" w:rsidR="00312DCA" w:rsidRPr="00EA29C4" w:rsidRDefault="00312DCA" w:rsidP="00312DCA">
      <w:pPr>
        <w:ind w:left="720"/>
        <w:rPr>
          <w:sz w:val="16"/>
          <w:szCs w:val="16"/>
        </w:rPr>
      </w:pPr>
      <w:r w:rsidRPr="00EA29C4">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EA29C4">
        <w:rPr>
          <w:sz w:val="16"/>
          <w:szCs w:val="16"/>
        </w:rPr>
        <w:t>spatialis</w:t>
      </w:r>
      <w:proofErr w:type="spellEnd"/>
      <w:r w:rsidRPr="00EA29C4">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EA29C4">
        <w:rPr>
          <w:sz w:val="16"/>
          <w:szCs w:val="16"/>
        </w:rPr>
        <w:t>reverted back</w:t>
      </w:r>
      <w:proofErr w:type="gramEnd"/>
      <w:r w:rsidRPr="00EA29C4">
        <w:rPr>
          <w:sz w:val="16"/>
          <w:szCs w:val="16"/>
        </w:rPr>
        <w:t xml:space="preserve"> to the individual ownership system from which they came. 66 </w:t>
      </w:r>
    </w:p>
    <w:p w14:paraId="187FD086" w14:textId="532FAFB9" w:rsidR="00312DCA" w:rsidRDefault="00312DCA" w:rsidP="00312DCA">
      <w:pPr>
        <w:ind w:left="720"/>
        <w:rPr>
          <w:rStyle w:val="Emphasis"/>
        </w:rPr>
      </w:pPr>
      <w:r w:rsidRPr="00C717BB">
        <w:rPr>
          <w:rStyle w:val="StyleUnderline"/>
        </w:rPr>
        <w:t xml:space="preserve">The second problem with using res communis as a basis for property endowment in outer space law is the damaging effect of individual appropriation on the community when scarcity arises. Even </w:t>
      </w:r>
      <w:r w:rsidRPr="006560E5">
        <w:rPr>
          <w:rStyle w:val="Emphasis"/>
          <w:highlight w:val="yellow"/>
        </w:rPr>
        <w:t>in a</w:t>
      </w:r>
      <w:r w:rsidRPr="006560E5">
        <w:rPr>
          <w:rStyle w:val="Emphasis"/>
        </w:rPr>
        <w:t xml:space="preserve"> </w:t>
      </w:r>
      <w:r w:rsidRPr="00C717BB">
        <w:rPr>
          <w:rStyle w:val="StyleUnderline"/>
        </w:rPr>
        <w:t xml:space="preserve">res communis </w:t>
      </w:r>
      <w:r w:rsidRPr="006560E5">
        <w:rPr>
          <w:rStyle w:val="Emphasis"/>
          <w:highlight w:val="yellow"/>
        </w:rPr>
        <w:t>society where the community owns all property, individual members</w:t>
      </w:r>
      <w:r w:rsidRPr="00C717BB">
        <w:rPr>
          <w:rStyle w:val="StyleUnderline"/>
        </w:rPr>
        <w:t xml:space="preserve"> of the community </w:t>
      </w:r>
      <w:r w:rsidRPr="006560E5">
        <w:rPr>
          <w:rStyle w:val="Emphasis"/>
          <w:highlight w:val="yellow"/>
        </w:rPr>
        <w:t>nonetheless use certain parts of that property to the exclusion of</w:t>
      </w:r>
      <w:r w:rsidRPr="00C717BB">
        <w:rPr>
          <w:rStyle w:val="StyleUnderline"/>
        </w:rPr>
        <w:t xml:space="preserve"> the rest of </w:t>
      </w:r>
      <w:r w:rsidRPr="006560E5">
        <w:rPr>
          <w:rStyle w:val="Emphasis"/>
          <w:highlight w:val="yellow"/>
        </w:rPr>
        <w:t>the community. Such individual</w:t>
      </w:r>
      <w:r w:rsidRPr="006560E5">
        <w:rPr>
          <w:rStyle w:val="Emphasis"/>
        </w:rPr>
        <w:t xml:space="preserve"> </w:t>
      </w:r>
      <w:r w:rsidRPr="00C717BB">
        <w:rPr>
          <w:rStyle w:val="StyleUnderline"/>
        </w:rPr>
        <w:t xml:space="preserve">use and </w:t>
      </w:r>
      <w:r w:rsidRPr="006560E5">
        <w:rPr>
          <w:rStyle w:val="Emphasis"/>
          <w:highlight w:val="yellow"/>
        </w:rPr>
        <w:t>appropriation against the community is</w:t>
      </w:r>
      <w:r w:rsidRPr="00C717BB">
        <w:rPr>
          <w:rStyle w:val="StyleUnderline"/>
        </w:rPr>
        <w:t xml:space="preserve"> seen as permissible under res communis ideology </w:t>
      </w:r>
      <w:r w:rsidRPr="006560E5">
        <w:rPr>
          <w:rStyle w:val="Emphasis"/>
          <w:highlight w:val="yellow"/>
        </w:rPr>
        <w:t>supported by Lockean notions of property endowment</w:t>
      </w:r>
      <w:r w:rsidRPr="00C717BB">
        <w:rPr>
          <w:rStyle w:val="StyleUnderline"/>
        </w:rPr>
        <w:t xml:space="preserve">; an individual may exclude the community from property if he or she mixes his or her labor with that property. </w:t>
      </w:r>
      <w:r w:rsidRPr="00EA29C4">
        <w:rPr>
          <w:rStyle w:val="Emphasis"/>
          <w:highlight w:val="yellow"/>
        </w:rPr>
        <w:t>This</w:t>
      </w:r>
      <w:r w:rsidRPr="00C717BB">
        <w:rPr>
          <w:rStyle w:val="StyleUnderline"/>
        </w:rPr>
        <w:t xml:space="preserve"> individual appropriation </w:t>
      </w:r>
      <w:r w:rsidRPr="00EA29C4">
        <w:rPr>
          <w:rStyle w:val="Emphasis"/>
          <w:highlight w:val="yellow"/>
        </w:rPr>
        <w:t xml:space="preserve">does not have a damaging impact on the community </w:t>
      </w:r>
      <w:proofErr w:type="gramStart"/>
      <w:r w:rsidRPr="00EA29C4">
        <w:rPr>
          <w:rStyle w:val="Emphasis"/>
          <w:highlight w:val="yellow"/>
        </w:rPr>
        <w:t>as long as</w:t>
      </w:r>
      <w:proofErr w:type="gramEnd"/>
      <w:r w:rsidRPr="00EA29C4">
        <w:rPr>
          <w:rStyle w:val="Emphasis"/>
          <w:highlight w:val="yellow"/>
        </w:rPr>
        <w:t xml:space="preserve"> there IS "'enough</w:t>
      </w:r>
      <w:r w:rsidRPr="00C717BB">
        <w:rPr>
          <w:rStyle w:val="StyleUnderline"/>
        </w:rPr>
        <w:t xml:space="preserve"> and as good left in common for others.71 </w:t>
      </w:r>
      <w:r w:rsidRPr="00C717BB">
        <w:rPr>
          <w:rStyle w:val="StyleUnderline"/>
        </w:rPr>
        <w:lastRenderedPageBreak/>
        <w:t xml:space="preserve">However, </w:t>
      </w:r>
      <w:r w:rsidRPr="006560E5">
        <w:rPr>
          <w:rStyle w:val="Emphasis"/>
          <w:highlight w:val="yellow"/>
        </w:rPr>
        <w:t>when there IS scarcity, the rights of the community against the individual become increasingly hostile.</w:t>
      </w:r>
      <w:r w:rsidRPr="006560E5">
        <w:rPr>
          <w:rStyle w:val="Emphasis"/>
        </w:rPr>
        <w:t xml:space="preserve"> </w:t>
      </w:r>
    </w:p>
    <w:p w14:paraId="67753FD2" w14:textId="181E3F8C" w:rsidR="004A46D3" w:rsidRDefault="004A46D3" w:rsidP="00312DCA">
      <w:pPr>
        <w:ind w:left="720"/>
        <w:rPr>
          <w:rStyle w:val="Emphasis"/>
        </w:rPr>
      </w:pPr>
    </w:p>
    <w:p w14:paraId="5B7892AF" w14:textId="5A7663AB" w:rsidR="004A46D3" w:rsidRPr="006560E5" w:rsidRDefault="004A46D3" w:rsidP="00312DCA">
      <w:pPr>
        <w:ind w:left="720"/>
        <w:rPr>
          <w:rStyle w:val="Emphasis"/>
        </w:rPr>
      </w:pPr>
      <w:r>
        <w:rPr>
          <w:rStyle w:val="Emphasis"/>
        </w:rPr>
        <w:t xml:space="preserve">// stopped reading here </w:t>
      </w:r>
    </w:p>
    <w:p w14:paraId="7A6F523C" w14:textId="77777777" w:rsidR="00312DCA" w:rsidRPr="0015316A" w:rsidRDefault="00312DCA" w:rsidP="00312DCA">
      <w:pPr>
        <w:ind w:left="720"/>
        <w:rPr>
          <w:sz w:val="16"/>
        </w:rPr>
      </w:pPr>
      <w:r w:rsidRPr="00EA29C4">
        <w:rPr>
          <w:rStyle w:val="Emphasis"/>
          <w:highlight w:val="yellow"/>
        </w:rPr>
        <w:t>In</w:t>
      </w:r>
      <w:r w:rsidRPr="00C717BB">
        <w:rPr>
          <w:rStyle w:val="StyleUnderline"/>
        </w:rPr>
        <w:t xml:space="preserve"> outer </w:t>
      </w:r>
      <w:r w:rsidRPr="00EA29C4">
        <w:rPr>
          <w:rStyle w:val="Emphasis"/>
          <w:highlight w:val="yellow"/>
        </w:rPr>
        <w:t>space, scarcity will always be an Issue</w:t>
      </w:r>
      <w:r w:rsidRPr="00C717BB">
        <w:rPr>
          <w:rStyle w:val="StyleUnderline"/>
        </w:rPr>
        <w:t xml:space="preserve"> and thus will limit the utility of res communis based on Lockean principles of property endowment.</w:t>
      </w:r>
      <w:r w:rsidRPr="00EA29C4">
        <w:rPr>
          <w:sz w:val="16"/>
        </w:rPr>
        <w:t xml:space="preserve">72 </w:t>
      </w:r>
      <w:r w:rsidRPr="00EA29C4">
        <w:rPr>
          <w:rStyle w:val="Emphasis"/>
          <w:highlight w:val="yellow"/>
        </w:rPr>
        <w:t>The universe potentially may contain billions of</w:t>
      </w:r>
      <w:r w:rsidRPr="00C717BB">
        <w:rPr>
          <w:rStyle w:val="StyleUnderline"/>
        </w:rPr>
        <w:t xml:space="preserve"> solar systems and </w:t>
      </w:r>
      <w:r w:rsidRPr="00EA29C4">
        <w:rPr>
          <w:rStyle w:val="Emphasis"/>
          <w:highlight w:val="yellow"/>
        </w:rPr>
        <w:t>planets, but some celestial bodies may prove to be gold mines, while others prove to be "the Sahara</w:t>
      </w:r>
      <w:r w:rsidRPr="00EA29C4">
        <w:rPr>
          <w:rStyle w:val="StyleUnderline"/>
        </w:rPr>
        <w:t>."73</w:t>
      </w:r>
      <w:r w:rsidRPr="00EA29C4">
        <w:rPr>
          <w:rStyle w:val="Emphasis"/>
          <w:highlight w:val="yellow"/>
        </w:rPr>
        <w:t xml:space="preserve"> More important</w:t>
      </w:r>
      <w:r w:rsidRPr="00C717BB">
        <w:rPr>
          <w:rStyle w:val="StyleUnderline"/>
        </w:rPr>
        <w:t xml:space="preserve"> than the scarcity of limited resources, however, is </w:t>
      </w:r>
      <w:r w:rsidRPr="00EA29C4">
        <w:rPr>
          <w:rStyle w:val="Emphasis"/>
          <w:highlight w:val="yellow"/>
        </w:rPr>
        <w:t>the scarcity created by human lifespan and technological limitations</w:t>
      </w:r>
      <w:r w:rsidRPr="00C717BB">
        <w:rPr>
          <w:rStyle w:val="StyleUnderline"/>
        </w:rPr>
        <w:t xml:space="preserve">. </w:t>
      </w:r>
      <w:r w:rsidRPr="00EA29C4">
        <w:rPr>
          <w:sz w:val="16"/>
        </w:rPr>
        <w:t xml:space="preserve">The time that space travel presently takes in comparison to the average human life span limits our ability to exploit celestial resources. Furthermore, technological limitations already have created issues of scarcity: such as the increasing problems of satellite positioning and traffic in geostationary orbit. </w:t>
      </w:r>
    </w:p>
    <w:p w14:paraId="1BB2B26C" w14:textId="77777777" w:rsidR="00312DCA" w:rsidRDefault="00312DCA" w:rsidP="00312DCA"/>
    <w:p w14:paraId="31739EFE" w14:textId="77777777" w:rsidR="00312DCA" w:rsidRDefault="00312DCA" w:rsidP="00312DCA">
      <w:pPr>
        <w:pStyle w:val="Heading4"/>
      </w:pPr>
      <w:r>
        <w:t xml:space="preserve">Terrestrial examples prove. 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3BA7543C" w14:textId="77777777" w:rsidR="00312DCA" w:rsidRPr="00FE6F39" w:rsidRDefault="00312DCA" w:rsidP="00312DCA"/>
    <w:p w14:paraId="1D575319" w14:textId="77777777" w:rsidR="00312DCA" w:rsidRDefault="00312DCA" w:rsidP="00312DCA">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3A1B9CA1" w14:textId="77777777" w:rsidR="00312DCA" w:rsidRPr="0015316A" w:rsidRDefault="00312DCA" w:rsidP="00312DCA">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5054AF51" w14:textId="77777777" w:rsidR="00312DCA" w:rsidRDefault="00312DCA" w:rsidP="00312DCA">
      <w:pPr>
        <w:ind w:left="720"/>
      </w:pPr>
      <w:r>
        <w:t>Dire Consequences and Missed Development Opportunities</w:t>
      </w:r>
    </w:p>
    <w:p w14:paraId="5BD6A6AB" w14:textId="77777777" w:rsidR="00312DCA" w:rsidRPr="003E7FE1" w:rsidRDefault="00312DCA" w:rsidP="00312DCA">
      <w:pPr>
        <w:ind w:left="720"/>
        <w:rPr>
          <w:rStyle w:val="StyleUnderline"/>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w:t>
      </w:r>
      <w:proofErr w:type="spellStart"/>
      <w:r w:rsidRPr="003E7FE1">
        <w:rPr>
          <w:sz w:val="16"/>
        </w:rPr>
        <w:t>behavioural</w:t>
      </w:r>
      <w:proofErr w:type="spellEnd"/>
      <w:r w:rsidRPr="003E7FE1">
        <w:rPr>
          <w:sz w:val="16"/>
        </w:rPr>
        <w:t xml:space="preserve"> degradation is closely linked to the vicious circles perpetuated by </w:t>
      </w:r>
      <w:r w:rsidRPr="003E7FE1">
        <w:rPr>
          <w:sz w:val="16"/>
        </w:rPr>
        <w:lastRenderedPageBreak/>
        <w:t xml:space="preserve">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 xml:space="preserve">land markets </w:t>
      </w:r>
      <w:proofErr w:type="gramStart"/>
      <w:r w:rsidRPr="003E7FE1">
        <w:rPr>
          <w:rStyle w:val="Emphasis"/>
          <w:highlight w:val="yellow"/>
        </w:rPr>
        <w:t>emerge</w:t>
      </w:r>
      <w:proofErr w:type="gramEnd"/>
      <w:r w:rsidRPr="003E7FE1">
        <w:rPr>
          <w:rStyle w:val="Emphasis"/>
          <w:highlight w:val="yellow"/>
        </w:rPr>
        <w:t xml:space="preserv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w:t>
      </w:r>
      <w:proofErr w:type="spellStart"/>
      <w:r w:rsidRPr="003E7FE1">
        <w:rPr>
          <w:sz w:val="16"/>
        </w:rPr>
        <w:t>realise</w:t>
      </w:r>
      <w:proofErr w:type="spellEnd"/>
      <w:r w:rsidRPr="003E7FE1">
        <w:rPr>
          <w:sz w:val="16"/>
        </w:rPr>
        <w:t xml:space="preserv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54C4CBB5" w14:textId="77777777" w:rsidR="00312DCA" w:rsidRPr="003E7FE1" w:rsidRDefault="00312DCA" w:rsidP="00312DCA">
      <w:pPr>
        <w:ind w:left="720"/>
        <w:rPr>
          <w:sz w:val="16"/>
          <w:szCs w:val="16"/>
        </w:rPr>
      </w:pPr>
      <w:r w:rsidRPr="003E7FE1">
        <w:rPr>
          <w:sz w:val="16"/>
          <w:szCs w:val="16"/>
        </w:rPr>
        <w:t>Rural Poverty and Property Rights</w:t>
      </w:r>
    </w:p>
    <w:p w14:paraId="1CC7B393" w14:textId="77777777" w:rsidR="00312DCA" w:rsidRPr="003E7FE1" w:rsidRDefault="00312DCA" w:rsidP="00312DCA">
      <w:pPr>
        <w:ind w:left="720"/>
        <w:rPr>
          <w:sz w:val="16"/>
        </w:rPr>
      </w:pPr>
      <w:r w:rsidRPr="003E7FE1">
        <w:rPr>
          <w:sz w:val="16"/>
        </w:rPr>
        <w:t xml:space="preserve">Despite continuing </w:t>
      </w:r>
      <w:proofErr w:type="spellStart"/>
      <w:r w:rsidRPr="003E7FE1">
        <w:rPr>
          <w:sz w:val="16"/>
        </w:rPr>
        <w:t>urbanisation</w:t>
      </w:r>
      <w:proofErr w:type="spellEnd"/>
      <w:r w:rsidRPr="003E7FE1">
        <w:rPr>
          <w:sz w:val="16"/>
        </w:rPr>
        <w:t xml:space="preserve">, two-thirds of the poor live in rural areas. Ninety-five percent live in China, South Central </w:t>
      </w:r>
      <w:proofErr w:type="gramStart"/>
      <w:r w:rsidRPr="003E7FE1">
        <w:rPr>
          <w:sz w:val="16"/>
        </w:rPr>
        <w:t>Asia</w:t>
      </w:r>
      <w:proofErr w:type="gramEnd"/>
      <w:r w:rsidRPr="003E7FE1">
        <w:rPr>
          <w:sz w:val="16"/>
        </w:rPr>
        <w:t xml:space="preserve"> and Sub Saharan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 xml:space="preserve">rights over land, are well </w:t>
      </w:r>
      <w:proofErr w:type="spellStart"/>
      <w:r w:rsidRPr="003E7FE1">
        <w:rPr>
          <w:rStyle w:val="Emphasis"/>
          <w:highlight w:val="yellow"/>
        </w:rPr>
        <w:t>recognised</w:t>
      </w:r>
      <w:proofErr w:type="spellEnd"/>
      <w:r w:rsidRPr="003E7FE1">
        <w:rPr>
          <w:rStyle w:val="Emphasis"/>
          <w:highlight w:val="yellow"/>
        </w:rPr>
        <w:t xml:space="preserve"> factors in sustaining poverty</w:t>
      </w:r>
      <w:r w:rsidRPr="003E7FE1">
        <w:rPr>
          <w:rStyle w:val="StyleUnderline"/>
        </w:rPr>
        <w:t xml:space="preserve">.38 Rural landlessness is often </w:t>
      </w:r>
      <w:r w:rsidRPr="003E7FE1">
        <w:rPr>
          <w:rStyle w:val="Emphasis"/>
          <w:highlight w:val="yellow"/>
        </w:rPr>
        <w:t>the best predictor of extreme poverty and hunger. Inadequate rights regarding land often result in entrenched poverty</w:t>
      </w:r>
      <w:r w:rsidRPr="003E7FE1">
        <w:rPr>
          <w:rStyle w:val="StyleUnderline"/>
        </w:rPr>
        <w:t xml:space="preserve"> and are significant impediments to rural development and to alleviation of hunger</w:t>
      </w:r>
      <w:r w:rsidRPr="003E7FE1">
        <w:rPr>
          <w:sz w:val="16"/>
        </w:rPr>
        <w:t>.39 Elimination of the causes of tenure insecurity is thus imperative for fighting poverty.</w:t>
      </w:r>
    </w:p>
    <w:p w14:paraId="3440D98E" w14:textId="77777777" w:rsidR="00312DCA" w:rsidRPr="001273F8" w:rsidRDefault="00312DCA" w:rsidP="00312DCA">
      <w:pPr>
        <w:ind w:firstLine="720"/>
        <w:rPr>
          <w:sz w:val="16"/>
          <w:szCs w:val="16"/>
        </w:rPr>
      </w:pPr>
      <w:r w:rsidRPr="001273F8">
        <w:rPr>
          <w:sz w:val="16"/>
          <w:szCs w:val="16"/>
        </w:rPr>
        <w:t>Rural Land Relations and Armed Conflict</w:t>
      </w:r>
    </w:p>
    <w:p w14:paraId="36E6FD8B" w14:textId="77777777" w:rsidR="00312DCA" w:rsidRPr="007A6C82" w:rsidRDefault="00312DCA" w:rsidP="00312DCA">
      <w:pPr>
        <w:ind w:left="720"/>
        <w:rPr>
          <w:sz w:val="16"/>
        </w:rPr>
      </w:pPr>
      <w:r w:rsidRPr="003E7FE1">
        <w:rPr>
          <w:rStyle w:val="Emphasis"/>
          <w:highlight w:val="yellow"/>
        </w:rPr>
        <w:t>Conflict over</w:t>
      </w:r>
      <w:r w:rsidRPr="003E7FE1">
        <w:rPr>
          <w:rStyle w:val="StyleUnderline"/>
        </w:rPr>
        <w:t xml:space="preserve"> rural </w:t>
      </w:r>
      <w:r w:rsidRPr="003E7FE1">
        <w:rPr>
          <w:rStyle w:val="Emphasis"/>
          <w:highlight w:val="yellow"/>
        </w:rPr>
        <w:t>land ownership</w:t>
      </w:r>
      <w:r w:rsidRPr="003E7FE1">
        <w:rPr>
          <w:rStyle w:val="StyleUnderline"/>
        </w:rPr>
        <w:t xml:space="preserve"> and access </w:t>
      </w:r>
      <w:r w:rsidRPr="003E7FE1">
        <w:rPr>
          <w:rStyle w:val="Emphasis"/>
          <w:highlight w:val="yellow"/>
        </w:rPr>
        <w:t xml:space="preserve">is almost always near the </w:t>
      </w:r>
      <w:proofErr w:type="spellStart"/>
      <w:r w:rsidRPr="003E7FE1">
        <w:rPr>
          <w:rStyle w:val="Emphasis"/>
          <w:highlight w:val="yellow"/>
        </w:rPr>
        <w:t>centre</w:t>
      </w:r>
      <w:proofErr w:type="spellEnd"/>
      <w:r w:rsidRPr="003E7FE1">
        <w:rPr>
          <w:rStyle w:val="Emphasis"/>
          <w:highlight w:val="yellow"/>
        </w:rPr>
        <w:t xml:space="preserve"> of armed civil conflict.</w:t>
      </w:r>
      <w:r w:rsidRPr="003E7FE1">
        <w:rPr>
          <w:sz w:val="16"/>
        </w:rPr>
        <w:t xml:space="preserve">40 With various degrees of prominence, war over land access has been a driver, such as between the land rights of farmers and pastoralists (Burkina Faso), citizens and strangers (Côte d’Ivoire), indigenous and proto-colonial groups (Namibia, Liberia, Mozambique), and ethnic groups (Rwanda, Burundi, Sudan, Uganda). </w:t>
      </w:r>
      <w:r w:rsidRPr="003E7FE1">
        <w:rPr>
          <w:rStyle w:val="StyleUnderline"/>
        </w:rPr>
        <w:t xml:space="preserve">Essentially, </w:t>
      </w:r>
      <w:r w:rsidRPr="003E7FE1">
        <w:rPr>
          <w:rStyle w:val="Emphasis"/>
          <w:highlight w:val="yellow"/>
        </w:rPr>
        <w:t>it is about conflicts of interest</w:t>
      </w:r>
      <w:r w:rsidRPr="003E7FE1">
        <w:rPr>
          <w:rStyle w:val="StyleUnderline"/>
        </w:rPr>
        <w:t xml:space="preserve"> — </w:t>
      </w:r>
      <w:r w:rsidRPr="003E7FE1">
        <w:rPr>
          <w:rStyle w:val="Emphasis"/>
          <w:highlight w:val="yellow"/>
        </w:rPr>
        <w:t>and legal rights — between the</w:t>
      </w:r>
      <w:r w:rsidRPr="003E7FE1">
        <w:rPr>
          <w:rStyle w:val="StyleUnderline"/>
        </w:rPr>
        <w:t xml:space="preserve"> rural </w:t>
      </w:r>
      <w:r w:rsidRPr="003E7FE1">
        <w:rPr>
          <w:rStyle w:val="Emphasis"/>
          <w:highlight w:val="yellow"/>
        </w:rPr>
        <w:t>rich and</w:t>
      </w:r>
      <w:r w:rsidRPr="003E7FE1">
        <w:rPr>
          <w:rStyle w:val="StyleUnderline"/>
        </w:rPr>
        <w:t xml:space="preserve"> rural </w:t>
      </w:r>
      <w:r w:rsidRPr="003E7FE1">
        <w:rPr>
          <w:rStyle w:val="Emphasis"/>
          <w:highlight w:val="yellow"/>
        </w:rPr>
        <w:t>poor</w:t>
      </w:r>
      <w:r w:rsidRPr="003E7FE1">
        <w:rPr>
          <w:rStyle w:val="StyleUnderline"/>
        </w:rPr>
        <w:t>.</w:t>
      </w:r>
      <w:r w:rsidRPr="003E7FE1">
        <w:rPr>
          <w:sz w:val="16"/>
        </w:rPr>
        <w:t xml:space="preserve"> Not surprisingly, attention to the legal rights of </w:t>
      </w:r>
      <w:proofErr w:type="gramStart"/>
      <w:r w:rsidRPr="003E7FE1">
        <w:rPr>
          <w:sz w:val="16"/>
        </w:rPr>
        <w:t>the majority of</w:t>
      </w:r>
      <w:proofErr w:type="gramEnd"/>
      <w:r w:rsidRPr="003E7FE1">
        <w:rPr>
          <w:sz w:val="16"/>
        </w:rPr>
        <w:t xml:space="preserve"> poor is often an early platform of post-conflict reforms, most recently in Sudan and Liberia,41 quite aside from the need to address conflict-induced land losses and occupations.42</w:t>
      </w:r>
    </w:p>
    <w:p w14:paraId="569998FC" w14:textId="77777777" w:rsidR="00312DCA" w:rsidRPr="00CC3164" w:rsidRDefault="00312DCA" w:rsidP="00312DCA"/>
    <w:p w14:paraId="5D8ECD11" w14:textId="77777777" w:rsidR="00312DCA" w:rsidRDefault="00312DCA" w:rsidP="00312DCA">
      <w:pPr>
        <w:pStyle w:val="Heading4"/>
      </w:pPr>
      <w:r>
        <w:t xml:space="preserve">Two impacts – </w:t>
      </w:r>
    </w:p>
    <w:p w14:paraId="4A5DF6FE" w14:textId="77777777" w:rsidR="00312DCA" w:rsidRDefault="00312DCA" w:rsidP="00312DCA">
      <w:pPr>
        <w:pStyle w:val="Heading4"/>
        <w:numPr>
          <w:ilvl w:val="0"/>
          <w:numId w:val="12"/>
        </w:numPr>
        <w:tabs>
          <w:tab w:val="num" w:pos="360"/>
        </w:tabs>
        <w:ind w:left="0" w:firstLine="0"/>
      </w:pPr>
      <w:r>
        <w:t xml:space="preserve">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11D944BE" w14:textId="77777777" w:rsidR="00312DCA" w:rsidRDefault="00312DCA" w:rsidP="00312DCA"/>
    <w:p w14:paraId="572EF807" w14:textId="77777777" w:rsidR="00312DCA" w:rsidRDefault="00312DCA" w:rsidP="00312DCA">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w:t>
      </w:r>
      <w:proofErr w:type="gramStart"/>
      <w:r>
        <w:rPr>
          <w:rFonts w:ascii="Helvetica" w:hAnsi="Helvetica" w:cs="Helvetica"/>
          <w:color w:val="333333"/>
          <w:spacing w:val="4"/>
          <w:sz w:val="21"/>
          <w:szCs w:val="21"/>
          <w:shd w:val="clear" w:color="auto" w:fill="FCFCFC"/>
        </w:rPr>
        <w:t>DON</w:t>
      </w:r>
      <w:proofErr w:type="gramEnd"/>
      <w:r>
        <w:rPr>
          <w:rFonts w:ascii="Helvetica" w:hAnsi="Helvetica" w:cs="Helvetica"/>
          <w:color w:val="333333"/>
          <w:spacing w:val="4"/>
          <w:sz w:val="21"/>
          <w:szCs w:val="21"/>
          <w:shd w:val="clear" w:color="auto" w:fill="FCFCFC"/>
        </w:rPr>
        <w:t xml:space="preserve">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16"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3FEDF790" w14:textId="77777777" w:rsidR="00312DCA" w:rsidRPr="00116FB5" w:rsidRDefault="00312DCA" w:rsidP="00312DCA">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w:t>
      </w:r>
      <w:r w:rsidRPr="00BB218D">
        <w:rPr>
          <w:rStyle w:val="StyleUnderline"/>
        </w:rPr>
        <w:lastRenderedPageBreak/>
        <w:t xml:space="preserve">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273F330B" w14:textId="77777777" w:rsidR="00312DCA" w:rsidRPr="00116FB5" w:rsidRDefault="00312DCA" w:rsidP="00312DCA">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—genocide and mass murder’ (</w:t>
      </w:r>
      <w:proofErr w:type="spellStart"/>
      <w:r w:rsidRPr="00D4147F">
        <w:rPr>
          <w:rStyle w:val="StyleUnderline"/>
        </w:rPr>
        <w:t>Rummel</w:t>
      </w:r>
      <w:proofErr w:type="spellEnd"/>
      <w:r w:rsidRPr="00D4147F">
        <w:rPr>
          <w:rStyle w:val="StyleUnderline"/>
        </w:rPr>
        <w:t xml:space="preserve">, 1998: 1). </w:t>
      </w:r>
      <w:r w:rsidRPr="00116FB5">
        <w:rPr>
          <w:sz w:val="16"/>
        </w:rPr>
        <w:t xml:space="preserve">This idea of a regime is important to his work because there is a lot of variation from regime to regime in the regime’s amount of power, </w:t>
      </w:r>
      <w:proofErr w:type="gramStart"/>
      <w:r w:rsidRPr="00116FB5">
        <w:rPr>
          <w:sz w:val="16"/>
        </w:rPr>
        <w:t>and also</w:t>
      </w:r>
      <w:proofErr w:type="gramEnd"/>
      <w:r w:rsidRPr="00116FB5">
        <w:rPr>
          <w:sz w:val="16"/>
        </w:rPr>
        <w:t xml:space="preserve"> in the number of people the regime kills. </w:t>
      </w:r>
      <w:r w:rsidRPr="00B239BC">
        <w:rPr>
          <w:rStyle w:val="StyleUnderline"/>
        </w:rPr>
        <w:t xml:space="preserve">And </w:t>
      </w:r>
      <w:proofErr w:type="spellStart"/>
      <w:r w:rsidRPr="00B239BC">
        <w:rPr>
          <w:rStyle w:val="StyleUnderline"/>
        </w:rPr>
        <w:t>Rummel’s</w:t>
      </w:r>
      <w:proofErr w:type="spellEnd"/>
      <w:r w:rsidRPr="00B239BC">
        <w:rPr>
          <w:rStyle w:val="StyleUnderline"/>
        </w:rPr>
        <w:t xml:space="preserve"> dominant theme is that </w:t>
      </w:r>
      <w:r w:rsidRPr="00116FB5">
        <w:rPr>
          <w:rStyle w:val="Emphasis"/>
          <w:highlight w:val="yellow"/>
        </w:rPr>
        <w:t>those two characteristics of a regime (power and deaths) co-vary</w:t>
      </w:r>
      <w:r w:rsidRPr="00116FB5">
        <w:rPr>
          <w:sz w:val="16"/>
        </w:rPr>
        <w:t xml:space="preserve">. In my own ordinary language, a regime is a type of government controlling a state apparatus. As </w:t>
      </w:r>
      <w:proofErr w:type="spellStart"/>
      <w:r w:rsidRPr="00116FB5">
        <w:rPr>
          <w:sz w:val="16"/>
        </w:rPr>
        <w:t>Rummel</w:t>
      </w:r>
      <w:proofErr w:type="spellEnd"/>
      <w:r w:rsidRPr="00116FB5">
        <w:rPr>
          <w:sz w:val="16"/>
        </w:rPr>
        <w:t xml:space="preserve">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3E95FDC5" w14:textId="77777777" w:rsidR="00312DCA" w:rsidRPr="0091460C" w:rsidRDefault="00312DCA" w:rsidP="00312DCA">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w:t>
      </w:r>
      <w:proofErr w:type="gramStart"/>
      <w:r w:rsidRPr="0091460C">
        <w:rPr>
          <w:rStyle w:val="StyleUnderline"/>
        </w:rPr>
        <w:t>really convincing</w:t>
      </w:r>
      <w:proofErr w:type="gramEnd"/>
      <w:r w:rsidRPr="0091460C">
        <w:rPr>
          <w:rStyle w:val="StyleUnderline"/>
        </w:rPr>
        <w:t xml:space="preserve">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w:t>
      </w:r>
      <w:proofErr w:type="gramStart"/>
      <w:r w:rsidRPr="0091460C">
        <w:rPr>
          <w:rStyle w:val="StyleUnderline"/>
        </w:rPr>
        <w:t>proposition—other</w:t>
      </w:r>
      <w:proofErr w:type="gramEnd"/>
      <w:r w:rsidRPr="0091460C">
        <w:rPr>
          <w:rStyle w:val="StyleUnderline"/>
        </w:rPr>
        <w:t xml:space="preserve"> than </w:t>
      </w:r>
      <w:proofErr w:type="spellStart"/>
      <w:r w:rsidRPr="0091460C">
        <w:rPr>
          <w:rStyle w:val="StyleUnderline"/>
        </w:rPr>
        <w:t>Rummel’s</w:t>
      </w:r>
      <w:proofErr w:type="spellEnd"/>
      <w:r w:rsidRPr="0091460C">
        <w:rPr>
          <w:rStyle w:val="StyleUnderline"/>
        </w:rPr>
        <w:t>.</w:t>
      </w:r>
    </w:p>
    <w:p w14:paraId="1B354111" w14:textId="77777777" w:rsidR="00312DCA" w:rsidRPr="00116FB5" w:rsidRDefault="00312DCA" w:rsidP="00312DCA">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w:t>
      </w:r>
      <w:proofErr w:type="gramStart"/>
      <w:r w:rsidRPr="00116FB5">
        <w:rPr>
          <w:sz w:val="16"/>
          <w:szCs w:val="16"/>
        </w:rPr>
        <w:t>in the area of</w:t>
      </w:r>
      <w:proofErr w:type="gramEnd"/>
      <w:r w:rsidRPr="00116FB5">
        <w:rPr>
          <w:sz w:val="16"/>
          <w:szCs w:val="16"/>
        </w:rPr>
        <w:t xml:space="preserve">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w:t>
      </w:r>
      <w:proofErr w:type="gramStart"/>
      <w:r w:rsidRPr="00116FB5">
        <w:rPr>
          <w:sz w:val="16"/>
          <w:szCs w:val="16"/>
        </w:rPr>
        <w:t>So</w:t>
      </w:r>
      <w:proofErr w:type="gramEnd"/>
      <w:r w:rsidRPr="00116FB5">
        <w:rPr>
          <w:sz w:val="16"/>
          <w:szCs w:val="16"/>
        </w:rPr>
        <w:t xml:space="preserve"> it is not surprising that, four years after Geller &amp; Singer’s assessment, one of Singer’s students, Henderson (2002) wrote a book that constituted an attack on the democratic peace literature. In the opening paragraph, Henderson says, ‘It struck me as strange that one of the </w:t>
      </w:r>
      <w:proofErr w:type="gramStart"/>
      <w:r w:rsidRPr="00116FB5">
        <w:rPr>
          <w:sz w:val="16"/>
          <w:szCs w:val="16"/>
        </w:rPr>
        <w:t>doyen</w:t>
      </w:r>
      <w:proofErr w:type="gramEnd"/>
      <w:r w:rsidRPr="00116FB5">
        <w:rPr>
          <w:sz w:val="16"/>
          <w:szCs w:val="16"/>
        </w:rPr>
        <w:t xml:space="preserve"> of the behavioral revolution would be such an avid critic of what some scholars hail as the closest thing to an empirical law in the field’.</w:t>
      </w:r>
    </w:p>
    <w:p w14:paraId="650DDC20" w14:textId="77777777" w:rsidR="00312DCA" w:rsidRPr="00116FB5" w:rsidRDefault="00312DCA" w:rsidP="00312DCA">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5FC2A53E" w14:textId="77777777" w:rsidR="00312DCA" w:rsidRPr="00116FB5" w:rsidRDefault="00312DCA" w:rsidP="00312DCA">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w:t>
      </w:r>
      <w:proofErr w:type="gramStart"/>
      <w:r w:rsidRPr="00116FB5">
        <w:rPr>
          <w:sz w:val="16"/>
          <w:szCs w:val="16"/>
        </w:rPr>
        <w:t>short-hand</w:t>
      </w:r>
      <w:proofErr w:type="gramEnd"/>
      <w:r w:rsidRPr="00116FB5">
        <w:rPr>
          <w:sz w:val="16"/>
          <w:szCs w:val="16"/>
        </w:rPr>
        <w:t xml:space="preserve"> for ‘state system member’; Bremer &amp; Ghosn, 2003.)</w:t>
      </w:r>
    </w:p>
    <w:p w14:paraId="494A31C3" w14:textId="77777777" w:rsidR="00312DCA" w:rsidRPr="00116FB5" w:rsidRDefault="00312DCA" w:rsidP="00312DCA">
      <w:pPr>
        <w:ind w:left="720"/>
        <w:rPr>
          <w:sz w:val="16"/>
          <w:szCs w:val="16"/>
        </w:rPr>
      </w:pPr>
      <w:r w:rsidRPr="00116FB5">
        <w:rPr>
          <w:sz w:val="16"/>
          <w:szCs w:val="16"/>
        </w:rPr>
        <w:lastRenderedPageBreak/>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3E63D171" w14:textId="77777777" w:rsidR="00312DCA" w:rsidRPr="00116FB5" w:rsidRDefault="00312DCA" w:rsidP="00312DCA">
      <w:pPr>
        <w:ind w:left="720"/>
        <w:rPr>
          <w:sz w:val="16"/>
          <w:szCs w:val="16"/>
        </w:rPr>
      </w:pPr>
      <w:r w:rsidRPr="00116FB5">
        <w:rPr>
          <w:sz w:val="16"/>
          <w:szCs w:val="16"/>
        </w:rPr>
        <w:t xml:space="preserve">Singer’s most </w:t>
      </w:r>
      <w:proofErr w:type="gramStart"/>
      <w:r w:rsidRPr="00116FB5">
        <w:rPr>
          <w:sz w:val="16"/>
          <w:szCs w:val="16"/>
        </w:rPr>
        <w:t>widely-cited</w:t>
      </w:r>
      <w:proofErr w:type="gramEnd"/>
      <w:r w:rsidRPr="00116FB5">
        <w:rPr>
          <w:sz w:val="16"/>
          <w:szCs w:val="16"/>
        </w:rPr>
        <w:t xml:space="preserve">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t>
      </w:r>
      <w:proofErr w:type="gramStart"/>
      <w:r w:rsidRPr="00116FB5">
        <w:rPr>
          <w:sz w:val="16"/>
          <w:szCs w:val="16"/>
        </w:rPr>
        <w:t>widely-cited</w:t>
      </w:r>
      <w:proofErr w:type="gramEnd"/>
      <w:r w:rsidRPr="00116FB5">
        <w:rPr>
          <w:sz w:val="16"/>
          <w:szCs w:val="16"/>
        </w:rPr>
        <w:t xml:space="preserve">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1666C075" w14:textId="77777777" w:rsidR="00312DCA" w:rsidRPr="00116FB5" w:rsidRDefault="00312DCA" w:rsidP="00312DCA">
      <w:pPr>
        <w:ind w:left="720"/>
        <w:rPr>
          <w:sz w:val="16"/>
          <w:szCs w:val="16"/>
        </w:rPr>
      </w:pPr>
      <w:r w:rsidRPr="00116FB5">
        <w:rPr>
          <w:sz w:val="16"/>
          <w:szCs w:val="16"/>
        </w:rPr>
        <w:t xml:space="preserve">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t>
      </w:r>
      <w:proofErr w:type="gramStart"/>
      <w:r w:rsidRPr="00116FB5">
        <w:rPr>
          <w:sz w:val="16"/>
          <w:szCs w:val="16"/>
        </w:rPr>
        <w:t>war, and</w:t>
      </w:r>
      <w:proofErr w:type="gramEnd"/>
      <w:r w:rsidRPr="00116FB5">
        <w:rPr>
          <w:sz w:val="16"/>
          <w:szCs w:val="16"/>
        </w:rPr>
        <w:t xml:space="preserve">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7EF20B43" w14:textId="77777777" w:rsidR="00312DCA" w:rsidRPr="00116FB5" w:rsidRDefault="00312DCA" w:rsidP="00312DCA">
      <w:pPr>
        <w:ind w:left="720"/>
        <w:rPr>
          <w:sz w:val="16"/>
          <w:szCs w:val="16"/>
        </w:rPr>
      </w:pPr>
      <w:r w:rsidRPr="00116FB5">
        <w:rPr>
          <w:sz w:val="16"/>
          <w:szCs w:val="16"/>
        </w:rPr>
        <w:t xml:space="preserve">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w:t>
      </w:r>
      <w:proofErr w:type="gramStart"/>
      <w:r w:rsidRPr="00116FB5">
        <w:rPr>
          <w:sz w:val="16"/>
          <w:szCs w:val="16"/>
        </w:rPr>
        <w:t>a number of</w:t>
      </w:r>
      <w:proofErr w:type="gramEnd"/>
      <w:r w:rsidRPr="00116FB5">
        <w:rPr>
          <w:sz w:val="16"/>
          <w:szCs w:val="16"/>
        </w:rPr>
        <w:t xml:space="preserve">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26A7037A" w14:textId="77777777" w:rsidR="00312DCA" w:rsidRPr="00E42527" w:rsidRDefault="00312DCA" w:rsidP="00312DCA">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w:t>
      </w:r>
      <w:proofErr w:type="gramStart"/>
      <w:r w:rsidRPr="005001AC">
        <w:rPr>
          <w:rStyle w:val="StyleUnderline"/>
        </w:rPr>
        <w:t>)</w:t>
      </w:r>
      <w:proofErr w:type="gramEnd"/>
      <w:r w:rsidRPr="005001AC">
        <w:rPr>
          <w:rStyle w:val="StyleUnderline"/>
        </w:rPr>
        <w:t xml:space="preserve">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703D15CA" w14:textId="77777777" w:rsidR="00312DCA" w:rsidRPr="00D4147F" w:rsidRDefault="00312DCA" w:rsidP="00312DCA">
      <w:pPr>
        <w:ind w:left="720"/>
        <w:rPr>
          <w:rStyle w:val="StyleUnderline"/>
        </w:rPr>
      </w:pPr>
      <w:proofErr w:type="spellStart"/>
      <w:r w:rsidRPr="005001AC">
        <w:rPr>
          <w:rStyle w:val="StyleUnderline"/>
        </w:rPr>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 xml:space="preserve">this number already approximates the number that might be </w:t>
      </w:r>
      <w:r w:rsidRPr="00A34DB2">
        <w:rPr>
          <w:rStyle w:val="Emphasis"/>
          <w:highlight w:val="yellow"/>
        </w:rPr>
        <w:lastRenderedPageBreak/>
        <w:t>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xml:space="preserve">, but only ‘831,000 killed by free democratic </w:t>
      </w:r>
      <w:proofErr w:type="gramStart"/>
      <w:r w:rsidRPr="00D4147F">
        <w:rPr>
          <w:rStyle w:val="StyleUnderline"/>
        </w:rPr>
        <w:t>governments’</w:t>
      </w:r>
      <w:proofErr w:type="gramEnd"/>
      <w:r w:rsidRPr="00D4147F">
        <w:rPr>
          <w:rStyle w:val="StyleUnderline"/>
        </w:rPr>
        <w:t>. Those killed by free democratic governments were always foreigners:</w:t>
      </w:r>
    </w:p>
    <w:p w14:paraId="7279E89B" w14:textId="77777777" w:rsidR="00312DCA" w:rsidRDefault="00312DCA" w:rsidP="00312DCA">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 xml:space="preserve">are not only many times deadlier than </w:t>
      </w:r>
      <w:proofErr w:type="gramStart"/>
      <w:r w:rsidRPr="00D4147F">
        <w:rPr>
          <w:rStyle w:val="Emphasis"/>
          <w:highlight w:val="yellow"/>
        </w:rPr>
        <w:t>war, but</w:t>
      </w:r>
      <w:proofErr w:type="gramEnd"/>
      <w:r w:rsidRPr="00D4147F">
        <w:rPr>
          <w:rStyle w:val="Emphasis"/>
          <w:highlight w:val="yellow"/>
        </w:rPr>
        <w:t xml:space="preserve">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w:t>
      </w:r>
      <w:proofErr w:type="gramStart"/>
      <w:r w:rsidRPr="00F7121C">
        <w:rPr>
          <w:rStyle w:val="StyleUnderline"/>
        </w:rPr>
        <w:t>In light of</w:t>
      </w:r>
      <w:proofErr w:type="gramEnd"/>
      <w:r w:rsidRPr="00F7121C">
        <w:rPr>
          <w:rStyle w:val="StyleUnderline"/>
        </w:rPr>
        <w:t xml:space="preserve">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49DD76D2" w14:textId="77777777" w:rsidR="00312DCA" w:rsidRPr="00F40327" w:rsidRDefault="00312DCA" w:rsidP="00312DCA">
      <w:pPr>
        <w:ind w:left="720"/>
        <w:rPr>
          <w:sz w:val="16"/>
        </w:rPr>
      </w:pPr>
    </w:p>
    <w:p w14:paraId="50244183" w14:textId="77777777" w:rsidR="00312DCA" w:rsidRDefault="00312DCA" w:rsidP="00312DCA">
      <w:pPr>
        <w:pStyle w:val="Heading4"/>
        <w:numPr>
          <w:ilvl w:val="0"/>
          <w:numId w:val="12"/>
        </w:numPr>
        <w:tabs>
          <w:tab w:val="num" w:pos="360"/>
        </w:tabs>
        <w:ind w:left="0" w:firstLine="0"/>
      </w:pPr>
      <w:r>
        <w:t xml:space="preserve">Space War – Space tyranny increases tensions and the likelihood of </w:t>
      </w:r>
      <w:r w:rsidRPr="00FE4A26">
        <w:rPr>
          <w:u w:val="single"/>
        </w:rPr>
        <w:t>conflict</w:t>
      </w:r>
      <w:r>
        <w:t xml:space="preserve"> in space, and </w:t>
      </w:r>
      <w:r w:rsidRPr="00FE4A26">
        <w:rPr>
          <w:u w:val="single"/>
        </w:rPr>
        <w:t>spreads to earth</w:t>
      </w:r>
      <w:r>
        <w:t xml:space="preserve">. </w:t>
      </w:r>
      <w:r w:rsidRPr="00A23C21">
        <w:rPr>
          <w:u w:val="single"/>
        </w:rPr>
        <w:t>Turns case</w:t>
      </w:r>
      <w:r>
        <w:t xml:space="preserve"> by destroying democratic governance </w:t>
      </w:r>
      <w:r w:rsidRPr="00FE4A26">
        <w:rPr>
          <w:u w:val="single"/>
        </w:rPr>
        <w:t>in space and on earth</w:t>
      </w:r>
      <w:r>
        <w:t xml:space="preserve">. </w:t>
      </w:r>
    </w:p>
    <w:p w14:paraId="19F215A9" w14:textId="77777777" w:rsidR="00312DCA" w:rsidRDefault="00312DCA" w:rsidP="00312DCA"/>
    <w:p w14:paraId="7735AA6A" w14:textId="77777777" w:rsidR="00312DCA" w:rsidRPr="00EB4D1E" w:rsidRDefault="00312DCA" w:rsidP="00312DCA">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of the British Interplanetary Society, Vol.63, pp. 15-37,  January 2010. </w:t>
      </w:r>
      <w:hyperlink r:id="rId17"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60D7A349" w14:textId="77777777" w:rsidR="00312DCA" w:rsidRDefault="00312DCA" w:rsidP="00312DCA">
      <w:pPr>
        <w:rPr>
          <w:sz w:val="16"/>
        </w:rPr>
      </w:pPr>
    </w:p>
    <w:p w14:paraId="4BA00E3F" w14:textId="77777777" w:rsidR="00312DCA" w:rsidRPr="001C05DB" w:rsidRDefault="00312DCA" w:rsidP="00312DCA">
      <w:pPr>
        <w:ind w:left="720"/>
        <w:rPr>
          <w:sz w:val="16"/>
          <w:szCs w:val="16"/>
        </w:rPr>
      </w:pPr>
      <w:r w:rsidRPr="001C05DB">
        <w:rPr>
          <w:sz w:val="16"/>
          <w:szCs w:val="16"/>
        </w:rPr>
        <w:t>2. THE CONSEQUENCES OF EXTRATERRESTRIAL TYRANNY</w:t>
      </w:r>
    </w:p>
    <w:p w14:paraId="564F61D9" w14:textId="77777777" w:rsidR="00312DCA" w:rsidRPr="007110B0" w:rsidRDefault="00312DCA" w:rsidP="00312DCA">
      <w:pPr>
        <w:ind w:left="720"/>
        <w:rPr>
          <w:rStyle w:val="StyleUnderline"/>
        </w:rPr>
      </w:pPr>
      <w:r w:rsidRPr="007110B0">
        <w:rPr>
          <w:rStyle w:val="StyleUnderline"/>
        </w:rPr>
        <w:t>The ways in which a generally tyrannous state of mind might consolidate itself within extraterrestrial authorities are as diverse as they are difficult to predict, but an important question to answer is whether, if these types of despotic authorities do emerge, they have any significance beyond the people who are directly affected by them.</w:t>
      </w:r>
    </w:p>
    <w:p w14:paraId="3E69AF4D" w14:textId="77777777" w:rsidR="00312DCA" w:rsidRPr="001C05DB" w:rsidRDefault="00312DCA" w:rsidP="00312DCA">
      <w:pPr>
        <w:ind w:left="720"/>
        <w:rPr>
          <w:sz w:val="16"/>
          <w:szCs w:val="16"/>
        </w:rPr>
      </w:pPr>
      <w:r w:rsidRPr="001C05DB">
        <w:rPr>
          <w:sz w:val="16"/>
          <w:szCs w:val="16"/>
        </w:rPr>
        <w:t xml:space="preserve">The question is important to consider because if it is the case that tyranny will influence citizens beyond the confines of the settlements in which it has taken root, then there are reasons to try to prevent it that run deeper than merely sparing isolated groups of people the barbarism that might result from the </w:t>
      </w:r>
      <w:proofErr w:type="spellStart"/>
      <w:r w:rsidRPr="001C05DB">
        <w:rPr>
          <w:sz w:val="16"/>
          <w:szCs w:val="16"/>
        </w:rPr>
        <w:t>behaviour</w:t>
      </w:r>
      <w:proofErr w:type="spellEnd"/>
      <w:r w:rsidRPr="001C05DB">
        <w:rPr>
          <w:sz w:val="16"/>
          <w:szCs w:val="16"/>
        </w:rPr>
        <w:t xml:space="preserve"> of states that they have allowed to become dictatorial.</w:t>
      </w:r>
    </w:p>
    <w:p w14:paraId="77770545" w14:textId="77777777" w:rsidR="00312DCA" w:rsidRPr="001C05DB" w:rsidRDefault="00312DCA" w:rsidP="00312DCA">
      <w:pPr>
        <w:ind w:left="720"/>
        <w:rPr>
          <w:sz w:val="16"/>
        </w:rPr>
      </w:pPr>
      <w:r w:rsidRPr="00857B12">
        <w:rPr>
          <w:rStyle w:val="Emphasis"/>
          <w:highlight w:val="yellow"/>
        </w:rPr>
        <w:t xml:space="preserve">Despotism can be </w:t>
      </w:r>
      <w:proofErr w:type="gramStart"/>
      <w:r w:rsidRPr="00857B12">
        <w:rPr>
          <w:rStyle w:val="Emphasis"/>
          <w:highlight w:val="yellow"/>
        </w:rPr>
        <w:t>infectious</w:t>
      </w:r>
      <w:proofErr w:type="gramEnd"/>
      <w:r w:rsidRPr="003C5BC4">
        <w:rPr>
          <w:rStyle w:val="StyleUnderline"/>
        </w:rPr>
        <w:t xml:space="preserve"> and a concern might be that in </w:t>
      </w:r>
      <w:r w:rsidRPr="00857B12">
        <w:rPr>
          <w:rStyle w:val="Emphasis"/>
          <w:highlight w:val="yellow"/>
        </w:rPr>
        <w:t>allowing tyranny to take hold in one outpost</w:t>
      </w:r>
      <w:r w:rsidRPr="003C5BC4">
        <w:rPr>
          <w:rStyle w:val="StyleUnderline"/>
        </w:rPr>
        <w:t xml:space="preserve"> it </w:t>
      </w:r>
      <w:r w:rsidRPr="00857B12">
        <w:rPr>
          <w:rStyle w:val="Emphasis"/>
          <w:highlight w:val="yellow"/>
        </w:rPr>
        <w:t>will</w:t>
      </w:r>
      <w:r w:rsidRPr="003C5BC4">
        <w:rPr>
          <w:rStyle w:val="StyleUnderline"/>
        </w:rPr>
        <w:t xml:space="preserve"> thereby </w:t>
      </w:r>
      <w:r w:rsidRPr="00857B12">
        <w:rPr>
          <w:rStyle w:val="Emphasis"/>
          <w:highlight w:val="yellow"/>
        </w:rPr>
        <w:t>influence others.</w:t>
      </w:r>
      <w:r w:rsidRPr="001C05DB">
        <w:rPr>
          <w:sz w:val="16"/>
        </w:rPr>
        <w:t xml:space="preserve"> An interest in understanding tyranny might be motivated by the desire to prevent the transmission of a social disease through space [8]. This tendency for dictatorship to spread is often the result of the inclination of politicians to copy existing arrangements out of a sense of expediency. Usually, a lack of imagination or simply the desire to opt for a less risky, yet sometimes tyrannical, approach leaves politicians to revert to the status quo. Having said that, it must be </w:t>
      </w:r>
      <w:proofErr w:type="spellStart"/>
      <w:r w:rsidRPr="001C05DB">
        <w:rPr>
          <w:sz w:val="16"/>
        </w:rPr>
        <w:t>recognised</w:t>
      </w:r>
      <w:proofErr w:type="spellEnd"/>
      <w:r w:rsidRPr="001C05DB">
        <w:rPr>
          <w:sz w:val="16"/>
        </w:rPr>
        <w:t xml:space="preserve"> that in some cases extremely tyrannical and dynastic authorities may indirectly encourage other settlements or founders of other settlements to take a radically libertarian tangent </w:t>
      </w:r>
      <w:proofErr w:type="gramStart"/>
      <w:r w:rsidRPr="001C05DB">
        <w:rPr>
          <w:sz w:val="16"/>
        </w:rPr>
        <w:t>in order to</w:t>
      </w:r>
      <w:proofErr w:type="gramEnd"/>
      <w:r w:rsidRPr="001C05DB">
        <w:rPr>
          <w:sz w:val="16"/>
        </w:rPr>
        <w:t xml:space="preserve"> escape the perceived repression experienced elsewhere.</w:t>
      </w:r>
    </w:p>
    <w:p w14:paraId="2C122247" w14:textId="77777777" w:rsidR="00312DCA" w:rsidRPr="001C05DB" w:rsidRDefault="00312DCA" w:rsidP="00312DCA">
      <w:pPr>
        <w:ind w:left="720"/>
        <w:rPr>
          <w:sz w:val="16"/>
        </w:rPr>
      </w:pPr>
      <w:r w:rsidRPr="00EA7184">
        <w:rPr>
          <w:rStyle w:val="StyleUnderline"/>
        </w:rPr>
        <w:lastRenderedPageBreak/>
        <w:t>Outposts may take tyrannical paths if they are run by the coercively inclined who, being surrounded by other tyrannous settlements, use this as an excuse to implement the same types of governance.</w:t>
      </w:r>
      <w:r w:rsidRPr="001C05DB">
        <w:rPr>
          <w:sz w:val="16"/>
        </w:rPr>
        <w:t xml:space="preserve"> These authorities can provide a few token freedoms to create the illusion of a society </w:t>
      </w:r>
      <w:proofErr w:type="gramStart"/>
      <w:r w:rsidRPr="001C05DB">
        <w:rPr>
          <w:sz w:val="16"/>
        </w:rPr>
        <w:t>more free</w:t>
      </w:r>
      <w:proofErr w:type="gramEnd"/>
      <w:r w:rsidRPr="001C05DB">
        <w:rPr>
          <w:sz w:val="16"/>
        </w:rPr>
        <w:t xml:space="preserve"> than alternatives.</w:t>
      </w:r>
    </w:p>
    <w:p w14:paraId="4EB9BB29" w14:textId="77777777" w:rsidR="00312DCA" w:rsidRPr="001C05DB" w:rsidRDefault="00312DCA" w:rsidP="00312DCA">
      <w:pPr>
        <w:ind w:left="720"/>
        <w:rPr>
          <w:sz w:val="16"/>
        </w:rPr>
      </w:pPr>
      <w:r w:rsidRPr="00EA7184">
        <w:rPr>
          <w:rStyle w:val="StyleUnderline"/>
        </w:rPr>
        <w:t xml:space="preserve">And </w:t>
      </w:r>
      <w:r w:rsidRPr="008A30DE">
        <w:rPr>
          <w:rStyle w:val="Emphasis"/>
          <w:highlight w:val="yellow"/>
        </w:rPr>
        <w:t>the infectious nature of tyranny can overwhelm the good-intentioned</w:t>
      </w:r>
      <w:r w:rsidRPr="00EA7184">
        <w:rPr>
          <w:rStyle w:val="StyleUnderline"/>
        </w:rPr>
        <w:t>. Even if an outpost is run by those inclined to liberty</w:t>
      </w:r>
      <w:r w:rsidRPr="00F94058">
        <w:rPr>
          <w:rStyle w:val="StyleUnderline"/>
        </w:rPr>
        <w:t>,</w:t>
      </w:r>
      <w:r w:rsidRPr="008A30DE">
        <w:rPr>
          <w:rStyle w:val="Emphasis"/>
          <w:highlight w:val="yellow"/>
        </w:rPr>
        <w:t xml:space="preserve"> it may be difficult</w:t>
      </w:r>
      <w:r w:rsidRPr="008A30DE">
        <w:rPr>
          <w:rStyle w:val="Emphasis"/>
        </w:rPr>
        <w:t xml:space="preserve"> </w:t>
      </w:r>
      <w:r w:rsidRPr="00EA7184">
        <w:rPr>
          <w:rStyle w:val="StyleUnderline"/>
        </w:rPr>
        <w:t xml:space="preserve">for them </w:t>
      </w:r>
      <w:r w:rsidRPr="008A30DE">
        <w:rPr>
          <w:rStyle w:val="Emphasis"/>
          <w:highlight w:val="yellow"/>
        </w:rPr>
        <w:t>to achieve a high degree of freedom if the communities with which they trade</w:t>
      </w:r>
      <w:r w:rsidRPr="00EA7184">
        <w:rPr>
          <w:rStyle w:val="StyleUnderline"/>
        </w:rPr>
        <w:t xml:space="preserve">, or even those from which they receive vital resources in the same region, </w:t>
      </w:r>
      <w:r w:rsidRPr="008A30DE">
        <w:rPr>
          <w:rStyle w:val="Emphasis"/>
          <w:highlight w:val="yellow"/>
        </w:rPr>
        <w:t>are run by despots</w:t>
      </w:r>
      <w:r w:rsidRPr="001C05DB">
        <w:rPr>
          <w:sz w:val="16"/>
        </w:rPr>
        <w:t>. This situation amounts to little more than the obvious observation that a large collection of autarchic settlements will tend to drag new settlements into a similar frame of mind.</w:t>
      </w:r>
    </w:p>
    <w:p w14:paraId="464DE4AB" w14:textId="77777777" w:rsidR="00312DCA" w:rsidRPr="00F94058" w:rsidRDefault="00312DCA" w:rsidP="00312DCA">
      <w:pPr>
        <w:ind w:left="720"/>
        <w:rPr>
          <w:sz w:val="14"/>
        </w:rPr>
      </w:pPr>
      <w:r w:rsidRPr="008A30DE">
        <w:rPr>
          <w:rStyle w:val="StyleUnderline"/>
        </w:rPr>
        <w:t>I think,</w:t>
      </w:r>
      <w:r w:rsidRPr="00EA7184">
        <w:rPr>
          <w:rStyle w:val="StyleUnderline"/>
        </w:rPr>
        <w:t xml:space="preserve"> though, that there is </w:t>
      </w:r>
      <w:r w:rsidRPr="008A30DE">
        <w:rPr>
          <w:rStyle w:val="Emphasis"/>
          <w:highlight w:val="yellow"/>
        </w:rPr>
        <w:t>a</w:t>
      </w:r>
      <w:r w:rsidRPr="00EA7184">
        <w:rPr>
          <w:rStyle w:val="StyleUnderline"/>
        </w:rPr>
        <w:t xml:space="preserve"> much </w:t>
      </w:r>
      <w:r w:rsidRPr="008A30DE">
        <w:rPr>
          <w:rStyle w:val="Emphasis"/>
          <w:highlight w:val="yellow"/>
        </w:rPr>
        <w:t>more profound implication</w:t>
      </w:r>
      <w:r w:rsidRPr="00EA7184">
        <w:rPr>
          <w:rStyle w:val="StyleUnderline"/>
        </w:rPr>
        <w:t xml:space="preserve"> which is a concern in the much longer term, and that </w:t>
      </w:r>
      <w:r w:rsidRPr="008A30DE">
        <w:rPr>
          <w:rStyle w:val="Emphasis"/>
          <w:highlight w:val="yellow"/>
        </w:rPr>
        <w:t>is the influence of extraterrestrial tyranny on terrestrial liberty</w:t>
      </w:r>
      <w:r w:rsidRPr="00EA7184">
        <w:rPr>
          <w:rStyle w:val="StyleUnderline"/>
        </w:rPr>
        <w:t>.</w:t>
      </w:r>
      <w:r w:rsidRPr="00F94058">
        <w:rPr>
          <w:sz w:val="14"/>
        </w:rPr>
        <w:t xml:space="preserve"> If space does become home to a collection of settlements, then there are several ways in which their decline into serfdom might ultimately threaten the conditions for terrestrial liberty.</w:t>
      </w:r>
      <w:r w:rsidRPr="00EA7184">
        <w:rPr>
          <w:rStyle w:val="StyleUnderline"/>
        </w:rPr>
        <w:t xml:space="preserve"> It has long been </w:t>
      </w:r>
      <w:proofErr w:type="spellStart"/>
      <w:r w:rsidRPr="00EA7184">
        <w:rPr>
          <w:rStyle w:val="StyleUnderline"/>
        </w:rPr>
        <w:t>recognised</w:t>
      </w:r>
      <w:proofErr w:type="spellEnd"/>
      <w:r w:rsidRPr="00EA7184">
        <w:rPr>
          <w:rStyle w:val="StyleUnderline"/>
        </w:rPr>
        <w:t xml:space="preserve"> that outer </w:t>
      </w:r>
      <w:r w:rsidRPr="005F3B1E">
        <w:rPr>
          <w:rStyle w:val="Emphasis"/>
          <w:highlight w:val="yellow"/>
        </w:rPr>
        <w:t>space is a strategically important position</w:t>
      </w:r>
      <w:r w:rsidRPr="00EA7184">
        <w:rPr>
          <w:rStyle w:val="StyleUnderline"/>
        </w:rPr>
        <w:t xml:space="preserve"> </w:t>
      </w:r>
      <w:r w:rsidRPr="00F94058">
        <w:rPr>
          <w:sz w:val="14"/>
        </w:rPr>
        <w:t xml:space="preserve">[9]. </w:t>
      </w:r>
      <w:r w:rsidRPr="005F3B1E">
        <w:rPr>
          <w:rStyle w:val="Emphasis"/>
          <w:highlight w:val="yellow"/>
        </w:rPr>
        <w:t>Anyone situated in</w:t>
      </w:r>
      <w:r w:rsidRPr="00EA7184">
        <w:rPr>
          <w:rStyle w:val="StyleUnderline"/>
        </w:rPr>
        <w:t xml:space="preserve"> the orbits or </w:t>
      </w:r>
      <w:r w:rsidRPr="005F3B1E">
        <w:rPr>
          <w:rStyle w:val="Emphasis"/>
          <w:highlight w:val="yellow"/>
        </w:rPr>
        <w:t>free spaces beyond the Earth looks down on the Earth</w:t>
      </w:r>
      <w:r w:rsidRPr="00EA7184">
        <w:rPr>
          <w:rStyle w:val="StyleUnderline"/>
        </w:rPr>
        <w:t xml:space="preserve">-bound population. Like defenders on the top of a hill who stare down at their adversary in the valley below, there is </w:t>
      </w:r>
      <w:r w:rsidRPr="005F3B1E">
        <w:rPr>
          <w:rStyle w:val="Emphasis"/>
          <w:highlight w:val="yellow"/>
        </w:rPr>
        <w:t>a virtually unchallengeable</w:t>
      </w:r>
      <w:r w:rsidRPr="00EA7184">
        <w:rPr>
          <w:rStyle w:val="StyleUnderline"/>
        </w:rPr>
        <w:t xml:space="preserve"> psychological </w:t>
      </w:r>
      <w:r w:rsidRPr="005F3B1E">
        <w:rPr>
          <w:rStyle w:val="Emphasis"/>
          <w:highlight w:val="yellow"/>
        </w:rPr>
        <w:t>advantage</w:t>
      </w:r>
      <w:r w:rsidRPr="00EA7184">
        <w:rPr>
          <w:rStyle w:val="StyleUnderline"/>
        </w:rPr>
        <w:t xml:space="preserve"> to being located on the high ground</w:t>
      </w:r>
      <w:r w:rsidRPr="00F94058">
        <w:rPr>
          <w:sz w:val="14"/>
        </w:rPr>
        <w:t xml:space="preserve">. </w:t>
      </w:r>
      <w:r w:rsidRPr="00EA7184">
        <w:rPr>
          <w:rStyle w:val="StyleUnderline"/>
        </w:rPr>
        <w:t xml:space="preserve">Strategically, outer space is advantageous because </w:t>
      </w:r>
      <w:r w:rsidRPr="005F3B1E">
        <w:rPr>
          <w:rStyle w:val="Emphasis"/>
          <w:highlight w:val="yellow"/>
        </w:rPr>
        <w:t>with low energetic requirements to move</w:t>
      </w:r>
      <w:r w:rsidRPr="00EA7184">
        <w:rPr>
          <w:rStyle w:val="StyleUnderline"/>
        </w:rPr>
        <w:t xml:space="preserve"> around the Solar System </w:t>
      </w:r>
      <w:r w:rsidRPr="005F3B1E">
        <w:rPr>
          <w:rStyle w:val="Emphasis"/>
          <w:highlight w:val="yellow"/>
        </w:rPr>
        <w:t>and acquire</w:t>
      </w:r>
      <w:r w:rsidRPr="00EA7184">
        <w:rPr>
          <w:rStyle w:val="StyleUnderline"/>
        </w:rPr>
        <w:t xml:space="preserve"> its </w:t>
      </w:r>
      <w:r w:rsidRPr="005F3B1E">
        <w:rPr>
          <w:rStyle w:val="Emphasis"/>
          <w:highlight w:val="yellow"/>
        </w:rPr>
        <w:t>vast resources</w:t>
      </w:r>
      <w:r w:rsidRPr="00EA7184">
        <w:rPr>
          <w:rStyle w:val="StyleUnderline"/>
        </w:rPr>
        <w:t>, energetic and minera</w:t>
      </w:r>
      <w:r w:rsidRPr="00F94058">
        <w:rPr>
          <w:rStyle w:val="StyleUnderline"/>
        </w:rPr>
        <w:t>l,</w:t>
      </w:r>
      <w:r w:rsidRPr="00F94058">
        <w:rPr>
          <w:rStyle w:val="Emphasis"/>
        </w:rPr>
        <w:t xml:space="preserve"> </w:t>
      </w:r>
      <w:r w:rsidRPr="005F3B1E">
        <w:rPr>
          <w:rStyle w:val="Emphasis"/>
          <w:highlight w:val="yellow"/>
        </w:rPr>
        <w:t>those who have a</w:t>
      </w:r>
      <w:r w:rsidRPr="00EA7184">
        <w:rPr>
          <w:rStyle w:val="StyleUnderline"/>
        </w:rPr>
        <w:t xml:space="preserve"> commanding, or even just an </w:t>
      </w:r>
      <w:r w:rsidRPr="005F3B1E">
        <w:rPr>
          <w:rStyle w:val="Emphasis"/>
          <w:highlight w:val="yellow"/>
        </w:rPr>
        <w:t>influential position, in this frontier essentially wield power in the infinite spaces beyond the Earth, which is,</w:t>
      </w:r>
      <w:r w:rsidRPr="00EA7184">
        <w:rPr>
          <w:rStyle w:val="StyleUnderline"/>
        </w:rPr>
        <w:t xml:space="preserve"> within this picture, </w:t>
      </w:r>
      <w:r w:rsidRPr="005F3B1E">
        <w:rPr>
          <w:rStyle w:val="Emphasis"/>
          <w:highlight w:val="yellow"/>
        </w:rPr>
        <w:t>a tiny isolated rocky surface</w:t>
      </w:r>
      <w:r w:rsidRPr="00EA7184">
        <w:rPr>
          <w:rStyle w:val="StyleUnderline"/>
        </w:rPr>
        <w:t xml:space="preserve"> at the bottom of one </w:t>
      </w:r>
      <w:proofErr w:type="gramStart"/>
      <w:r w:rsidRPr="00EA7184">
        <w:rPr>
          <w:rStyle w:val="StyleUnderline"/>
        </w:rPr>
        <w:t>particular gravity</w:t>
      </w:r>
      <w:proofErr w:type="gramEnd"/>
      <w:r w:rsidRPr="00EA7184">
        <w:rPr>
          <w:rStyle w:val="StyleUnderline"/>
        </w:rPr>
        <w:t xml:space="preserve"> well</w:t>
      </w:r>
      <w:r w:rsidRPr="00F94058">
        <w:rPr>
          <w:sz w:val="14"/>
        </w:rPr>
        <w:t>.</w:t>
      </w:r>
    </w:p>
    <w:p w14:paraId="354A469E" w14:textId="77777777" w:rsidR="00312DCA" w:rsidRPr="001C05DB" w:rsidRDefault="00312DCA" w:rsidP="00312DCA">
      <w:pPr>
        <w:ind w:left="720"/>
        <w:rPr>
          <w:sz w:val="16"/>
        </w:rPr>
      </w:pPr>
      <w:r w:rsidRPr="00EA7184">
        <w:rPr>
          <w:rStyle w:val="StyleUnderline"/>
        </w:rPr>
        <w:t xml:space="preserve">From this perspective it is not a difficult task to understand the influence of extraterrestrial tyranny on terrestrial liberty. </w:t>
      </w:r>
      <w:r w:rsidRPr="005F3B1E">
        <w:rPr>
          <w:rStyle w:val="Emphasis"/>
          <w:highlight w:val="yellow"/>
        </w:rPr>
        <w:t xml:space="preserve">The Earth would </w:t>
      </w:r>
      <w:proofErr w:type="spellStart"/>
      <w:r w:rsidRPr="005F3B1E">
        <w:rPr>
          <w:rStyle w:val="Emphasis"/>
          <w:highlight w:val="yellow"/>
        </w:rPr>
        <w:t>labour</w:t>
      </w:r>
      <w:proofErr w:type="spellEnd"/>
      <w:r w:rsidRPr="005F3B1E">
        <w:rPr>
          <w:rStyle w:val="Emphasis"/>
          <w:highlight w:val="yellow"/>
        </w:rPr>
        <w:t xml:space="preserve"> under the threat</w:t>
      </w:r>
      <w:r w:rsidRPr="00EA7184">
        <w:rPr>
          <w:rStyle w:val="StyleUnderline"/>
        </w:rPr>
        <w:t xml:space="preserve"> and thought </w:t>
      </w:r>
      <w:r w:rsidRPr="005F3B1E">
        <w:rPr>
          <w:rStyle w:val="Emphasis"/>
          <w:highlight w:val="yellow"/>
        </w:rPr>
        <w:t>of tyrants who stare down from the top of the gravity well</w:t>
      </w:r>
      <w:r w:rsidRPr="00EA7184">
        <w:rPr>
          <w:rStyle w:val="StyleUnderline"/>
        </w:rPr>
        <w:t xml:space="preserve">. The presence of </w:t>
      </w:r>
      <w:r w:rsidRPr="005F3B1E">
        <w:rPr>
          <w:rStyle w:val="Emphasis"/>
          <w:highlight w:val="yellow"/>
        </w:rPr>
        <w:t>despotic regimes in</w:t>
      </w:r>
      <w:r w:rsidRPr="005F3B1E">
        <w:rPr>
          <w:rStyle w:val="Emphasis"/>
        </w:rPr>
        <w:t xml:space="preserve"> </w:t>
      </w:r>
      <w:r w:rsidRPr="00EA7184">
        <w:rPr>
          <w:rStyle w:val="StyleUnderline"/>
        </w:rPr>
        <w:t xml:space="preserve">outer </w:t>
      </w:r>
      <w:r w:rsidRPr="005F3B1E">
        <w:rPr>
          <w:rStyle w:val="Emphasis"/>
          <w:highlight w:val="yellow"/>
        </w:rPr>
        <w:t>space will eclipse the Earth with the shadow of autocracy</w:t>
      </w:r>
      <w:r w:rsidRPr="00EA7184">
        <w:rPr>
          <w:rStyle w:val="StyleUnderline"/>
        </w:rPr>
        <w:t xml:space="preserve">. They have every chance of </w:t>
      </w:r>
      <w:r w:rsidRPr="005F3B1E">
        <w:rPr>
          <w:rStyle w:val="Emphasis"/>
          <w:highlight w:val="yellow"/>
        </w:rPr>
        <w:t>plunging the Earth into a new</w:t>
      </w:r>
      <w:r w:rsidRPr="00EA7184">
        <w:rPr>
          <w:rStyle w:val="StyleUnderline"/>
        </w:rPr>
        <w:t xml:space="preserve"> type of </w:t>
      </w:r>
      <w:r w:rsidRPr="005F3B1E">
        <w:rPr>
          <w:rStyle w:val="Emphasis"/>
          <w:highlight w:val="yellow"/>
        </w:rPr>
        <w:t>benighted age. This</w:t>
      </w:r>
      <w:r w:rsidRPr="00EA7184">
        <w:rPr>
          <w:rStyle w:val="StyleUnderline"/>
        </w:rPr>
        <w:t xml:space="preserve"> influence </w:t>
      </w:r>
      <w:r w:rsidRPr="005F3B1E">
        <w:rPr>
          <w:rStyle w:val="Emphasis"/>
          <w:highlight w:val="yellow"/>
        </w:rPr>
        <w:t xml:space="preserve">neither requires </w:t>
      </w:r>
      <w:proofErr w:type="gramStart"/>
      <w:r w:rsidRPr="005F3B1E">
        <w:rPr>
          <w:rStyle w:val="Emphasis"/>
          <w:highlight w:val="yellow"/>
        </w:rPr>
        <w:t>a large number of</w:t>
      </w:r>
      <w:proofErr w:type="gramEnd"/>
      <w:r w:rsidRPr="005F3B1E">
        <w:rPr>
          <w:rStyle w:val="Emphasis"/>
          <w:highlight w:val="yellow"/>
        </w:rPr>
        <w:t xml:space="preserve"> these settlements, nor that they even exert a considerable economic leverage</w:t>
      </w:r>
      <w:r w:rsidRPr="005F3B1E">
        <w:rPr>
          <w:rStyle w:val="Emphasis"/>
        </w:rPr>
        <w:t xml:space="preserve"> </w:t>
      </w:r>
      <w:r w:rsidRPr="005F3B1E">
        <w:rPr>
          <w:rStyle w:val="StyleUnderline"/>
        </w:rPr>
        <w:t>on the Earth; it</w:t>
      </w:r>
      <w:r w:rsidRPr="005F3B1E">
        <w:rPr>
          <w:rStyle w:val="Emphasis"/>
        </w:rPr>
        <w:t xml:space="preserve"> </w:t>
      </w:r>
      <w:r w:rsidRPr="005F3B1E">
        <w:rPr>
          <w:rStyle w:val="StyleUnderline"/>
        </w:rPr>
        <w:t>merely requires their presence in space and their opposition to the</w:t>
      </w:r>
      <w:r w:rsidRPr="00EA7184">
        <w:rPr>
          <w:rStyle w:val="StyleUnderline"/>
        </w:rPr>
        <w:t xml:space="preserve"> philosophy of liberty.</w:t>
      </w:r>
      <w:r w:rsidRPr="001C05DB">
        <w:rPr>
          <w:sz w:val="16"/>
        </w:rPr>
        <w:t xml:space="preserve"> Their existence will make those on the Earth who defend the arguments of liberty-seeking states feel insecure and vulnerable.</w:t>
      </w:r>
    </w:p>
    <w:p w14:paraId="7D83F4B6" w14:textId="77777777" w:rsidR="00312DCA" w:rsidRPr="009A6A8E" w:rsidRDefault="00312DCA" w:rsidP="00312DCA">
      <w:pPr>
        <w:ind w:left="720"/>
        <w:rPr>
          <w:rStyle w:val="StyleUnderline"/>
        </w:rPr>
      </w:pPr>
      <w:r w:rsidRPr="009A6A8E">
        <w:rPr>
          <w:rStyle w:val="StyleUnderline"/>
        </w:rPr>
        <w:t xml:space="preserve">There are more tangible ways in which tyrants might influence the Earth. </w:t>
      </w:r>
      <w:r w:rsidRPr="003014FE">
        <w:rPr>
          <w:rStyle w:val="Emphasis"/>
          <w:highlight w:val="yellow"/>
        </w:rPr>
        <w:t>If they</w:t>
      </w:r>
      <w:r w:rsidRPr="009A6A8E">
        <w:rPr>
          <w:rStyle w:val="StyleUnderline"/>
        </w:rPr>
        <w:t xml:space="preserve">, at the top of the gravity well, </w:t>
      </w:r>
      <w:r w:rsidRPr="003014FE">
        <w:rPr>
          <w:rStyle w:val="Emphasis"/>
          <w:highlight w:val="yellow"/>
        </w:rPr>
        <w:t>develop weapons or even threaten to</w:t>
      </w:r>
      <w:r w:rsidRPr="009A6A8E">
        <w:rPr>
          <w:rStyle w:val="StyleUnderline"/>
        </w:rPr>
        <w:t xml:space="preserve"> develop weapons that can be dropped onto the Earth, </w:t>
      </w:r>
      <w:r w:rsidRPr="003014FE">
        <w:rPr>
          <w:rStyle w:val="Emphasis"/>
          <w:highlight w:val="yellow"/>
        </w:rPr>
        <w:t>substantial</w:t>
      </w:r>
      <w:r w:rsidRPr="009A6A8E">
        <w:rPr>
          <w:rStyle w:val="StyleUnderline"/>
        </w:rPr>
        <w:t xml:space="preserve"> economic </w:t>
      </w:r>
      <w:r w:rsidRPr="00F94058">
        <w:rPr>
          <w:rStyle w:val="Emphasis"/>
          <w:highlight w:val="yellow"/>
        </w:rPr>
        <w:t>resources might be expended by</w:t>
      </w:r>
      <w:r w:rsidRPr="009A6A8E">
        <w:rPr>
          <w:rStyle w:val="StyleUnderline"/>
        </w:rPr>
        <w:t xml:space="preserve"> terrestrial states </w:t>
      </w:r>
      <w:r w:rsidRPr="003014FE">
        <w:rPr>
          <w:rStyle w:val="Emphasis"/>
          <w:highlight w:val="yellow"/>
        </w:rPr>
        <w:t>attempting to contain</w:t>
      </w:r>
      <w:r w:rsidRPr="003014FE">
        <w:rPr>
          <w:rStyle w:val="Emphasis"/>
        </w:rPr>
        <w:t xml:space="preserve"> </w:t>
      </w:r>
      <w:r w:rsidRPr="009A6A8E">
        <w:rPr>
          <w:rStyle w:val="StyleUnderline"/>
        </w:rPr>
        <w:t xml:space="preserve">or prevent malevolent intentions from </w:t>
      </w:r>
      <w:r w:rsidRPr="003014FE">
        <w:rPr>
          <w:rStyle w:val="Emphasis"/>
          <w:highlight w:val="yellow"/>
        </w:rPr>
        <w:t>them</w:t>
      </w:r>
      <w:r w:rsidRPr="009A6A8E">
        <w:rPr>
          <w:rStyle w:val="StyleUnderline"/>
        </w:rPr>
        <w:t>.</w:t>
      </w:r>
      <w:r w:rsidRPr="001C05DB">
        <w:rPr>
          <w:sz w:val="16"/>
        </w:rPr>
        <w:t xml:space="preserve"> Like a person harassed by flies in the summer heat, they do not need to be large or even to possess the capacity to do much harm; they may be orders of magnitude smaller in resources and numbers of people than the Earth, but their presence might still be a constant source of irritation to earthly states. </w:t>
      </w:r>
      <w:r w:rsidRPr="009A6A8E">
        <w:rPr>
          <w:rStyle w:val="StyleUnderline"/>
        </w:rPr>
        <w:t xml:space="preserve">While they exist, the time and resources applied to them will be a drain on terrestrial libertarian states. </w:t>
      </w:r>
      <w:r w:rsidRPr="00504F7D">
        <w:rPr>
          <w:rStyle w:val="Emphasis"/>
          <w:highlight w:val="yellow"/>
        </w:rPr>
        <w:t>Their access to the infinite resources of space and their ability to secrete away weapons in the unpoliceable vastness of the interplanetary void will make them a persistent concern</w:t>
      </w:r>
      <w:r w:rsidRPr="009A6A8E">
        <w:rPr>
          <w:rStyle w:val="StyleUnderline"/>
        </w:rPr>
        <w:t xml:space="preserve"> to terrestrial nations because their unknown intentions and future potential lead them to sap resolve and draw political and economic attention.</w:t>
      </w:r>
    </w:p>
    <w:p w14:paraId="4A4FD7BD" w14:textId="77777777" w:rsidR="00312DCA" w:rsidRPr="009A6A8E" w:rsidRDefault="00312DCA" w:rsidP="00312DCA">
      <w:pPr>
        <w:ind w:left="720"/>
        <w:rPr>
          <w:rStyle w:val="StyleUnderline"/>
        </w:rPr>
      </w:pPr>
      <w:r w:rsidRPr="009A6A8E">
        <w:rPr>
          <w:rStyle w:val="StyleUnderline"/>
        </w:rPr>
        <w:lastRenderedPageBreak/>
        <w:t xml:space="preserve">In the much longer term, </w:t>
      </w:r>
      <w:r w:rsidRPr="00504F7D">
        <w:rPr>
          <w:rStyle w:val="Emphasis"/>
          <w:highlight w:val="yellow"/>
        </w:rPr>
        <w:t>these tyrants may control the supply of essential materials to Earth</w:t>
      </w:r>
      <w:r w:rsidRPr="009A6A8E">
        <w:rPr>
          <w:rStyle w:val="StyleUnderline"/>
        </w:rPr>
        <w:t>.</w:t>
      </w:r>
      <w:r w:rsidRPr="007110B0">
        <w:t xml:space="preserve"> </w:t>
      </w:r>
      <w:r w:rsidRPr="00504F7D">
        <w:rPr>
          <w:rStyle w:val="Emphasis"/>
          <w:highlight w:val="yellow"/>
        </w:rPr>
        <w:t>Rare metals, sources of energy and key orbits</w:t>
      </w:r>
      <w:r w:rsidRPr="009A6A8E">
        <w:rPr>
          <w:rStyle w:val="StyleUnderline"/>
        </w:rPr>
        <w:t xml:space="preserve"> in space </w:t>
      </w:r>
      <w:r w:rsidRPr="00504F7D">
        <w:rPr>
          <w:rStyle w:val="Emphasis"/>
          <w:highlight w:val="yellow"/>
        </w:rPr>
        <w:t>may</w:t>
      </w:r>
      <w:r w:rsidRPr="009A6A8E">
        <w:rPr>
          <w:rStyle w:val="StyleUnderline"/>
        </w:rPr>
        <w:t xml:space="preserve"> all eventually </w:t>
      </w:r>
      <w:r w:rsidRPr="00504F7D">
        <w:rPr>
          <w:rStyle w:val="Emphasis"/>
          <w:highlight w:val="yellow"/>
        </w:rPr>
        <w:t>fall under their control.</w:t>
      </w:r>
      <w:r w:rsidRPr="009A6A8E">
        <w:rPr>
          <w:rStyle w:val="StyleUnderline"/>
        </w:rPr>
        <w:t xml:space="preserve"> Commanding the vast resources and key strategic points of the Solar System, </w:t>
      </w:r>
      <w:proofErr w:type="spellStart"/>
      <w:r w:rsidRPr="009A6A8E">
        <w:rPr>
          <w:rStyle w:val="StyleUnderline"/>
        </w:rPr>
        <w:t>autocractic</w:t>
      </w:r>
      <w:proofErr w:type="spellEnd"/>
      <w:r w:rsidRPr="009A6A8E">
        <w:rPr>
          <w:rStyle w:val="StyleUnderline"/>
        </w:rPr>
        <w:t xml:space="preserve"> extraterrestrial states do not need to possess expansive infrastructure to find themselves in a situation where they control important elements in the means of terrestrial supply.</w:t>
      </w:r>
    </w:p>
    <w:p w14:paraId="74143D9B" w14:textId="77777777" w:rsidR="00312DCA" w:rsidRPr="001C05DB" w:rsidRDefault="00312DCA" w:rsidP="00312DCA">
      <w:pPr>
        <w:ind w:left="720"/>
        <w:rPr>
          <w:sz w:val="16"/>
        </w:rPr>
      </w:pPr>
      <w:proofErr w:type="gramStart"/>
      <w:r w:rsidRPr="009A6A8E">
        <w:rPr>
          <w:rStyle w:val="StyleUnderline"/>
        </w:rPr>
        <w:t>All of</w:t>
      </w:r>
      <w:proofErr w:type="gramEnd"/>
      <w:r w:rsidRPr="009A6A8E">
        <w:rPr>
          <w:rStyle w:val="StyleUnderline"/>
        </w:rPr>
        <w:t xml:space="preserve"> these factors conspire to allow </w:t>
      </w:r>
      <w:r w:rsidRPr="007C1A46">
        <w:rPr>
          <w:rStyle w:val="Emphasis"/>
          <w:highlight w:val="yellow"/>
        </w:rPr>
        <w:t>extraterrestrial communities</w:t>
      </w:r>
      <w:r w:rsidRPr="009A6A8E">
        <w:rPr>
          <w:rStyle w:val="StyleUnderline"/>
        </w:rPr>
        <w:t xml:space="preserve"> to </w:t>
      </w:r>
      <w:r w:rsidRPr="007C1A46">
        <w:rPr>
          <w:rStyle w:val="Emphasis"/>
          <w:highlight w:val="yellow"/>
        </w:rPr>
        <w:t>exert a disproportionate effect on the Earth</w:t>
      </w:r>
      <w:r w:rsidRPr="009A6A8E">
        <w:rPr>
          <w:rStyle w:val="StyleUnderline"/>
        </w:rPr>
        <w:t xml:space="preserve"> compared to their size and populace. It is not an over-</w:t>
      </w:r>
      <w:proofErr w:type="spellStart"/>
      <w:r w:rsidRPr="009A6A8E">
        <w:rPr>
          <w:rStyle w:val="StyleUnderline"/>
        </w:rPr>
        <w:t>dramatisation</w:t>
      </w:r>
      <w:proofErr w:type="spellEnd"/>
      <w:r w:rsidRPr="009A6A8E">
        <w:rPr>
          <w:rStyle w:val="StyleUnderline"/>
        </w:rPr>
        <w:t xml:space="preserve"> to conclude that </w:t>
      </w:r>
      <w:r w:rsidRPr="007C1A46">
        <w:rPr>
          <w:rStyle w:val="Emphasis"/>
          <w:highlight w:val="yellow"/>
        </w:rPr>
        <w:t xml:space="preserve">if liberty should be extinguished in </w:t>
      </w:r>
      <w:proofErr w:type="gramStart"/>
      <w:r w:rsidRPr="007C1A46">
        <w:rPr>
          <w:rStyle w:val="Emphasis"/>
          <w:highlight w:val="yellow"/>
        </w:rPr>
        <w:t>space</w:t>
      </w:r>
      <w:proofErr w:type="gramEnd"/>
      <w:r w:rsidRPr="007C1A46">
        <w:rPr>
          <w:rStyle w:val="Emphasis"/>
          <w:highlight w:val="yellow"/>
        </w:rPr>
        <w:t xml:space="preserve"> then its future on the Earth will be in doubt</w:t>
      </w:r>
      <w:r w:rsidRPr="009A6A8E">
        <w:rPr>
          <w:rStyle w:val="StyleUnderline"/>
        </w:rPr>
        <w:t xml:space="preserve">. </w:t>
      </w:r>
      <w:r w:rsidRPr="001C05DB">
        <w:rPr>
          <w:sz w:val="16"/>
        </w:rPr>
        <w:t xml:space="preserve">Pope Gregory VII’s invocation to ‘Let the terrestrial kingdom serve – or be the slave – of the celestial’ [10] may thus come to be </w:t>
      </w:r>
      <w:proofErr w:type="spellStart"/>
      <w:r w:rsidRPr="001C05DB">
        <w:rPr>
          <w:sz w:val="16"/>
        </w:rPr>
        <w:t>realised</w:t>
      </w:r>
      <w:proofErr w:type="spellEnd"/>
      <w:r w:rsidRPr="001C05DB">
        <w:rPr>
          <w:sz w:val="16"/>
        </w:rPr>
        <w:t xml:space="preserve"> literally.</w:t>
      </w:r>
    </w:p>
    <w:p w14:paraId="478C5C3E" w14:textId="77777777" w:rsidR="00312DCA" w:rsidRPr="007C1A46" w:rsidRDefault="00312DCA" w:rsidP="00312DCA">
      <w:pPr>
        <w:ind w:left="720"/>
        <w:rPr>
          <w:rStyle w:val="Emphasis"/>
        </w:rPr>
      </w:pPr>
      <w:r w:rsidRPr="007C1A46">
        <w:rPr>
          <w:rStyle w:val="Emphasis"/>
          <w:highlight w:val="yellow"/>
        </w:rPr>
        <w:t>The consequences of extraterrestrial tyranny are</w:t>
      </w:r>
      <w:r w:rsidRPr="009A6A8E">
        <w:rPr>
          <w:rStyle w:val="StyleUnderline"/>
        </w:rPr>
        <w:t xml:space="preserve">, therefore, of the most </w:t>
      </w:r>
      <w:r w:rsidRPr="00931807">
        <w:rPr>
          <w:rStyle w:val="Emphasis"/>
          <w:highlight w:val="yellow"/>
        </w:rPr>
        <w:t>profound</w:t>
      </w:r>
      <w:r w:rsidRPr="009A6A8E">
        <w:rPr>
          <w:rStyle w:val="StyleUnderline"/>
        </w:rPr>
        <w:t xml:space="preserve"> scope.</w:t>
      </w:r>
      <w:r w:rsidRPr="001C05DB">
        <w:rPr>
          <w:sz w:val="16"/>
        </w:rPr>
        <w:t xml:space="preserve"> Examining the conditions for its emergence and persistence beyond the Earth is not merely an intellectual enquiry of interest to political philosophers and scientists, nor are its consequences necessarily confined to those unfortunate enough to find themselves under the aegis of its practitioners</w:t>
      </w:r>
      <w:r w:rsidRPr="001C05DB">
        <w:rPr>
          <w:rStyle w:val="StyleUnderline"/>
        </w:rPr>
        <w:t xml:space="preserve">. </w:t>
      </w:r>
      <w:r w:rsidRPr="007C1A46">
        <w:rPr>
          <w:rStyle w:val="Emphasis"/>
          <w:highlight w:val="yellow"/>
        </w:rPr>
        <w:t xml:space="preserve">A successful </w:t>
      </w:r>
      <w:r w:rsidRPr="006F43E9">
        <w:rPr>
          <w:rStyle w:val="Emphasis"/>
          <w:highlight w:val="yellow"/>
        </w:rPr>
        <w:t>diminution of</w:t>
      </w:r>
      <w:r w:rsidRPr="001C05DB">
        <w:rPr>
          <w:rStyle w:val="StyleUnderline"/>
        </w:rPr>
        <w:t xml:space="preserve"> the conditions that allow </w:t>
      </w:r>
      <w:r w:rsidRPr="007C1A46">
        <w:rPr>
          <w:rStyle w:val="Emphasis"/>
          <w:highlight w:val="yellow"/>
        </w:rPr>
        <w:t>extraterrestrial despotism</w:t>
      </w:r>
      <w:r w:rsidRPr="007C1A46">
        <w:rPr>
          <w:rStyle w:val="Emphasis"/>
        </w:rPr>
        <w:t xml:space="preserve"> </w:t>
      </w:r>
      <w:r w:rsidRPr="001C05DB">
        <w:rPr>
          <w:rStyle w:val="StyleUnderline"/>
        </w:rPr>
        <w:t xml:space="preserve">to take hold </w:t>
      </w:r>
      <w:r w:rsidRPr="007C1A46">
        <w:rPr>
          <w:rStyle w:val="Emphasis"/>
          <w:highlight w:val="yellow"/>
        </w:rPr>
        <w:t>may ultimately turn out to be essential for ensuring the continuity of human freedom itself</w:t>
      </w:r>
    </w:p>
    <w:p w14:paraId="6EBB96F4" w14:textId="77777777" w:rsidR="00312DCA" w:rsidRDefault="00312DCA" w:rsidP="00312DCA"/>
    <w:p w14:paraId="2D9B0614" w14:textId="184C41BB" w:rsidR="00312DCA" w:rsidRDefault="00312DCA" w:rsidP="00312DCA">
      <w:pPr>
        <w:pStyle w:val="Heading4"/>
        <w:rPr>
          <w:rFonts w:cs="Times New Roman"/>
          <w:u w:val="single"/>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r>
        <w:rPr>
          <w:rFonts w:cs="Times New Roman"/>
          <w:u w:val="single"/>
        </w:rPr>
        <w:t>.</w:t>
      </w:r>
      <w:r w:rsidR="00235C09">
        <w:rPr>
          <w:rFonts w:cs="Times New Roman"/>
          <w:u w:val="single"/>
        </w:rPr>
        <w:t xml:space="preserve"> (That’s their Grego card) </w:t>
      </w:r>
    </w:p>
    <w:p w14:paraId="2F44F56C" w14:textId="77777777" w:rsidR="00312DCA" w:rsidRPr="006B61DF" w:rsidRDefault="00312DCA" w:rsidP="00312DCA"/>
    <w:p w14:paraId="03880701" w14:textId="77777777" w:rsidR="00312DCA" w:rsidRPr="00EC104B" w:rsidRDefault="00312DCA" w:rsidP="00312DCA">
      <w:r w:rsidRPr="00BC15A3">
        <w:rPr>
          <w:rStyle w:val="Style13ptBold"/>
        </w:rPr>
        <w:t>Grego 15</w:t>
      </w:r>
      <w:r>
        <w:t xml:space="preserve"> </w:t>
      </w:r>
      <w:r w:rsidRPr="00EC104B">
        <w:t xml:space="preserve">[Laura Grego, an expert in space weapons and security; ballistic missile proliferation, and ballistic missile defense, "Preventing Space War", Union of Concerned Scientists, 07-05-2015 </w:t>
      </w:r>
      <w:hyperlink r:id="rId18" w:history="1">
        <w:r w:rsidRPr="00EC104B">
          <w:rPr>
            <w:rStyle w:val="Hyperlink"/>
          </w:rPr>
          <w:t>https://allthingsnuclear.org/lgrego/preventing-space-war</w:t>
        </w:r>
      </w:hyperlink>
      <w:r w:rsidRPr="00EC104B">
        <w:rPr>
          <w:rStyle w:val="Hyperlink"/>
        </w:rPr>
        <w:t>]</w:t>
      </w:r>
      <w:r>
        <w:rPr>
          <w:rStyle w:val="Hyperlink"/>
        </w:rPr>
        <w:t xml:space="preserve"> JDN</w:t>
      </w:r>
    </w:p>
    <w:p w14:paraId="148171E1" w14:textId="77777777" w:rsidR="00312DCA" w:rsidRDefault="00312DCA" w:rsidP="00312DCA">
      <w:pPr>
        <w:ind w:left="720"/>
        <w:rPr>
          <w:sz w:val="14"/>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EC104B">
        <w:rPr>
          <w:rStyle w:val="Emphasis"/>
          <w:highlight w:val="yellow"/>
        </w:rPr>
        <w:t>conflict in space</w:t>
      </w:r>
      <w:r w:rsidRPr="00EC104B">
        <w:rPr>
          <w:sz w:val="14"/>
          <w:highlight w:val="yellow"/>
        </w:rPr>
        <w:t xml:space="preserve"> </w:t>
      </w:r>
      <w:r w:rsidRPr="00EC104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EC104B">
        <w:rPr>
          <w:rStyle w:val="Emphasis"/>
          <w:highlight w:val="yellow"/>
        </w:rPr>
        <w:t>disrupting</w:t>
      </w:r>
      <w:r w:rsidRPr="00EC104B">
        <w:rPr>
          <w:rStyle w:val="StyleUnderline"/>
          <w:highlight w:val="yellow"/>
        </w:rPr>
        <w:t xml:space="preserve"> space</w:t>
      </w:r>
      <w:r w:rsidRPr="00EC104B">
        <w:rPr>
          <w:rStyle w:val="StyleUnderline"/>
        </w:rPr>
        <w:t xml:space="preserve">-based </w:t>
      </w:r>
      <w:r w:rsidRPr="00EC104B">
        <w:rPr>
          <w:rStyle w:val="Emphasis"/>
          <w:highlight w:val="yellow"/>
        </w:rPr>
        <w:t>communication</w:t>
      </w:r>
      <w:r w:rsidRPr="00EC104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EC104B">
        <w:rPr>
          <w:rStyle w:val="StyleUnderline"/>
          <w:highlight w:val="yellow"/>
        </w:rPr>
        <w:t>could</w:t>
      </w:r>
      <w:r w:rsidRPr="00EC104B">
        <w:rPr>
          <w:sz w:val="14"/>
          <w:highlight w:val="yellow"/>
        </w:rPr>
        <w:t xml:space="preserve"> </w:t>
      </w:r>
      <w:r w:rsidRPr="00EC104B">
        <w:rPr>
          <w:rStyle w:val="Emphasis"/>
          <w:highlight w:val="yellow"/>
        </w:rPr>
        <w:t>rapidly escalate a war</w:t>
      </w:r>
      <w:r w:rsidRPr="00EC104B">
        <w:rPr>
          <w:rStyle w:val="StyleUnderline"/>
        </w:rPr>
        <w:t xml:space="preserve">, eventually </w:t>
      </w:r>
      <w:r w:rsidRPr="00EC104B">
        <w:rPr>
          <w:rStyle w:val="StyleUnderline"/>
          <w:highlight w:val="yellow"/>
        </w:rPr>
        <w:t xml:space="preserve">leading to </w:t>
      </w:r>
      <w:r w:rsidRPr="00EC104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EC104B">
        <w:rPr>
          <w:rStyle w:val="StyleUnderline"/>
          <w:highlight w:val="yellow"/>
        </w:rPr>
        <w:t>conflicts</w:t>
      </w:r>
      <w:r w:rsidRPr="00EC104B">
        <w:rPr>
          <w:rStyle w:val="StyleUnderline"/>
        </w:rPr>
        <w:t xml:space="preserve"> can </w:t>
      </w:r>
      <w:r w:rsidRPr="00EC104B">
        <w:rPr>
          <w:rStyle w:val="Emphasis"/>
          <w:highlight w:val="yellow"/>
        </w:rPr>
        <w:t>rapidly escalate and become global</w:t>
      </w:r>
      <w:r w:rsidRPr="00EC104B">
        <w:rPr>
          <w:rStyle w:val="StyleUnderline"/>
          <w:highlight w:val="yellow"/>
        </w:rPr>
        <w:t xml:space="preserve"> when space weapons are </w:t>
      </w:r>
      <w:r w:rsidRPr="00EC104B">
        <w:rPr>
          <w:rStyle w:val="Emphasis"/>
          <w:highlight w:val="yellow"/>
        </w:rPr>
        <w:t>involved</w:t>
      </w:r>
      <w:r w:rsidRPr="00EC104B">
        <w:rPr>
          <w:rStyle w:val="StyleUnderline"/>
        </w:rPr>
        <w:t xml:space="preserve">, and that </w:t>
      </w:r>
      <w:r w:rsidRPr="00EC104B">
        <w:rPr>
          <w:rStyle w:val="StyleUnderline"/>
          <w:highlight w:val="yellow"/>
        </w:rPr>
        <w:t xml:space="preserve">even </w:t>
      </w:r>
      <w:r w:rsidRPr="00EC104B">
        <w:rPr>
          <w:rStyle w:val="Emphasis"/>
          <w:highlight w:val="yellow"/>
        </w:rPr>
        <w:t>minor opponents</w:t>
      </w:r>
      <w:r w:rsidRPr="00EC104B">
        <w:rPr>
          <w:rStyle w:val="StyleUnderline"/>
          <w:highlight w:val="yellow"/>
        </w:rPr>
        <w:t xml:space="preserve"> can create </w:t>
      </w:r>
      <w:r w:rsidRPr="00EC104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EC104B">
        <w:rPr>
          <w:rStyle w:val="StyleUnderline"/>
          <w:highlight w:val="yellow"/>
        </w:rPr>
        <w:t>these insights have become</w:t>
      </w:r>
      <w:r w:rsidRPr="00EC104B">
        <w:rPr>
          <w:sz w:val="14"/>
          <w:highlight w:val="yellow"/>
        </w:rPr>
        <w:t xml:space="preserve"> “</w:t>
      </w:r>
      <w:r w:rsidRPr="00EC104B">
        <w:rPr>
          <w:rStyle w:val="Emphasis"/>
          <w:szCs w:val="26"/>
          <w:highlight w:val="yellow"/>
        </w:rPr>
        <w:t>virtually axiomatic.”</w:t>
      </w:r>
      <w:r w:rsidRPr="00EC104B">
        <w:rPr>
          <w:rStyle w:val="StyleUnderline"/>
          <w:highlight w:val="yellow"/>
        </w:rPr>
        <w:t xml:space="preserve"> Participants</w:t>
      </w:r>
      <w:r w:rsidRPr="00EC104B">
        <w:rPr>
          <w:rStyle w:val="StyleUnderline"/>
        </w:rPr>
        <w:t xml:space="preserve"> in the most recent Schriever war games </w:t>
      </w:r>
      <w:r w:rsidRPr="00EC104B">
        <w:rPr>
          <w:rStyle w:val="StyleUnderline"/>
          <w:highlight w:val="yellow"/>
        </w:rPr>
        <w:t xml:space="preserve">found that when </w:t>
      </w:r>
      <w:r w:rsidRPr="00EC104B">
        <w:rPr>
          <w:rStyle w:val="Emphasis"/>
          <w:highlight w:val="yellow"/>
        </w:rPr>
        <w:t>space weapons</w:t>
      </w:r>
      <w:r w:rsidRPr="00EC104B">
        <w:rPr>
          <w:rStyle w:val="StyleUnderline"/>
          <w:highlight w:val="yellow"/>
        </w:rPr>
        <w:t xml:space="preserve"> were introduced in a </w:t>
      </w:r>
      <w:r w:rsidRPr="00EC104B">
        <w:rPr>
          <w:rStyle w:val="Emphasis"/>
          <w:highlight w:val="yellow"/>
        </w:rPr>
        <w:t>regional crisis</w:t>
      </w:r>
      <w:r w:rsidRPr="00EC104B">
        <w:rPr>
          <w:sz w:val="14"/>
          <w:highlight w:val="yellow"/>
        </w:rPr>
        <w:t xml:space="preserve">, </w:t>
      </w:r>
      <w:r w:rsidRPr="00EC104B">
        <w:rPr>
          <w:rStyle w:val="StyleUnderline"/>
          <w:highlight w:val="yellow"/>
        </w:rPr>
        <w:t xml:space="preserve">it </w:t>
      </w:r>
      <w:r w:rsidRPr="00EC104B">
        <w:rPr>
          <w:rStyle w:val="Emphasis"/>
          <w:highlight w:val="yellow"/>
        </w:rPr>
        <w:t>escalated quickly</w:t>
      </w:r>
      <w:r w:rsidRPr="00EC104B">
        <w:rPr>
          <w:rStyle w:val="StyleUnderline"/>
          <w:highlight w:val="yellow"/>
        </w:rPr>
        <w:t xml:space="preserve"> and was difficult to </w:t>
      </w:r>
      <w:r w:rsidRPr="00EC104B">
        <w:rPr>
          <w:rStyle w:val="Emphasis"/>
          <w:highlight w:val="yellow"/>
        </w:rPr>
        <w:t>stop from spreading</w:t>
      </w:r>
      <w:r w:rsidRPr="00EC104B">
        <w:rPr>
          <w:rStyle w:val="StyleUnderline"/>
        </w:rPr>
        <w:t>. The</w:t>
      </w:r>
      <w:r w:rsidRPr="00EC104B">
        <w:rPr>
          <w:sz w:val="14"/>
        </w:rPr>
        <w:t xml:space="preserve"> </w:t>
      </w:r>
      <w:r w:rsidRPr="00EC104B">
        <w:rPr>
          <w:rStyle w:val="Emphasis"/>
          <w:highlight w:val="yellow"/>
        </w:rPr>
        <w:t>compressed timelines</w:t>
      </w:r>
      <w:r w:rsidRPr="00EC104B">
        <w:rPr>
          <w:sz w:val="14"/>
        </w:rPr>
        <w:t xml:space="preserve">, </w:t>
      </w:r>
      <w:r w:rsidRPr="00EC104B">
        <w:rPr>
          <w:rStyle w:val="StyleUnderline"/>
        </w:rPr>
        <w:t xml:space="preserve">the </w:t>
      </w:r>
      <w:r w:rsidRPr="00EC104B">
        <w:rPr>
          <w:rStyle w:val="Emphasis"/>
          <w:highlight w:val="yellow"/>
        </w:rPr>
        <w:t>global</w:t>
      </w:r>
      <w:r w:rsidRPr="00EC104B">
        <w:rPr>
          <w:rStyle w:val="StyleUnderline"/>
        </w:rPr>
        <w:t xml:space="preserve"> as well as </w:t>
      </w:r>
      <w:r w:rsidRPr="00EC104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EC104B">
        <w:rPr>
          <w:rStyle w:val="StyleUnderline"/>
          <w:highlight w:val="yellow"/>
        </w:rPr>
        <w:t>assets</w:t>
      </w:r>
      <w:r w:rsidRPr="00EC104B">
        <w:rPr>
          <w:rStyle w:val="StyleUnderline"/>
        </w:rPr>
        <w:t xml:space="preserve">, the </w:t>
      </w:r>
      <w:r w:rsidRPr="00EC104B">
        <w:rPr>
          <w:rStyle w:val="StyleUnderline"/>
          <w:highlight w:val="yellow"/>
        </w:rPr>
        <w:t xml:space="preserve">difficulty of </w:t>
      </w:r>
      <w:r w:rsidRPr="00EC104B">
        <w:rPr>
          <w:rStyle w:val="Emphasis"/>
          <w:highlight w:val="yellow"/>
        </w:rPr>
        <w:t>attribution</w:t>
      </w:r>
      <w:r w:rsidRPr="00EC104B">
        <w:rPr>
          <w:rStyle w:val="StyleUnderline"/>
          <w:highlight w:val="yellow"/>
        </w:rPr>
        <w:t xml:space="preserve"> </w:t>
      </w:r>
      <w:r w:rsidRPr="00EC104B">
        <w:rPr>
          <w:rStyle w:val="StyleUnderline"/>
        </w:rPr>
        <w:t xml:space="preserve">and </w:t>
      </w:r>
      <w:r w:rsidRPr="00EC104B">
        <w:rPr>
          <w:rStyle w:val="Emphasis"/>
        </w:rPr>
        <w:t>seeing what is happening</w:t>
      </w:r>
      <w:r w:rsidRPr="00EC104B">
        <w:rPr>
          <w:rStyle w:val="StyleUnderline"/>
          <w:highlight w:val="yellow"/>
        </w:rPr>
        <w:t xml:space="preserve">, and </w:t>
      </w:r>
      <w:r w:rsidRPr="00EC104B">
        <w:rPr>
          <w:rStyle w:val="StyleUnderline"/>
        </w:rPr>
        <w:t xml:space="preserve">the </w:t>
      </w:r>
      <w:r w:rsidRPr="00EC104B">
        <w:rPr>
          <w:rStyle w:val="Emphasis"/>
          <w:highlight w:val="yellow"/>
        </w:rPr>
        <w:t>inherent vulnerability of satellites</w:t>
      </w:r>
      <w:r w:rsidRPr="00EC104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w:t>
      </w:r>
      <w:r w:rsidRPr="00EC104B">
        <w:rPr>
          <w:rStyle w:val="StyleUnderline"/>
        </w:rPr>
        <w:lastRenderedPageBreak/>
        <w:t xml:space="preserve">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0AF1E95F" w14:textId="77777777" w:rsidR="00235C09" w:rsidRDefault="00235C09" w:rsidP="00235C09">
      <w:pPr>
        <w:pStyle w:val="Heading4"/>
      </w:pPr>
      <w:r w:rsidRPr="00235C09">
        <w:rPr>
          <w:sz w:val="44"/>
          <w:szCs w:val="44"/>
          <w:u w:val="double"/>
        </w:rPr>
        <w:t>DA</w:t>
      </w:r>
      <w:r>
        <w:br/>
      </w:r>
      <w:r>
        <w:t xml:space="preserve">Despite resistance, the CCP regime is stable now – but challenges to legitimacy cause </w:t>
      </w:r>
      <w:proofErr w:type="spellStart"/>
      <w:r>
        <w:t>lashout</w:t>
      </w:r>
      <w:proofErr w:type="spellEnd"/>
      <w:r>
        <w:t xml:space="preserve"> </w:t>
      </w:r>
    </w:p>
    <w:p w14:paraId="7D92A28C" w14:textId="77777777" w:rsidR="00235C09" w:rsidRPr="00462A04" w:rsidRDefault="00235C09" w:rsidP="00235C09">
      <w:pPr>
        <w:rPr>
          <w:rStyle w:val="Style13ptBold"/>
        </w:rPr>
      </w:pPr>
      <w:r w:rsidRPr="00462A04">
        <w:rPr>
          <w:rStyle w:val="Style13ptBold"/>
        </w:rPr>
        <w:t>Ball, MA in IR, 20</w:t>
      </w:r>
    </w:p>
    <w:p w14:paraId="7D72C82C" w14:textId="77777777" w:rsidR="00235C09" w:rsidRPr="00462A04" w:rsidRDefault="00235C09" w:rsidP="00235C09">
      <w:pPr>
        <w:rPr>
          <w:szCs w:val="16"/>
        </w:rPr>
      </w:pPr>
      <w:r w:rsidRPr="00462A04">
        <w:rPr>
          <w:szCs w:val="16"/>
        </w:rPr>
        <w:t>(Joshua, University of St</w:t>
      </w:r>
      <w:r>
        <w:rPr>
          <w:szCs w:val="16"/>
        </w:rPr>
        <w:t>.</w:t>
      </w:r>
      <w:r w:rsidRPr="00462A04">
        <w:rPr>
          <w:szCs w:val="16"/>
        </w:rPr>
        <w:t xml:space="preserve"> Andrews, </w:t>
      </w:r>
      <w:hyperlink r:id="rId19" w:history="1">
        <w:r w:rsidRPr="00462A04">
          <w:rPr>
            <w:rStyle w:val="Hyperlink"/>
            <w:szCs w:val="16"/>
          </w:rPr>
          <w:t>https://globalsecurityreview.com/degree-chinas-internal-stability-depend-economic-growth/</w:t>
        </w:r>
      </w:hyperlink>
      <w:r w:rsidRPr="00462A04">
        <w:rPr>
          <w:szCs w:val="16"/>
        </w:rPr>
        <w:t>, April 10) BW</w:t>
      </w:r>
    </w:p>
    <w:p w14:paraId="37762ECE" w14:textId="77777777" w:rsidR="00235C09" w:rsidRPr="00040F6C" w:rsidRDefault="00235C09" w:rsidP="00235C09">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w:t>
      </w:r>
      <w:proofErr w:type="gramStart"/>
      <w:r w:rsidRPr="00064271">
        <w:rPr>
          <w:sz w:val="14"/>
        </w:rPr>
        <w:t>in regards to</w:t>
      </w:r>
      <w:proofErr w:type="gramEnd"/>
      <w:r w:rsidRPr="00064271">
        <w:rPr>
          <w:sz w:val="14"/>
        </w:rPr>
        <w:t xml:space="preserve">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w:t>
      </w:r>
      <w:proofErr w:type="gramStart"/>
      <w:r w:rsidRPr="00040F6C">
        <w:rPr>
          <w:rStyle w:val="StyleUnderline"/>
        </w:rPr>
        <w:t>the majority of</w:t>
      </w:r>
      <w:proofErr w:type="gramEnd"/>
      <w:r w:rsidRPr="00040F6C">
        <w:rPr>
          <w:rStyle w:val="StyleUnderline"/>
        </w:rPr>
        <w:t xml:space="preserve">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w:t>
      </w:r>
      <w:proofErr w:type="gramStart"/>
      <w:r w:rsidRPr="00040F6C">
        <w:rPr>
          <w:rStyle w:val="StyleUnderline"/>
        </w:rPr>
        <w:t>if</w:t>
      </w:r>
      <w:r w:rsidRPr="00064271">
        <w:rPr>
          <w:sz w:val="14"/>
        </w:rPr>
        <w:t xml:space="preserve"> and when</w:t>
      </w:r>
      <w:proofErr w:type="gramEnd"/>
      <w:r w:rsidRPr="00064271">
        <w:rPr>
          <w:sz w:val="14"/>
        </w:rPr>
        <w:t xml:space="preserve">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 xml:space="preserve">it can only contain </w:t>
      </w:r>
      <w:r w:rsidRPr="00D43E42">
        <w:rPr>
          <w:rStyle w:val="Emphasis"/>
          <w:highlight w:val="green"/>
        </w:rPr>
        <w:lastRenderedPageBreak/>
        <w:t>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proofErr w:type="gramStart"/>
      <w:r w:rsidRPr="00040F6C">
        <w:rPr>
          <w:rStyle w:val="StyleUnderline"/>
        </w:rPr>
        <w:t>as a result of</w:t>
      </w:r>
      <w:proofErr w:type="gramEnd"/>
      <w:r w:rsidRPr="00040F6C">
        <w:rPr>
          <w:rStyle w:val="StyleUnderline"/>
        </w:rPr>
        <w:t xml:space="preserve">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4BEE6130" w14:textId="77777777" w:rsidR="00235C09" w:rsidRPr="00C47076" w:rsidRDefault="00235C09" w:rsidP="00235C09">
      <w:pPr>
        <w:pStyle w:val="Heading4"/>
        <w:rPr>
          <w:rStyle w:val="Style13ptBold"/>
          <w:b/>
        </w:rPr>
      </w:pPr>
      <w:r>
        <w:t>The plan erodes CCP legitimacy. Xi and CCP leadership have made the privatization of space their top priority for military and economic superiority. Marlborough reads yellow:</w:t>
      </w:r>
    </w:p>
    <w:p w14:paraId="13134BCD" w14:textId="77777777" w:rsidR="00235C09" w:rsidRPr="00E60D8F" w:rsidRDefault="00235C09" w:rsidP="00235C0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64FB762" w14:textId="77777777" w:rsidR="00235C09" w:rsidRPr="00EE6EBB" w:rsidRDefault="00235C09" w:rsidP="00235C09">
      <w:pPr>
        <w:rPr>
          <w:rStyle w:val="StyleUnderline"/>
        </w:rPr>
      </w:pPr>
      <w:r w:rsidRPr="00EE6EBB">
        <w:rPr>
          <w:rStyle w:val="StyleUnderline"/>
        </w:rPr>
        <w:t>How did China get here—and why?</w:t>
      </w:r>
    </w:p>
    <w:p w14:paraId="1B3B287C" w14:textId="77777777" w:rsidR="00235C09" w:rsidRPr="00C0159B" w:rsidRDefault="00235C09" w:rsidP="00235C09">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478CD684" w14:textId="77777777" w:rsidR="00235C09" w:rsidRPr="00B427D5" w:rsidRDefault="00235C09" w:rsidP="00235C09">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10E6C02" w14:textId="77777777" w:rsidR="00235C09" w:rsidRPr="00C0159B" w:rsidRDefault="00235C09" w:rsidP="00235C09">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1524B57" w14:textId="77777777" w:rsidR="00235C09" w:rsidRPr="00A77938" w:rsidRDefault="00235C09" w:rsidP="00235C09">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D210E70" w14:textId="77777777" w:rsidR="00235C09" w:rsidRPr="00A77938" w:rsidRDefault="00235C09" w:rsidP="00235C09">
      <w:pPr>
        <w:rPr>
          <w:rStyle w:val="Emphasis"/>
        </w:rPr>
      </w:pPr>
      <w:r w:rsidRPr="00C0159B">
        <w:rPr>
          <w:sz w:val="12"/>
        </w:rPr>
        <w:lastRenderedPageBreak/>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2833CF1F" w14:textId="77777777" w:rsidR="00235C09" w:rsidRPr="00A77938" w:rsidRDefault="00235C09" w:rsidP="00235C09">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69D8DD5" w14:textId="77777777" w:rsidR="00235C09" w:rsidRPr="00A77938" w:rsidRDefault="00235C09" w:rsidP="00235C09">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5571FB6" w14:textId="77777777" w:rsidR="00235C09" w:rsidRPr="00A77938" w:rsidRDefault="00235C09" w:rsidP="00235C0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3A686235" w14:textId="77777777" w:rsidR="00235C09" w:rsidRPr="00A77938" w:rsidRDefault="00235C09" w:rsidP="00235C09">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18C63F8" w14:textId="77777777" w:rsidR="00235C09" w:rsidRPr="00680538" w:rsidRDefault="00235C09" w:rsidP="00235C09">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1E3FD55" w14:textId="77777777" w:rsidR="00235C09" w:rsidRPr="00FF23CA" w:rsidRDefault="00235C09" w:rsidP="00235C09">
      <w:pPr>
        <w:pStyle w:val="Heading4"/>
        <w:rPr>
          <w:rFonts w:cs="Calibri"/>
        </w:rPr>
      </w:pPr>
      <w:r>
        <w:rPr>
          <w:rFonts w:cs="Calibri"/>
        </w:rPr>
        <w:t>Diversionary conflict – it escalates.</w:t>
      </w:r>
    </w:p>
    <w:p w14:paraId="727A705B" w14:textId="77777777" w:rsidR="00235C09" w:rsidRPr="00FF23CA" w:rsidRDefault="00235C09" w:rsidP="00235C09">
      <w:pPr>
        <w:rPr>
          <w:rStyle w:val="Style13ptBold"/>
        </w:rPr>
      </w:pPr>
      <w:r w:rsidRPr="00FF23CA">
        <w:rPr>
          <w:rStyle w:val="Style13ptBold"/>
        </w:rPr>
        <w:t>Hassid, PhD, 19</w:t>
      </w:r>
    </w:p>
    <w:p w14:paraId="5E354207" w14:textId="77777777" w:rsidR="00235C09" w:rsidRPr="00FF23CA" w:rsidRDefault="00235C09" w:rsidP="00235C09">
      <w:pPr>
        <w:rPr>
          <w:szCs w:val="16"/>
        </w:rPr>
      </w:pPr>
      <w:r w:rsidRPr="00FF23CA">
        <w:rPr>
          <w:szCs w:val="16"/>
        </w:rPr>
        <w:t xml:space="preserve">(Jonathan, </w:t>
      </w:r>
      <w:proofErr w:type="spellStart"/>
      <w:r w:rsidRPr="00FF23CA">
        <w:rPr>
          <w:szCs w:val="16"/>
        </w:rPr>
        <w:t>PoliSci@Berkeley</w:t>
      </w:r>
      <w:proofErr w:type="spellEnd"/>
      <w:r w:rsidRPr="00FF23CA">
        <w:rPr>
          <w:szCs w:val="16"/>
        </w:rPr>
        <w:t xml:space="preserve">, </w:t>
      </w:r>
      <w:proofErr w:type="spellStart"/>
      <w:r w:rsidRPr="00FF23CA">
        <w:rPr>
          <w:szCs w:val="16"/>
        </w:rPr>
        <w:t>AssistProfPoliSci@IowaState</w:t>
      </w:r>
      <w:proofErr w:type="spellEnd"/>
      <w:r w:rsidRPr="00FF23CA">
        <w:rPr>
          <w:szCs w:val="16"/>
        </w:rPr>
        <w:t xml:space="preserve">, A Poor China Might Be More Dangerous Than a Rich China, in </w:t>
      </w:r>
      <w:r w:rsidRPr="00FF23CA">
        <w:rPr>
          <w:szCs w:val="16"/>
          <w:u w:val="single"/>
        </w:rPr>
        <w:t>Foreign Policy Issues for America</w:t>
      </w:r>
      <w:r w:rsidRPr="00FF23CA">
        <w:rPr>
          <w:szCs w:val="16"/>
        </w:rPr>
        <w:t xml:space="preserve">, ed. Richard </w:t>
      </w:r>
      <w:proofErr w:type="spellStart"/>
      <w:r w:rsidRPr="00FF23CA">
        <w:rPr>
          <w:szCs w:val="16"/>
        </w:rPr>
        <w:t>Mansbach</w:t>
      </w:r>
      <w:proofErr w:type="spellEnd"/>
      <w:r w:rsidRPr="00FF23CA">
        <w:rPr>
          <w:szCs w:val="16"/>
        </w:rPr>
        <w:t xml:space="preserve"> DPhil and James McCormick PhD, Routledge)</w:t>
      </w:r>
    </w:p>
    <w:p w14:paraId="3C32E0D5" w14:textId="77777777" w:rsidR="00235C09" w:rsidRPr="00FF23CA" w:rsidRDefault="00235C09" w:rsidP="00235C09">
      <w:pPr>
        <w:rPr>
          <w:rStyle w:val="Emphasis"/>
          <w:b w:val="0"/>
          <w:iCs w:val="0"/>
        </w:rPr>
      </w:pPr>
      <w:r w:rsidRPr="006B1240">
        <w:rPr>
          <w:rStyle w:val="StyleUnderline"/>
        </w:rPr>
        <w:t xml:space="preserve">China has </w:t>
      </w:r>
      <w:proofErr w:type="gramStart"/>
      <w:r w:rsidRPr="006B1240">
        <w:rPr>
          <w:rStyle w:val="StyleUnderline"/>
        </w:rPr>
        <w:t>a number of</w:t>
      </w:r>
      <w:proofErr w:type="gramEnd"/>
      <w:r w:rsidRPr="006B1240">
        <w:rPr>
          <w:rStyle w:val="StyleUnderline"/>
        </w:rPr>
        <w:t xml:space="preserve">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 xml:space="preserve">China would </w:t>
      </w:r>
      <w:r w:rsidRPr="00911637">
        <w:rPr>
          <w:rStyle w:val="StyleUnderline"/>
          <w:highlight w:val="green"/>
        </w:rPr>
        <w:lastRenderedPageBreak/>
        <w:t>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w:t>
      </w:r>
      <w:proofErr w:type="gramStart"/>
      <w:r w:rsidRPr="00FF23CA">
        <w:t>However</w:t>
      </w:r>
      <w:proofErr w:type="gramEnd"/>
      <w:r w:rsidRPr="00FF23CA">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FF23CA">
        <w:t>Indonesiaiii</w:t>
      </w:r>
      <w:proofErr w:type="spellEnd"/>
      <w:r w:rsidRPr="00FF23CA">
        <w:t xml:space="preserve">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w:t>
      </w:r>
      <w:proofErr w:type="gramStart"/>
      <w:r w:rsidRPr="00FF23CA">
        <w:rPr>
          <w:rStyle w:val="StyleUnderline"/>
        </w:rPr>
        <w:t>actually retreating</w:t>
      </w:r>
      <w:proofErr w:type="gramEnd"/>
      <w:r w:rsidRPr="00FF23CA">
        <w:rPr>
          <w:rStyle w:val="StyleUnderline"/>
        </w:rPr>
        <w:t xml:space="preserve">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w:t>
      </w:r>
      <w:proofErr w:type="gramStart"/>
      <w:r w:rsidRPr="00FF23CA">
        <w:rPr>
          <w:rStyle w:val="StyleUnderline"/>
        </w:rPr>
        <w:t>Xi</w:t>
      </w:r>
      <w:proofErr w:type="gramEnd"/>
      <w:r w:rsidRPr="00FF23CA">
        <w:rPr>
          <w:rStyle w:val="StyleUnderline"/>
        </w:rPr>
        <w:t xml:space="preserve">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 xml:space="preserve">A prosperous China means that </w:t>
      </w:r>
      <w:r w:rsidRPr="00911637">
        <w:rPr>
          <w:rStyle w:val="StyleUnderline"/>
          <w:highlight w:val="green"/>
        </w:rPr>
        <w:lastRenderedPageBreak/>
        <w:t>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69F508D9" w14:textId="067554F8" w:rsidR="00AC1D6E" w:rsidRDefault="00290C3F" w:rsidP="005C3C46">
      <w:pPr>
        <w:pStyle w:val="Heading4"/>
      </w:pPr>
      <w:r>
        <w:br/>
      </w:r>
      <w:r w:rsidR="005C3C46">
        <w:t xml:space="preserve">1) </w:t>
      </w:r>
      <w:r w:rsidR="008F1D3C">
        <w:t xml:space="preserve">Fernandez doesn’t say China is dependent on private entities – </w:t>
      </w:r>
      <w:r w:rsidR="00AC1D6E">
        <w:t xml:space="preserve">it just says private entities in China are expanding, but they can’t provide a warrant for why the Chinese government can’t do this stuff if it wanted to </w:t>
      </w:r>
    </w:p>
    <w:p w14:paraId="3B178B67" w14:textId="77777777" w:rsidR="00235C09" w:rsidRDefault="00235C09" w:rsidP="008F1D3C">
      <w:pPr>
        <w:pStyle w:val="ListParagraph"/>
        <w:numPr>
          <w:ilvl w:val="0"/>
          <w:numId w:val="13"/>
        </w:numPr>
      </w:pPr>
      <w:r>
        <w:t xml:space="preserve">Russia’s space strategy isn’t dependent on private Chinese space </w:t>
      </w:r>
      <w:r>
        <w:rPr>
          <w:i/>
          <w:iCs/>
        </w:rPr>
        <w:t>appropriation</w:t>
      </w:r>
      <w:r>
        <w:t xml:space="preserve"> – it’s dependent on space activity which the AC can’t solve </w:t>
      </w:r>
    </w:p>
    <w:p w14:paraId="696C1E8C" w14:textId="77FD4396" w:rsidR="008F1D3C" w:rsidRDefault="008F1D3C" w:rsidP="008F1D3C">
      <w:pPr>
        <w:pStyle w:val="ListParagraph"/>
        <w:numPr>
          <w:ilvl w:val="0"/>
          <w:numId w:val="13"/>
        </w:numPr>
      </w:pPr>
      <w:r>
        <w:t xml:space="preserve"> </w:t>
      </w:r>
      <w:proofErr w:type="spellStart"/>
      <w:r w:rsidR="00235C09">
        <w:t>Taichman</w:t>
      </w:r>
      <w:proofErr w:type="spellEnd"/>
      <w:r w:rsidR="00235C09">
        <w:t xml:space="preserve"> </w:t>
      </w:r>
      <w:r w:rsidR="004F3FD3">
        <w:t>&amp; Fabian are</w:t>
      </w:r>
      <w:r w:rsidR="00235C09">
        <w:t xml:space="preserve"> about government space activity – turns case – the AC means the only space appropriators are government and the military</w:t>
      </w:r>
      <w:r w:rsidR="004F3FD3">
        <w:t>. Don’t let them apply the Patel card here; this card is specifically written in the context of military initiatives AND</w:t>
      </w:r>
      <w:r w:rsidR="001B45DC">
        <w:t xml:space="preserve"> even if the government is reliant on privately produced technology, </w:t>
      </w:r>
      <w:proofErr w:type="spellStart"/>
      <w:r w:rsidR="001B45DC">
        <w:t>deplohying</w:t>
      </w:r>
      <w:proofErr w:type="spellEnd"/>
      <w:r w:rsidR="001B45DC">
        <w:t xml:space="preserve"> that technology under the aegis of the state would still be permitted even under their understanding of the </w:t>
      </w:r>
      <w:proofErr w:type="spellStart"/>
      <w:r w:rsidR="001B45DC">
        <w:t>aff</w:t>
      </w:r>
      <w:proofErr w:type="spellEnd"/>
      <w:r w:rsidR="001B45DC">
        <w:t xml:space="preserve"> – Raytheon  </w:t>
      </w:r>
      <w:r w:rsidR="004F3FD3">
        <w:t xml:space="preserve"> </w:t>
      </w:r>
    </w:p>
    <w:p w14:paraId="6C8A5E0E" w14:textId="55F36F9A" w:rsidR="004F3FD3" w:rsidRPr="008F1D3C" w:rsidRDefault="004F3FD3" w:rsidP="004F3FD3"/>
    <w:sectPr w:rsidR="004F3FD3" w:rsidRPr="008F1D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2068DB"/>
    <w:multiLevelType w:val="hybridMultilevel"/>
    <w:tmpl w:val="FE909B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48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5DC"/>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C09"/>
    <w:rsid w:val="00235F7B"/>
    <w:rsid w:val="002502CF"/>
    <w:rsid w:val="00267EBB"/>
    <w:rsid w:val="0027023B"/>
    <w:rsid w:val="00272F3F"/>
    <w:rsid w:val="00274EDB"/>
    <w:rsid w:val="0027729E"/>
    <w:rsid w:val="002843B2"/>
    <w:rsid w:val="00284ED6"/>
    <w:rsid w:val="00290C3F"/>
    <w:rsid w:val="00290C5A"/>
    <w:rsid w:val="00290C92"/>
    <w:rsid w:val="0029647A"/>
    <w:rsid w:val="00296504"/>
    <w:rsid w:val="002B5511"/>
    <w:rsid w:val="002B7ACF"/>
    <w:rsid w:val="002E0643"/>
    <w:rsid w:val="002E392E"/>
    <w:rsid w:val="002E6BBC"/>
    <w:rsid w:val="002F1BA9"/>
    <w:rsid w:val="002F6E74"/>
    <w:rsid w:val="003106B3"/>
    <w:rsid w:val="00312DCA"/>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6D3"/>
    <w:rsid w:val="004B37B4"/>
    <w:rsid w:val="004B72B4"/>
    <w:rsid w:val="004C0314"/>
    <w:rsid w:val="004C0D3D"/>
    <w:rsid w:val="004C213E"/>
    <w:rsid w:val="004C376C"/>
    <w:rsid w:val="004C657F"/>
    <w:rsid w:val="004D17D8"/>
    <w:rsid w:val="004D52D8"/>
    <w:rsid w:val="004E355B"/>
    <w:rsid w:val="004F3FD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46"/>
    <w:rsid w:val="005C4515"/>
    <w:rsid w:val="005C5602"/>
    <w:rsid w:val="005C74A6"/>
    <w:rsid w:val="005D3B4D"/>
    <w:rsid w:val="005D615C"/>
    <w:rsid w:val="005E1860"/>
    <w:rsid w:val="005F063B"/>
    <w:rsid w:val="005F192D"/>
    <w:rsid w:val="005F24C8"/>
    <w:rsid w:val="005F26AF"/>
    <w:rsid w:val="005F386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D3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D6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82A"/>
    <w:rsid w:val="00D15E30"/>
    <w:rsid w:val="00D16129"/>
    <w:rsid w:val="00D25DBD"/>
    <w:rsid w:val="00D26929"/>
    <w:rsid w:val="00D30CBD"/>
    <w:rsid w:val="00D30D9E"/>
    <w:rsid w:val="00D33908"/>
    <w:rsid w:val="00D354F2"/>
    <w:rsid w:val="00D36C30"/>
    <w:rsid w:val="00D37C90"/>
    <w:rsid w:val="00D43A8C"/>
    <w:rsid w:val="00D50DA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02082"/>
  <w14:defaultImageDpi w14:val="300"/>
  <w15:docId w15:val="{300679CE-1977-2B4E-84F4-5A9AEA884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D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48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48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48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D148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4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82A"/>
  </w:style>
  <w:style w:type="character" w:customStyle="1" w:styleId="Heading1Char">
    <w:name w:val="Heading 1 Char"/>
    <w:aliases w:val="Pocket Char"/>
    <w:basedOn w:val="DefaultParagraphFont"/>
    <w:link w:val="Heading1"/>
    <w:uiPriority w:val="9"/>
    <w:rsid w:val="00D148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48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48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D148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482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D1482A"/>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D148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482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1482A"/>
    <w:rPr>
      <w:color w:val="auto"/>
      <w:u w:val="none"/>
    </w:rPr>
  </w:style>
  <w:style w:type="paragraph" w:styleId="DocumentMap">
    <w:name w:val="Document Map"/>
    <w:basedOn w:val="Normal"/>
    <w:link w:val="DocumentMapChar"/>
    <w:uiPriority w:val="99"/>
    <w:semiHidden/>
    <w:unhideWhenUsed/>
    <w:rsid w:val="00D148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482A"/>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12DC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12DC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F1D3C"/>
    <w:pPr>
      <w:ind w:left="720"/>
      <w:contextualSpacing/>
    </w:pPr>
  </w:style>
  <w:style w:type="paragraph" w:customStyle="1" w:styleId="textbold">
    <w:name w:val="text bold"/>
    <w:basedOn w:val="Normal"/>
    <w:uiPriority w:val="20"/>
    <w:qFormat/>
    <w:rsid w:val="00235C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Tag and Cite,No Spacing6,No Spacing7,Very Small Text,No Spacing8,No Spacing311,No Spacing51,card"/>
    <w:basedOn w:val="Heading1"/>
    <w:autoRedefine/>
    <w:uiPriority w:val="99"/>
    <w:qFormat/>
    <w:rsid w:val="00235C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8" Type="http://schemas.openxmlformats.org/officeDocument/2006/relationships/hyperlink" Target="https://allthingsnuclear.org/lgrego/preventing-space-wa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 Id="rId2" Type="http://schemas.openxmlformats.org/officeDocument/2006/relationships/customXml" Target="../customXml/item2.xml"/><Relationship Id="rId16" Type="http://schemas.openxmlformats.org/officeDocument/2006/relationships/hyperlink" Target="https://doi.org/10.1007/978-3-319-54463-2_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hyperlink" Target="https://scholar.smu.edu/cgi/viewcontent.cgi?article=1159&amp;context=jalc" TargetMode="External"/><Relationship Id="rId10" Type="http://schemas.openxmlformats.org/officeDocument/2006/relationships/hyperlink" Target="https://www.thespacereview.com/article/3771/1" TargetMode="External"/><Relationship Id="rId19" Type="http://schemas.openxmlformats.org/officeDocument/2006/relationships/hyperlink" Target="https://globalsecurityreview.com/degree-chinas-internal-stability-depend-economic-growth/"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29</Pages>
  <Words>16015</Words>
  <Characters>91286</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9</cp:revision>
  <dcterms:created xsi:type="dcterms:W3CDTF">2022-02-12T16:33:00Z</dcterms:created>
  <dcterms:modified xsi:type="dcterms:W3CDTF">2022-02-12T17:27:00Z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