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ABA71" w14:textId="77777777" w:rsidR="004E7B1E" w:rsidRDefault="004E7B1E" w:rsidP="004E7B1E">
      <w:pPr>
        <w:pStyle w:val="Heading2"/>
      </w:pPr>
      <w:r>
        <w:t>Advantage</w:t>
      </w:r>
    </w:p>
    <w:p w14:paraId="04EF28FE" w14:textId="77777777" w:rsidR="004E7B1E" w:rsidRPr="0079304C" w:rsidRDefault="004E7B1E" w:rsidP="004E7B1E">
      <w:pPr>
        <w:pStyle w:val="Heading4"/>
        <w:rPr>
          <w:rFonts w:cs="Calibri"/>
        </w:rPr>
      </w:pPr>
      <w:r w:rsidRPr="0079304C">
        <w:rPr>
          <w:rFonts w:cs="Calibri"/>
        </w:rPr>
        <w:t>Incarcerated workers do not have a right to strike in the US</w:t>
      </w:r>
      <w:r>
        <w:rPr>
          <w:rFonts w:cs="Calibri"/>
        </w:rPr>
        <w:t>.</w:t>
      </w:r>
    </w:p>
    <w:p w14:paraId="660444A2" w14:textId="77777777" w:rsidR="004E7B1E" w:rsidRPr="0079304C" w:rsidRDefault="004E7B1E" w:rsidP="004E7B1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4CC9D9B3" w14:textId="77777777" w:rsidR="004E7B1E" w:rsidRDefault="004E7B1E" w:rsidP="004E7B1E">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6B1974B" w14:textId="77777777" w:rsidR="004E7B1E" w:rsidRPr="00DF073A" w:rsidRDefault="004E7B1E" w:rsidP="004E7B1E">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16060E56" w14:textId="77777777" w:rsidR="004E7B1E" w:rsidRPr="00DF073A" w:rsidRDefault="004E7B1E" w:rsidP="004E7B1E">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160B6EA" w14:textId="77777777" w:rsidR="004E7B1E" w:rsidRPr="00ED06A4" w:rsidRDefault="004E7B1E" w:rsidP="004E7B1E">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7655CEED" w14:textId="77777777" w:rsidR="004E7B1E" w:rsidRDefault="004E7B1E" w:rsidP="004E7B1E">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54F04279" w14:textId="77777777" w:rsidR="004E7B1E" w:rsidRPr="00DF5337" w:rsidRDefault="004E7B1E" w:rsidP="004E7B1E">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0330263" w14:textId="77777777" w:rsidR="004E7B1E" w:rsidRPr="009B775E" w:rsidRDefault="004E7B1E" w:rsidP="004E7B1E">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w:t>
      </w:r>
      <w:proofErr w:type="gramStart"/>
      <w:r w:rsidRPr="00DF5337">
        <w:rPr>
          <w:sz w:val="12"/>
        </w:rPr>
        <w:t>prisoners.¶</w:t>
      </w:r>
      <w:proofErr w:type="gramEnd"/>
      <w:r w:rsidRPr="00DF5337">
        <w:rPr>
          <w:sz w:val="12"/>
        </w:rPr>
        <w:t xml:space="preserve">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5FEF4F0E" w14:textId="77777777" w:rsidR="004E7B1E" w:rsidRPr="0079304C" w:rsidRDefault="004E7B1E" w:rsidP="004E7B1E">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7AB8A3AD" w14:textId="77777777" w:rsidR="004E7B1E" w:rsidRPr="00557219" w:rsidRDefault="004E7B1E" w:rsidP="004E7B1E">
      <w:r w:rsidRPr="000F0E69">
        <w:t>Patrice A. Fulcher [Associate Professor at The John Marshall Law School], 15 - ("," Journal of Civil Rights and Economic Development, Winter 2015, accessed 10-28-2021, https://scholarship.law.stjohns.edu/cgi/viewcontent.cgi?article=1759&amp;context=jcred)//ML</w:t>
      </w:r>
    </w:p>
    <w:p w14:paraId="186C0AA7" w14:textId="77777777" w:rsidR="004E7B1E" w:rsidRDefault="004E7B1E" w:rsidP="004E7B1E">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3E1643D" w14:textId="77777777" w:rsidR="004E7B1E" w:rsidRDefault="004E7B1E" w:rsidP="004E7B1E">
      <w:pPr>
        <w:pStyle w:val="Heading4"/>
      </w:pPr>
      <w:r>
        <w:t>Low wages for prisoners create cycles of recidivism. Fulcher 15</w:t>
      </w:r>
    </w:p>
    <w:p w14:paraId="78CF3B25" w14:textId="77777777" w:rsidR="004E7B1E" w:rsidRPr="000F0E69" w:rsidRDefault="004E7B1E" w:rsidP="004E7B1E">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Pr>
          <w:rStyle w:val="Hyperlink"/>
        </w:rPr>
        <w:t xml:space="preserve"> // bracketed for dehumanizing language about enslaved people </w:t>
      </w:r>
    </w:p>
    <w:p w14:paraId="411CE31E" w14:textId="77777777" w:rsidR="004E7B1E" w:rsidRPr="00BC66A8" w:rsidRDefault="004E7B1E" w:rsidP="004E7B1E">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 xml:space="preserve">or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n</w:t>
      </w:r>
      <w:r w:rsidRPr="00BC66A8">
        <w:rPr>
          <w:rStyle w:val="StyleUnderline"/>
          <w:highlight w:val="yellow"/>
        </w:rPr>
        <w:t xml:space="preserve"> </w:t>
      </w:r>
      <w:r>
        <w:rPr>
          <w:rStyle w:val="StyleUnderline"/>
          <w:highlight w:val="yellow"/>
        </w:rPr>
        <w:t>en</w:t>
      </w:r>
      <w:r w:rsidRPr="00BC66A8">
        <w:rPr>
          <w:rStyle w:val="StyleUnderline"/>
          <w:highlight w:val="yellow"/>
        </w:rPr>
        <w:t>slave</w:t>
      </w:r>
      <w:r>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 xml:space="preserve">Then after succumbing to living a life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C41C64D" w14:textId="77777777" w:rsidR="004E7B1E" w:rsidRDefault="004E7B1E" w:rsidP="004E7B1E">
      <w:pPr>
        <w:pStyle w:val="Heading2"/>
      </w:pPr>
      <w:r>
        <w:lastRenderedPageBreak/>
        <w:t xml:space="preserve">Plan </w:t>
      </w:r>
    </w:p>
    <w:p w14:paraId="526127A0" w14:textId="77777777" w:rsidR="004E7B1E" w:rsidRPr="00822A17" w:rsidRDefault="004E7B1E" w:rsidP="004E7B1E">
      <w:pPr>
        <w:pStyle w:val="Heading4"/>
      </w:pPr>
      <w:r>
        <w:t xml:space="preserve">Plan: The United States ought to recognize the unconditional right of incarcerated workers to strike. </w:t>
      </w:r>
    </w:p>
    <w:p w14:paraId="743A130B" w14:textId="77777777" w:rsidR="004E7B1E" w:rsidRPr="0044595D" w:rsidRDefault="004E7B1E" w:rsidP="004E7B1E">
      <w:pPr>
        <w:pStyle w:val="Heading2"/>
      </w:pPr>
      <w:r>
        <w:lastRenderedPageBreak/>
        <w:t xml:space="preserve">Solvency </w:t>
      </w:r>
    </w:p>
    <w:p w14:paraId="72F978BD" w14:textId="77777777" w:rsidR="004E7B1E" w:rsidRPr="0079304C" w:rsidRDefault="004E7B1E" w:rsidP="004E7B1E">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6799F2A7" w14:textId="77777777" w:rsidR="004E7B1E" w:rsidRPr="0079304C" w:rsidRDefault="004E7B1E" w:rsidP="004E7B1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7FEE496" w14:textId="77777777" w:rsidR="004E7B1E" w:rsidRPr="000D3D12" w:rsidRDefault="004E7B1E" w:rsidP="004E7B1E">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289401E5" w14:textId="77777777" w:rsidR="004E7B1E" w:rsidRPr="00D75425" w:rsidRDefault="004E7B1E" w:rsidP="004E7B1E">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511978E5" w14:textId="77777777" w:rsidR="004E7B1E" w:rsidRDefault="004E7B1E" w:rsidP="004E7B1E">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593FC6B3" w14:textId="77777777" w:rsidR="004E7B1E" w:rsidRPr="002A7C57" w:rsidRDefault="004E7B1E" w:rsidP="004E7B1E">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EB6B53D" w14:textId="77777777" w:rsidR="004E7B1E" w:rsidRDefault="004E7B1E" w:rsidP="004E7B1E">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4253DACC" w14:textId="77777777" w:rsidR="004E7B1E" w:rsidRDefault="004E7B1E" w:rsidP="004E7B1E">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w:t>
      </w:r>
      <w:r w:rsidRPr="002B3BD3">
        <w:rPr>
          <w:rStyle w:val="StyleUnderline"/>
          <w:lang w:val="en-HK"/>
        </w:rPr>
        <w:lastRenderedPageBreak/>
        <w:t xml:space="preserve">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25FDA4D8" w14:textId="77777777" w:rsidR="004E7B1E" w:rsidRDefault="004E7B1E" w:rsidP="004E7B1E">
      <w:pPr>
        <w:pStyle w:val="Heading4"/>
      </w:pPr>
      <w:r>
        <w:t xml:space="preserve">The </w:t>
      </w:r>
      <w:proofErr w:type="spellStart"/>
      <w:r>
        <w:t>aff</w:t>
      </w:r>
      <w:proofErr w:type="spellEnd"/>
      <w:r>
        <w:t xml:space="preserve"> reduces incarceration across the board by shifting incentives away from exploitative labor</w:t>
      </w:r>
    </w:p>
    <w:p w14:paraId="0EA9B90E" w14:textId="77777777" w:rsidR="004E7B1E" w:rsidRPr="002D796D" w:rsidRDefault="004E7B1E" w:rsidP="004E7B1E">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202D059C" w14:textId="77777777" w:rsidR="004E7B1E" w:rsidRPr="00EC7F9C" w:rsidRDefault="004E7B1E" w:rsidP="004E7B1E">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 xml:space="preserve">failing to connect full employment with criminal justice reform would be a </w:t>
      </w:r>
      <w:proofErr w:type="gramStart"/>
      <w:r w:rsidRPr="00EC7F9C">
        <w:rPr>
          <w:rStyle w:val="StyleUnderline"/>
        </w:rPr>
        <w:t>huge missed</w:t>
      </w:r>
      <w:proofErr w:type="gramEnd"/>
      <w:r w:rsidRPr="00EC7F9C">
        <w:rPr>
          <w:rStyle w:val="StyleUnderline"/>
        </w:rPr>
        <w:t xml:space="preserve">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 xml:space="preserve">Close to 70 million Americans have criminal records, around 2.2 </w:t>
      </w:r>
      <w:proofErr w:type="spellStart"/>
      <w:r w:rsidRPr="00EC7F9C">
        <w:rPr>
          <w:rStyle w:val="StyleUnderline"/>
        </w:rPr>
        <w:t>million</w:t>
      </w:r>
      <w:proofErr w:type="spellEnd"/>
      <w:r w:rsidRPr="00EC7F9C">
        <w:rPr>
          <w:rStyle w:val="StyleUnderline"/>
        </w:rPr>
        <w:t xml:space="preserve">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 xml:space="preserve">finding work typically takes this </w:t>
      </w:r>
      <w:r w:rsidRPr="002D7AF8">
        <w:rPr>
          <w:rStyle w:val="StyleUnderline"/>
        </w:rPr>
        <w:t>class more than a year after being released.</w:t>
      </w:r>
      <w:r w:rsidRPr="002D7AF8">
        <w:rPr>
          <w:sz w:val="12"/>
        </w:rPr>
        <w:t> </w:t>
      </w:r>
      <w:r w:rsidRPr="002D7AF8">
        <w:rPr>
          <w:rStyle w:val="StyleUnderline"/>
        </w:rPr>
        <w:t>They remain less likely to be selected for an interview or receive a job offer</w:t>
      </w:r>
      <w:r w:rsidRPr="002D7AF8">
        <w:rPr>
          <w:sz w:val="12"/>
        </w:rPr>
        <w:t xml:space="preserve">, with even lower chances if the candidate is black. Controlling for other factors, </w:t>
      </w:r>
      <w:r w:rsidRPr="002D7AF8">
        <w:rPr>
          <w:rStyle w:val="Emphasis"/>
        </w:rPr>
        <w:t>this population’s wages also typically fall 10 to 40 percent below what other workers earn.</w:t>
      </w:r>
      <w:r w:rsidRPr="002D7AF8">
        <w:rPr>
          <w:sz w:val="12"/>
        </w:rPr>
        <w:t xml:space="preserve"> And </w:t>
      </w:r>
      <w:r w:rsidRPr="002D7AF8">
        <w:rPr>
          <w:rStyle w:val="StyleUnderline"/>
        </w:rPr>
        <w:t>because individuals of color are incarcerated at higher rates</w:t>
      </w:r>
      <w:r w:rsidRPr="002D7AF8">
        <w:rPr>
          <w:sz w:val="12"/>
        </w:rPr>
        <w:t xml:space="preserve"> than the rest of the population, it follows that </w:t>
      </w:r>
      <w:r w:rsidRPr="002D7AF8">
        <w:rPr>
          <w:rStyle w:val="StyleUnderline"/>
        </w:rPr>
        <w:t xml:space="preserve">these discriminatory employment practices hurt them and their families at disproportionate </w:t>
      </w:r>
      <w:r w:rsidRPr="002D7AF8">
        <w:rPr>
          <w:rStyle w:val="StyleUnderline"/>
        </w:rPr>
        <w:lastRenderedPageBreak/>
        <w:t>rates.</w:t>
      </w:r>
      <w:r w:rsidRPr="002D7AF8">
        <w:rPr>
          <w:sz w:val="12"/>
        </w:rPr>
        <w:t xml:space="preserve"> </w:t>
      </w:r>
      <w:r w:rsidRPr="002D7AF8">
        <w:rPr>
          <w:rStyle w:val="StyleUnderline"/>
        </w:rPr>
        <w:t>This</w:t>
      </w:r>
      <w:r w:rsidRPr="002D7AF8">
        <w:rPr>
          <w:sz w:val="12"/>
        </w:rPr>
        <w:t xml:space="preserve">, in turn, only </w:t>
      </w:r>
      <w:r w:rsidRPr="002D7AF8">
        <w:rPr>
          <w:rStyle w:val="Emphasis"/>
        </w:rPr>
        <w:t>exacerbates inequality across our society.</w:t>
      </w:r>
      <w:r w:rsidRPr="002D7AF8">
        <w:rPr>
          <w:sz w:val="12"/>
        </w:rPr>
        <w:t xml:space="preserve"> ¶ Despite the </w:t>
      </w:r>
      <w:hyperlink r:id="rId73" w:history="1">
        <w:r w:rsidRPr="002D7AF8">
          <w:rPr>
            <w:rStyle w:val="Hyperlink"/>
            <w:sz w:val="12"/>
          </w:rPr>
          <w:t>misconceptions</w:t>
        </w:r>
      </w:hyperlink>
      <w:r w:rsidRPr="002D7AF8">
        <w:rPr>
          <w:sz w:val="12"/>
        </w:rPr>
        <w:t xml:space="preserve"> that many employers have about people with criminal records, </w:t>
      </w:r>
      <w:r w:rsidRPr="002D7AF8">
        <w:rPr>
          <w:rStyle w:val="Emphasis"/>
        </w:rPr>
        <w:t>people with a steady stream of wage income are less likely to commit crimes again.</w:t>
      </w:r>
      <w:r w:rsidRPr="002D7AF8">
        <w:rPr>
          <w:sz w:val="12"/>
        </w:rPr>
        <w:t xml:space="preserve"> And </w:t>
      </w:r>
      <w:r w:rsidRPr="002D7AF8">
        <w:rPr>
          <w:rStyle w:val="StyleUnderline"/>
        </w:rPr>
        <w:t>the higher the wage, the lower the chance of re-offending</w:t>
      </w:r>
      <w:r w:rsidRPr="002D7AF8">
        <w:rPr>
          <w:sz w:val="12"/>
        </w:rPr>
        <w:t>: Studies </w:t>
      </w:r>
      <w:hyperlink r:id="rId74" w:history="1">
        <w:r w:rsidRPr="002D7AF8">
          <w:rPr>
            <w:rStyle w:val="Hyperlink"/>
            <w:sz w:val="12"/>
          </w:rPr>
          <w:t>show</w:t>
        </w:r>
      </w:hyperlink>
      <w:r w:rsidRPr="002D7AF8">
        <w:rPr>
          <w:sz w:val="12"/>
        </w:rPr>
        <w:t xml:space="preserve"> that </w:t>
      </w:r>
      <w:r w:rsidRPr="00245EF9">
        <w:rPr>
          <w:rStyle w:val="Emphasis"/>
          <w:highlight w:val="yellow"/>
        </w:rPr>
        <w:t>even a modest wage increase</w:t>
      </w:r>
      <w:r w:rsidRPr="002D7AF8">
        <w:rPr>
          <w:rStyle w:val="Emphasis"/>
        </w:rPr>
        <w:t xml:space="preserve"> to $10 or $12 per hour </w:t>
      </w:r>
      <w:r w:rsidRPr="00245EF9">
        <w:rPr>
          <w:rStyle w:val="Emphasis"/>
          <w:highlight w:val="yellow"/>
        </w:rPr>
        <w:t>could halve the rate of recidivism and drop the crime rate</w:t>
      </w:r>
      <w:r w:rsidRPr="002D7AF8">
        <w:rPr>
          <w:rStyle w:val="Emphasis"/>
        </w:rPr>
        <w:t xml:space="preserve"> by 5 percent.</w:t>
      </w:r>
      <w:r w:rsidRPr="002D7AF8">
        <w:rPr>
          <w:sz w:val="12"/>
        </w:rPr>
        <w:t xml:space="preserve"> </w:t>
      </w:r>
      <w:proofErr w:type="gramStart"/>
      <w:r w:rsidRPr="002D7AF8">
        <w:rPr>
          <w:sz w:val="12"/>
        </w:rPr>
        <w:t>So</w:t>
      </w:r>
      <w:proofErr w:type="gramEnd"/>
      <w:r w:rsidRPr="002D7AF8">
        <w:rPr>
          <w:sz w:val="12"/>
        </w:rPr>
        <w:t xml:space="preserve"> while higher employment rates and wages would most directly benefit people with criminal records, </w:t>
      </w:r>
      <w:r w:rsidRPr="002D7AF8">
        <w:rPr>
          <w:rStyle w:val="StyleUnderline"/>
        </w:rPr>
        <w:t>society as a whole would enjoy collateral benefits like “reduced incarceration costs, increased income and payroll tax receipts, [and] lessened reliance on social services.”</w:t>
      </w:r>
      <w:r w:rsidRPr="002D7AF8">
        <w:rPr>
          <w:sz w:val="12"/>
        </w:rPr>
        <w:t xml:space="preserve"> ¶ The dark irony is </w:t>
      </w:r>
      <w:r w:rsidRPr="002D7AF8">
        <w:rPr>
          <w:rStyle w:val="StyleUnderline"/>
        </w:rPr>
        <w:t>that there is already a sort of jobs guarantee for up to 22,000 federal prisoners — it’s</w:t>
      </w:r>
      <w:r w:rsidRPr="002D7AF8">
        <w:rPr>
          <w:sz w:val="12"/>
        </w:rPr>
        <w:t xml:space="preserve"> just an </w:t>
      </w:r>
      <w:r w:rsidRPr="002D7AF8">
        <w:rPr>
          <w:rStyle w:val="Emphasis"/>
        </w:rPr>
        <w:t>exploitative</w:t>
      </w:r>
      <w:r w:rsidRPr="002D7AF8">
        <w:rPr>
          <w:sz w:val="12"/>
        </w:rPr>
        <w:t xml:space="preserve"> one. </w:t>
      </w:r>
      <w:r w:rsidRPr="002D7AF8">
        <w:rPr>
          <w:rStyle w:val="StyleUnderline"/>
        </w:rPr>
        <w:t>Federal Prison Industries, Inc./UNICOR, a corporation wholly owned by the federal government, pays federal prisoners 23 cents to $1.15 per hour to manufacture</w:t>
      </w:r>
      <w:r w:rsidRPr="002D7AF8">
        <w:rPr>
          <w:sz w:val="12"/>
        </w:rPr>
        <w:t xml:space="preserve"> an impressive array of </w:t>
      </w:r>
      <w:r w:rsidRPr="002D7AF8">
        <w:rPr>
          <w:rStyle w:val="StyleUnderline"/>
        </w:rPr>
        <w:t>products</w:t>
      </w:r>
      <w:r w:rsidRPr="002D7AF8">
        <w:rPr>
          <w:sz w:val="12"/>
        </w:rPr>
        <w:t xml:space="preserve"> ranging </w:t>
      </w:r>
      <w:proofErr w:type="gramStart"/>
      <w:r w:rsidRPr="002D7AF8">
        <w:rPr>
          <w:sz w:val="12"/>
        </w:rPr>
        <w:t>from furniture, apparel, and data services,</w:t>
      </w:r>
      <w:proofErr w:type="gramEnd"/>
      <w:r w:rsidRPr="002D7AF8">
        <w:rPr>
          <w:sz w:val="12"/>
        </w:rPr>
        <w:t xml:space="preserve"> to electronics and solar energy equipment</w:t>
      </w:r>
      <w:r w:rsidRPr="002D7AF8">
        <w:rPr>
          <w:rStyle w:val="StyleUnderline"/>
        </w:rPr>
        <w:t>, which it then sells to various branches of the government.</w:t>
      </w:r>
      <w:r w:rsidRPr="002D7AF8">
        <w:rPr>
          <w:sz w:val="12"/>
        </w:rPr>
        <w:t xml:space="preserve"> (In comparison, </w:t>
      </w:r>
      <w:r w:rsidRPr="002D7AF8">
        <w:rPr>
          <w:rStyle w:val="StyleUnderline"/>
        </w:rPr>
        <w:t xml:space="preserve">prisoners who do non-UNICOR maintenance work must settle for 12 to 40 cents per hour.) </w:t>
      </w:r>
      <w:r w:rsidRPr="00245EF9">
        <w:rPr>
          <w:rStyle w:val="StyleUnderline"/>
          <w:highlight w:val="yellow"/>
        </w:rPr>
        <w:t>These “wages</w:t>
      </w:r>
      <w:r w:rsidRPr="002D7AF8">
        <w:rPr>
          <w:rStyle w:val="StyleUnderline"/>
        </w:rPr>
        <w:t>”</w:t>
      </w:r>
      <w:r w:rsidRPr="002D7AF8">
        <w:rPr>
          <w:sz w:val="12"/>
        </w:rPr>
        <w:t xml:space="preserve"> — if we can call them that — </w:t>
      </w:r>
      <w:r w:rsidRPr="00245EF9">
        <w:rPr>
          <w:rStyle w:val="Emphasis"/>
          <w:highlight w:val="yellow"/>
        </w:rPr>
        <w:t>allow UNICOR to reap profits that it could not if it was obligated to truly compete on the market</w:t>
      </w:r>
      <w:r w:rsidRPr="002D7AF8">
        <w:rPr>
          <w:rStyle w:val="Emphasis"/>
        </w:rPr>
        <w:t>.</w:t>
      </w:r>
      <w:r w:rsidRPr="002D7AF8">
        <w:rPr>
          <w:sz w:val="12"/>
        </w:rPr>
        <w:t> </w:t>
      </w:r>
      <w:r w:rsidRPr="002D7AF8">
        <w:rPr>
          <w:rStyle w:val="StyleUnderline"/>
        </w:rPr>
        <w:t>UNICOR reported sales of $453.7 million for fiscal year 2017.</w:t>
      </w:r>
      <w:r w:rsidRPr="002D7AF8">
        <w:rPr>
          <w:sz w:val="12"/>
        </w:rPr>
        <w:t xml:space="preserve"> ¶ UNICOR does not operate in state prisons, which run their own work programs. Although </w:t>
      </w:r>
      <w:r w:rsidRPr="002D7AF8">
        <w:rPr>
          <w:rStyle w:val="StyleUnderline"/>
        </w:rPr>
        <w:t>some states pay a few cents or handful of dollars hourly</w:t>
      </w:r>
      <w:r w:rsidRPr="002D7AF8">
        <w:rPr>
          <w:sz w:val="12"/>
        </w:rPr>
        <w:t xml:space="preserve">, others like </w:t>
      </w:r>
      <w:r w:rsidRPr="002D7AF8">
        <w:rPr>
          <w:rStyle w:val="StyleUnderline"/>
        </w:rPr>
        <w:t xml:space="preserve">Georgia and Texas </w:t>
      </w:r>
      <w:proofErr w:type="gramStart"/>
      <w:r w:rsidRPr="002D7AF8">
        <w:rPr>
          <w:rStyle w:val="StyleUnderline"/>
        </w:rPr>
        <w:t>actually compel</w:t>
      </w:r>
      <w:proofErr w:type="gramEnd"/>
      <w:r w:rsidRPr="002D7AF8">
        <w:rPr>
          <w:rStyle w:val="StyleUnderline"/>
        </w:rPr>
        <w:t xml:space="preserve"> their prisoners to work for free.</w:t>
      </w:r>
      <w:r w:rsidRPr="002D7AF8">
        <w:rPr>
          <w:sz w:val="12"/>
        </w:rPr>
        <w:t xml:space="preserve"> In many instances, </w:t>
      </w:r>
      <w:r w:rsidRPr="002D7AF8">
        <w:rPr>
          <w:rStyle w:val="StyleUnderline"/>
        </w:rPr>
        <w:t xml:space="preserve">this </w:t>
      </w:r>
      <w:r w:rsidRPr="00245EF9">
        <w:rPr>
          <w:rStyle w:val="StyleUnderline"/>
          <w:highlight w:val="yellow"/>
        </w:rPr>
        <w:t>state labor is performed at the behest of private corporations</w:t>
      </w:r>
      <w:r w:rsidRPr="002D7AF8">
        <w:rPr>
          <w:rStyle w:val="StyleUnderline"/>
        </w:rPr>
        <w:t xml:space="preserve"> that have no qualms about boosting their bottom line by replacing union workers with indentured prisoners.</w:t>
      </w:r>
      <w:r w:rsidRPr="002D7AF8">
        <w:rPr>
          <w:sz w:val="12"/>
        </w:rPr>
        <w:t xml:space="preserve"> Courts help feed this labor pipeline. In a recent investigative report, Reveal News </w:t>
      </w:r>
      <w:hyperlink r:id="rId75" w:history="1">
        <w:r w:rsidRPr="002D7AF8">
          <w:rPr>
            <w:rStyle w:val="Hyperlink"/>
            <w:sz w:val="12"/>
          </w:rPr>
          <w:t>described</w:t>
        </w:r>
      </w:hyperlink>
      <w:r w:rsidRPr="002D7AF8">
        <w:rPr>
          <w:sz w:val="12"/>
        </w:rPr>
        <w:t xml:space="preserve"> how </w:t>
      </w:r>
      <w:r w:rsidRPr="002D7AF8">
        <w:rPr>
          <w:rStyle w:val="StyleUnderline"/>
        </w:rPr>
        <w:t>state judges routinely send individuals to chicken farms and bottling plants operating labor camps, all under the guise of reducing the prison population.</w:t>
      </w:r>
      <w:r w:rsidRPr="002D7AF8">
        <w:rPr>
          <w:sz w:val="12"/>
        </w:rPr>
        <w:t xml:space="preserve"> </w:t>
      </w:r>
      <w:r w:rsidRPr="002D7AF8">
        <w:rPr>
          <w:rStyle w:val="Emphasis"/>
        </w:rPr>
        <w:t>Their appalling labor conditions make it difficult to seriously argue that the formerly incarcerated should not be given a chance to work outside of prison.</w:t>
      </w:r>
      <w:r w:rsidRPr="002D7AF8">
        <w:rPr>
          <w:sz w:val="12"/>
        </w:rPr>
        <w:t xml:space="preserve"> ¶ UNICOR is proof </w:t>
      </w:r>
      <w:r w:rsidRPr="002D7AF8">
        <w:rPr>
          <w:rStyle w:val="StyleUnderline"/>
        </w:rPr>
        <w:t xml:space="preserve">that people with criminal histories are perfectly capable of </w:t>
      </w:r>
      <w:proofErr w:type="spellStart"/>
      <w:r w:rsidRPr="002D7AF8">
        <w:rPr>
          <w:rStyle w:val="StyleUnderline"/>
        </w:rPr>
        <w:t>of</w:t>
      </w:r>
      <w:proofErr w:type="spellEnd"/>
      <w:r w:rsidRPr="002D7AF8">
        <w:rPr>
          <w:rStyle w:val="StyleUnderline"/>
        </w:rPr>
        <w:t xml:space="preserve"> learning new skills and performing useful jobs. </w:t>
      </w:r>
      <w:r w:rsidRPr="002D7AF8">
        <w:rPr>
          <w:sz w:val="12"/>
        </w:rPr>
        <w:t>In fact, UNICOR </w:t>
      </w:r>
      <w:hyperlink r:id="rId76" w:history="1">
        <w:r w:rsidRPr="002D7AF8">
          <w:rPr>
            <w:rStyle w:val="Hyperlink"/>
            <w:sz w:val="12"/>
          </w:rPr>
          <w:t>claims</w:t>
        </w:r>
      </w:hyperlink>
      <w:r w:rsidRPr="002D7AF8">
        <w:rPr>
          <w:sz w:val="12"/>
        </w:rPr>
        <w:t xml:space="preserve"> that its programs prepare inmates for re-entry. Of course, </w:t>
      </w:r>
      <w:r w:rsidRPr="002D7AF8">
        <w:rPr>
          <w:rStyle w:val="StyleUnderline"/>
        </w:rPr>
        <w:t>it is difficult to market and apply those skills when outside employers discriminate against criminal records even while they rely on incarcerated labor.</w:t>
      </w:r>
      <w:r w:rsidRPr="002D7AF8">
        <w:rPr>
          <w:sz w:val="12"/>
        </w:rPr>
        <w:t xml:space="preserve"> In other regions, the jobs and willingness to hire may be there while the skill set does not match the work. ¶ </w:t>
      </w:r>
      <w:r w:rsidRPr="00245EF9">
        <w:rPr>
          <w:rStyle w:val="Emphasis"/>
          <w:highlight w:val="yellow"/>
        </w:rPr>
        <w:t>Consider a world where</w:t>
      </w:r>
      <w:r w:rsidRPr="002D7AF8">
        <w:rPr>
          <w:rStyle w:val="Emphasis"/>
        </w:rPr>
        <w:t xml:space="preserve">, by law, </w:t>
      </w:r>
      <w:r w:rsidRPr="00245EF9">
        <w:rPr>
          <w:rStyle w:val="Emphasis"/>
          <w:highlight w:val="yellow"/>
        </w:rPr>
        <w:t>UNICOR had to transition much of its work to</w:t>
      </w:r>
      <w:r w:rsidRPr="002D7AF8">
        <w:rPr>
          <w:rStyle w:val="Emphasis"/>
        </w:rPr>
        <w:t xml:space="preserve"> free </w:t>
      </w:r>
      <w:r w:rsidRPr="00245EF9">
        <w:rPr>
          <w:rStyle w:val="Emphasis"/>
          <w:highlight w:val="yellow"/>
        </w:rPr>
        <w:t>individuals with</w:t>
      </w:r>
      <w:r w:rsidRPr="002D7AF8">
        <w:rPr>
          <w:rStyle w:val="Emphasis"/>
        </w:rPr>
        <w:t xml:space="preserve"> criminal records, with </w:t>
      </w:r>
      <w:r w:rsidRPr="00245EF9">
        <w:rPr>
          <w:rStyle w:val="Emphasis"/>
          <w:highlight w:val="yellow"/>
        </w:rPr>
        <w:t>a</w:t>
      </w:r>
      <w:r w:rsidRPr="002D7AF8">
        <w:rPr>
          <w:rStyle w:val="Emphasis"/>
        </w:rPr>
        <w:t xml:space="preserve"> corresponding jobs guarantee </w:t>
      </w:r>
      <w:r w:rsidRPr="00245EF9">
        <w:rPr>
          <w:rStyle w:val="Emphasis"/>
          <w:highlight w:val="yellow"/>
        </w:rPr>
        <w:t>wage and benefits</w:t>
      </w:r>
      <w:r w:rsidRPr="002D7AF8">
        <w:rPr>
          <w:rStyle w:val="Emphasis"/>
        </w:rPr>
        <w:t>.</w:t>
      </w:r>
      <w:r w:rsidRPr="002D7AF8">
        <w:rPr>
          <w:sz w:val="12"/>
        </w:rPr>
        <w:t xml:space="preserve"> Though justice is blind, perhaps having </w:t>
      </w:r>
      <w:r w:rsidRPr="00245EF9">
        <w:rPr>
          <w:rStyle w:val="StyleUnderline"/>
          <w:highlight w:val="yellow"/>
        </w:rPr>
        <w:t xml:space="preserve">a significantly reduced labor force to exploit would encourage prosecutors, judges, and prisons to seek </w:t>
      </w:r>
      <w:r w:rsidRPr="00245EF9">
        <w:rPr>
          <w:rStyle w:val="Emphasis"/>
          <w:highlight w:val="yellow"/>
        </w:rPr>
        <w:t>shorter sentences and advance release dates</w:t>
      </w:r>
      <w:r w:rsidRPr="002D7AF8">
        <w:rPr>
          <w:rStyle w:val="StyleUnderline"/>
        </w:rPr>
        <w:t>.</w:t>
      </w:r>
      <w:r w:rsidRPr="002D7AF8">
        <w:rPr>
          <w:sz w:val="12"/>
        </w:rPr>
        <w:t xml:space="preserve"> </w:t>
      </w:r>
      <w:r w:rsidRPr="002D7AF8">
        <w:rPr>
          <w:rStyle w:val="StyleUnderline"/>
        </w:rPr>
        <w:t xml:space="preserve">It would prevent the government and private corporations from circumventing living wage laws (and </w:t>
      </w:r>
      <w:r w:rsidRPr="002D7AF8">
        <w:rPr>
          <w:rStyle w:val="Emphasis"/>
        </w:rPr>
        <w:t>the prohibition against [enslavement]</w:t>
      </w:r>
      <w:r w:rsidRPr="002D7AF8">
        <w:rPr>
          <w:rStyle w:val="StyleUnderline"/>
        </w:rPr>
        <w:t>)</w:t>
      </w:r>
      <w:r w:rsidRPr="002D7AF8">
        <w:rPr>
          <w:sz w:val="12"/>
        </w:rPr>
        <w:t xml:space="preserve">. Of course, UNICOR would no longer be able to force workers to show up every day. But most other employers are not legally permitted to enslave or indenture their workforce, and yet </w:t>
      </w:r>
      <w:r w:rsidRPr="002D7AF8">
        <w:rPr>
          <w:rStyle w:val="StyleUnderline"/>
        </w:rPr>
        <w:t>most workers show up every day.</w:t>
      </w:r>
      <w:r w:rsidRPr="002D7AF8">
        <w:rPr>
          <w:sz w:val="12"/>
        </w:rPr>
        <w:t xml:space="preserve"> ¶ Including people with criminal records and releasing as many UNICOR workers as possible would probably increase the price tag of a Job Guarantee. On the other hand, </w:t>
      </w:r>
      <w:r w:rsidRPr="002D7AF8">
        <w:rPr>
          <w:rStyle w:val="StyleUnderline"/>
        </w:rPr>
        <w:t xml:space="preserve">it has repeatedly been proven that incarcerating people costs more annually than ensuring they are cared for on the outside. </w:t>
      </w:r>
      <w:proofErr w:type="gramStart"/>
      <w:r w:rsidRPr="002D7AF8">
        <w:rPr>
          <w:rStyle w:val="StyleUnderline"/>
        </w:rPr>
        <w:t>So</w:t>
      </w:r>
      <w:proofErr w:type="gramEnd"/>
      <w:r w:rsidRPr="002D7AF8">
        <w:rPr>
          <w:rStyle w:val="StyleUnderline"/>
        </w:rPr>
        <w:t xml:space="preserve"> in the long run, this approach may be more cost-effective.</w:t>
      </w:r>
    </w:p>
    <w:p w14:paraId="7A3CFBFF" w14:textId="77777777" w:rsidR="004E7B1E" w:rsidRPr="00822A17" w:rsidRDefault="004E7B1E" w:rsidP="004E7B1E">
      <w:pPr>
        <w:rPr>
          <w:sz w:val="16"/>
          <w:lang w:val="en-HK"/>
        </w:rPr>
      </w:pPr>
    </w:p>
    <w:p w14:paraId="109C6D09" w14:textId="77777777" w:rsidR="004E7B1E" w:rsidRDefault="004E7B1E" w:rsidP="004E7B1E">
      <w:pPr>
        <w:pStyle w:val="Heading2"/>
      </w:pPr>
      <w:r>
        <w:lastRenderedPageBreak/>
        <w:t xml:space="preserve">Framework </w:t>
      </w:r>
    </w:p>
    <w:p w14:paraId="5C0FAE70" w14:textId="77777777" w:rsidR="004E7B1E" w:rsidRPr="00E27770" w:rsidRDefault="004E7B1E" w:rsidP="004E7B1E">
      <w:pPr>
        <w:pStyle w:val="Heading4"/>
        <w:rPr>
          <w:rFonts w:cs="Calibri"/>
        </w:rPr>
      </w:pPr>
      <w:bookmarkStart w:id="0" w:name="_Hlk54560893"/>
      <w:r>
        <w:rPr>
          <w:rFonts w:cs="Calibri"/>
        </w:rPr>
        <w:t>The impact of structural violence cumulatively outweighs – challenging the structures that facilitate inequality is necessary</w:t>
      </w:r>
    </w:p>
    <w:p w14:paraId="60A3D30E" w14:textId="77777777" w:rsidR="004E7B1E" w:rsidRPr="00E27770" w:rsidRDefault="004E7B1E" w:rsidP="004E7B1E">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07E4AE29" w14:textId="77777777" w:rsidR="004E7B1E" w:rsidRPr="00324812" w:rsidRDefault="004E7B1E" w:rsidP="004E7B1E">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AFA07D9" w14:textId="77777777" w:rsidR="004E7B1E" w:rsidRDefault="004E7B1E" w:rsidP="004E7B1E"/>
    <w:p w14:paraId="150C0F70" w14:textId="77777777" w:rsidR="004E7B1E" w:rsidRPr="00FD4BB7" w:rsidRDefault="004E7B1E" w:rsidP="004E7B1E">
      <w:pPr>
        <w:pStyle w:val="Heading3"/>
        <w:rPr>
          <w:rFonts w:cs="Calibri"/>
        </w:rPr>
      </w:pPr>
      <w:proofErr w:type="spellStart"/>
      <w:r w:rsidRPr="00FD4BB7">
        <w:rPr>
          <w:rFonts w:eastAsia="Calibri" w:cs="Calibri"/>
          <w:sz w:val="44"/>
          <w:szCs w:val="44"/>
        </w:rPr>
        <w:lastRenderedPageBreak/>
        <w:t>Underview</w:t>
      </w:r>
      <w:proofErr w:type="spellEnd"/>
      <w:r w:rsidRPr="00FD4BB7">
        <w:rPr>
          <w:rFonts w:eastAsia="Calibri" w:cs="Calibri"/>
          <w:sz w:val="44"/>
          <w:szCs w:val="44"/>
        </w:rPr>
        <w:t xml:space="preserve"> 2 </w:t>
      </w:r>
    </w:p>
    <w:p w14:paraId="0AB8FC0E" w14:textId="77777777" w:rsidR="004E7B1E" w:rsidRDefault="004E7B1E" w:rsidP="004E7B1E">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75AA59AF" w14:textId="77777777" w:rsidR="004E7B1E" w:rsidRPr="0080191B" w:rsidRDefault="004E7B1E" w:rsidP="004E7B1E"/>
    <w:p w14:paraId="233F7C0C" w14:textId="77777777" w:rsidR="004E7B1E" w:rsidRDefault="004E7B1E" w:rsidP="004E7B1E">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55869A5F" w14:textId="77777777" w:rsidR="004E7B1E" w:rsidRPr="0080191B" w:rsidRDefault="004E7B1E" w:rsidP="004E7B1E"/>
    <w:p w14:paraId="27DD0954" w14:textId="77777777" w:rsidR="004E7B1E" w:rsidRDefault="004E7B1E" w:rsidP="004E7B1E">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65BB94AF" w14:textId="77777777" w:rsidR="004E7B1E" w:rsidRPr="0080191B" w:rsidRDefault="004E7B1E" w:rsidP="004E7B1E"/>
    <w:p w14:paraId="6843EE1D" w14:textId="77777777" w:rsidR="004E7B1E" w:rsidRDefault="004E7B1E" w:rsidP="004E7B1E">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w:t>
      </w:r>
      <w:proofErr w:type="spellStart"/>
      <w:r w:rsidRPr="00FD4BB7">
        <w:rPr>
          <w:rFonts w:eastAsia="Calibri" w:cs="Calibri"/>
        </w:rPr>
        <w:t>deterine</w:t>
      </w:r>
      <w:proofErr w:type="spellEnd"/>
      <w:r w:rsidRPr="00FD4BB7">
        <w:rPr>
          <w:rFonts w:eastAsia="Calibri" w:cs="Calibri"/>
        </w:rPr>
        <w:t xml:space="preserve"> the direction of low-probability links. Does the butterfly flapping its wings cause the hurricane or prevent it? Disregard tiny-probability links because they don’t guide decision-making.  </w:t>
      </w:r>
    </w:p>
    <w:p w14:paraId="1112C7FF" w14:textId="77777777" w:rsidR="004E7B1E" w:rsidRPr="0080191B" w:rsidRDefault="004E7B1E" w:rsidP="004E7B1E"/>
    <w:p w14:paraId="188F45F9" w14:textId="77777777" w:rsidR="004E7B1E" w:rsidRDefault="004E7B1E" w:rsidP="004E7B1E">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4B7C2E1C" w14:textId="77777777" w:rsidR="004E7B1E" w:rsidRPr="0080191B" w:rsidRDefault="004E7B1E" w:rsidP="004E7B1E"/>
    <w:p w14:paraId="7601BB0A" w14:textId="77777777" w:rsidR="004E7B1E" w:rsidRPr="00FD4BB7" w:rsidRDefault="004E7B1E" w:rsidP="004E7B1E">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B716ACA" w14:textId="77777777" w:rsidR="004E7B1E" w:rsidRDefault="004E7B1E" w:rsidP="004E7B1E">
      <w:pPr>
        <w:pStyle w:val="Heading4"/>
        <w:rPr>
          <w:rFonts w:eastAsia="Calibri" w:cs="Calibri"/>
        </w:rPr>
      </w:pPr>
    </w:p>
    <w:p w14:paraId="091AA07A" w14:textId="77777777" w:rsidR="004E7B1E" w:rsidRPr="00FD4BB7" w:rsidRDefault="004E7B1E" w:rsidP="004E7B1E">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D8B1AAC" w14:textId="77777777" w:rsidR="004E7B1E" w:rsidRPr="00FD4BB7" w:rsidRDefault="004E7B1E" w:rsidP="004E7B1E">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C8B14B9" w14:textId="77777777" w:rsidR="004E7B1E" w:rsidRPr="00FD4BB7" w:rsidRDefault="004E7B1E" w:rsidP="004E7B1E">
      <w:r w:rsidRPr="00FD4BB7">
        <w:rPr>
          <w:rFonts w:eastAsia="Cambria"/>
          <w:sz w:val="12"/>
          <w:szCs w:val="12"/>
        </w:rPr>
        <w:t xml:space="preserve"> </w:t>
      </w:r>
    </w:p>
    <w:p w14:paraId="3EA6C7B0" w14:textId="77777777" w:rsidR="004E7B1E" w:rsidRPr="00FD4BB7" w:rsidRDefault="004E7B1E" w:rsidP="004E7B1E">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w:t>
      </w:r>
      <w:r w:rsidRPr="00FD4BB7">
        <w:rPr>
          <w:rFonts w:eastAsia="Calibri"/>
          <w:sz w:val="12"/>
          <w:szCs w:val="12"/>
        </w:rPr>
        <w:lastRenderedPageBreak/>
        <w:t xml:space="preserve">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 xml:space="preserve">a legal imaginary of democratic political </w:t>
      </w:r>
      <w:proofErr w:type="spellStart"/>
      <w:r w:rsidRPr="00FD4BB7">
        <w:rPr>
          <w:rFonts w:eastAsia="Calibri"/>
          <w:b/>
          <w:bCs/>
          <w:szCs w:val="22"/>
          <w:highlight w:val="yellow"/>
          <w:u w:val="single"/>
        </w:rPr>
        <w:t>econo</w:t>
      </w:r>
      <w:proofErr w:type="spellEnd"/>
      <w:r>
        <w:rPr>
          <w:rFonts w:eastAsia="Calibri"/>
          <w:b/>
          <w:bCs/>
          <w:szCs w:val="22"/>
          <w:highlight w:val="yellow"/>
          <w:u w:val="single"/>
        </w:rPr>
        <w:t xml:space="preserve"> </w:t>
      </w:r>
      <w:r w:rsidRPr="00FD4BB7">
        <w:rPr>
          <w:rFonts w:eastAsia="Calibri"/>
          <w:b/>
          <w:bCs/>
          <w:szCs w:val="22"/>
          <w:highlight w:val="yellow"/>
          <w:u w:val="single"/>
        </w:rPr>
        <w:t>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1F47738C" w14:textId="77777777" w:rsidR="004E7B1E" w:rsidRPr="00FD4BB7" w:rsidRDefault="004E7B1E" w:rsidP="004E7B1E">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132875B6" w14:textId="77777777" w:rsidR="004E7B1E" w:rsidRPr="00FD4BB7" w:rsidRDefault="004E7B1E" w:rsidP="004E7B1E">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12389545" w14:textId="77777777" w:rsidR="004E7B1E" w:rsidRPr="00FD4BB7" w:rsidRDefault="004E7B1E" w:rsidP="004E7B1E">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1FC33CDA" w14:textId="77777777" w:rsidR="004E7B1E" w:rsidRPr="00FD4BB7" w:rsidRDefault="004E7B1E" w:rsidP="004E7B1E">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2002474C" w14:textId="77777777" w:rsidR="004E7B1E" w:rsidRPr="00FD4BB7" w:rsidRDefault="004E7B1E" w:rsidP="004E7B1E">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1275E8C2" w14:textId="77777777" w:rsidR="004E7B1E" w:rsidRPr="00FD4BB7" w:rsidRDefault="004E7B1E" w:rsidP="004E7B1E">
      <w:pPr>
        <w:pStyle w:val="Heading4"/>
        <w:rPr>
          <w:rFonts w:cs="Calibri"/>
        </w:rPr>
      </w:pPr>
      <w:r w:rsidRPr="00FD4BB7">
        <w:rPr>
          <w:rFonts w:eastAsia="Calibri" w:cs="Calibri"/>
        </w:rPr>
        <w:lastRenderedPageBreak/>
        <w:t xml:space="preserve">Adopt a hybridizing strategy - exploiting contradictions in hegemonic discourse maintains critical distance while effectively challenging the state. Kapoor ‘08 </w:t>
      </w:r>
    </w:p>
    <w:p w14:paraId="506F0C27" w14:textId="77777777" w:rsidR="004E7B1E" w:rsidRPr="00FD4BB7" w:rsidRDefault="004E7B1E" w:rsidP="004E7B1E">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4F321E6A" w14:textId="77777777" w:rsidR="004E7B1E" w:rsidRDefault="004E7B1E" w:rsidP="004E7B1E">
      <w:pPr>
        <w:rPr>
          <w:rFonts w:eastAsia="Calibri"/>
          <w:b/>
          <w:bCs/>
          <w:szCs w:val="22"/>
          <w:highlight w:val="yellow"/>
          <w:u w:val="single"/>
        </w:rPr>
      </w:pPr>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w:t>
      </w:r>
    </w:p>
    <w:p w14:paraId="50C5B813" w14:textId="77777777" w:rsidR="004E7B1E" w:rsidRDefault="004E7B1E" w:rsidP="004E7B1E">
      <w:pPr>
        <w:rPr>
          <w:rFonts w:eastAsia="Calibri"/>
          <w:b/>
          <w:bCs/>
          <w:szCs w:val="22"/>
          <w:highlight w:val="yellow"/>
          <w:u w:val="single"/>
        </w:rPr>
      </w:pPr>
    </w:p>
    <w:p w14:paraId="4C339C80" w14:textId="77777777" w:rsidR="004E7B1E" w:rsidRDefault="004E7B1E" w:rsidP="004E7B1E">
      <w:pPr>
        <w:rPr>
          <w:rFonts w:eastAsia="Calibri"/>
          <w:b/>
          <w:bCs/>
          <w:szCs w:val="22"/>
          <w:highlight w:val="yellow"/>
          <w:u w:val="single"/>
        </w:rPr>
      </w:pPr>
    </w:p>
    <w:p w14:paraId="7307AE0B" w14:textId="77777777" w:rsidR="004E7B1E" w:rsidRPr="00306A5C" w:rsidRDefault="004E7B1E" w:rsidP="004E7B1E">
      <w:pPr>
        <w:rPr>
          <w:rFonts w:eastAsia="Calibri"/>
          <w:b/>
          <w:bCs/>
          <w:szCs w:val="22"/>
          <w:highlight w:val="yellow"/>
          <w:u w:val="single"/>
        </w:rPr>
      </w:pPr>
      <w:r w:rsidRPr="00FD4BB7">
        <w:rPr>
          <w:rFonts w:eastAsia="Calibri"/>
          <w:b/>
          <w:bCs/>
          <w:szCs w:val="22"/>
          <w:highlight w:val="yellow"/>
          <w:u w:val="single"/>
        </w:rPr>
        <w:t>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08ACCA25" w14:textId="77777777" w:rsidR="004E7B1E" w:rsidRPr="00FD4BB7" w:rsidRDefault="004E7B1E" w:rsidP="004E7B1E"/>
    <w:p w14:paraId="67D3A184" w14:textId="77777777" w:rsidR="004E7B1E" w:rsidRPr="00FD4BB7" w:rsidRDefault="004E7B1E" w:rsidP="004E7B1E">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CE82802" w14:textId="77777777" w:rsidR="004E7B1E" w:rsidRPr="00FD4BB7" w:rsidRDefault="004E7B1E" w:rsidP="004E7B1E">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31A79CF" w14:textId="2A00899A" w:rsidR="004E7B1E" w:rsidRDefault="004E7B1E" w:rsidP="004E7B1E">
      <w:pPr>
        <w:rPr>
          <w:rFonts w:eastAsia="Calibri"/>
          <w:b/>
          <w:bCs/>
          <w:szCs w:val="22"/>
          <w:highlight w:val="yellow"/>
          <w:u w:val="single"/>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w:t>
      </w:r>
    </w:p>
    <w:p w14:paraId="59BFF681" w14:textId="77777777" w:rsidR="004E7B1E" w:rsidRPr="00FD4BB7" w:rsidRDefault="004E7B1E" w:rsidP="004E7B1E">
      <w:r w:rsidRPr="00FD4BB7">
        <w:rPr>
          <w:rFonts w:eastAsia="Calibri"/>
          <w:b/>
          <w:bCs/>
          <w:szCs w:val="22"/>
          <w:highlight w:val="yellow"/>
          <w:u w:val="single"/>
        </w:rPr>
        <w:t xml:space="preserve">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w:t>
      </w:r>
      <w:r w:rsidRPr="00FD4BB7">
        <w:rPr>
          <w:rFonts w:eastAsia="Calibri"/>
          <w:b/>
          <w:bCs/>
          <w:szCs w:val="22"/>
          <w:highlight w:val="yellow"/>
          <w:u w:val="single"/>
        </w:rPr>
        <w:lastRenderedPageBreak/>
        <w:t xml:space="preserve">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346099E4" w14:textId="77777777" w:rsidR="004E7B1E" w:rsidRPr="00F601E6" w:rsidRDefault="004E7B1E" w:rsidP="004E7B1E"/>
    <w:p w14:paraId="78FC90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B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B1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1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CD003"/>
  <w14:defaultImageDpi w14:val="300"/>
  <w15:docId w15:val="{510DA967-8247-2549-B145-CDF947DA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7B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7B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7B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E7B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E7B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7B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B1E"/>
  </w:style>
  <w:style w:type="character" w:customStyle="1" w:styleId="Heading1Char">
    <w:name w:val="Heading 1 Char"/>
    <w:aliases w:val="Pocket Char"/>
    <w:basedOn w:val="DefaultParagraphFont"/>
    <w:link w:val="Heading1"/>
    <w:uiPriority w:val="9"/>
    <w:rsid w:val="004E7B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7B1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E7B1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E7B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7B1E"/>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4E7B1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E7B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7B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E7B1E"/>
    <w:rPr>
      <w:color w:val="auto"/>
      <w:u w:val="none"/>
    </w:rPr>
  </w:style>
  <w:style w:type="paragraph" w:styleId="DocumentMap">
    <w:name w:val="Document Map"/>
    <w:basedOn w:val="Normal"/>
    <w:link w:val="DocumentMapChar"/>
    <w:uiPriority w:val="99"/>
    <w:semiHidden/>
    <w:unhideWhenUsed/>
    <w:rsid w:val="004E7B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7B1E"/>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7B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E7B1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15040</Words>
  <Characters>85729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2021-12-12T01:08:00Z</dcterms:created>
  <dcterms:modified xsi:type="dcterms:W3CDTF">2021-12-12T01:08:00Z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