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3793F" w14:textId="77777777" w:rsidR="00F0724A" w:rsidRPr="002401A3" w:rsidRDefault="00F0724A" w:rsidP="00F0724A">
      <w:pPr>
        <w:pStyle w:val="Heading3"/>
        <w:rPr>
          <w:rFonts w:cs="Calibri"/>
        </w:rPr>
      </w:pPr>
      <w:r w:rsidRPr="002401A3">
        <w:rPr>
          <w:rFonts w:cs="Calibri"/>
        </w:rPr>
        <w:t>Advantage 1: Space Debris</w:t>
      </w:r>
    </w:p>
    <w:p w14:paraId="009F4859" w14:textId="77777777" w:rsidR="00F0724A" w:rsidRPr="002401A3" w:rsidRDefault="00F0724A" w:rsidP="00F0724A">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79A7255E" w14:textId="77777777" w:rsidR="00F0724A" w:rsidRPr="002401A3" w:rsidRDefault="00F0724A" w:rsidP="00F0724A">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1C517958" w14:textId="77777777" w:rsidR="00F0724A" w:rsidRPr="002401A3" w:rsidRDefault="00F0724A" w:rsidP="00F0724A">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7CA8DD16" w14:textId="77777777" w:rsidR="00F0724A" w:rsidRPr="002401A3" w:rsidRDefault="00F0724A" w:rsidP="00F0724A">
      <w:pPr>
        <w:pStyle w:val="Heading4"/>
        <w:rPr>
          <w:rFonts w:cs="Calibri"/>
        </w:rPr>
      </w:pPr>
      <w:r w:rsidRPr="002401A3">
        <w:rPr>
          <w:rFonts w:cs="Calibri"/>
        </w:rPr>
        <w:t xml:space="preserve">Increasing space debris levels inevitably set off a chain of collisions.  </w:t>
      </w:r>
    </w:p>
    <w:p w14:paraId="75369711" w14:textId="77777777" w:rsidR="00F0724A" w:rsidRPr="002401A3" w:rsidRDefault="00F0724A" w:rsidP="00F0724A">
      <w:r w:rsidRPr="002401A3">
        <w:t xml:space="preserve">Chelsea </w:t>
      </w:r>
      <w:proofErr w:type="spellStart"/>
      <w:r w:rsidRPr="00D5586F">
        <w:rPr>
          <w:rStyle w:val="Style13ptBold"/>
        </w:rPr>
        <w:t>MuñOz-Patchen</w:t>
      </w:r>
      <w:proofErr w:type="spellEnd"/>
      <w:r w:rsidRPr="00D5586F">
        <w:rPr>
          <w:rStyle w:val="Style13ptBold"/>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A4E4D9A" w14:textId="77777777" w:rsidR="00F0724A" w:rsidRPr="002401A3" w:rsidRDefault="00F0724A" w:rsidP="00F0724A">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3903F279" w14:textId="77777777" w:rsidR="00F0724A" w:rsidRPr="002401A3" w:rsidRDefault="00F0724A" w:rsidP="00F0724A">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6779EA84" w14:textId="77777777" w:rsidR="00F0724A" w:rsidRPr="002401A3" w:rsidRDefault="00F0724A" w:rsidP="00F0724A">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4B26ACA2" w14:textId="77777777" w:rsidR="00F0724A" w:rsidRPr="002401A3" w:rsidRDefault="00F0724A" w:rsidP="00F0724A">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357037">
        <w:rPr>
          <w:rStyle w:val="StyleUnderline"/>
        </w:rPr>
        <w:t>Our military would suddenly become vulnerable in other areas as well. GPS</w:t>
      </w:r>
      <w:r w:rsidRPr="00357037">
        <w:rPr>
          <w:sz w:val="12"/>
        </w:rPr>
        <w:t xml:space="preserve">, a network of 24-32 satellites in medium-Earth orbit, </w:t>
      </w:r>
      <w:r w:rsidRPr="00357037">
        <w:rPr>
          <w:rStyle w:val="StyleUnderline"/>
        </w:rPr>
        <w:t xml:space="preserve">was developed to provide precise position </w:t>
      </w:r>
      <w:r w:rsidRPr="00357037">
        <w:rPr>
          <w:rStyle w:val="Emphasis"/>
        </w:rPr>
        <w:t>info</w:t>
      </w:r>
      <w:r w:rsidRPr="00357037">
        <w:rPr>
          <w:rStyle w:val="StyleUnderline"/>
        </w:rPr>
        <w:t>rmation to the military, and it is now in common use by individuals and industry. The network</w:t>
      </w:r>
      <w:r w:rsidRPr="00357037">
        <w:rPr>
          <w:sz w:val="12"/>
        </w:rPr>
        <w:t xml:space="preserve">, which became fully operational in 1993, </w:t>
      </w:r>
      <w:r w:rsidRPr="00357037">
        <w:rPr>
          <w:rStyle w:val="StyleUnderline"/>
        </w:rPr>
        <w:t>allows</w:t>
      </w:r>
      <w:r w:rsidRPr="00357037">
        <w:rPr>
          <w:sz w:val="12"/>
        </w:rPr>
        <w:t xml:space="preserve"> our </w:t>
      </w:r>
      <w:r w:rsidRPr="00357037">
        <w:rPr>
          <w:rStyle w:val="StyleUnderline"/>
        </w:rPr>
        <w:t>armed forces to know their exact locations anywhere in the world. It is used to guide bombs to</w:t>
      </w:r>
      <w:r w:rsidRPr="00357037">
        <w:rPr>
          <w:sz w:val="12"/>
        </w:rPr>
        <w:t xml:space="preserve"> their </w:t>
      </w:r>
      <w:r w:rsidRPr="00357037">
        <w:rPr>
          <w:rStyle w:val="StyleUnderline"/>
        </w:rPr>
        <w:t>targets with unprecedented accuracy</w:t>
      </w:r>
      <w:r w:rsidRPr="0035703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57037">
        <w:rPr>
          <w:rStyle w:val="StyleUnderline"/>
        </w:rPr>
        <w:t xml:space="preserve">It allows soldiers to navigate in the dark or in adverse weather or sandstorms. Without GPS, our </w:t>
      </w:r>
      <w:r w:rsidRPr="00357037">
        <w:rPr>
          <w:rStyle w:val="Emphasis"/>
        </w:rPr>
        <w:t>military advantage</w:t>
      </w:r>
      <w:r w:rsidRPr="00357037">
        <w:rPr>
          <w:rStyle w:val="StyleUnderline"/>
        </w:rPr>
        <w:t xml:space="preserve"> over</w:t>
      </w:r>
      <w:r w:rsidRPr="00357037">
        <w:rPr>
          <w:sz w:val="12"/>
        </w:rPr>
        <w:t xml:space="preserve"> potential </w:t>
      </w:r>
      <w:r w:rsidRPr="00357037">
        <w:rPr>
          <w:rStyle w:val="StyleUnderline"/>
        </w:rPr>
        <w:t>adversaries would be</w:t>
      </w:r>
      <w:r w:rsidRPr="00357037">
        <w:rPr>
          <w:sz w:val="12"/>
        </w:rPr>
        <w:t xml:space="preserve"> dramatically reduced or </w:t>
      </w:r>
      <w:r w:rsidRPr="00357037">
        <w:rPr>
          <w:rStyle w:val="Emphasis"/>
        </w:rPr>
        <w:t>eliminated</w:t>
      </w:r>
      <w:r w:rsidRPr="00357037">
        <w:rPr>
          <w:sz w:val="12"/>
        </w:rPr>
        <w:t>.</w:t>
      </w:r>
    </w:p>
    <w:p w14:paraId="25B9A529" w14:textId="77777777" w:rsidR="00F0724A" w:rsidRPr="002401A3" w:rsidRDefault="00F0724A" w:rsidP="00F0724A">
      <w:pPr>
        <w:rPr>
          <w:sz w:val="12"/>
        </w:rPr>
      </w:pPr>
    </w:p>
    <w:p w14:paraId="5E01D55B" w14:textId="77777777" w:rsidR="00F0724A" w:rsidRPr="002401A3" w:rsidRDefault="00F0724A" w:rsidP="00F0724A">
      <w:pPr>
        <w:pStyle w:val="Heading3"/>
        <w:rPr>
          <w:rFonts w:cs="Calibri"/>
        </w:rPr>
      </w:pPr>
      <w:r w:rsidRPr="002401A3">
        <w:rPr>
          <w:rFonts w:cs="Calibri"/>
        </w:rPr>
        <w:t xml:space="preserve">Advantage 2: </w:t>
      </w:r>
      <w:r>
        <w:rPr>
          <w:rFonts w:cs="Calibri"/>
        </w:rPr>
        <w:t xml:space="preserve">Corporate </w:t>
      </w:r>
      <w:r w:rsidRPr="002401A3">
        <w:rPr>
          <w:rFonts w:cs="Calibri"/>
        </w:rPr>
        <w:t>Colonialism</w:t>
      </w:r>
    </w:p>
    <w:p w14:paraId="0762FE7F" w14:textId="77777777" w:rsidR="00F0724A" w:rsidRPr="002401A3" w:rsidRDefault="00F0724A" w:rsidP="00F0724A">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7BC9F9F7" w14:textId="77777777" w:rsidR="00F0724A" w:rsidRPr="002401A3" w:rsidRDefault="00F0724A" w:rsidP="00F0724A">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0E8782E7" w14:textId="77777777" w:rsidR="00F0724A" w:rsidRPr="002401A3" w:rsidRDefault="00F0724A" w:rsidP="00F0724A">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4"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0"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7FB5894B" w14:textId="77777777" w:rsidR="00F0724A" w:rsidRPr="002401A3" w:rsidRDefault="00F0724A" w:rsidP="00F0724A">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7260F6FB" w14:textId="77777777" w:rsidR="00F0724A" w:rsidRPr="002401A3" w:rsidRDefault="00F0724A" w:rsidP="00F0724A">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0CEFFB64" w14:textId="77777777" w:rsidR="00F0724A" w:rsidRPr="002401A3" w:rsidRDefault="00F0724A" w:rsidP="00F0724A">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1"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0" w:history="1">
        <w:r w:rsidRPr="002401A3">
          <w:rPr>
            <w:rStyle w:val="Hyperlink"/>
            <w:sz w:val="12"/>
          </w:rPr>
          <w:t>Keep the red planet red</w:t>
        </w:r>
      </w:hyperlink>
      <w:r w:rsidRPr="002401A3">
        <w:rPr>
          <w:sz w:val="12"/>
        </w:rPr>
        <w:t xml:space="preserve">! </w:t>
      </w:r>
    </w:p>
    <w:p w14:paraId="6D8BD6B6" w14:textId="77777777" w:rsidR="00F0724A" w:rsidRPr="002401A3" w:rsidRDefault="00F0724A" w:rsidP="00F0724A">
      <w:pPr>
        <w:pStyle w:val="Heading4"/>
        <w:rPr>
          <w:rFonts w:cs="Calibri"/>
        </w:rPr>
      </w:pPr>
      <w:r>
        <w:rPr>
          <w:rFonts w:cs="Calibri"/>
        </w:rPr>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28B8E47A" w14:textId="77777777" w:rsidR="00F0724A" w:rsidRPr="002401A3" w:rsidRDefault="00F0724A" w:rsidP="00F0724A">
      <w:r w:rsidRPr="002401A3">
        <w:t xml:space="preserve">Spencer, Keith A. [senior editor at Salon]“Against Mars-a-Lago: Why SpaceX's Mars Colonization Plan Should Terrify You.” Salon, Salon.com, </w:t>
      </w:r>
      <w:r>
        <w:t>Oct. 8 2017</w:t>
      </w:r>
      <w:r w:rsidRPr="002401A3">
        <w:t xml:space="preserve">, https://www.salon.com/2017/10/08/against-mars-a-lago-why-spacexs-mars-colonization-plan-should-terrify-you/. </w:t>
      </w:r>
    </w:p>
    <w:p w14:paraId="5821E693" w14:textId="77777777" w:rsidR="00F0724A" w:rsidRDefault="00F0724A" w:rsidP="00F0724A">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be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27976F78" w14:textId="77777777" w:rsidR="00F0724A" w:rsidRPr="0042059C" w:rsidRDefault="00F0724A" w:rsidP="00F0724A">
      <w:pPr>
        <w:keepNext/>
        <w:keepLines/>
        <w:spacing w:before="40"/>
        <w:outlineLvl w:val="3"/>
        <w:rPr>
          <w:rFonts w:eastAsia="MS Gothic"/>
          <w:b/>
          <w:iCs/>
          <w:sz w:val="26"/>
        </w:rPr>
      </w:pPr>
      <w:r w:rsidRPr="0042059C">
        <w:rPr>
          <w:rFonts w:eastAsia="MS Gothic"/>
          <w:b/>
          <w:iCs/>
          <w:sz w:val="26"/>
        </w:rPr>
        <w:t>Neoliberalism</w:t>
      </w:r>
      <w:r>
        <w:rPr>
          <w:rFonts w:eastAsia="MS Gothic"/>
          <w:b/>
          <w:iCs/>
          <w:sz w:val="26"/>
        </w:rPr>
        <w:t xml:space="preserve"> destroys ethics, locks in poverty and exploitation, decimates the environment, and causes war.</w:t>
      </w:r>
    </w:p>
    <w:p w14:paraId="779C0ECE" w14:textId="77777777" w:rsidR="00F0724A" w:rsidRPr="0042059C" w:rsidRDefault="00F0724A" w:rsidP="00F0724A">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38F0E83A" w14:textId="77777777" w:rsidR="00F0724A" w:rsidRPr="00C0357D" w:rsidRDefault="00F0724A" w:rsidP="00F0724A">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C0357D">
        <w:rPr>
          <w:rFonts w:eastAsia="Cambria"/>
          <w:sz w:val="12"/>
        </w:rPr>
        <w:t>privata</w:t>
      </w:r>
      <w:proofErr w:type="spellEnd"/>
      <w:r w:rsidRPr="00C0357D">
        <w:rPr>
          <w:rFonts w:eastAsia="Cambria"/>
          <w:sz w:val="12"/>
        </w:rPr>
        <w:t xml:space="preserve">, or – as we could say today – a res </w:t>
      </w:r>
      <w:proofErr w:type="spellStart"/>
      <w:r w:rsidRPr="00C0357D">
        <w:rPr>
          <w:rFonts w:eastAsia="Cambria"/>
          <w:sz w:val="12"/>
        </w:rPr>
        <w:t>privata</w:t>
      </w:r>
      <w:proofErr w:type="spellEnd"/>
      <w:r w:rsidRPr="00C0357D">
        <w:rPr>
          <w:rFonts w:eastAsia="Cambria"/>
          <w:sz w:val="12"/>
        </w:rPr>
        <w:t xml:space="preserve"> </w:t>
      </w:r>
      <w:proofErr w:type="spellStart"/>
      <w:r w:rsidRPr="00C0357D">
        <w:rPr>
          <w:rFonts w:eastAsia="Cambria"/>
          <w:sz w:val="12"/>
        </w:rPr>
        <w:t>transnationale</w:t>
      </w:r>
      <w:proofErr w:type="spellEnd"/>
      <w:r w:rsidRPr="00C0357D">
        <w:rPr>
          <w:rFonts w:eastAsia="Cambria"/>
          <w:sz w:val="12"/>
        </w:rPr>
        <w:t xml:space="preserve"> (in its original Latin meaning, </w:t>
      </w:r>
      <w:proofErr w:type="spellStart"/>
      <w:r w:rsidRPr="00C0357D">
        <w:rPr>
          <w:rFonts w:eastAsia="Cambria"/>
          <w:sz w:val="12"/>
        </w:rPr>
        <w:t>privare</w:t>
      </w:r>
      <w:proofErr w:type="spellEnd"/>
      <w:r w:rsidRPr="00C0357D">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0D09C86C" w14:textId="77777777" w:rsidR="00F0724A" w:rsidRPr="002401A3" w:rsidRDefault="00F0724A" w:rsidP="00F0724A">
      <w:pPr>
        <w:pStyle w:val="Heading3"/>
        <w:rPr>
          <w:rFonts w:cs="Calibri"/>
        </w:rPr>
      </w:pPr>
      <w:r w:rsidRPr="002401A3">
        <w:rPr>
          <w:rFonts w:cs="Calibri"/>
        </w:rPr>
        <w:t>Plan</w:t>
      </w:r>
    </w:p>
    <w:p w14:paraId="4B5A986C" w14:textId="77777777" w:rsidR="00F0724A" w:rsidRPr="002401A3" w:rsidRDefault="00F0724A" w:rsidP="00F0724A">
      <w:pPr>
        <w:pStyle w:val="Heading4"/>
        <w:rPr>
          <w:rFonts w:cs="Calibri"/>
        </w:rPr>
      </w:pPr>
      <w:r w:rsidRPr="002401A3">
        <w:rPr>
          <w:rFonts w:cs="Calibri"/>
        </w:rPr>
        <w:t xml:space="preserve">The appropriation of outer space by private entities is unjust. Thus, the plan. </w:t>
      </w:r>
    </w:p>
    <w:p w14:paraId="6D96421F" w14:textId="77777777" w:rsidR="00F0724A" w:rsidRPr="00596CC4" w:rsidRDefault="00F0724A" w:rsidP="00F0724A">
      <w:pPr>
        <w:pStyle w:val="Heading4"/>
      </w:pPr>
      <w:r w:rsidRPr="00596CC4">
        <w:t>Plan text: Outer space ought to be recognized as a global commons as per the Goehring card. Goehring describes but does not advocate treating space in this way.</w:t>
      </w:r>
    </w:p>
    <w:p w14:paraId="387385C4" w14:textId="77777777" w:rsidR="00F0724A" w:rsidRPr="002401A3" w:rsidRDefault="00F0724A" w:rsidP="00F0724A">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42DF7643" w14:textId="77777777" w:rsidR="00F0724A" w:rsidRPr="002401A3" w:rsidRDefault="00F0724A" w:rsidP="00F0724A">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As Dr. Tepper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11C8BBD0" w14:textId="77777777" w:rsidR="00F0724A" w:rsidRPr="002401A3" w:rsidRDefault="00F0724A" w:rsidP="00F0724A">
      <w:pPr>
        <w:pStyle w:val="Heading3"/>
        <w:rPr>
          <w:rFonts w:cs="Calibri"/>
        </w:rPr>
      </w:pPr>
      <w:r w:rsidRPr="002401A3">
        <w:rPr>
          <w:rFonts w:cs="Calibri"/>
        </w:rPr>
        <w:t>Solvency</w:t>
      </w:r>
    </w:p>
    <w:p w14:paraId="5CD9DB60" w14:textId="77777777" w:rsidR="00F0724A" w:rsidRPr="002401A3" w:rsidRDefault="00F0724A" w:rsidP="00F0724A">
      <w:pPr>
        <w:pStyle w:val="Heading4"/>
        <w:rPr>
          <w:rFonts w:cs="Calibri"/>
        </w:rPr>
      </w:pPr>
      <w:r w:rsidRPr="002401A3">
        <w:rPr>
          <w:rFonts w:cs="Calibri"/>
        </w:rPr>
        <w:t>Treating space as a commons solves orbital debris. States already agree to a limited regime of this type.</w:t>
      </w:r>
    </w:p>
    <w:p w14:paraId="2CC1D049" w14:textId="77777777" w:rsidR="00F0724A" w:rsidRPr="00377999" w:rsidRDefault="00F0724A" w:rsidP="00F0724A">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1" w:history="1">
        <w:r w:rsidRPr="00377999">
          <w:rPr>
            <w:rStyle w:val="Hyperlink"/>
            <w:sz w:val="16"/>
          </w:rPr>
          <w:t>https://carnegieendowment.org/2021/03/09/space-is-great-commons.-it-s-time-to-treat-it-as-such-pub-84018</w:t>
        </w:r>
      </w:hyperlink>
      <w:r w:rsidRPr="00377999">
        <w:rPr>
          <w:sz w:val="16"/>
        </w:rPr>
        <w:t>&gt; AT</w:t>
      </w:r>
    </w:p>
    <w:p w14:paraId="22605544" w14:textId="77777777" w:rsidR="00F0724A" w:rsidRPr="002401A3" w:rsidRDefault="00F0724A" w:rsidP="00F0724A">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64B3D5E3" w14:textId="77777777" w:rsidR="00F0724A" w:rsidRPr="002401A3" w:rsidRDefault="00F0724A" w:rsidP="00F0724A">
      <w:pPr>
        <w:pStyle w:val="Heading4"/>
        <w:rPr>
          <w:rFonts w:cs="Calibri"/>
        </w:rPr>
      </w:pPr>
      <w:r w:rsidRPr="002401A3">
        <w:rPr>
          <w:rFonts w:cs="Calibri"/>
        </w:rPr>
        <w:t>Space resources must be distributed democratically—this requires challenging private control of outer space</w:t>
      </w:r>
      <w:r>
        <w:rPr>
          <w:rFonts w:cs="Calibri"/>
        </w:rPr>
        <w:t>.</w:t>
      </w:r>
    </w:p>
    <w:p w14:paraId="62214A8B" w14:textId="77777777" w:rsidR="00F0724A" w:rsidRPr="002401A3" w:rsidRDefault="00F0724A" w:rsidP="00F0724A">
      <w:pPr>
        <w:rPr>
          <w:rStyle w:val="Style13ptBold"/>
        </w:rPr>
      </w:pPr>
      <w:r w:rsidRPr="002401A3">
        <w:rPr>
          <w:rStyle w:val="Style13ptBold"/>
        </w:rPr>
        <w:t>Levine 15</w:t>
      </w:r>
    </w:p>
    <w:p w14:paraId="3235919C" w14:textId="77777777" w:rsidR="00F0724A" w:rsidRPr="002401A3" w:rsidRDefault="00F0724A" w:rsidP="00F0724A">
      <w:pPr>
        <w:rPr>
          <w:sz w:val="16"/>
        </w:rPr>
      </w:pPr>
      <w:r w:rsidRPr="002401A3">
        <w:rPr>
          <w:sz w:val="16"/>
        </w:rPr>
        <w:t xml:space="preserve">Nick Levine, MPhil candidate in history of science at the University of Cambridge, 3-21-2015, "Democratize the Universe," Jacobin, </w:t>
      </w:r>
      <w:hyperlink r:id="rId72" w:history="1">
        <w:r w:rsidRPr="002401A3">
          <w:rPr>
            <w:rStyle w:val="Hyperlink"/>
            <w:sz w:val="16"/>
          </w:rPr>
          <w:t>https://jacobinmag.com/2015/03/space-industry-extraction-levine</w:t>
        </w:r>
      </w:hyperlink>
    </w:p>
    <w:p w14:paraId="4C1FE2B7" w14:textId="77777777" w:rsidR="00F0724A" w:rsidRPr="00BB6CCD" w:rsidRDefault="00F0724A" w:rsidP="00F0724A">
      <w:pPr>
        <w:ind w:left="720"/>
        <w:rPr>
          <w:bCs/>
          <w:sz w:val="12"/>
        </w:rPr>
      </w:pPr>
      <w:r w:rsidRPr="002401A3">
        <w:rPr>
          <w:rStyle w:val="StyleUnderline"/>
          <w:highlight w:val="yellow"/>
        </w:rPr>
        <w:t>The privatization of the Milky Way has begun</w:t>
      </w:r>
      <w:r w:rsidRPr="002401A3">
        <w:rPr>
          <w:rStyle w:val="StyleUnderline"/>
        </w:rPr>
        <w:t xml:space="preserve">. </w:t>
      </w:r>
      <w:r w:rsidRPr="00BB6CCD">
        <w:rPr>
          <w:sz w:val="12"/>
        </w:rPr>
        <w:t>Last summer, the bipartisan ASTEROIDS Act was introduced in Congress. The legislation’s aim is to grant US corporations property rights over any natural resources</w:t>
      </w:r>
      <w:r w:rsidRPr="00BB6CCD">
        <w:rPr>
          <w:rStyle w:val="StyleUnderline"/>
          <w:sz w:val="12"/>
        </w:rPr>
        <w:t xml:space="preserve"> </w:t>
      </w:r>
      <w:r w:rsidRPr="00BB6CCD">
        <w:rPr>
          <w:bCs/>
          <w:sz w:val="12"/>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t>
      </w:r>
      <w:r w:rsidRPr="00BB6CCD">
        <w:rPr>
          <w:rStyle w:val="StyleUnderline"/>
          <w:highlight w:val="yellow"/>
        </w:rPr>
        <w:t>We could fight for a galactic democracy, where the proceeds of the space economy are distributed widely</w:t>
      </w:r>
      <w:r w:rsidRPr="002401A3">
        <w:rPr>
          <w:rStyle w:val="StyleUnderline"/>
        </w:rPr>
        <w:t xml:space="preserve">. </w:t>
      </w:r>
      <w:r w:rsidRPr="00BB6CCD">
        <w:rPr>
          <w:sz w:val="12"/>
        </w:rPr>
        <w:t xml:space="preserve">Or we could accept the trickle-down </w:t>
      </w:r>
      <w:proofErr w:type="spellStart"/>
      <w:r w:rsidRPr="00BB6CCD">
        <w:rPr>
          <w:sz w:val="12"/>
        </w:rPr>
        <w:t>astronomics</w:t>
      </w:r>
      <w:proofErr w:type="spellEnd"/>
      <w:r w:rsidRPr="00BB6CCD">
        <w:rPr>
          <w:sz w:val="12"/>
        </w:rPr>
        <w:t xml:space="preserve"> anticipated by the ASTEROIDS Act, which would allow for the concentration of vast amounts of economic and political power in the hands of a few corporations and the most technologically developed nations.</w:t>
      </w:r>
      <w:r w:rsidRPr="00BB6CCD">
        <w:rPr>
          <w:bCs/>
          <w:sz w:val="2"/>
        </w:rPr>
        <w:t xml:space="preserve"> </w:t>
      </w:r>
      <w:r w:rsidRPr="00BB6CCD">
        <w:rPr>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BB6CCD">
        <w:rPr>
          <w:bCs/>
          <w:sz w:val="12"/>
        </w:rPr>
        <w:t xml:space="preserve"> asserted their strength in numbers in the United Nations by </w:t>
      </w:r>
      <w:r w:rsidRPr="002401A3">
        <w:rPr>
          <w:rStyle w:val="StyleUnderline"/>
          <w:highlight w:val="yellow"/>
        </w:rPr>
        <w:t>forming</w:t>
      </w:r>
      <w:r w:rsidRPr="00BB6CCD">
        <w:rPr>
          <w:bCs/>
          <w:sz w:val="12"/>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BB6CCD">
        <w:rPr>
          <w:bCs/>
          <w:sz w:val="12"/>
        </w:rPr>
        <w:t xml:space="preserve">. In the early 1970s, this bloc </w:t>
      </w:r>
      <w:r w:rsidRPr="002401A3">
        <w:rPr>
          <w:rStyle w:val="StyleUnderline"/>
          <w:highlight w:val="yellow"/>
        </w:rPr>
        <w:t>announced its intention to establish a “new international economic order,” which found its expression i</w:t>
      </w:r>
      <w:r w:rsidRPr="00B9754D">
        <w:rPr>
          <w:rStyle w:val="StyleUnderline"/>
          <w:highlight w:val="yellow"/>
        </w:rPr>
        <w:t>n</w:t>
      </w:r>
      <w:r w:rsidRPr="002401A3">
        <w:rPr>
          <w:rStyle w:val="StyleUnderline"/>
        </w:rPr>
        <w:t xml:space="preserve">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sea beds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BB6CCD">
        <w:rPr>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BB6CCD">
        <w:rPr>
          <w:sz w:val="12"/>
        </w:rPr>
        <w:t>The ASTEROIDS Act was submitted on behalf of those who would benefit most from a laissez-faire extraterrestrial system.</w:t>
      </w:r>
      <w:r w:rsidRPr="00BB6CCD">
        <w:rPr>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BB6CCD">
        <w:rPr>
          <w:bCs/>
          <w:sz w:val="12"/>
        </w:rPr>
        <w:t xml:space="preserve"> at least not primarily</w:t>
      </w:r>
      <w:r w:rsidRPr="002401A3">
        <w:rPr>
          <w:rStyle w:val="StyleUnderline"/>
        </w:rPr>
        <w:t xml:space="preserve">. </w:t>
      </w:r>
      <w:r w:rsidRPr="002401A3">
        <w:rPr>
          <w:rStyle w:val="StyleUnderline"/>
          <w:highlight w:val="yellow"/>
        </w:rPr>
        <w:t>What’s at stake is</w:t>
      </w:r>
      <w:r w:rsidRPr="00BB6CCD">
        <w:rPr>
          <w:bCs/>
          <w:sz w:val="12"/>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BB6CCD">
        <w:rPr>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BB6CCD">
        <w:rPr>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BB6CCD">
        <w:rPr>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xml:space="preserve">. </w:t>
      </w:r>
      <w:r w:rsidRPr="00BB6CCD">
        <w:rPr>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BB6CCD">
        <w:rPr>
          <w:bCs/>
          <w:sz w:val="2"/>
        </w:rPr>
        <w:t xml:space="preserve"> </w:t>
      </w:r>
      <w:r w:rsidRPr="00BB6CCD">
        <w:rPr>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 xml:space="preserve">As an alternative to the laissez-faire approach advocated by many private interests, the “common heritage” principle </w:t>
      </w:r>
      <w:r w:rsidRPr="00EA5E82">
        <w:rPr>
          <w:rStyle w:val="StyleUnderline"/>
        </w:rPr>
        <w:t xml:space="preserve">also </w:t>
      </w:r>
      <w:r w:rsidRPr="002401A3">
        <w:rPr>
          <w:rStyle w:val="StyleUnderline"/>
          <w:highlight w:val="yellow"/>
        </w:rPr>
        <w:t>provided a legal framework for the democratic distribution of revenues derived from the international commons</w:t>
      </w:r>
      <w:r w:rsidRPr="002401A3">
        <w:rPr>
          <w:rStyle w:val="StyleUnderline"/>
        </w:rPr>
        <w:t>. In 1973</w:t>
      </w:r>
      <w:r w:rsidRPr="00BB6CCD">
        <w:rPr>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BB6CCD">
        <w:rPr>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BB6CCD">
        <w:rPr>
          <w:bCs/>
          <w:sz w:val="2"/>
        </w:rPr>
        <w:t xml:space="preserve"> </w:t>
      </w:r>
      <w:r w:rsidRPr="00BB6CCD">
        <w:rPr>
          <w:bCs/>
          <w:sz w:val="12"/>
        </w:rPr>
        <w:t>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w:t>
      </w:r>
      <w:r w:rsidRPr="00BB6CCD">
        <w:rPr>
          <w:sz w:val="12"/>
        </w:rPr>
        <w:t xml:space="preserve"> But its appearance marked another clear attempt to unilaterally push international norms toward the free extraction of outer space resources, with limited democratic responsibilities attached </w:t>
      </w:r>
      <w:r w:rsidRPr="00BB6CCD">
        <w:rPr>
          <w:bCs/>
          <w:sz w:val="12"/>
        </w:rPr>
        <w:t xml:space="preserve">— and it will not be the last. Joanne </w:t>
      </w:r>
      <w:proofErr w:type="spellStart"/>
      <w:r w:rsidRPr="00BB6CCD">
        <w:rPr>
          <w:bCs/>
          <w:sz w:val="12"/>
        </w:rPr>
        <w:t>Gabrynowicz</w:t>
      </w:r>
      <w:proofErr w:type="spellEnd"/>
      <w:r w:rsidRPr="00BB6CCD">
        <w:rPr>
          <w:bCs/>
          <w:sz w:val="12"/>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BB6CCD">
        <w:rPr>
          <w:bCs/>
          <w:sz w:val="12"/>
        </w:rPr>
        <w:t>Gabrynowicz</w:t>
      </w:r>
      <w:proofErr w:type="spellEnd"/>
      <w:r w:rsidRPr="00BB6CCD">
        <w:rPr>
          <w:bCs/>
          <w:sz w:val="12"/>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w:t>
      </w:r>
      <w:r w:rsidRPr="00BB6CCD">
        <w:rPr>
          <w:rStyle w:val="StyleUnderline"/>
          <w:highlight w:val="yellow"/>
        </w:rPr>
        <w:t>a celestial commons presents an opportunity to fight for a more democratic political economy.</w:t>
      </w:r>
      <w:r w:rsidRPr="002401A3">
        <w:rPr>
          <w:rStyle w:val="StyleUnderline"/>
        </w:rPr>
        <w:t xml:space="preserve"> </w:t>
      </w:r>
      <w:r w:rsidRPr="00BB6CCD">
        <w:rPr>
          <w:bCs/>
          <w:sz w:val="12"/>
        </w:rPr>
        <w:t>Sharing the benefits of the celestial commons is key to expanding democracy to a galactic scale</w:t>
      </w:r>
      <w:r w:rsidRPr="00BB6CCD">
        <w:rPr>
          <w:bCs/>
          <w:sz w:val="12"/>
          <w:highlight w:val="yellow"/>
        </w:rPr>
        <w:t xml:space="preserve">. </w:t>
      </w:r>
      <w:r w:rsidRPr="002401A3">
        <w:rPr>
          <w:rStyle w:val="StyleUnderline"/>
          <w:highlight w:val="yellow"/>
        </w:rPr>
        <w:t xml:space="preserve">One </w:t>
      </w:r>
      <w:r w:rsidRPr="00BB6CCD">
        <w:rPr>
          <w:sz w:val="12"/>
        </w:rPr>
        <w:t>time-tested</w:t>
      </w:r>
      <w:r w:rsidRPr="00BB6CCD">
        <w:rPr>
          <w:rStyle w:val="StyleUnderline"/>
          <w:sz w:val="12"/>
          <w:highlight w:val="yellow"/>
        </w:rPr>
        <w:t xml:space="preserve"> </w:t>
      </w:r>
      <w:r w:rsidRPr="002401A3">
        <w:rPr>
          <w:rStyle w:val="StyleUnderline"/>
          <w:highlight w:val="yellow"/>
        </w:rPr>
        <w:t xml:space="preserve">means of distributing the benefits of natural-resource extraction universally is the sovereign wealth </w:t>
      </w:r>
      <w:r w:rsidRPr="00BB6CCD">
        <w:rPr>
          <w:rStyle w:val="StyleUnderline"/>
          <w:highlight w:val="yellow"/>
        </w:rPr>
        <w:t>fund</w:t>
      </w:r>
      <w:r w:rsidRPr="002401A3">
        <w:rPr>
          <w:rStyle w:val="StyleUnderline"/>
        </w:rPr>
        <w:t xml:space="preserve">,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BB6CCD">
        <w:rPr>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7E496689" w14:textId="77777777" w:rsidR="00F0724A" w:rsidRPr="002401A3" w:rsidRDefault="00F0724A" w:rsidP="00F0724A">
      <w:pPr>
        <w:pStyle w:val="Heading4"/>
        <w:rPr>
          <w:rFonts w:cs="Calibri"/>
        </w:rPr>
      </w:pPr>
      <w:r w:rsidRPr="002401A3">
        <w:rPr>
          <w:rFonts w:cs="Calibri"/>
        </w:rPr>
        <w:t>States can extend existing models to govern space, but recognition of space as a commons is key.</w:t>
      </w:r>
    </w:p>
    <w:p w14:paraId="60EF90BA" w14:textId="77777777" w:rsidR="00F0724A" w:rsidRPr="002401A3" w:rsidRDefault="00F0724A" w:rsidP="00F0724A">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3" w:history="1">
        <w:r w:rsidRPr="002401A3">
          <w:rPr>
            <w:rStyle w:val="Hyperlink"/>
          </w:rPr>
          <w:t>https://carnegieendowment.org/2021/03/09/space-is-great-commons.-it-s-time-to-treat-it-as-such-pub-84018</w:t>
        </w:r>
      </w:hyperlink>
      <w:r w:rsidRPr="002401A3">
        <w:t>&gt; AT</w:t>
      </w:r>
    </w:p>
    <w:p w14:paraId="72101371" w14:textId="77777777" w:rsidR="009A4479" w:rsidRDefault="00F0724A" w:rsidP="00F0724A">
      <w:pPr>
        <w:ind w:left="720"/>
        <w:rPr>
          <w:rStyle w:val="StyleUnderline"/>
          <w:highlight w:val="yellow"/>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more encompassing space governance principles, </w:t>
      </w:r>
    </w:p>
    <w:p w14:paraId="00DCA45E" w14:textId="77777777" w:rsidR="009A4479" w:rsidRDefault="009A4479" w:rsidP="00F0724A">
      <w:pPr>
        <w:ind w:left="720"/>
        <w:rPr>
          <w:rStyle w:val="StyleUnderline"/>
          <w:highlight w:val="yellow"/>
        </w:rPr>
      </w:pPr>
    </w:p>
    <w:p w14:paraId="61900C41" w14:textId="6DC6DB6C" w:rsidR="00F0724A" w:rsidRPr="002401A3" w:rsidRDefault="00F0724A" w:rsidP="00F0724A">
      <w:pPr>
        <w:ind w:left="720"/>
        <w:rPr>
          <w:sz w:val="12"/>
        </w:rPr>
      </w:pPr>
      <w:r w:rsidRPr="002401A3">
        <w:rPr>
          <w:rStyle w:val="StyleUnderline"/>
          <w:highlight w:val="yellow"/>
        </w:rPr>
        <w:t>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58313A8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72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03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4479"/>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24A"/>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CF9D18"/>
  <w14:defaultImageDpi w14:val="300"/>
  <w15:docId w15:val="{64F04059-3FDA-D94C-83B7-C92F68671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724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72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72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F072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F072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72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724A"/>
  </w:style>
  <w:style w:type="character" w:customStyle="1" w:styleId="Heading1Char">
    <w:name w:val="Heading 1 Char"/>
    <w:aliases w:val="Pocket Char"/>
    <w:basedOn w:val="DefaultParagraphFont"/>
    <w:link w:val="Heading1"/>
    <w:uiPriority w:val="9"/>
    <w:rsid w:val="00F072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724A"/>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F0724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072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724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F0724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F072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724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0724A"/>
    <w:rPr>
      <w:color w:val="auto"/>
      <w:u w:val="none"/>
    </w:rPr>
  </w:style>
  <w:style w:type="paragraph" w:styleId="DocumentMap">
    <w:name w:val="Document Map"/>
    <w:basedOn w:val="Normal"/>
    <w:link w:val="DocumentMapChar"/>
    <w:uiPriority w:val="99"/>
    <w:semiHidden/>
    <w:unhideWhenUsed/>
    <w:rsid w:val="00F072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724A"/>
    <w:rPr>
      <w:rFonts w:ascii="Lucida Grande" w:hAnsi="Lucida Grande" w:cs="Lucida Grande"/>
    </w:rPr>
  </w:style>
  <w:style w:type="paragraph" w:customStyle="1" w:styleId="Emphasis1">
    <w:name w:val="Emphasis1"/>
    <w:basedOn w:val="Normal"/>
    <w:link w:val="Emphasis"/>
    <w:autoRedefine/>
    <w:uiPriority w:val="20"/>
    <w:qFormat/>
    <w:rsid w:val="00F0724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0724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jacobinmag.com/2015/03/space-industry-extraction-levine"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17675</Words>
  <Characters>100754</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118193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3</cp:revision>
  <dcterms:created xsi:type="dcterms:W3CDTF">2022-01-15T15:53:00Z</dcterms:created>
  <dcterms:modified xsi:type="dcterms:W3CDTF">2022-01-15T16:19:00Z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