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733F7" w14:textId="77777777" w:rsidR="00A2669B" w:rsidRDefault="00161813" w:rsidP="00E7399A">
      <w:pPr>
        <w:pStyle w:val="Heading2"/>
      </w:pPr>
      <w:r>
        <w:t>I. Vaccine Apartheid</w:t>
      </w:r>
    </w:p>
    <w:p w14:paraId="31271067" w14:textId="77777777" w:rsidR="003C7242" w:rsidRPr="00BB588A" w:rsidRDefault="003C7242" w:rsidP="003C7242">
      <w:pPr>
        <w:pStyle w:val="Heading4"/>
        <w:rPr>
          <w:rFonts w:cs="Calibri"/>
          <w:color w:val="FF0000"/>
        </w:rPr>
      </w:pPr>
      <w:r w:rsidRPr="00BB588A">
        <w:rPr>
          <w:rFonts w:cs="Calibri"/>
        </w:rPr>
        <w:t xml:space="preserve">A TRIPS waiver for covid vaccines will not pass in the squo. Baschuk 7/26 </w:t>
      </w:r>
    </w:p>
    <w:p w14:paraId="42AD1DAE" w14:textId="77777777" w:rsidR="003C7242" w:rsidRPr="00BB588A" w:rsidRDefault="003C7242" w:rsidP="003C7242">
      <w:r w:rsidRPr="00BB588A">
        <w:t>Bryce Baschuk [Reporter, Bloomberg Economics], 21 - ("WTO Holiday From Vaccine Equity Talks Draws Calls for Action," Bloomberg, 7-26-2021, accessed 8-18-2021, https://www.bloomberg.com/news/articles/2021-07-26/wto-s-holiday-from-vaccine-equity-talks-draws-calls-for-action)//ML</w:t>
      </w:r>
    </w:p>
    <w:p w14:paraId="0046A4A5" w14:textId="0A036A6B" w:rsidR="003C7242" w:rsidRPr="003C7242" w:rsidRDefault="003C7242" w:rsidP="003C7242">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8"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Okonjo-Iweala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planning.¶ “August doesn’t matter in Geneva; it doesn’t matter if people are dying around the world,” said Shailly Gupta, a spokesperson at Médecins Sans Frontières.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according to a draft status report produced by Dagfinn Sørli,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died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9"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0"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1"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xml:space="preserve">. They’re saying: ‘This or that won’t work; the waiver won’t work.’ There is no intention of engaging.”¶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2"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3" w:tooltip="Company Overview" w:history="1">
        <w:r w:rsidRPr="00BB588A">
          <w:rPr>
            <w:rStyle w:val="Hyperlink"/>
            <w:rFonts w:eastAsiaTheme="majorEastAsia"/>
            <w:sz w:val="12"/>
          </w:rPr>
          <w:t>Moderna Inc.</w:t>
        </w:r>
      </w:hyperlink>
      <w:r w:rsidRPr="00BB588A">
        <w:rPr>
          <w:sz w:val="12"/>
        </w:rPr>
        <w:t xml:space="preserve">, </w:t>
      </w:r>
      <w:hyperlink r:id="rId14" w:tooltip="Company Overview" w:history="1">
        <w:r w:rsidRPr="00BB588A">
          <w:rPr>
            <w:rStyle w:val="Hyperlink"/>
            <w:rFonts w:eastAsiaTheme="majorEastAsia"/>
            <w:sz w:val="12"/>
          </w:rPr>
          <w:t>Pfizer Inc.</w:t>
        </w:r>
      </w:hyperlink>
      <w:r w:rsidRPr="00BB588A">
        <w:rPr>
          <w:sz w:val="12"/>
        </w:rPr>
        <w:t xml:space="preserve">, and </w:t>
      </w:r>
      <w:hyperlink r:id="rId15"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Thiru Balasubramaniam a managing director at </w:t>
      </w:r>
      <w:hyperlink r:id="rId16" w:tooltip="Company Overview" w:history="1">
        <w:r w:rsidRPr="00BB588A">
          <w:rPr>
            <w:rStyle w:val="Hyperlink"/>
            <w:rFonts w:eastAsiaTheme="majorEastAsia"/>
            <w:sz w:val="12"/>
          </w:rPr>
          <w:t>Knowledge Ecology International</w:t>
        </w:r>
      </w:hyperlink>
      <w:r w:rsidRPr="00BB588A">
        <w:rPr>
          <w:sz w:val="12"/>
        </w:rPr>
        <w:t xml:space="preserve"> in Europe.</w:t>
      </w:r>
    </w:p>
    <w:p w14:paraId="07818834" w14:textId="6B2EDFA5" w:rsidR="00161F0C" w:rsidRPr="00161F0C" w:rsidRDefault="00161F0C" w:rsidP="00161F0C">
      <w:pPr>
        <w:pStyle w:val="Heading4"/>
      </w:pPr>
      <w:r>
        <w:t>The only way to solve the pandemic is global vaccination, but current production is woefully short.</w:t>
      </w:r>
    </w:p>
    <w:p w14:paraId="0F52D955" w14:textId="77777777" w:rsidR="00A2669B" w:rsidRPr="00E16557" w:rsidRDefault="00A2669B" w:rsidP="00A2669B">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78684C52" w14:textId="77777777" w:rsidR="00A2669B" w:rsidRPr="002C3011" w:rsidRDefault="00A2669B" w:rsidP="00A2669B">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But,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5444D9B4" w14:textId="1F6722B1" w:rsidR="00161F0C" w:rsidRPr="00161F0C" w:rsidRDefault="00161F0C" w:rsidP="00161F0C">
      <w:pPr>
        <w:keepNext/>
        <w:keepLines/>
        <w:spacing w:before="40" w:after="0"/>
        <w:outlineLvl w:val="3"/>
        <w:rPr>
          <w:rFonts w:eastAsia="MS Gothic"/>
          <w:b/>
          <w:iCs/>
          <w:sz w:val="26"/>
        </w:rPr>
      </w:pPr>
      <w:r w:rsidRPr="00161F0C">
        <w:rPr>
          <w:rFonts w:eastAsia="MS Gothic"/>
          <w:b/>
          <w:iCs/>
          <w:sz w:val="26"/>
        </w:rPr>
        <w:t xml:space="preserve">Changing IP laws is key to combatting </w:t>
      </w:r>
      <w:r w:rsidR="0003378D">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7060A83A" w14:textId="77777777" w:rsidR="00161F0C" w:rsidRPr="00161F0C" w:rsidRDefault="00161F0C" w:rsidP="00161F0C">
      <w:pPr>
        <w:rPr>
          <w:rFonts w:eastAsia="Cambria"/>
        </w:rPr>
      </w:pPr>
      <w:r w:rsidRPr="00161F0C">
        <w:rPr>
          <w:rFonts w:eastAsia="Cambria"/>
        </w:rPr>
        <w:t xml:space="preserve">Sophie Harman [professor of Politics and International Relations, Queen Mary University of London], Parsa Erfani [Fogarty Global Health Fellow at the University of Global Health Equity and a medical student at Harvard Medical School], Tinashe Goronga [Community Organiser Equal Health Global Campaign Against Racism at EqualHealth], Jason Hickel, Michelle Morse, Eugene T Richardson 6/21 - ("Global vaccine equity demands reparative justice — not charity," BMJ Global Health, 6/21/2021, </w:t>
      </w:r>
      <w:hyperlink r:id="rId17" w:history="1">
        <w:r w:rsidRPr="00161F0C">
          <w:rPr>
            <w:rFonts w:eastAsia="Cambria"/>
          </w:rPr>
          <w:t>https://gh.bmj.com/content/6/6/e006504)//ML</w:t>
        </w:r>
      </w:hyperlink>
    </w:p>
    <w:p w14:paraId="4722B11B" w14:textId="480B4D6E" w:rsidR="00161F0C" w:rsidRPr="00161F0C" w:rsidRDefault="22DF304D" w:rsidP="00161F0C">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8"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19"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0"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1"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2"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3"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4"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5"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justice.¶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6"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7" w:anchor="ref-11">
        <w:r w:rsidRPr="22DF304D">
          <w:rPr>
            <w:rFonts w:eastAsia="MS Gothic"/>
            <w:sz w:val="12"/>
            <w:szCs w:val="12"/>
          </w:rPr>
          <w:t>11 12</w:t>
        </w:r>
      </w:hyperlink>
      <w:r w:rsidRPr="22DF304D">
        <w:rPr>
          <w:rFonts w:eastAsia="Cambria"/>
          <w:sz w:val="12"/>
          <w:szCs w:val="12"/>
        </w:rPr>
        <w:t>¶ The second is multilateral charity, best exemplified by COVAX. In 2020, COVAX emerged as an international collaboration by the World Health Organisation (WHO), United Nations Children’s Fund, Gavi and the Coalition for Epidemic Preparedness Innovations to ensure equitable global access to COVID-19 vaccines.</w:t>
      </w:r>
      <w:hyperlink r:id="rId28"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trialled.¶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29"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0"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1"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In May 2020, the WHO created the COVID-19 Technology Access Pool for companies to share IP and transfer technologies in a coordinated manner. But to date, not a single company has utilised the transfer process—likely because such forms of global IP sharing would quell profits, even if royalties are included.</w:t>
      </w:r>
      <w:hyperlink r:id="rId32"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demand.¶ Following the blockages at the WHO around IP, attention shifted towards the World Trade Organisation (WTO). In October 2020, India and South Africa proposed a temporary waiver of IP rights to COVID-19 technologies for the duration of the pandemic, so that all manufacturers with sufficient capacity and shared know-how could start production.</w:t>
      </w:r>
      <w:hyperlink r:id="rId33"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4"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5"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6"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7"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8"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39"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r w:rsidRPr="22DF304D">
        <w:rPr>
          <w:rFonts w:eastAsia="Cambria"/>
          <w:u w:val="single"/>
        </w:rPr>
        <w:t>Organisations such as the WHO and African Union are currently mobilising support and resources to accelerate production in low-income and middle-income countries.</w:t>
      </w:r>
      <w:hyperlink r:id="rId40"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xml:space="preserve">, and time-consuming diplomacy and filibustering over what is or is it not within current trade rules (WTO).¶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1"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down</w:t>
      </w:r>
      <w:r w:rsidRPr="22DF304D">
        <w:rPr>
          <w:rFonts w:eastAsia="Cambria"/>
          <w:sz w:val="12"/>
          <w:szCs w:val="12"/>
        </w:rPr>
        <w:t>.¶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programmes with diminishing strategic returns. Aid-recipient countries are similarly exasperated by funding gaps that lead to delays and materiel shortfalls, the NGO-industrial complex and attendant consultants that rationalise them, and fundamentally, by the notion that their populations only seem to matter when another state can capitalise on them.¶ Conclusion¶ Vaccine apartheid is only one symptom of broader global health inequalities that have their roots in colonialism and persist today because of neocolonial forms of power. As Grosfoguel writes, ‘The heterogeneous and multiple global structures put in place over a period of 450 years did not evaporate with the juridical–political decolonisation of the periphery over the past 50 years. We continue to live under the same ‘colonial power matrix.’ With juridical–political decolonisation we moved from a period of ‘global colonialism’ to the current period of ‘global coloniality.’</w:t>
      </w:r>
      <w:hyperlink r:id="rId42"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r w:rsidRPr="22DF304D">
        <w:rPr>
          <w:rFonts w:eastAsia="Cambria"/>
          <w:highlight w:val="yellow"/>
          <w:u w:val="single"/>
        </w:rPr>
        <w:t>democratising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43"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18F1325A" w14:textId="77777777" w:rsidR="007108BA" w:rsidRPr="00E16557" w:rsidRDefault="007108BA" w:rsidP="007108BA">
      <w:pPr>
        <w:pStyle w:val="Heading4"/>
      </w:pPr>
      <w:r w:rsidRPr="00E16557">
        <w:t>Compulsory licensing is not sufficient – drug company resistance, IP thickets, and devolved decision-making.</w:t>
      </w:r>
    </w:p>
    <w:p w14:paraId="78255C7E" w14:textId="77777777" w:rsidR="007108BA" w:rsidRPr="00E16557" w:rsidRDefault="007108BA" w:rsidP="007108BA">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4C5A37A6" w14:textId="77777777" w:rsidR="007108BA" w:rsidRPr="002F264B" w:rsidRDefault="007108BA" w:rsidP="007108BA">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are sufficient, they lobby the U.S. government to sanction countries that use that tool.</w:t>
      </w:r>
      <w:r w:rsidR="002F264B" w:rsidRPr="002F264B">
        <w:rPr>
          <w:sz w:val="12"/>
        </w:rPr>
        <w:t xml:space="preserve">¶ </w:t>
      </w:r>
      <w:r w:rsidRPr="002F264B">
        <w:rPr>
          <w:sz w:val="12"/>
        </w:rPr>
        <w:t xml:space="preserve">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them.</w:t>
      </w:r>
      <w:r w:rsidR="002F264B" w:rsidRPr="002F264B">
        <w:rPr>
          <w:sz w:val="12"/>
        </w:rPr>
        <w:t xml:space="preserve">¶ </w:t>
      </w:r>
      <w:r w:rsidRPr="002F264B">
        <w:rPr>
          <w:sz w:val="12"/>
        </w:rPr>
        <w:t xml:space="preserve">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3C15A81B" w14:textId="77777777" w:rsidR="00F828E6" w:rsidRPr="007108BA" w:rsidRDefault="00F828E6" w:rsidP="00F828E6">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25DEF49E" w14:textId="77777777" w:rsidR="00F828E6" w:rsidRPr="007108BA" w:rsidRDefault="00F828E6" w:rsidP="00F828E6">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755B1EF2" w14:textId="77777777" w:rsidR="00F828E6" w:rsidRPr="00DC78EB" w:rsidRDefault="00F828E6" w:rsidP="00F828E6">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43BF2A0B" w14:textId="77777777" w:rsidR="00F828E6" w:rsidRDefault="00F828E6" w:rsidP="00F828E6">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17BCB2DA" w14:textId="77777777" w:rsidR="00076CD9" w:rsidRPr="00076CD9" w:rsidRDefault="00F2476B" w:rsidP="00076CD9">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00076CD9" w:rsidRPr="00076CD9">
        <w:rPr>
          <w:rFonts w:eastAsiaTheme="majorEastAsia" w:cstheme="majorBidi"/>
          <w:b/>
          <w:iCs/>
          <w:sz w:val="26"/>
        </w:rPr>
        <w:t>.</w:t>
      </w:r>
    </w:p>
    <w:p w14:paraId="3D261A48" w14:textId="77777777" w:rsidR="00076CD9" w:rsidRPr="00076CD9" w:rsidRDefault="00076CD9" w:rsidP="00076CD9">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  AT</w:t>
      </w:r>
    </w:p>
    <w:p w14:paraId="79CB01C3" w14:textId="1FD3D20F" w:rsidR="00076CD9" w:rsidRPr="00076CD9" w:rsidRDefault="22DF304D" w:rsidP="22DF304D">
      <w:pPr>
        <w:ind w:left="720"/>
        <w:rPr>
          <w:sz w:val="12"/>
          <w:szCs w:val="12"/>
        </w:rPr>
      </w:pPr>
      <w:r w:rsidRPr="22DF304D">
        <w:rPr>
          <w:sz w:val="12"/>
          <w:szCs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r w:rsidRPr="22DF304D">
        <w:rPr>
          <w:rStyle w:val="Emphasis"/>
          <w:highlight w:val="yellow"/>
        </w:rPr>
        <w:t>.</w:t>
      </w:r>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nutritionrelated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(onethird of all deaths), severe poverty would kill some 16,000 Americans and 26,000 citizens of the European Union each week.¶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7C0F8C39" w14:textId="77777777" w:rsidR="00076CD9" w:rsidRPr="00DC78EB" w:rsidRDefault="00076CD9" w:rsidP="00076CD9">
      <w:pPr>
        <w:rPr>
          <w:sz w:val="12"/>
        </w:rPr>
      </w:pPr>
    </w:p>
    <w:p w14:paraId="7B83669B" w14:textId="77777777" w:rsidR="00A2669B" w:rsidRDefault="00161813" w:rsidP="00A2669B">
      <w:pPr>
        <w:pStyle w:val="Heading2"/>
      </w:pPr>
      <w:r>
        <w:t xml:space="preserve">II. </w:t>
      </w:r>
      <w:r w:rsidR="00A2669B">
        <w:t>Solvency</w:t>
      </w:r>
    </w:p>
    <w:p w14:paraId="7B044AE8" w14:textId="65FEB1A4" w:rsidR="00D9170B" w:rsidRPr="00E16557" w:rsidRDefault="00F828E6" w:rsidP="00D9170B">
      <w:pPr>
        <w:pStyle w:val="Heading4"/>
      </w:pPr>
      <w:r>
        <w:t xml:space="preserve">Plan text: The member </w:t>
      </w:r>
      <w:r w:rsidR="00ED7980">
        <w:t>nations</w:t>
      </w:r>
      <w:r>
        <w:t xml:space="preserve"> of the </w:t>
      </w:r>
      <w:r w:rsidR="00ED7980">
        <w:t>World Trade Organization</w:t>
      </w:r>
      <w:r>
        <w:t xml:space="preserve"> </w:t>
      </w:r>
      <w:r w:rsidR="00ED7980">
        <w:t>ought to</w:t>
      </w:r>
      <w:r>
        <w:t xml:space="preserve"> waive </w:t>
      </w:r>
      <w:r w:rsidR="00ED7980">
        <w:t>intellectual property protections</w:t>
      </w:r>
      <w:r>
        <w:t xml:space="preserve"> for Covid-19 related medicines.</w:t>
      </w:r>
    </w:p>
    <w:p w14:paraId="6EBA9732" w14:textId="77777777" w:rsidR="00D9170B" w:rsidRPr="00E16557" w:rsidRDefault="00D9170B" w:rsidP="00D9170B">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4" w:anchor="new_tab" w:history="1">
        <w:r w:rsidRPr="00E16557">
          <w:rPr>
            <w:rStyle w:val="Hyperlink"/>
          </w:rPr>
          <w:t>https://www.citizenstrade.org/ctc/wp-content/uploads/2021/06/COVIDTRIPSWaiver_SignOnLtr2_062221.pdf#new_tab</w:t>
        </w:r>
      </w:hyperlink>
      <w:r w:rsidRPr="00E16557">
        <w:t>&gt; AT</w:t>
      </w:r>
    </w:p>
    <w:p w14:paraId="07474F2E" w14:textId="77777777" w:rsidR="00D9170B" w:rsidRPr="00DC5CFA" w:rsidRDefault="00D9170B" w:rsidP="00D9170B">
      <w:pPr>
        <w:ind w:left="720"/>
        <w:rPr>
          <w:sz w:val="12"/>
        </w:rPr>
      </w:pPr>
      <w:r w:rsidRPr="0061477E">
        <w:rPr>
          <w:sz w:val="12"/>
        </w:rPr>
        <w:t>We the undersigned organizations respectfully urge you to speedily secure a waiver that is:</w:t>
      </w:r>
      <w:r w:rsidR="0061477E" w:rsidRPr="0061477E">
        <w:rPr>
          <w:sz w:val="12"/>
        </w:rPr>
        <w:t xml:space="preserve">¶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0061477E"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0061477E"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w:t>
      </w:r>
      <w:r w:rsidR="0061477E" w:rsidRPr="0061477E">
        <w:rPr>
          <w:sz w:val="12"/>
        </w:rPr>
        <w:t xml:space="preserve">¶ </w:t>
      </w:r>
      <w:r w:rsidRPr="00DC5CFA">
        <w:rPr>
          <w:sz w:val="12"/>
        </w:rPr>
        <w:t>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date.</w:t>
      </w:r>
      <w:r w:rsidR="0061477E"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55B54E7C" w14:textId="77777777" w:rsidR="00A2669B" w:rsidRPr="00E16557" w:rsidRDefault="00A2669B" w:rsidP="00A2669B">
      <w:pPr>
        <w:pStyle w:val="Heading4"/>
      </w:pPr>
      <w:r w:rsidRPr="00E16557">
        <w:t>A waiver would increase leverage over pharma and provide legal certainty needed to spur critical production.</w:t>
      </w:r>
    </w:p>
    <w:p w14:paraId="2790BC6C" w14:textId="77777777" w:rsidR="00A2669B" w:rsidRPr="00E16557" w:rsidRDefault="00A2669B" w:rsidP="00A2669B">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769938BF" w14:textId="77777777" w:rsidR="00A2669B" w:rsidRPr="00D308C4" w:rsidRDefault="00A2669B" w:rsidP="00A2669B">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transfer of tech</w:t>
      </w:r>
      <w:r w:rsidRPr="00D308C4">
        <w:rPr>
          <w:sz w:val="12"/>
        </w:rPr>
        <w:t>nology.</w:t>
      </w:r>
      <w:r w:rsidR="00D308C4" w:rsidRPr="00D308C4">
        <w:rPr>
          <w:sz w:val="12"/>
        </w:rPr>
        <w:t xml:space="preserve">¶ </w:t>
      </w:r>
      <w:r w:rsidRPr="00D308C4">
        <w:rPr>
          <w:sz w:val="12"/>
        </w:rPr>
        <w:t xml:space="preserve">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6F22FC75" w14:textId="77777777" w:rsidR="00A2669B" w:rsidRPr="00E16557" w:rsidRDefault="0061477E" w:rsidP="00A2669B">
      <w:pPr>
        <w:pStyle w:val="Heading4"/>
      </w:pPr>
      <w:r>
        <w:t>Legal certainty unlocks global production.</w:t>
      </w:r>
    </w:p>
    <w:p w14:paraId="2C3C051F" w14:textId="77777777" w:rsidR="00A2669B" w:rsidRPr="00E16557" w:rsidRDefault="00A2669B" w:rsidP="00A2669B">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159D5067" w14:textId="77777777" w:rsidR="00A2669B" w:rsidRPr="0061477E" w:rsidRDefault="00A2669B" w:rsidP="00A2669B">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w:t>
      </w:r>
      <w:r w:rsidR="0061477E" w:rsidRPr="0061477E">
        <w:rPr>
          <w:sz w:val="12"/>
        </w:rPr>
        <w:t xml:space="preserve">¶ </w:t>
      </w:r>
      <w:r w:rsidRPr="0061477E">
        <w:rPr>
          <w:sz w:val="12"/>
        </w:rPr>
        <w:t xml:space="preserve">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4F224699" w14:textId="77777777" w:rsidR="0069709F" w:rsidRPr="007108BA" w:rsidRDefault="0069709F" w:rsidP="0069709F">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70FB4AD9" w14:textId="77777777" w:rsidR="0069709F" w:rsidRPr="007108BA" w:rsidRDefault="0069709F" w:rsidP="0069709F">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73735CEB" w14:textId="77777777" w:rsidR="0069709F" w:rsidRPr="00F828E6" w:rsidRDefault="0069709F" w:rsidP="0069709F">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shared.</w:t>
      </w:r>
      <w:r w:rsidR="00F828E6" w:rsidRPr="00F828E6">
        <w:rPr>
          <w:sz w:val="12"/>
        </w:rPr>
        <w:t xml:space="preserve">¶ </w:t>
      </w:r>
      <w:r w:rsidRPr="00F828E6">
        <w:rPr>
          <w:sz w:val="12"/>
        </w:rPr>
        <w:t xml:space="preserve">Just in Africa, “Biovac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Vacsera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r w:rsidRPr="007C0DCB">
        <w:rPr>
          <w:rStyle w:val="Emphasis"/>
          <w:highlight w:val="yellow"/>
        </w:rPr>
        <w:t>production.</w:t>
      </w:r>
      <w:r w:rsidR="00F828E6"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w:t>
      </w:r>
      <w:r w:rsidR="00F828E6" w:rsidRPr="00F828E6">
        <w:rPr>
          <w:sz w:val="12"/>
        </w:rPr>
        <w:t xml:space="preserve">¶ </w:t>
      </w:r>
      <w:r w:rsidRPr="00F828E6">
        <w:rPr>
          <w:sz w:val="12"/>
        </w:rPr>
        <w:t>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w:t>
      </w:r>
      <w:r w:rsidR="00F828E6" w:rsidRPr="00F828E6">
        <w:rPr>
          <w:sz w:val="12"/>
        </w:rPr>
        <w:t xml:space="preserve">¶ </w:t>
      </w:r>
      <w:r w:rsidRPr="00F828E6">
        <w:rPr>
          <w:sz w:val="12"/>
        </w:rPr>
        <w:t>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6D5F5720" w14:textId="6516ECA0" w:rsidR="00830D98" w:rsidRDefault="007E5BB9" w:rsidP="00830D98">
      <w:pPr>
        <w:pStyle w:val="Heading2"/>
      </w:pPr>
      <w:r>
        <w:t>II</w:t>
      </w:r>
      <w:r w:rsidR="00830D98">
        <w:t>I. Framing</w:t>
      </w:r>
    </w:p>
    <w:p w14:paraId="62390D17" w14:textId="1A22704B" w:rsidR="007C0DCB" w:rsidRDefault="007C0DCB" w:rsidP="00896404">
      <w:pPr>
        <w:pStyle w:val="Heading4"/>
      </w:pPr>
      <w:r>
        <w:t xml:space="preserve">The </w:t>
      </w:r>
      <w:r w:rsidR="00542864">
        <w:t>A</w:t>
      </w:r>
      <w:r>
        <w:t>ff challenges dehumanizing cultural frames that allow us to ignore human suffering. Recognition of common vulnerability is key to a politics that rejects violence, oppression, and indifference.</w:t>
      </w:r>
    </w:p>
    <w:p w14:paraId="6EFEA29A" w14:textId="187D2B4C" w:rsidR="00896404" w:rsidRPr="00896404" w:rsidRDefault="00896404" w:rsidP="00896404">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w:t>
      </w:r>
      <w:r w:rsidR="005328EF">
        <w:t>5</w:t>
      </w:r>
      <w:r>
        <w:t xml:space="preserve"> AT</w:t>
      </w:r>
    </w:p>
    <w:p w14:paraId="090465AF" w14:textId="0C83E93D" w:rsidR="00DA4D26" w:rsidRPr="005F464B" w:rsidRDefault="00E716F9" w:rsidP="00DA4D26">
      <w:pPr>
        <w:spacing w:after="0" w:line="240" w:lineRule="auto"/>
        <w:ind w:left="720" w:right="720"/>
        <w:rPr>
          <w:rFonts w:eastAsia="Times New Roman" w:cs="Times New Roman"/>
          <w:sz w:val="12"/>
        </w:rPr>
      </w:pPr>
      <w:r w:rsidRPr="00E716F9">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005F464B" w:rsidRPr="005F464B">
        <w:rPr>
          <w:rFonts w:eastAsia="Times New Roman" w:cs="Times New Roman"/>
          <w:b/>
          <w:sz w:val="12"/>
          <w:u w:val="single"/>
        </w:rPr>
        <w:t>¶</w:t>
      </w:r>
      <w:r w:rsidR="005F464B" w:rsidRPr="005F464B">
        <w:rPr>
          <w:rFonts w:eastAsia="Times New Roman" w:cs="Times New Roman"/>
          <w:sz w:val="12"/>
        </w:rPr>
        <w:t xml:space="preserve"> </w:t>
      </w:r>
      <w:r w:rsidRPr="00E716F9">
        <w:rPr>
          <w:rFonts w:eastAsia="Times New Roman" w:cs="Times New Roman"/>
          <w:sz w:val="12"/>
        </w:rPr>
        <w:t>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w:t>
      </w:r>
      <w:r w:rsidR="005F464B"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and thus certain human lives are more grievable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005F464B"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005F464B" w:rsidRPr="005F464B">
        <w:rPr>
          <w:rFonts w:eastAsia="Times New Roman" w:cs="Times New Roman"/>
          <w:sz w:val="12"/>
        </w:rPr>
        <w:t xml:space="preserve">¶ </w:t>
      </w:r>
      <w:r w:rsidRPr="00E716F9">
        <w:rPr>
          <w:rFonts w:eastAsia="Times New Roman" w:cs="Times New Roman"/>
          <w:sz w:val="12"/>
        </w:rPr>
        <w:t>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w:t>
      </w:r>
      <w:r w:rsidR="005F464B"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“grievable.”</w:t>
      </w:r>
      <w:r w:rsidR="005F464B" w:rsidRPr="005F464B">
        <w:rPr>
          <w:rFonts w:eastAsia="Times New Roman" w:cs="Times New Roman"/>
          <w:b/>
          <w:sz w:val="12"/>
          <w:u w:val="single"/>
        </w:rPr>
        <w:t>¶</w:t>
      </w:r>
      <w:r w:rsidR="005F464B"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005F464B" w:rsidRPr="005F464B">
        <w:rPr>
          <w:rFonts w:eastAsia="Times New Roman" w:cs="Times New Roman"/>
          <w:sz w:val="12"/>
        </w:rPr>
        <w:t xml:space="preserve">¶ </w:t>
      </w:r>
      <w:r w:rsidR="00DA4D26" w:rsidRPr="005F464B">
        <w:rPr>
          <w:rFonts w:eastAsia="Times New Roman" w:cs="Times New Roman"/>
          <w:sz w:val="12"/>
        </w:rPr>
        <w:t xml:space="preserve">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00DA4D26" w:rsidRPr="007C0DCB">
        <w:rPr>
          <w:rStyle w:val="Emphasis"/>
          <w:highlight w:val="yellow"/>
        </w:rPr>
        <w:t>It must</w:t>
      </w:r>
      <w:r w:rsidR="00DA4D26" w:rsidRPr="005F464B">
        <w:rPr>
          <w:rFonts w:eastAsia="Times New Roman" w:cs="Times New Roman"/>
          <w:sz w:val="12"/>
        </w:rPr>
        <w:t xml:space="preserve"> also </w:t>
      </w:r>
      <w:r w:rsidR="00DA4D26" w:rsidRPr="007C0DCB">
        <w:rPr>
          <w:rStyle w:val="Emphasis"/>
          <w:highlight w:val="yellow"/>
        </w:rPr>
        <w:t>be part of</w:t>
      </w:r>
      <w:r w:rsidR="00DA4D26" w:rsidRPr="005F464B">
        <w:rPr>
          <w:rFonts w:eastAsia="Times New Roman" w:cs="Times New Roman"/>
          <w:sz w:val="12"/>
        </w:rPr>
        <w:t xml:space="preserve"> the affinity with </w:t>
      </w:r>
      <w:r w:rsidR="00DA4D26" w:rsidRPr="007C0DCB">
        <w:rPr>
          <w:rStyle w:val="Emphasis"/>
          <w:highlight w:val="yellow"/>
        </w:rPr>
        <w:t>anti-racist struggles, given the racial differential that undergirds</w:t>
      </w:r>
      <w:r w:rsidR="00DA4D26" w:rsidRPr="005F464B">
        <w:rPr>
          <w:rFonts w:eastAsia="Times New Roman" w:cs="Times New Roman"/>
          <w:sz w:val="12"/>
        </w:rPr>
        <w:t xml:space="preserve"> the </w:t>
      </w:r>
      <w:r w:rsidR="00DA4D26" w:rsidRPr="007C0DCB">
        <w:rPr>
          <w:rStyle w:val="Emphasis"/>
          <w:highlight w:val="yellow"/>
        </w:rPr>
        <w:t>culturally viable notions of the human</w:t>
      </w:r>
      <w:r w:rsidR="00DA4D26" w:rsidRPr="005F464B">
        <w:rPr>
          <w:rFonts w:eastAsia="Times New Roman" w:cs="Times New Roman"/>
          <w:sz w:val="12"/>
        </w:rPr>
        <w:t xml:space="preserve">, ones that we see </w:t>
      </w:r>
      <w:r w:rsidR="00DA4D26" w:rsidRPr="007C0DCB">
        <w:rPr>
          <w:rStyle w:val="Emphasis"/>
          <w:highlight w:val="yellow"/>
        </w:rPr>
        <w:t>acted out in</w:t>
      </w:r>
      <w:r w:rsidR="00DA4D26" w:rsidRPr="005F464B">
        <w:rPr>
          <w:rFonts w:eastAsia="Times New Roman" w:cs="Times New Roman"/>
          <w:sz w:val="12"/>
        </w:rPr>
        <w:t xml:space="preserve"> dramatic and </w:t>
      </w:r>
      <w:r w:rsidR="00DA4D26" w:rsidRPr="007C0DCB">
        <w:rPr>
          <w:rStyle w:val="Emphasis"/>
          <w:highlight w:val="yellow"/>
        </w:rPr>
        <w:t>terrifying ways in the global arena</w:t>
      </w:r>
      <w:r w:rsidR="00DA4D26" w:rsidRPr="005F464B">
        <w:rPr>
          <w:rFonts w:eastAsia="Times New Roman" w:cs="Times New Roman"/>
          <w:sz w:val="12"/>
        </w:rPr>
        <w:t xml:space="preserve"> at the present time</w:t>
      </w:r>
      <w:r w:rsidR="00DA4D26" w:rsidRPr="007C0DCB">
        <w:rPr>
          <w:rStyle w:val="Emphasis"/>
          <w:highlight w:val="yellow"/>
        </w:rPr>
        <w:t>.</w:t>
      </w:r>
      <w:r w:rsidR="005F464B" w:rsidRPr="005F464B">
        <w:rPr>
          <w:rFonts w:eastAsia="Times New Roman" w:cs="Times New Roman"/>
          <w:sz w:val="12"/>
        </w:rPr>
        <w:t xml:space="preserve">¶ </w:t>
      </w:r>
      <w:r w:rsidR="00DA4D26" w:rsidRPr="005F464B">
        <w:rPr>
          <w:rFonts w:eastAsia="Times New Roman" w:cs="Times New Roman"/>
          <w:sz w:val="12"/>
        </w:rPr>
        <w:t xml:space="preserve">I am referring not only to humans not regarded as humans, and thus to a restrictive conception of the human that is based upon their exclusion. </w:t>
      </w:r>
      <w:r w:rsidR="00DA4D26" w:rsidRPr="007C0DCB">
        <w:rPr>
          <w:rStyle w:val="Emphasis"/>
          <w:highlight w:val="yellow"/>
        </w:rPr>
        <w:t xml:space="preserve">It is </w:t>
      </w:r>
      <w:r w:rsidR="00DA4D26" w:rsidRPr="005F464B">
        <w:rPr>
          <w:rFonts w:eastAsia="Times New Roman" w:cs="Times New Roman"/>
          <w:sz w:val="12"/>
        </w:rPr>
        <w:t xml:space="preserve">not a matter of a simple entry of the excluded into an established ontology, but </w:t>
      </w:r>
      <w:r w:rsidR="00DA4D26" w:rsidRPr="007C0DCB">
        <w:rPr>
          <w:rStyle w:val="Emphasis"/>
          <w:highlight w:val="yellow"/>
        </w:rPr>
        <w:t>an insurrection at the level of ontology</w:t>
      </w:r>
      <w:r w:rsidR="00DA4D26" w:rsidRPr="005F464B">
        <w:rPr>
          <w:rFonts w:eastAsia="Times New Roman" w:cs="Times New Roman"/>
          <w:sz w:val="12"/>
        </w:rPr>
        <w:t xml:space="preserve">, a critical opening up of the questions, What is real? </w:t>
      </w:r>
      <w:r w:rsidR="00DA4D26" w:rsidRPr="007C0DCB">
        <w:rPr>
          <w:rStyle w:val="Emphasis"/>
          <w:highlight w:val="yellow"/>
        </w:rPr>
        <w:t>Whose lives are real?</w:t>
      </w:r>
      <w:r w:rsidR="00DA4D26"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unreality?</w:t>
      </w:r>
      <w:r w:rsidR="005F464B" w:rsidRPr="005F464B">
        <w:rPr>
          <w:rFonts w:eastAsia="Times New Roman" w:cs="Times New Roman"/>
          <w:sz w:val="12"/>
        </w:rPr>
        <w:t xml:space="preserve">¶ </w:t>
      </w:r>
      <w:r w:rsidR="00DA4D26" w:rsidRPr="005F464B">
        <w:rPr>
          <w:rFonts w:eastAsia="Times New Roman" w:cs="Times New Roman"/>
          <w:sz w:val="12"/>
        </w:rPr>
        <w:t xml:space="preserve">If violence is done </w:t>
      </w:r>
      <w:r w:rsidR="00DA4D26" w:rsidRPr="007C0DCB">
        <w:rPr>
          <w:sz w:val="12"/>
        </w:rPr>
        <w:t xml:space="preserve">against </w:t>
      </w:r>
      <w:r w:rsidR="00DA4D26" w:rsidRPr="007C0DCB">
        <w:rPr>
          <w:sz w:val="12"/>
          <w:highlight w:val="yellow"/>
        </w:rPr>
        <w:t>those who are unreal</w:t>
      </w:r>
      <w:r w:rsidR="00DA4D26" w:rsidRPr="007C0DCB">
        <w:rPr>
          <w:sz w:val="12"/>
        </w:rPr>
        <w:t xml:space="preserve">, then, from the perspective of violence, it fails to injure or negate those lives since those lives are already negated. But they have a strange way of remaining animated and so </w:t>
      </w:r>
      <w:r w:rsidR="00DA4D26" w:rsidRPr="007C0DCB">
        <w:rPr>
          <w:sz w:val="12"/>
          <w:highlight w:val="yellow"/>
        </w:rPr>
        <w:t>must be negated again (and again).</w:t>
      </w:r>
      <w:r w:rsidR="00DA4D26" w:rsidRPr="007C0DCB">
        <w:rPr>
          <w:rFonts w:eastAsia="Times New Roman" w:cs="Times New Roman"/>
          <w:sz w:val="2"/>
        </w:rPr>
        <w:t xml:space="preserve"> </w:t>
      </w:r>
      <w:r w:rsidR="00DA4D26" w:rsidRPr="005F464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w:t>
      </w:r>
      <w:r w:rsidR="005F464B" w:rsidRPr="005F464B">
        <w:rPr>
          <w:rFonts w:eastAsia="Times New Roman" w:cs="Times New Roman"/>
          <w:sz w:val="12"/>
        </w:rPr>
        <w:t xml:space="preserve">¶ </w:t>
      </w:r>
      <w:r w:rsidR="00DA4D26" w:rsidRPr="005F464B">
        <w:rPr>
          <w:rFonts w:eastAsia="Times New Roman" w:cs="Times New Roman"/>
          <w:sz w:val="12"/>
        </w:rPr>
        <w:t xml:space="preserve">How do we understand this derealization? It is one thing to argue that first, </w:t>
      </w:r>
      <w:r w:rsidR="00DA4D26" w:rsidRPr="007C0DCB">
        <w:rPr>
          <w:rStyle w:val="Emphasis"/>
          <w:highlight w:val="yellow"/>
        </w:rPr>
        <w:t>on the level of discourse, certain lives are not considered lives at all</w:t>
      </w:r>
      <w:r w:rsidR="00DA4D26" w:rsidRPr="005F464B">
        <w:rPr>
          <w:rFonts w:eastAsia="Times New Roman" w:cs="Times New Roman"/>
          <w:sz w:val="12"/>
        </w:rPr>
        <w:t xml:space="preserve">, they cannot be humanized, that they fit no dominant frame for the human, and that </w:t>
      </w:r>
      <w:r w:rsidR="00DA4D26" w:rsidRPr="007C0DCB">
        <w:rPr>
          <w:rStyle w:val="Emphasis"/>
          <w:highlight w:val="yellow"/>
        </w:rPr>
        <w:t>their dehumanization</w:t>
      </w:r>
      <w:r w:rsidR="00DA4D26" w:rsidRPr="005F464B">
        <w:rPr>
          <w:rFonts w:eastAsia="Times New Roman" w:cs="Times New Roman"/>
          <w:sz w:val="12"/>
        </w:rPr>
        <w:t xml:space="preserve"> occurs first, at this level, and that this level then </w:t>
      </w:r>
      <w:r w:rsidR="00DA4D26" w:rsidRPr="007C0DCB">
        <w:rPr>
          <w:rStyle w:val="Emphasis"/>
          <w:highlight w:val="yellow"/>
        </w:rPr>
        <w:t>gives rise to</w:t>
      </w:r>
      <w:r w:rsidR="00DA4D26" w:rsidRPr="005F464B">
        <w:rPr>
          <w:rFonts w:eastAsia="Times New Roman" w:cs="Times New Roman"/>
          <w:sz w:val="12"/>
        </w:rPr>
        <w:t xml:space="preserve"> a physical </w:t>
      </w:r>
      <w:r w:rsidR="00DA4D26" w:rsidRPr="007C0DCB">
        <w:rPr>
          <w:rStyle w:val="Emphasis"/>
          <w:highlight w:val="yellow"/>
        </w:rPr>
        <w:t>violence that</w:t>
      </w:r>
      <w:r w:rsidR="00DA4D26" w:rsidRPr="005F464B">
        <w:rPr>
          <w:rFonts w:eastAsia="Times New Roman" w:cs="Times New Roman"/>
          <w:sz w:val="12"/>
        </w:rPr>
        <w:t xml:space="preserve"> in some sense </w:t>
      </w:r>
      <w:r w:rsidR="00DA4D26" w:rsidRPr="007C0DCB">
        <w:rPr>
          <w:rStyle w:val="Emphasis"/>
          <w:highlight w:val="yellow"/>
        </w:rPr>
        <w:t>delivers the message of dehumanization</w:t>
      </w:r>
      <w:r w:rsidR="00DA4D26" w:rsidRPr="005F464B">
        <w:rPr>
          <w:rFonts w:eastAsia="Times New Roman" w:cs="Times New Roman"/>
          <w:sz w:val="12"/>
        </w:rPr>
        <w:t xml:space="preserve"> that is </w:t>
      </w:r>
      <w:r w:rsidR="00DA4D26" w:rsidRPr="007C0DCB">
        <w:rPr>
          <w:rStyle w:val="Emphasis"/>
          <w:highlight w:val="yellow"/>
        </w:rPr>
        <w:t>already at work in the culture.</w:t>
      </w:r>
      <w:r w:rsidR="00DA4D26" w:rsidRPr="005F464B">
        <w:rPr>
          <w:rFonts w:eastAsia="Times New Roman" w:cs="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00DA4D26" w:rsidRPr="007C0DCB">
        <w:rPr>
          <w:rStyle w:val="Emphasis"/>
          <w:highlight w:val="yellow"/>
        </w:rPr>
        <w:t>Are there names attached to those children?</w:t>
      </w:r>
      <w:r w:rsidR="005F464B" w:rsidRPr="005F464B">
        <w:rPr>
          <w:rFonts w:eastAsia="Times New Roman" w:cs="Times New Roman"/>
          <w:sz w:val="12"/>
        </w:rPr>
        <w:t xml:space="preserve">¶ </w:t>
      </w:r>
      <w:r w:rsidR="00DA4D26" w:rsidRPr="005F464B">
        <w:rPr>
          <w:rFonts w:eastAsia="Times New Roman" w:cs="Times New Roman"/>
          <w:sz w:val="12"/>
        </w:rPr>
        <w:t xml:space="preserve">There are no obituaries for the war casualties that the United States inflicts, and there cannot be. If there were to be an obituary, there would have had to have been a life, a life worth noting, </w:t>
      </w:r>
      <w:r w:rsidR="00DA4D26" w:rsidRPr="007C0DCB">
        <w:rPr>
          <w:rStyle w:val="Emphasis"/>
          <w:highlight w:val="yellow"/>
        </w:rPr>
        <w:t>a life worth valuing and preserving, a life that qualifies for recognition.</w:t>
      </w:r>
      <w:r w:rsidR="00DA4D26" w:rsidRPr="005F464B">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w:t>
      </w:r>
      <w:r w:rsidR="005F464B" w:rsidRPr="005F464B">
        <w:rPr>
          <w:rFonts w:eastAsia="Times New Roman" w:cs="Times New Roman"/>
          <w:sz w:val="12"/>
        </w:rPr>
        <w:t xml:space="preserve">¶ </w:t>
      </w:r>
      <w:r w:rsidR="00DA4D26" w:rsidRPr="005F464B">
        <w:rPr>
          <w:rFonts w:eastAsia="Times New Roman" w:cs="Times New Roman"/>
          <w:sz w:val="12"/>
        </w:rPr>
        <w:t>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78F75B3D" w14:textId="44743469" w:rsidR="00DA4D26" w:rsidRDefault="00DA4D26" w:rsidP="00DA4D26">
      <w:pPr>
        <w:spacing w:after="0" w:line="240" w:lineRule="auto"/>
        <w:ind w:left="720" w:right="720"/>
        <w:rPr>
          <w:rFonts w:eastAsia="Times New Roman" w:cs="Times New Roman"/>
          <w:sz w:val="24"/>
        </w:rPr>
      </w:pPr>
    </w:p>
    <w:p w14:paraId="39D8E79B" w14:textId="022597FC" w:rsidR="003C5A91" w:rsidRPr="003C5A91" w:rsidRDefault="003C5A91" w:rsidP="003C5A91">
      <w:pPr>
        <w:keepNext/>
        <w:keepLines/>
        <w:spacing w:before="40" w:after="0"/>
        <w:outlineLvl w:val="3"/>
        <w:rPr>
          <w:rFonts w:eastAsia="MS Gothic"/>
          <w:b/>
          <w:iCs/>
          <w:sz w:val="26"/>
        </w:rPr>
      </w:pPr>
      <w:r w:rsidRPr="003C5A91">
        <w:rPr>
          <w:rFonts w:eastAsia="MS Gothic"/>
          <w:b/>
          <w:iCs/>
          <w:sz w:val="26"/>
        </w:rPr>
        <w:t xml:space="preserve">The Aff </w:t>
      </w:r>
      <w:r w:rsidR="00D63E04">
        <w:rPr>
          <w:rFonts w:eastAsia="MS Gothic"/>
          <w:b/>
          <w:iCs/>
          <w:sz w:val="26"/>
        </w:rPr>
        <w:t>challenges the hegemonic ideology of the status quo by rejecting</w:t>
      </w:r>
      <w:r w:rsidRPr="003C5A91">
        <w:rPr>
          <w:rFonts w:eastAsia="MS Gothic"/>
          <w:b/>
          <w:iCs/>
          <w:sz w:val="26"/>
        </w:rPr>
        <w:t xml:space="preserve"> </w:t>
      </w:r>
      <w:r w:rsidR="00AD4B70">
        <w:rPr>
          <w:rFonts w:eastAsia="MS Gothic"/>
          <w:b/>
          <w:iCs/>
          <w:sz w:val="26"/>
        </w:rPr>
        <w:t>sacrificial</w:t>
      </w:r>
      <w:r w:rsidR="00D63E04">
        <w:rPr>
          <w:rFonts w:eastAsia="MS Gothic"/>
          <w:b/>
          <w:iCs/>
          <w:sz w:val="26"/>
        </w:rPr>
        <w:t xml:space="preserve"> rationalizations. </w:t>
      </w:r>
      <w:r w:rsidRPr="003C5A91">
        <w:rPr>
          <w:rFonts w:eastAsia="MS Gothic"/>
          <w:b/>
          <w:iCs/>
          <w:sz w:val="26"/>
        </w:rPr>
        <w:t>That logic is the basis for colonialism, slavery, genocide</w:t>
      </w:r>
      <w:r w:rsidR="00D63E04">
        <w:rPr>
          <w:rFonts w:eastAsia="MS Gothic"/>
          <w:b/>
          <w:iCs/>
          <w:sz w:val="26"/>
        </w:rPr>
        <w:t>, war, and global poverty</w:t>
      </w:r>
      <w:r w:rsidRPr="003C5A91">
        <w:rPr>
          <w:rFonts w:eastAsia="MS Gothic"/>
          <w:b/>
          <w:iCs/>
          <w:sz w:val="26"/>
        </w:rPr>
        <w:t xml:space="preserve">. </w:t>
      </w:r>
    </w:p>
    <w:p w14:paraId="5139E885" w14:textId="77777777" w:rsidR="003C5A91" w:rsidRPr="003C5A91" w:rsidRDefault="003C5A91" w:rsidP="003C5A91">
      <w:pPr>
        <w:tabs>
          <w:tab w:val="left" w:pos="2745"/>
        </w:tabs>
        <w:rPr>
          <w:rFonts w:eastAsia="Cambria"/>
          <w:szCs w:val="20"/>
        </w:rPr>
      </w:pPr>
      <w:r w:rsidRPr="003C5A91">
        <w:rPr>
          <w:rFonts w:eastAsia="Cambria"/>
          <w:b/>
          <w:bCs/>
          <w:sz w:val="26"/>
        </w:rPr>
        <w:t xml:space="preserve">Santos 3 </w:t>
      </w:r>
      <w:r w:rsidRPr="003C5A91">
        <w:rPr>
          <w:rFonts w:eastAsia="Cambria"/>
        </w:rPr>
        <w:t>2003, Boaventura de Souza Santos is a Professor of Sociology at the University of Coimbra, “Collective Suicide?”, Bad Subjects, Issue # 63 , http://www.ces.fe.uc.pt/opiniao/bss/072en.php</w:t>
      </w:r>
    </w:p>
    <w:p w14:paraId="359A0D89" w14:textId="77777777" w:rsidR="003C5A91" w:rsidRPr="003C5A91" w:rsidRDefault="003C5A91" w:rsidP="003C5A91">
      <w:pPr>
        <w:ind w:left="720"/>
        <w:rPr>
          <w:rFonts w:eastAsia="Cambria"/>
          <w:sz w:val="12"/>
        </w:rPr>
      </w:pPr>
      <w:r w:rsidRPr="003C5A91">
        <w:rPr>
          <w:rFonts w:eastAsia="Cambria"/>
          <w:sz w:val="12"/>
        </w:rPr>
        <w:t xml:space="preserve">According to Franz Hinkelammert,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opened up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and even the semiperiphery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 , to refer to the deaths, as a result of war, of thousands of innocent civilians.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0DC1C21E" w14:textId="2DA46979" w:rsidR="00542864" w:rsidRDefault="00542864" w:rsidP="00542864">
      <w:pPr>
        <w:pStyle w:val="Heading2"/>
        <w:rPr>
          <w:rFonts w:eastAsia="MS Gothic"/>
        </w:rPr>
      </w:pPr>
      <w:r>
        <w:rPr>
          <w:rFonts w:eastAsia="MS Gothic"/>
        </w:rPr>
        <w:t>Underview 1</w:t>
      </w:r>
    </w:p>
    <w:p w14:paraId="5D40A8DA" w14:textId="77777777" w:rsidR="00542864" w:rsidRPr="006213BA" w:rsidRDefault="00542864" w:rsidP="00542864">
      <w:pPr>
        <w:pStyle w:val="Heading4"/>
      </w:pPr>
      <w:r w:rsidRPr="006213BA">
        <w:t>Scholarly discourse and engagement with politics is key to effective structural reform - critique is insufficient.</w:t>
      </w:r>
    </w:p>
    <w:p w14:paraId="149A96A1" w14:textId="77777777" w:rsidR="00542864" w:rsidRPr="00AD1EE8" w:rsidRDefault="00542864" w:rsidP="00542864">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Jedediah S. Britton-Purdy et al, 20 - ("Building a Law-and-Political-Economy Framework: Beyond the Twentieth-Century Synthesis by Jedediah S. Britton-Purdy, David Singh Grewal, Amy Kapczynski, K. Sabeel Rahman :: SSRN," 3-2-2020, https://papers.ssrn.com/sol3/papers.cfm?abstract_id=3547312)//ey/</w:t>
      </w:r>
    </w:p>
    <w:p w14:paraId="09915364" w14:textId="77777777" w:rsidR="00542864" w:rsidRDefault="00542864" w:rsidP="00542864">
      <w:pPr>
        <w:ind w:left="720"/>
        <w:rPr>
          <w:rFonts w:eastAsia="Cambria"/>
          <w:sz w:val="8"/>
        </w:rPr>
      </w:pPr>
    </w:p>
    <w:p w14:paraId="2738DFF2" w14:textId="77777777" w:rsidR="00542864" w:rsidRPr="00AD1EE8" w:rsidRDefault="00542864" w:rsidP="00542864">
      <w:pPr>
        <w:ind w:left="720"/>
        <w:rPr>
          <w:rFonts w:eastAsia="Cambria"/>
          <w:sz w:val="8"/>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542864">
        <w:rPr>
          <w:rFonts w:eastAsia="Cambria"/>
          <w:b/>
          <w:bCs/>
          <w:highlight w:val="yellow"/>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AD1EE8">
        <w:rPr>
          <w:rFonts w:eastAsia="Cambria"/>
          <w:u w:val="single"/>
        </w:rPr>
        <w:t xml:space="preserve">Thus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require something beyond mere critique. It will require a positive agenda.</w:t>
      </w:r>
      <w:r w:rsidRPr="00AD1EE8">
        <w:rPr>
          <w:rFonts w:eastAsia="Cambria"/>
          <w:u w:val="single"/>
        </w:rPr>
        <w:t xml:space="preserve"> </w:t>
      </w:r>
      <w:r w:rsidRPr="006213BA">
        <w:rPr>
          <w:sz w:val="12"/>
        </w:rPr>
        <w:t>Many</w:t>
      </w:r>
      <w:r w:rsidRPr="00AD1EE8">
        <w:rPr>
          <w:rFonts w:eastAsia="Cambria"/>
          <w:sz w:val="12"/>
          <w:u w:val="single"/>
        </w:rPr>
        <w:t xml:space="preserve"> </w:t>
      </w:r>
      <w:r w:rsidRPr="00542864">
        <w:rPr>
          <w:rFonts w:eastAsia="Cambria"/>
          <w:b/>
          <w:bCs/>
          <w:highlight w:val="yellow"/>
          <w:u w:val="single"/>
        </w:rPr>
        <w:t>new</w:t>
      </w:r>
      <w:r w:rsidRPr="00AD1EE8">
        <w:rPr>
          <w:rFonts w:eastAsia="Cambria"/>
          <w:u w:val="single"/>
        </w:rPr>
        <w:t xml:space="preserve"> </w:t>
      </w:r>
      <w:r w:rsidRPr="006213BA">
        <w:rPr>
          <w:sz w:val="12"/>
        </w:rPr>
        <w:t>and energized</w:t>
      </w:r>
      <w:r w:rsidRPr="00AD1EE8">
        <w:rPr>
          <w:rFonts w:eastAsia="Cambria"/>
          <w:sz w:val="12"/>
          <w:u w:val="single"/>
        </w:rPr>
        <w:t xml:space="preserve"> </w:t>
      </w:r>
      <w:r w:rsidRPr="00542864">
        <w:rPr>
          <w:rFonts w:eastAsia="Cambria"/>
          <w:b/>
          <w:bCs/>
          <w:highlight w:val="yellow"/>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542864">
        <w:rPr>
          <w:rFonts w:eastAsia="Cambria"/>
          <w:b/>
          <w:bCs/>
          <w:highlight w:val="yellow"/>
          <w:u w:val="single"/>
        </w:rPr>
        <w:t>programs for 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generatively 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4BF41EBB" w14:textId="77777777" w:rsidR="00542864" w:rsidRPr="006213BA" w:rsidRDefault="00542864" w:rsidP="00542864">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6F4BC146" w14:textId="77777777" w:rsidR="00542864" w:rsidRPr="006213BA" w:rsidRDefault="00542864" w:rsidP="00542864">
      <w:pPr>
        <w:rPr>
          <w:rFonts w:eastAsia="Cambria"/>
          <w:sz w:val="18"/>
          <w:szCs w:val="18"/>
        </w:rPr>
      </w:pPr>
      <w:r w:rsidRPr="006213BA">
        <w:rPr>
          <w:rFonts w:eastAsia="Cambria"/>
          <w:sz w:val="18"/>
          <w:szCs w:val="18"/>
        </w:rPr>
        <w:t>Kapoor, 2008 (Ilan, Associate Professor at the Faculty of Environmental Studies, York University, “The Postcolonial Politics of Development,” p. 138-139)</w:t>
      </w:r>
    </w:p>
    <w:p w14:paraId="4842965C" w14:textId="77777777" w:rsidR="00542864" w:rsidRPr="006213BA" w:rsidRDefault="00542864" w:rsidP="00542864">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and ideological apparatuses as deconstructible</w:t>
      </w:r>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has to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This reflects the negotiative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14:paraId="3D8F320C" w14:textId="77777777" w:rsidR="00542864" w:rsidRPr="006213BA" w:rsidRDefault="00542864" w:rsidP="00542864">
      <w:pPr>
        <w:keepNext/>
        <w:keepLines/>
        <w:spacing w:before="40" w:after="0"/>
        <w:outlineLvl w:val="3"/>
        <w:rPr>
          <w:rFonts w:eastAsia="MS Gothic" w:cs="Times New Roman"/>
          <w:b/>
          <w:iCs/>
          <w:sz w:val="26"/>
        </w:rPr>
      </w:pPr>
      <w:r w:rsidRPr="006213BA">
        <w:rPr>
          <w:rFonts w:eastAsia="MS Gothic" w:cs="Times New Roman"/>
          <w:b/>
          <w:iCs/>
          <w:sz w:val="26"/>
        </w:rPr>
        <w:t xml:space="preserve">Using the government as a heuristic is better pragmatically and forces us to truly investigate political structures in search of ways to improve instead of using abstract </w:t>
      </w:r>
      <w:r>
        <w:rPr>
          <w:rFonts w:eastAsia="MS Gothic" w:cs="Times New Roman"/>
          <w:b/>
          <w:iCs/>
          <w:sz w:val="26"/>
        </w:rPr>
        <w:t>solutions for concrete impacts.</w:t>
      </w:r>
    </w:p>
    <w:p w14:paraId="397FBC0B" w14:textId="77777777" w:rsidR="00542864" w:rsidRPr="006213BA" w:rsidRDefault="00542864" w:rsidP="00542864">
      <w:pPr>
        <w:rPr>
          <w:rFonts w:eastAsia="Cambria"/>
          <w:sz w:val="18"/>
          <w:szCs w:val="18"/>
        </w:rPr>
      </w:pPr>
      <w:r>
        <w:rPr>
          <w:rStyle w:val="Style13ptBold"/>
        </w:rPr>
        <w:t xml:space="preserve">Zannoti ’13 - </w:t>
      </w:r>
      <w:r w:rsidRPr="006213BA">
        <w:rPr>
          <w:rFonts w:eastAsia="Cambria"/>
          <w:sz w:val="18"/>
          <w:szCs w:val="18"/>
        </w:rPr>
        <w:t>Zannoti,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w:t>
      </w:r>
    </w:p>
    <w:p w14:paraId="745DC8FC" w14:textId="77777777" w:rsidR="00542864" w:rsidRPr="00724829" w:rsidRDefault="00542864" w:rsidP="00542864">
      <w:pPr>
        <w:ind w:left="720"/>
        <w:rPr>
          <w:rFonts w:eastAsia="Cambria"/>
          <w:sz w:val="12"/>
        </w:rPr>
      </w:pPr>
      <w:r w:rsidRPr="00724829">
        <w:rPr>
          <w:rFonts w:eastAsia="Cambria"/>
          <w:sz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542864">
        <w:rPr>
          <w:rFonts w:eastAsia="Cambria"/>
          <w:b/>
          <w:iCs/>
          <w:highlight w:val="yellow"/>
          <w:u w:val="single"/>
        </w:rPr>
        <w:t xml:space="preserve"> Options for resistance to governmental scripts are not limited to ‘‘rejection,’’ ‘‘revolution,’’ or ‘‘dispossession’’ to regain </w:t>
      </w:r>
      <w:r w:rsidRPr="00724829">
        <w:rPr>
          <w:sz w:val="12"/>
        </w:rPr>
        <w:t>a pristine ‘‘freedom from all constraints’’ or</w:t>
      </w:r>
      <w:r w:rsidRPr="00542864">
        <w:rPr>
          <w:rFonts w:eastAsia="Cambria"/>
          <w:b/>
          <w:iCs/>
          <w:highlight w:val="yellow"/>
          <w:u w:val="single"/>
        </w:rPr>
        <w:t xml:space="preserve"> an immanent ideal social order. It is found </w:t>
      </w:r>
      <w:r w:rsidRPr="00724829">
        <w:rPr>
          <w:sz w:val="12"/>
        </w:rPr>
        <w:t>instead</w:t>
      </w:r>
      <w:r w:rsidRPr="00542864">
        <w:rPr>
          <w:rFonts w:eastAsia="Cambria"/>
          <w:b/>
          <w:iCs/>
          <w:highlight w:val="yellow"/>
          <w:u w:val="single"/>
        </w:rPr>
        <w:t xml:space="preserve"> in </w:t>
      </w:r>
      <w:r w:rsidRPr="00724829">
        <w:rPr>
          <w:rFonts w:eastAsia="Cambria"/>
          <w:sz w:val="12"/>
        </w:rPr>
        <w:t>multifarious and contingent</w:t>
      </w:r>
      <w:r w:rsidRPr="00542864">
        <w:rPr>
          <w:rFonts w:eastAsia="Cambria"/>
          <w:b/>
          <w:iCs/>
          <w:highlight w:val="yellow"/>
          <w:u w:val="single"/>
        </w:rPr>
        <w:t xml:space="preserve"> struggles </w:t>
      </w:r>
      <w:r w:rsidRPr="00724829">
        <w:rPr>
          <w:sz w:val="12"/>
        </w:rPr>
        <w:t>that are</w:t>
      </w:r>
      <w:r w:rsidRPr="00542864">
        <w:rPr>
          <w:rFonts w:eastAsia="Cambria"/>
          <w:b/>
          <w:iCs/>
          <w:highlight w:val="yellow"/>
          <w:u w:val="single"/>
        </w:rPr>
        <w:t xml:space="preserve"> constituted within the scripts of governmental rationalities and at the same time exceed and transform them. This approach questions oversimplifications </w:t>
      </w:r>
      <w:r w:rsidRPr="00724829">
        <w:rPr>
          <w:sz w:val="12"/>
        </w:rPr>
        <w:t>of the complexities</w:t>
      </w:r>
      <w:r w:rsidRPr="00542864">
        <w:rPr>
          <w:rFonts w:eastAsia="Cambria"/>
          <w:b/>
          <w:iCs/>
          <w:highlight w:val="yellow"/>
          <w:u w:val="single"/>
        </w:rPr>
        <w:t xml:space="preserve"> of liberal political rationalities and </w:t>
      </w:r>
      <w:r w:rsidRPr="00724829">
        <w:rPr>
          <w:rFonts w:eastAsia="Cambria"/>
          <w:sz w:val="12"/>
        </w:rPr>
        <w:t>of their interactions with non-liberal political players and</w:t>
      </w:r>
      <w:r w:rsidRPr="00542864">
        <w:rPr>
          <w:rFonts w:eastAsia="Cambria"/>
          <w:b/>
          <w:iCs/>
          <w:highlight w:val="yellow"/>
          <w:u w:val="single"/>
        </w:rPr>
        <w:t xml:space="preserve"> nurtures a radical skepticism about identifying universally good or bad actors or abstract solutions to political problems. </w:t>
      </w:r>
      <w:r w:rsidRPr="00724829">
        <w:rPr>
          <w:rFonts w:eastAsia="Cambria"/>
          <w:sz w:val="12"/>
        </w:rPr>
        <w:t>International power interacts in complex ways with diverse political spaces and within these spaces it is appropriated, hybridized, redescribed, hijacked, and tinkered with.</w:t>
      </w:r>
      <w:r w:rsidRPr="00542864">
        <w:rPr>
          <w:rFonts w:eastAsia="Cambria"/>
          <w:b/>
          <w:iCs/>
          <w:highlight w:val="yellow"/>
          <w:u w:val="single"/>
        </w:rPr>
        <w:t xml:space="preserve"> Governmentality as a heuristic focuses on performing complex diagnostics of events. </w:t>
      </w:r>
      <w:r w:rsidRPr="00724829">
        <w:rPr>
          <w:rFonts w:eastAsia="Cambria"/>
          <w:sz w:val="12"/>
        </w:rPr>
        <w:t>It invites historically situated explorations and careful differentiations rather than overarching demonizations of ‘‘power,’’ romanticizations of the ‘‘rebel’’ or the ‘‘the local.</w:t>
      </w:r>
      <w:r w:rsidRPr="00542864">
        <w:rPr>
          <w:rFonts w:eastAsia="Cambria"/>
          <w:b/>
          <w:iCs/>
          <w:highlight w:val="yellow"/>
          <w:u w:val="single"/>
        </w:rPr>
        <w:t xml:space="preserve">’’ </w:t>
      </w:r>
      <w:r w:rsidRPr="00724829">
        <w:rPr>
          <w:rFonts w:eastAsia="Cambria"/>
          <w:sz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542864">
        <w:rPr>
          <w:rFonts w:eastAsia="Cambria"/>
          <w:b/>
          <w:iCs/>
          <w:highlight w:val="yellow"/>
          <w:u w:val="single"/>
        </w:rPr>
        <w:t xml:space="preserve"> These alternative formulations </w:t>
      </w:r>
      <w:r w:rsidRPr="00724829">
        <w:rPr>
          <w:sz w:val="12"/>
        </w:rPr>
        <w:t>also</w:t>
      </w:r>
      <w:r w:rsidRPr="00542864">
        <w:rPr>
          <w:rFonts w:eastAsia="Cambria"/>
          <w:b/>
          <w:iCs/>
          <w:highlight w:val="yellow"/>
          <w:u w:val="single"/>
        </w:rPr>
        <w:t xml:space="preserve"> foster an ethics of political engagement, </w:t>
      </w:r>
      <w:r w:rsidRPr="00724829">
        <w:rPr>
          <w:rFonts w:eastAsia="Cambria"/>
          <w:sz w:val="12"/>
        </w:rPr>
        <w:t>to be continuously taken up through plural and uncertain practices,</w:t>
      </w:r>
      <w:r w:rsidRPr="00542864">
        <w:rPr>
          <w:rFonts w:eastAsia="Cambria"/>
          <w:b/>
          <w:iCs/>
          <w:highlight w:val="yellow"/>
          <w:u w:val="single"/>
        </w:rPr>
        <w:t xml:space="preserve"> that demand continuous attention to ‘‘what happens’’ instead of fixations on ‘‘what ought to be.’’</w:t>
      </w:r>
      <w:r w:rsidRPr="00724829">
        <w:rPr>
          <w:rFonts w:eastAsia="Cambria"/>
          <w:sz w:val="12"/>
        </w:rPr>
        <w:t>83</w:t>
      </w:r>
      <w:r w:rsidRPr="00542864">
        <w:rPr>
          <w:rFonts w:eastAsia="Cambria"/>
          <w:b/>
          <w:iCs/>
          <w:highlight w:val="yellow"/>
          <w:u w:val="single"/>
        </w:rPr>
        <w:t xml:space="preserve"> Such ethics of engagement would not await the revolution to come </w:t>
      </w:r>
      <w:r w:rsidRPr="00724829">
        <w:rPr>
          <w:sz w:val="12"/>
        </w:rPr>
        <w:t>or hope for a pristine ‘‘freedom’’ to be regained</w:t>
      </w:r>
      <w:r w:rsidRPr="00542864">
        <w:rPr>
          <w:rFonts w:eastAsia="Cambria"/>
          <w:b/>
          <w:i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724829">
        <w:rPr>
          <w:rFonts w:eastAsia="Cambria"/>
          <w:sz w:val="12"/>
        </w:rPr>
        <w:t>To conclude with a famous phrase by Michel Foucault ‘‘my point is not that everything is bad, but that everything is dangerous, which is not exactly the same as bad. If everything is dangerous, then we always have something to do. So my position leads not to apathy but to hyper- and pessimistic activism.</w:t>
      </w:r>
    </w:p>
    <w:p w14:paraId="4CF46754" w14:textId="77777777" w:rsidR="00542864" w:rsidRPr="00542864" w:rsidRDefault="00542864" w:rsidP="00542864">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572CDE0D" w14:textId="77777777" w:rsidR="00542864" w:rsidRPr="00542864" w:rsidRDefault="00542864" w:rsidP="00542864">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6F4F7F12" w14:textId="77777777" w:rsidR="00542864" w:rsidRPr="00542864" w:rsidRDefault="00542864" w:rsidP="00542864">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57CADA63" w14:textId="77777777" w:rsidR="00542864" w:rsidRPr="00542864" w:rsidRDefault="00542864" w:rsidP="00542864">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imperialistic and wrong.</w:t>
      </w:r>
      <w:r w:rsidRPr="00542864">
        <w:rPr>
          <w:rFonts w:eastAsia="Times New Roman"/>
        </w:rPr>
        <w:t xml:space="preserve"> </w:t>
      </w:r>
      <w:r w:rsidRPr="00542864">
        <w:rPr>
          <w:rFonts w:eastAsia="Times New Roman"/>
          <w:b/>
          <w:bCs/>
          <w:highlight w:val="yellow"/>
          <w:u w:val="single"/>
        </w:rPr>
        <w:t>Minorities know from bitter experience that occasional court victories do not mean the Promised Land is at hand.</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directing a housing authority 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may postpone the revolution, or it may not. In the meantime, the order keeps a number of 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now</w:t>
      </w:r>
      <w:r w:rsidRPr="00542864">
        <w:rPr>
          <w:sz w:val="12"/>
        </w:rPr>
        <w:t>, unless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1C28E3C1" w14:textId="77777777" w:rsidR="00542864" w:rsidRPr="00542864" w:rsidRDefault="00542864" w:rsidP="00542864">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67B62A25" w14:textId="77777777" w:rsidR="00542864" w:rsidRPr="00AD1EE8" w:rsidRDefault="00542864" w:rsidP="00542864"/>
    <w:p w14:paraId="527BAEC6" w14:textId="77777777" w:rsidR="00542864" w:rsidRPr="00AB483F" w:rsidRDefault="00542864" w:rsidP="00542864"/>
    <w:p w14:paraId="7FCF2C63" w14:textId="1B6CD940" w:rsidR="003C5A91" w:rsidRDefault="00D63E04" w:rsidP="00D63E04">
      <w:pPr>
        <w:pStyle w:val="Heading2"/>
        <w:rPr>
          <w:rFonts w:eastAsia="MS Gothic"/>
        </w:rPr>
      </w:pPr>
      <w:r>
        <w:rPr>
          <w:rFonts w:eastAsia="MS Gothic"/>
        </w:rPr>
        <w:t xml:space="preserve">Underview </w:t>
      </w:r>
      <w:r w:rsidR="00542864">
        <w:rPr>
          <w:rFonts w:eastAsia="MS Gothic"/>
        </w:rPr>
        <w:t>2</w:t>
      </w:r>
    </w:p>
    <w:p w14:paraId="75B0D7F7" w14:textId="0AC34232" w:rsidR="003C5A91" w:rsidRPr="003C5A91" w:rsidRDefault="003C5A91" w:rsidP="003C5A91">
      <w:pPr>
        <w:keepNext/>
        <w:keepLines/>
        <w:spacing w:before="40" w:after="0"/>
        <w:outlineLvl w:val="3"/>
        <w:rPr>
          <w:rFonts w:eastAsia="MS Gothic"/>
          <w:b/>
          <w:iCs/>
          <w:sz w:val="26"/>
        </w:rPr>
      </w:pPr>
      <w:r w:rsidRPr="003C5A91">
        <w:rPr>
          <w:rFonts w:eastAsia="MS Gothic"/>
          <w:b/>
          <w:iCs/>
          <w:sz w:val="26"/>
        </w:rPr>
        <w:t>Their disads will surely be ridiculous.</w:t>
      </w:r>
    </w:p>
    <w:p w14:paraId="1C5A1379" w14:textId="2F9AEDC3" w:rsidR="003C5A91" w:rsidRPr="003C5A91" w:rsidRDefault="003C5A91" w:rsidP="003C5A91">
      <w:pPr>
        <w:keepNext/>
        <w:keepLines/>
        <w:spacing w:before="40" w:after="0"/>
        <w:outlineLvl w:val="3"/>
        <w:rPr>
          <w:rFonts w:eastAsia="MS Gothic"/>
          <w:b/>
          <w:iCs/>
          <w:sz w:val="26"/>
        </w:rPr>
      </w:pPr>
      <w:r w:rsidRPr="003C5A91">
        <w:rPr>
          <w:rFonts w:eastAsia="MS Gothic"/>
          <w:b/>
          <w:iCs/>
          <w:sz w:val="26"/>
        </w:rPr>
        <w:t xml:space="preserve">(A) Ethics </w:t>
      </w:r>
      <w:r w:rsidR="00D63E04">
        <w:rPr>
          <w:rFonts w:eastAsia="MS Gothic"/>
          <w:b/>
          <w:iCs/>
          <w:sz w:val="26"/>
        </w:rPr>
        <w:t>–</w:t>
      </w:r>
      <w:r w:rsidRPr="003C5A91">
        <w:rPr>
          <w:rFonts w:eastAsia="MS Gothic"/>
          <w:b/>
          <w:iCs/>
          <w:sz w:val="26"/>
        </w:rPr>
        <w:t xml:space="preserve"> </w:t>
      </w:r>
      <w:r w:rsidR="00D63E04">
        <w:rPr>
          <w:rFonts w:eastAsia="MS Gothic"/>
          <w:b/>
          <w:iCs/>
          <w:sz w:val="26"/>
        </w:rPr>
        <w:t>WTO countries are complicit</w:t>
      </w:r>
      <w:r w:rsidRPr="003C5A91">
        <w:rPr>
          <w:rFonts w:eastAsia="MS Gothic"/>
          <w:b/>
          <w:iCs/>
          <w:sz w:val="26"/>
        </w:rPr>
        <w:t xml:space="preserve"> in </w:t>
      </w:r>
      <w:r w:rsidR="00D63E04">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46A9BC6F" w14:textId="77777777" w:rsidR="003C5A91" w:rsidRPr="003C5A91" w:rsidRDefault="003C5A91" w:rsidP="003C5A91">
      <w:pPr>
        <w:rPr>
          <w:rFonts w:eastAsia="Cambria"/>
        </w:rPr>
      </w:pPr>
    </w:p>
    <w:p w14:paraId="78AEBFFE" w14:textId="77777777" w:rsidR="003C5A91" w:rsidRPr="003C5A91" w:rsidRDefault="003C5A91" w:rsidP="003C5A91">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63087306" w14:textId="77777777" w:rsidR="003C5A91" w:rsidRPr="003C5A91" w:rsidRDefault="003C5A91" w:rsidP="003C5A91">
      <w:pPr>
        <w:rPr>
          <w:rFonts w:eastAsia="Cambria"/>
        </w:rPr>
      </w:pPr>
    </w:p>
    <w:p w14:paraId="5631A1D8" w14:textId="261A63D2" w:rsidR="003C5A91" w:rsidRPr="003C5A91" w:rsidRDefault="003C5A91" w:rsidP="003C5A91">
      <w:pPr>
        <w:keepNext/>
        <w:keepLines/>
        <w:spacing w:before="40" w:after="0"/>
        <w:outlineLvl w:val="3"/>
        <w:rPr>
          <w:rFonts w:eastAsia="MS Gothic"/>
          <w:b/>
          <w:iCs/>
          <w:sz w:val="26"/>
        </w:rPr>
      </w:pPr>
      <w:r w:rsidRPr="003C5A91">
        <w:rPr>
          <w:rFonts w:eastAsia="MS Gothic"/>
          <w:b/>
          <w:iCs/>
          <w:sz w:val="26"/>
        </w:rPr>
        <w:t>(C) Causal Direction - They will say the fractional probability of a huge impact still has a large expecte</w:t>
      </w:r>
      <w:r w:rsidR="00D63E04">
        <w:rPr>
          <w:rFonts w:eastAsia="MS Gothic"/>
          <w:b/>
          <w:iCs/>
          <w:sz w:val="26"/>
        </w:rPr>
        <w:t>d value, but it’s impossible to determine the direction of low-probability links.</w:t>
      </w:r>
      <w:r w:rsidRPr="003C5A91">
        <w:rPr>
          <w:rFonts w:eastAsia="MS Gothic"/>
          <w:b/>
          <w:iCs/>
          <w:sz w:val="26"/>
        </w:rPr>
        <w:t xml:space="preserve"> Does the butterfly flapping its wings cause the hurricane or prevent it? </w:t>
      </w:r>
      <w:r w:rsidR="00D63E04">
        <w:rPr>
          <w:rFonts w:eastAsia="MS Gothic"/>
          <w:b/>
          <w:iCs/>
          <w:sz w:val="26"/>
        </w:rPr>
        <w:t>Disregard tiny-probability links</w:t>
      </w:r>
      <w:r w:rsidRPr="003C5A91">
        <w:rPr>
          <w:rFonts w:eastAsia="MS Gothic"/>
          <w:b/>
          <w:iCs/>
          <w:sz w:val="26"/>
        </w:rPr>
        <w:t xml:space="preserve"> because they don’t guide decision-making. </w:t>
      </w:r>
    </w:p>
    <w:p w14:paraId="491AAE30" w14:textId="77777777" w:rsidR="003C5A91" w:rsidRPr="003C5A91" w:rsidRDefault="003C5A91" w:rsidP="003C5A91">
      <w:pPr>
        <w:rPr>
          <w:rFonts w:eastAsia="Cambria"/>
        </w:rPr>
      </w:pPr>
    </w:p>
    <w:p w14:paraId="1F9955A9" w14:textId="576AD1E7" w:rsidR="003C5A91" w:rsidRPr="003C5A91" w:rsidRDefault="003C5A91" w:rsidP="003C5A91">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sidR="00AD1EE8">
        <w:rPr>
          <w:rFonts w:eastAsia="MS Gothic"/>
          <w:b/>
          <w:iCs/>
          <w:sz w:val="26"/>
        </w:rPr>
        <w:t>people</w:t>
      </w:r>
      <w:r w:rsidRPr="003C5A91">
        <w:rPr>
          <w:rFonts w:eastAsia="MS Gothic"/>
          <w:b/>
          <w:iCs/>
          <w:sz w:val="26"/>
        </w:rPr>
        <w:t xml:space="preserve"> will recognize the dangerous path they’re on and change course, e.g. </w:t>
      </w:r>
      <w:r w:rsidR="00AD1EE8">
        <w:rPr>
          <w:rFonts w:eastAsia="MS Gothic"/>
          <w:b/>
          <w:iCs/>
          <w:sz w:val="26"/>
        </w:rPr>
        <w:t>leaders</w:t>
      </w:r>
      <w:r w:rsidRPr="003C5A91">
        <w:rPr>
          <w:rFonts w:eastAsia="MS Gothic"/>
          <w:b/>
          <w:iCs/>
          <w:sz w:val="26"/>
        </w:rPr>
        <w:t xml:space="preserve"> backing down during the Cuban Missile Crisis.</w:t>
      </w:r>
    </w:p>
    <w:p w14:paraId="5877EF49" w14:textId="77777777" w:rsidR="003C5A91" w:rsidRPr="003C5A91" w:rsidRDefault="003C5A91" w:rsidP="003C5A91">
      <w:pPr>
        <w:rPr>
          <w:rFonts w:eastAsia="Cambria"/>
        </w:rPr>
      </w:pPr>
    </w:p>
    <w:p w14:paraId="0C23BAE2" w14:textId="6792C03D" w:rsidR="003C5A91" w:rsidRDefault="003C5A91" w:rsidP="003C5A91">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sectPr w:rsidR="003C5A9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A6C42" w14:textId="77777777" w:rsidR="00CE6CEE" w:rsidRDefault="00CE6CEE" w:rsidP="00E716F9">
      <w:pPr>
        <w:spacing w:after="0" w:line="240" w:lineRule="auto"/>
      </w:pPr>
      <w:r>
        <w:separator/>
      </w:r>
    </w:p>
  </w:endnote>
  <w:endnote w:type="continuationSeparator" w:id="0">
    <w:p w14:paraId="7C3AC955" w14:textId="77777777" w:rsidR="00CE6CEE" w:rsidRDefault="00CE6CEE" w:rsidP="00E716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Lucida Grande">
    <w:altName w:val="Arial"/>
    <w:panose1 w:val="020B0600040502020204"/>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5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C5DEB" w14:textId="77777777" w:rsidR="00CE6CEE" w:rsidRDefault="00CE6CEE" w:rsidP="00E716F9">
      <w:pPr>
        <w:spacing w:after="0" w:line="240" w:lineRule="auto"/>
      </w:pPr>
      <w:r>
        <w:separator/>
      </w:r>
    </w:p>
  </w:footnote>
  <w:footnote w:type="continuationSeparator" w:id="0">
    <w:p w14:paraId="5002C868" w14:textId="77777777" w:rsidR="00CE6CEE" w:rsidRDefault="00CE6CEE" w:rsidP="00E716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654DAB"/>
    <w:multiLevelType w:val="hybridMultilevel"/>
    <w:tmpl w:val="44723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1842971728496"/>
    <w:docVar w:name="VerbatimVersion" w:val="5.1"/>
  </w:docVars>
  <w:rsids>
    <w:rsidRoot w:val="00A2669B"/>
    <w:rsid w:val="00007842"/>
    <w:rsid w:val="000139A3"/>
    <w:rsid w:val="0003378D"/>
    <w:rsid w:val="00076CD9"/>
    <w:rsid w:val="000C49A7"/>
    <w:rsid w:val="00100833"/>
    <w:rsid w:val="00104529"/>
    <w:rsid w:val="00105942"/>
    <w:rsid w:val="00107396"/>
    <w:rsid w:val="00144A4C"/>
    <w:rsid w:val="00161813"/>
    <w:rsid w:val="00161F0C"/>
    <w:rsid w:val="00167671"/>
    <w:rsid w:val="00176AB0"/>
    <w:rsid w:val="00177B7D"/>
    <w:rsid w:val="001803B6"/>
    <w:rsid w:val="00180ABB"/>
    <w:rsid w:val="0018322D"/>
    <w:rsid w:val="001A1121"/>
    <w:rsid w:val="001B39CA"/>
    <w:rsid w:val="001B5776"/>
    <w:rsid w:val="001E527A"/>
    <w:rsid w:val="001F78CE"/>
    <w:rsid w:val="001F7EC7"/>
    <w:rsid w:val="00251FC7"/>
    <w:rsid w:val="002855A7"/>
    <w:rsid w:val="002965C6"/>
    <w:rsid w:val="002A2546"/>
    <w:rsid w:val="002B146A"/>
    <w:rsid w:val="002B5E17"/>
    <w:rsid w:val="002C3011"/>
    <w:rsid w:val="002D5542"/>
    <w:rsid w:val="002F264B"/>
    <w:rsid w:val="00315690"/>
    <w:rsid w:val="00316B75"/>
    <w:rsid w:val="00325646"/>
    <w:rsid w:val="003332D1"/>
    <w:rsid w:val="0033521D"/>
    <w:rsid w:val="0034322B"/>
    <w:rsid w:val="003460F2"/>
    <w:rsid w:val="0035658F"/>
    <w:rsid w:val="00373504"/>
    <w:rsid w:val="0037699F"/>
    <w:rsid w:val="0038158C"/>
    <w:rsid w:val="003902BA"/>
    <w:rsid w:val="00397681"/>
    <w:rsid w:val="003A09E2"/>
    <w:rsid w:val="003C5A91"/>
    <w:rsid w:val="003C7242"/>
    <w:rsid w:val="003D2094"/>
    <w:rsid w:val="003F29D6"/>
    <w:rsid w:val="004046D0"/>
    <w:rsid w:val="00407037"/>
    <w:rsid w:val="00432D97"/>
    <w:rsid w:val="004605D6"/>
    <w:rsid w:val="00462F1A"/>
    <w:rsid w:val="004932CD"/>
    <w:rsid w:val="00494C46"/>
    <w:rsid w:val="004C60E8"/>
    <w:rsid w:val="004D3603"/>
    <w:rsid w:val="004E3579"/>
    <w:rsid w:val="004E728B"/>
    <w:rsid w:val="004F39E0"/>
    <w:rsid w:val="00502DE7"/>
    <w:rsid w:val="005328EF"/>
    <w:rsid w:val="00537BD5"/>
    <w:rsid w:val="00542864"/>
    <w:rsid w:val="00545551"/>
    <w:rsid w:val="0057268A"/>
    <w:rsid w:val="005C66DF"/>
    <w:rsid w:val="005C6A90"/>
    <w:rsid w:val="005D2912"/>
    <w:rsid w:val="005E08C2"/>
    <w:rsid w:val="005E3368"/>
    <w:rsid w:val="005F464B"/>
    <w:rsid w:val="006065BD"/>
    <w:rsid w:val="0061477E"/>
    <w:rsid w:val="00614F33"/>
    <w:rsid w:val="006213BA"/>
    <w:rsid w:val="00632DBD"/>
    <w:rsid w:val="00645FA9"/>
    <w:rsid w:val="00647866"/>
    <w:rsid w:val="00665003"/>
    <w:rsid w:val="00675DD8"/>
    <w:rsid w:val="00680538"/>
    <w:rsid w:val="0069709F"/>
    <w:rsid w:val="006A2AD0"/>
    <w:rsid w:val="006B6331"/>
    <w:rsid w:val="006C2375"/>
    <w:rsid w:val="006D4ECC"/>
    <w:rsid w:val="00703BEB"/>
    <w:rsid w:val="007108BA"/>
    <w:rsid w:val="00713652"/>
    <w:rsid w:val="00722258"/>
    <w:rsid w:val="007243E5"/>
    <w:rsid w:val="00724829"/>
    <w:rsid w:val="00725B4B"/>
    <w:rsid w:val="00732B94"/>
    <w:rsid w:val="00766EA0"/>
    <w:rsid w:val="0078178F"/>
    <w:rsid w:val="007A2226"/>
    <w:rsid w:val="007A316E"/>
    <w:rsid w:val="007C0DCB"/>
    <w:rsid w:val="007E5BB9"/>
    <w:rsid w:val="007E6464"/>
    <w:rsid w:val="007F5B66"/>
    <w:rsid w:val="00801565"/>
    <w:rsid w:val="00810D7C"/>
    <w:rsid w:val="00813322"/>
    <w:rsid w:val="00823A1C"/>
    <w:rsid w:val="00830D98"/>
    <w:rsid w:val="00845B9D"/>
    <w:rsid w:val="00860984"/>
    <w:rsid w:val="00893D59"/>
    <w:rsid w:val="00896404"/>
    <w:rsid w:val="008B3ECB"/>
    <w:rsid w:val="008B4E85"/>
    <w:rsid w:val="008C1B2E"/>
    <w:rsid w:val="008E1DFB"/>
    <w:rsid w:val="009054BE"/>
    <w:rsid w:val="0091627E"/>
    <w:rsid w:val="00927D20"/>
    <w:rsid w:val="00936D50"/>
    <w:rsid w:val="0097032B"/>
    <w:rsid w:val="009C6121"/>
    <w:rsid w:val="009D2EAD"/>
    <w:rsid w:val="009D54B2"/>
    <w:rsid w:val="009E1922"/>
    <w:rsid w:val="009F7ED2"/>
    <w:rsid w:val="00A02EC2"/>
    <w:rsid w:val="00A2669B"/>
    <w:rsid w:val="00A80728"/>
    <w:rsid w:val="00A93661"/>
    <w:rsid w:val="00A9516B"/>
    <w:rsid w:val="00A95652"/>
    <w:rsid w:val="00AB483F"/>
    <w:rsid w:val="00AC0AB8"/>
    <w:rsid w:val="00AC3555"/>
    <w:rsid w:val="00AD1EE8"/>
    <w:rsid w:val="00AD4B70"/>
    <w:rsid w:val="00B20F27"/>
    <w:rsid w:val="00B33C6D"/>
    <w:rsid w:val="00B4508F"/>
    <w:rsid w:val="00B55AD5"/>
    <w:rsid w:val="00B8057C"/>
    <w:rsid w:val="00BC1823"/>
    <w:rsid w:val="00BD6238"/>
    <w:rsid w:val="00BF593B"/>
    <w:rsid w:val="00BF773A"/>
    <w:rsid w:val="00BF7E81"/>
    <w:rsid w:val="00C13773"/>
    <w:rsid w:val="00C13942"/>
    <w:rsid w:val="00C17CC8"/>
    <w:rsid w:val="00C34301"/>
    <w:rsid w:val="00C53A20"/>
    <w:rsid w:val="00C54E2F"/>
    <w:rsid w:val="00C60A93"/>
    <w:rsid w:val="00C807D9"/>
    <w:rsid w:val="00C83417"/>
    <w:rsid w:val="00C9604F"/>
    <w:rsid w:val="00CA19AA"/>
    <w:rsid w:val="00CB4CF9"/>
    <w:rsid w:val="00CC5298"/>
    <w:rsid w:val="00CD736E"/>
    <w:rsid w:val="00CD798D"/>
    <w:rsid w:val="00CE161E"/>
    <w:rsid w:val="00CE6CEE"/>
    <w:rsid w:val="00CF47C8"/>
    <w:rsid w:val="00CF59A8"/>
    <w:rsid w:val="00D308C4"/>
    <w:rsid w:val="00D325A9"/>
    <w:rsid w:val="00D36A8A"/>
    <w:rsid w:val="00D54FC2"/>
    <w:rsid w:val="00D61409"/>
    <w:rsid w:val="00D63E04"/>
    <w:rsid w:val="00D6691E"/>
    <w:rsid w:val="00D71170"/>
    <w:rsid w:val="00D870CA"/>
    <w:rsid w:val="00D9170B"/>
    <w:rsid w:val="00DA1C92"/>
    <w:rsid w:val="00DA25D4"/>
    <w:rsid w:val="00DA4D26"/>
    <w:rsid w:val="00DA6538"/>
    <w:rsid w:val="00DA7701"/>
    <w:rsid w:val="00DC5CFA"/>
    <w:rsid w:val="00DC78EB"/>
    <w:rsid w:val="00DF30B1"/>
    <w:rsid w:val="00E05A37"/>
    <w:rsid w:val="00E15E75"/>
    <w:rsid w:val="00E5262C"/>
    <w:rsid w:val="00E64CE5"/>
    <w:rsid w:val="00E716F9"/>
    <w:rsid w:val="00E7399A"/>
    <w:rsid w:val="00E941D3"/>
    <w:rsid w:val="00EC7DC4"/>
    <w:rsid w:val="00ED30CF"/>
    <w:rsid w:val="00ED7980"/>
    <w:rsid w:val="00EE4505"/>
    <w:rsid w:val="00EE5276"/>
    <w:rsid w:val="00F00FAD"/>
    <w:rsid w:val="00F176EF"/>
    <w:rsid w:val="00F2476B"/>
    <w:rsid w:val="00F31215"/>
    <w:rsid w:val="00F345A5"/>
    <w:rsid w:val="00F45E10"/>
    <w:rsid w:val="00F54AA9"/>
    <w:rsid w:val="00F60384"/>
    <w:rsid w:val="00F6364A"/>
    <w:rsid w:val="00F828E6"/>
    <w:rsid w:val="00F9113A"/>
    <w:rsid w:val="00FE2546"/>
    <w:rsid w:val="00FF53A6"/>
    <w:rsid w:val="22DF30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FDE1B"/>
  <w15:chartTrackingRefBased/>
  <w15:docId w15:val="{7B307B62-F528-4EB2-887F-88E65684B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0FAD"/>
    <w:rPr>
      <w:rFonts w:ascii="Calibri" w:eastAsiaTheme="minorEastAsia" w:hAnsi="Calibri"/>
      <w:szCs w:val="24"/>
    </w:rPr>
  </w:style>
  <w:style w:type="paragraph" w:styleId="Heading1">
    <w:name w:val="heading 1"/>
    <w:aliases w:val="Pocket"/>
    <w:basedOn w:val="Normal"/>
    <w:next w:val="Normal"/>
    <w:link w:val="Heading1Char"/>
    <w:uiPriority w:val="9"/>
    <w:qFormat/>
    <w:rsid w:val="00F00F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0F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00F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F00FA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0F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0FAD"/>
  </w:style>
  <w:style w:type="character" w:customStyle="1" w:styleId="Heading1Char">
    <w:name w:val="Heading 1 Char"/>
    <w:aliases w:val="Pocket Char"/>
    <w:basedOn w:val="DefaultParagraphFont"/>
    <w:link w:val="Heading1"/>
    <w:uiPriority w:val="9"/>
    <w:rsid w:val="00F00F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0FA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00FA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F00FAD"/>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F00FA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0FAD"/>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F00FA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F00FAD"/>
    <w:rPr>
      <w:color w:val="auto"/>
      <w:u w:val="none"/>
    </w:rPr>
  </w:style>
  <w:style w:type="character" w:styleId="FollowedHyperlink">
    <w:name w:val="FollowedHyperlink"/>
    <w:basedOn w:val="DefaultParagraphFont"/>
    <w:uiPriority w:val="99"/>
    <w:semiHidden/>
    <w:unhideWhenUsed/>
    <w:rsid w:val="00F00FAD"/>
    <w:rPr>
      <w:color w:val="auto"/>
      <w:u w:val="none"/>
    </w:rPr>
  </w:style>
  <w:style w:type="paragraph" w:customStyle="1" w:styleId="textbold">
    <w:name w:val="text bold"/>
    <w:basedOn w:val="Normal"/>
    <w:link w:val="Emphasis"/>
    <w:uiPriority w:val="20"/>
    <w:qFormat/>
    <w:rsid w:val="00494C46"/>
    <w:pPr>
      <w:ind w:left="720"/>
      <w:jc w:val="both"/>
    </w:pPr>
    <w:rPr>
      <w:rFonts w:eastAsiaTheme="minorHAnsi"/>
      <w:b/>
      <w:iCs/>
      <w:szCs w:val="22"/>
      <w:u w:val="single"/>
    </w:rPr>
  </w:style>
  <w:style w:type="paragraph" w:styleId="DocumentMap">
    <w:name w:val="Document Map"/>
    <w:basedOn w:val="Normal"/>
    <w:link w:val="DocumentMapChar"/>
    <w:uiPriority w:val="99"/>
    <w:semiHidden/>
    <w:unhideWhenUsed/>
    <w:rsid w:val="00F00F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0FAD"/>
    <w:rPr>
      <w:rFonts w:ascii="Lucida Grande" w:eastAsiaTheme="minorEastAsia" w:hAnsi="Lucida Grande" w:cs="Lucida Grande"/>
      <w:sz w:val="24"/>
      <w:szCs w:val="24"/>
    </w:rPr>
  </w:style>
  <w:style w:type="paragraph" w:styleId="BodyText">
    <w:name w:val="Body Text"/>
    <w:basedOn w:val="Normal"/>
    <w:link w:val="BodyTextChar"/>
    <w:rsid w:val="005C6A90"/>
    <w:pPr>
      <w:spacing w:after="140" w:line="276" w:lineRule="auto"/>
    </w:pPr>
    <w:rPr>
      <w:rFonts w:eastAsia="Calibri" w:cs="Times New Roman"/>
    </w:rPr>
  </w:style>
  <w:style w:type="character" w:customStyle="1" w:styleId="BodyTextChar">
    <w:name w:val="Body Text Char"/>
    <w:basedOn w:val="DefaultParagraphFont"/>
    <w:link w:val="BodyText"/>
    <w:rsid w:val="005C6A90"/>
    <w:rPr>
      <w:rFonts w:ascii="Calibri" w:eastAsia="Calibri" w:hAnsi="Calibri" w:cs="Times New Roman"/>
      <w:szCs w:val="24"/>
    </w:rPr>
  </w:style>
  <w:style w:type="character" w:styleId="FootnoteReference">
    <w:name w:val="footnote reference"/>
    <w:basedOn w:val="DefaultParagraphFont"/>
    <w:uiPriority w:val="99"/>
    <w:unhideWhenUsed/>
    <w:rsid w:val="00E716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loomberg.com/quote/MRNA:US" TargetMode="External"/><Relationship Id="rId18" Type="http://schemas.openxmlformats.org/officeDocument/2006/relationships/hyperlink" Target="https://gh.bmj.com/content/6/6/e006504"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bloomberg.com/quote/0746610D: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loomberg.com/news/articles/2021-06-03/eu-s-trade-response-to-pandemic-stops-short-of-vaccine-ip-waiver"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loomberg.com/quote/BNTX: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ec.europa.eu/commission/presscorner/detail/en/STATEMENT_21_2361"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www.citizenstrade.org/ctc/wp-content/uploads/2021/06/COVIDTRIPSWaiver_SignOnLtr2_062221.pdf" TargetMode="External"/><Relationship Id="rId4" Type="http://schemas.openxmlformats.org/officeDocument/2006/relationships/settings" Target="settings.xml"/><Relationship Id="rId9" Type="http://schemas.openxmlformats.org/officeDocument/2006/relationships/hyperlink" Target="https://pmindiaun.gov.in/public_files/assets/pdf/Statement_as_delivered_on_Waiver_Proposal.pdf" TargetMode="External"/><Relationship Id="rId14" Type="http://schemas.openxmlformats.org/officeDocument/2006/relationships/hyperlink" Target="https://www.bloomberg.com/quote/PFE: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hyperlink" Target="https://www.who.int/director-general/speeches/detail/who-director-general-s-opening-remarks-at-the-wto---who-high-level-dialogue-expanding-covid-19-vaccine-manufacture-to-promote-equitable-access" TargetMode="External"/><Relationship Id="rId3" Type="http://schemas.openxmlformats.org/officeDocument/2006/relationships/styles" Target="styles.xml"/><Relationship Id="rId12" Type="http://schemas.openxmlformats.org/officeDocument/2006/relationships/hyperlink" Target="https://twitter.com/AmbassadorTai/status/1390021205974003720?s=20" TargetMode="External"/><Relationship Id="rId17" Type="http://schemas.openxmlformats.org/officeDocument/2006/relationships/hyperlink" Target="https://gh.bmj.com/content/6/6/e006504)//ML"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theme" Target="theme/theme1.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abrielashidlovits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D6B97-EB11-48F4-B0B7-CBB58F991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11077</Words>
  <Characters>63139</Characters>
  <Application>Microsoft Office Word</Application>
  <DocSecurity>0</DocSecurity>
  <Lines>526</Lines>
  <Paragraphs>148</Paragraphs>
  <ScaleCrop>false</ScaleCrop>
  <Company/>
  <LinksUpToDate>false</LinksUpToDate>
  <CharactersWithSpaces>74068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Torson</dc:creator>
  <cp:keywords>5.1.1</cp:keywords>
  <dc:description/>
  <cp:lastModifiedBy>Adler, Gabriela</cp:lastModifiedBy>
  <cp:revision>2</cp:revision>
  <dcterms:created xsi:type="dcterms:W3CDTF">2021-09-18T14:44:00Z</dcterms:created>
  <dcterms:modified xsi:type="dcterms:W3CDTF">2021-09-18T14:44:00Z</dcterms:modified>
</cp:coreProperties>
</file>