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FE8" w:rsidRDefault="00D72FE8" w:rsidP="00D72FE8">
      <w:pPr>
        <w:pStyle w:val="Heading1"/>
      </w:pPr>
      <w:r>
        <w:t>Climate DA</w:t>
      </w:r>
    </w:p>
    <w:p w:rsidR="00D72FE8" w:rsidRDefault="00D72FE8" w:rsidP="00D72FE8">
      <w:pPr>
        <w:pStyle w:val="Heading4"/>
        <w:spacing w:line="276" w:lineRule="auto"/>
      </w:pPr>
      <w:r>
        <w:t xml:space="preserve">We’re on the brink of runaway climate change – change needs to happen NOW </w:t>
      </w:r>
    </w:p>
    <w:p w:rsidR="00D72FE8" w:rsidRPr="004721BD" w:rsidRDefault="00D72FE8" w:rsidP="00D72FE8">
      <w:pPr>
        <w:spacing w:line="276" w:lineRule="auto"/>
      </w:pPr>
      <w:r w:rsidRPr="004721BD">
        <w:rPr>
          <w:b/>
          <w:bCs/>
          <w:sz w:val="24"/>
          <w:szCs w:val="28"/>
          <w:u w:val="single"/>
        </w:rPr>
        <w:t>Harvey 8-7</w:t>
      </w:r>
      <w:r>
        <w:t xml:space="preserve">-2021 </w:t>
      </w:r>
      <w:r w:rsidRPr="00383D42">
        <w:t xml:space="preserve">(Fiona Harvey, environment correspondent, The Guardian, “We’re on the brink of catastrophe, warns Tory climate chief”,” August 7 2021, </w:t>
      </w:r>
      <w:hyperlink r:id="rId6" w:history="1">
        <w:r w:rsidRPr="00383D42">
          <w:rPr>
            <w:rStyle w:val="Hyperlink"/>
          </w:rPr>
          <w:t>https://www.theguardian.com/environment/2021/aug/07/were-on-the-brink-of-catastrophe-warns-tory-climate-chief</w:t>
        </w:r>
      </w:hyperlink>
      <w:r w:rsidRPr="00383D42">
        <w:t xml:space="preserve">) </w:t>
      </w:r>
      <w:r>
        <w:t>/Triumph Debate</w:t>
      </w:r>
      <w:r w:rsidRPr="00383D42">
        <w:t xml:space="preserve"> </w:t>
      </w:r>
    </w:p>
    <w:p w:rsidR="00D72FE8" w:rsidRDefault="00D72FE8" w:rsidP="00D72FE8">
      <w:pPr>
        <w:spacing w:line="276" w:lineRule="auto"/>
        <w:rPr>
          <w:rStyle w:val="StyleUnderline"/>
        </w:rPr>
      </w:pPr>
      <w:r w:rsidRPr="00DD24B6">
        <w:rPr>
          <w:rStyle w:val="StyleUnderline"/>
          <w:highlight w:val="green"/>
        </w:rPr>
        <w:t>The world will soon face “catastrophe” from climate breakdown</w:t>
      </w:r>
      <w:r w:rsidRPr="00DD24B6">
        <w:rPr>
          <w:rStyle w:val="StyleUnderline"/>
        </w:rPr>
        <w:t xml:space="preserve"> if urgent action is not taken, the British president of vital UN climate talks has warned.</w:t>
      </w:r>
      <w:r>
        <w:rPr>
          <w:rStyle w:val="StyleUnderline"/>
        </w:rPr>
        <w:t xml:space="preserve"> </w:t>
      </w:r>
      <w:proofErr w:type="spellStart"/>
      <w:r w:rsidRPr="00DD24B6">
        <w:rPr>
          <w:sz w:val="16"/>
        </w:rPr>
        <w:t>Alok</w:t>
      </w:r>
      <w:proofErr w:type="spellEnd"/>
      <w:r w:rsidRPr="00DD24B6">
        <w:rPr>
          <w:sz w:val="16"/>
        </w:rPr>
        <w:t xml:space="preserve"> Sharma, the UK minister in charge of the Cop26 talks to be held in Glasgow this November, told the Observer that the consequences of failure would be “catastrophic”: “I don’t think there’s any other word for it. You’re seeing on a daily basis what is happening across the world. </w:t>
      </w:r>
      <w:r w:rsidRPr="00DD24B6">
        <w:rPr>
          <w:rStyle w:val="StyleUnderline"/>
          <w:highlight w:val="green"/>
        </w:rPr>
        <w:t>Last year was the hottest on record</w:t>
      </w:r>
      <w:r w:rsidRPr="00DD24B6">
        <w:rPr>
          <w:rStyle w:val="StyleUnderline"/>
        </w:rPr>
        <w:t>, the last decade the hottest decade on record.”</w:t>
      </w:r>
      <w:r>
        <w:rPr>
          <w:rStyle w:val="StyleUnderline"/>
        </w:rPr>
        <w:t xml:space="preserve"> </w:t>
      </w:r>
      <w:r w:rsidRPr="00DD24B6">
        <w:rPr>
          <w:sz w:val="16"/>
        </w:rPr>
        <w:t xml:space="preserve">But Sharma also insisted the UK could carry on with fossil-fuel projects, in the face of mounting criticism of plans to license new oil and gas fields. He defended the government’s record on plans to reach net zero emissions by 2050, which have been heavily </w:t>
      </w:r>
      <w:proofErr w:type="spellStart"/>
      <w:r w:rsidRPr="00DD24B6">
        <w:rPr>
          <w:sz w:val="16"/>
        </w:rPr>
        <w:t>criticised</w:t>
      </w:r>
      <w:proofErr w:type="spellEnd"/>
      <w:r w:rsidRPr="00DD24B6">
        <w:rPr>
          <w:sz w:val="16"/>
        </w:rPr>
        <w:t xml:space="preserve"> by the UK’s independent Committee on Climate Change, and dismissed controversies over his travel schedule. The Intergovernmental Panel on Climate Change (IPCC), the world’s leading authority on climate science, will publish a comprehensive report on Monday showing how close humanity is to the brink of potentially irreversible disaster caused by extreme weather. </w:t>
      </w:r>
      <w:r w:rsidRPr="00DD24B6">
        <w:rPr>
          <w:rStyle w:val="StyleUnderline"/>
        </w:rPr>
        <w:t xml:space="preserve">“This is going to be the starkest warning yet that human </w:t>
      </w:r>
      <w:proofErr w:type="spellStart"/>
      <w:r w:rsidRPr="00DD24B6">
        <w:rPr>
          <w:rStyle w:val="StyleUnderline"/>
        </w:rPr>
        <w:t>behaviour</w:t>
      </w:r>
      <w:proofErr w:type="spellEnd"/>
      <w:r w:rsidRPr="00DD24B6">
        <w:rPr>
          <w:rStyle w:val="StyleUnderline"/>
        </w:rPr>
        <w:t xml:space="preserve"> is alarmingly accelerating global warming and this is why </w:t>
      </w:r>
      <w:r w:rsidRPr="00DD24B6">
        <w:rPr>
          <w:rStyle w:val="StyleUnderline"/>
          <w:highlight w:val="green"/>
        </w:rPr>
        <w:t>Cop26 has to be the moment we get this right. We can’t afford to wait two years</w:t>
      </w:r>
      <w:r w:rsidRPr="00DD24B6">
        <w:rPr>
          <w:rStyle w:val="StyleUnderline"/>
        </w:rPr>
        <w:t>, five years, 10 years – this is the moment</w:t>
      </w:r>
      <w:r w:rsidRPr="00DD24B6">
        <w:rPr>
          <w:sz w:val="16"/>
        </w:rPr>
        <w:t xml:space="preserve">,” Sharma warned, in his first major interview since taking charge of the climate talks. </w:t>
      </w:r>
      <w:r w:rsidRPr="00DD24B6">
        <w:rPr>
          <w:rStyle w:val="StyleUnderline"/>
        </w:rPr>
        <w:t xml:space="preserve">“I don’t think we’re out of time but I think </w:t>
      </w:r>
      <w:r w:rsidRPr="00DD24B6">
        <w:rPr>
          <w:rStyle w:val="StyleUnderline"/>
          <w:highlight w:val="green"/>
        </w:rPr>
        <w:t>we’re getting dangerously close to when we might be out of time</w:t>
      </w:r>
      <w:r w:rsidRPr="00DD24B6">
        <w:rPr>
          <w:rStyle w:val="StyleUnderline"/>
        </w:rPr>
        <w:t>.</w:t>
      </w:r>
      <w:r w:rsidRPr="00DD24B6">
        <w:rPr>
          <w:sz w:val="16"/>
        </w:rPr>
        <w:t xml:space="preserve"> We will see [from the IPCC] a very, very clear warning that unless we act now, we will unfortunately be out of time.” </w:t>
      </w:r>
      <w:r w:rsidRPr="00DD24B6">
        <w:rPr>
          <w:rStyle w:val="StyleUnderline"/>
          <w:highlight w:val="green"/>
        </w:rPr>
        <w:t>The consequences</w:t>
      </w:r>
      <w:r w:rsidRPr="00DD24B6">
        <w:rPr>
          <w:rStyle w:val="StyleUnderline"/>
        </w:rPr>
        <w:t xml:space="preserve"> of global heating </w:t>
      </w:r>
      <w:r w:rsidRPr="00DD24B6">
        <w:rPr>
          <w:rStyle w:val="StyleUnderline"/>
          <w:highlight w:val="green"/>
        </w:rPr>
        <w:t>were already</w:t>
      </w:r>
      <w:r w:rsidRPr="00DD24B6">
        <w:rPr>
          <w:rStyle w:val="StyleUnderline"/>
        </w:rPr>
        <w:t xml:space="preserve"> evident, he said. “We’re seeing the impacts across the world – in the UK or the terrible </w:t>
      </w:r>
      <w:r w:rsidRPr="00DD24B6">
        <w:rPr>
          <w:rStyle w:val="StyleUnderline"/>
          <w:highlight w:val="green"/>
        </w:rPr>
        <w:t>flooding</w:t>
      </w:r>
      <w:r w:rsidRPr="00DD24B6">
        <w:rPr>
          <w:rStyle w:val="StyleUnderline"/>
        </w:rPr>
        <w:t xml:space="preserve"> we’ve seen </w:t>
      </w:r>
      <w:r w:rsidRPr="00DD24B6">
        <w:rPr>
          <w:rStyle w:val="StyleUnderline"/>
          <w:highlight w:val="green"/>
        </w:rPr>
        <w:t>across Europe and China</w:t>
      </w:r>
      <w:r w:rsidRPr="00DD24B6">
        <w:rPr>
          <w:rStyle w:val="StyleUnderline"/>
        </w:rPr>
        <w:t xml:space="preserve">, or </w:t>
      </w:r>
      <w:r w:rsidRPr="00DD24B6">
        <w:rPr>
          <w:rStyle w:val="StyleUnderline"/>
          <w:highlight w:val="green"/>
        </w:rPr>
        <w:t>forest fires</w:t>
      </w:r>
      <w:r w:rsidRPr="00DD24B6">
        <w:rPr>
          <w:rStyle w:val="StyleUnderline"/>
        </w:rPr>
        <w:t xml:space="preserve">, the record temperatures that we’ve seen </w:t>
      </w:r>
      <w:r w:rsidRPr="00DD24B6">
        <w:rPr>
          <w:rStyle w:val="StyleUnderline"/>
          <w:highlight w:val="green"/>
        </w:rPr>
        <w:t>in North America</w:t>
      </w:r>
      <w:r w:rsidRPr="00DD24B6">
        <w:rPr>
          <w:sz w:val="16"/>
        </w:rPr>
        <w:t xml:space="preserve">. Every day you will see a new high being recorded in one way or another across the world.” This was not about abstract science but people’s lives, he added. “Ultimately this comes down to the very real human impact this is having across the world. I’ve visited communities that as a result of climate change have literally had to flee their homes and move because of a combination of drought and flooding.” Sharma spoke exclusively to the Observer on the eve of the IPCC report to urge governments, businesses and individuals around the world to take heed, and press for stronger action on greenhouse gas emissions at the Cop26 conference, which he said would be almost the last chance. “This [IPCC report] is going to be a wake-up call for anyone who hasn’t yet understood why this next decade has to be absolutely decisive in terms of climate action. </w:t>
      </w:r>
      <w:r w:rsidRPr="00DD24B6">
        <w:rPr>
          <w:rStyle w:val="StyleUnderline"/>
        </w:rPr>
        <w:t xml:space="preserve">We will also get a pretty clear understanding that </w:t>
      </w:r>
      <w:r w:rsidRPr="00DD24B6">
        <w:rPr>
          <w:rStyle w:val="StyleUnderline"/>
          <w:highlight w:val="green"/>
        </w:rPr>
        <w:t>human activity is driving climate change at alarming rates</w:t>
      </w:r>
      <w:r w:rsidRPr="00DD24B6">
        <w:rPr>
          <w:rStyle w:val="StyleUnderline"/>
        </w:rPr>
        <w:t>,” he said.</w:t>
      </w:r>
      <w:r>
        <w:rPr>
          <w:rStyle w:val="StyleUnderline"/>
        </w:rPr>
        <w:t xml:space="preserve"> </w:t>
      </w:r>
      <w:r w:rsidRPr="00DD24B6">
        <w:rPr>
          <w:rStyle w:val="StyleUnderline"/>
          <w:highlight w:val="green"/>
        </w:rPr>
        <w:t>Disaster was not yet inevitable</w:t>
      </w:r>
      <w:r w:rsidRPr="00DD24B6">
        <w:rPr>
          <w:rStyle w:val="StyleUnderline"/>
        </w:rPr>
        <w:t>, and actions now could save lives in the future, he added: “</w:t>
      </w:r>
      <w:r w:rsidRPr="00DD24B6">
        <w:rPr>
          <w:rStyle w:val="StyleUnderline"/>
          <w:highlight w:val="green"/>
        </w:rPr>
        <w:t>Every fraction of a degree</w:t>
      </w:r>
      <w:r w:rsidRPr="00DD24B6">
        <w:rPr>
          <w:rStyle w:val="StyleUnderline"/>
        </w:rPr>
        <w:t xml:space="preserve"> rise [in temperature] </w:t>
      </w:r>
      <w:r w:rsidRPr="00DD24B6">
        <w:rPr>
          <w:rStyle w:val="StyleUnderline"/>
          <w:highlight w:val="green"/>
        </w:rPr>
        <w:t>makes a difference</w:t>
      </w:r>
      <w:r w:rsidRPr="00DD24B6">
        <w:rPr>
          <w:rStyle w:val="StyleUnderline"/>
        </w:rPr>
        <w:t xml:space="preserve"> and that’s why countries have to act now.”</w:t>
      </w:r>
    </w:p>
    <w:p w:rsidR="00BD0715" w:rsidRPr="00BD0715" w:rsidRDefault="00BD0715" w:rsidP="00BD0715">
      <w:pPr>
        <w:pStyle w:val="Heading4"/>
      </w:pPr>
      <w:r w:rsidRPr="00BD0715">
        <w:t xml:space="preserve">Lack of </w:t>
      </w:r>
      <w:r w:rsidR="005F5CFD">
        <w:t>advocacy</w:t>
      </w:r>
      <w:r w:rsidRPr="00BD0715">
        <w:t xml:space="preserve"> in media leads to uncertainty regarding climate change</w:t>
      </w:r>
    </w:p>
    <w:p w:rsidR="00D72FE8" w:rsidRDefault="00D72FE8" w:rsidP="00D72FE8">
      <w:proofErr w:type="spellStart"/>
      <w:r w:rsidRPr="00506DDB">
        <w:rPr>
          <w:rStyle w:val="Heading4Char"/>
        </w:rPr>
        <w:t>Brüggemann</w:t>
      </w:r>
      <w:proofErr w:type="spellEnd"/>
      <w:r w:rsidRPr="00506DDB">
        <w:rPr>
          <w:rStyle w:val="Heading4Char"/>
        </w:rPr>
        <w:t xml:space="preserve"> and </w:t>
      </w:r>
      <w:proofErr w:type="spellStart"/>
      <w:r w:rsidRPr="00506DDB">
        <w:rPr>
          <w:rStyle w:val="Heading4Char"/>
        </w:rPr>
        <w:t>Engesser</w:t>
      </w:r>
      <w:proofErr w:type="spellEnd"/>
      <w:r w:rsidRPr="00506DDB">
        <w:rPr>
          <w:rStyle w:val="Heading4Char"/>
        </w:rPr>
        <w:t xml:space="preserve"> 17</w:t>
      </w:r>
      <w:r>
        <w:t xml:space="preserve"> [Michael </w:t>
      </w:r>
      <w:proofErr w:type="spellStart"/>
      <w:r>
        <w:t>Brüggemann</w:t>
      </w:r>
      <w:proofErr w:type="spellEnd"/>
      <w:r>
        <w:t xml:space="preserve">, educator at the University of Hamburg, and Sven </w:t>
      </w:r>
      <w:proofErr w:type="spellStart"/>
      <w:r>
        <w:t>Engesser</w:t>
      </w:r>
      <w:proofErr w:type="spellEnd"/>
      <w:r>
        <w:t>, educator at the Technical University of Dresden, 2017, “Beyond false balance: How interpretive journalism shapes media coverage of climate change,” Research Gate, https://www.researchgate.net/publication/312015168_Beyond_false_balance_How_interpretive_journalism_shapes_media_coverage_of_climate_change]/Kankee</w:t>
      </w:r>
    </w:p>
    <w:p w:rsidR="00D72FE8" w:rsidRPr="00566574" w:rsidRDefault="00D72FE8" w:rsidP="00D72FE8">
      <w:pPr>
        <w:rPr>
          <w:sz w:val="16"/>
        </w:rPr>
      </w:pPr>
      <w:r w:rsidRPr="00566574">
        <w:rPr>
          <w:sz w:val="16"/>
        </w:rPr>
        <w:t xml:space="preserve">22 1. Introduction 23 While </w:t>
      </w:r>
      <w:r w:rsidRPr="006555AC">
        <w:rPr>
          <w:rStyle w:val="StyleUnderline"/>
        </w:rPr>
        <w:t xml:space="preserve">scientific </w:t>
      </w:r>
      <w:r w:rsidRPr="00566574">
        <w:rPr>
          <w:rStyle w:val="Emphasis"/>
          <w:highlight w:val="green"/>
        </w:rPr>
        <w:t>consensus</w:t>
      </w:r>
      <w:r w:rsidRPr="006555AC">
        <w:rPr>
          <w:rStyle w:val="StyleUnderline"/>
        </w:rPr>
        <w:t xml:space="preserve"> </w:t>
      </w:r>
      <w:r w:rsidRPr="00566574">
        <w:rPr>
          <w:rStyle w:val="StyleUnderline"/>
          <w:highlight w:val="green"/>
        </w:rPr>
        <w:t>on</w:t>
      </w:r>
      <w:r w:rsidRPr="006555AC">
        <w:rPr>
          <w:rStyle w:val="StyleUnderline"/>
        </w:rPr>
        <w:t xml:space="preserve"> anthropogenic </w:t>
      </w:r>
      <w:r w:rsidRPr="00566574">
        <w:rPr>
          <w:rStyle w:val="StyleUnderline"/>
          <w:highlight w:val="green"/>
        </w:rPr>
        <w:t>climate change has been growing</w:t>
      </w:r>
      <w:r w:rsidRPr="006555AC">
        <w:rPr>
          <w:rStyle w:val="StyleUnderline"/>
        </w:rPr>
        <w:t xml:space="preserve"> in recent</w:t>
      </w:r>
      <w:r w:rsidRPr="00566574">
        <w:rPr>
          <w:sz w:val="16"/>
        </w:rPr>
        <w:t xml:space="preserve"> 24 </w:t>
      </w:r>
      <w:r w:rsidRPr="006555AC">
        <w:rPr>
          <w:rStyle w:val="StyleUnderline"/>
        </w:rPr>
        <w:t>decades</w:t>
      </w:r>
      <w:r w:rsidRPr="00566574">
        <w:rPr>
          <w:sz w:val="16"/>
        </w:rPr>
        <w:t xml:space="preserve"> (</w:t>
      </w:r>
      <w:proofErr w:type="spellStart"/>
      <w:r w:rsidRPr="00566574">
        <w:rPr>
          <w:sz w:val="16"/>
        </w:rPr>
        <w:t>Anderegg</w:t>
      </w:r>
      <w:proofErr w:type="spellEnd"/>
      <w:r w:rsidRPr="00566574">
        <w:rPr>
          <w:sz w:val="16"/>
        </w:rPr>
        <w:t xml:space="preserve"> et al., 2010; Cook et al., 2013; </w:t>
      </w:r>
      <w:proofErr w:type="spellStart"/>
      <w:r w:rsidRPr="00566574">
        <w:rPr>
          <w:sz w:val="16"/>
        </w:rPr>
        <w:t>Oreskes</w:t>
      </w:r>
      <w:proofErr w:type="spellEnd"/>
      <w:r w:rsidRPr="00566574">
        <w:rPr>
          <w:sz w:val="16"/>
        </w:rPr>
        <w:t xml:space="preserve">, 2004), </w:t>
      </w:r>
      <w:r w:rsidRPr="006555AC">
        <w:rPr>
          <w:rStyle w:val="StyleUnderline"/>
        </w:rPr>
        <w:t>public</w:t>
      </w:r>
      <w:r w:rsidRPr="00566574">
        <w:rPr>
          <w:sz w:val="16"/>
        </w:rPr>
        <w:t xml:space="preserve"> </w:t>
      </w:r>
      <w:r w:rsidRPr="00566574">
        <w:rPr>
          <w:rStyle w:val="StyleUnderline"/>
          <w:highlight w:val="green"/>
        </w:rPr>
        <w:t>opinion</w:t>
      </w:r>
      <w:r w:rsidRPr="00566574">
        <w:rPr>
          <w:sz w:val="16"/>
          <w:highlight w:val="green"/>
        </w:rPr>
        <w:t xml:space="preserve"> </w:t>
      </w:r>
      <w:r w:rsidRPr="00566574">
        <w:rPr>
          <w:rStyle w:val="StyleUnderline"/>
          <w:highlight w:val="green"/>
        </w:rPr>
        <w:t>has</w:t>
      </w:r>
      <w:r w:rsidRPr="00566574">
        <w:rPr>
          <w:sz w:val="16"/>
        </w:rPr>
        <w:t xml:space="preserve"> also </w:t>
      </w:r>
      <w:r w:rsidRPr="00566574">
        <w:rPr>
          <w:rStyle w:val="StyleUnderline"/>
          <w:highlight w:val="green"/>
        </w:rPr>
        <w:t>become</w:t>
      </w:r>
      <w:r w:rsidRPr="00566574">
        <w:rPr>
          <w:sz w:val="16"/>
        </w:rPr>
        <w:t xml:space="preserve"> 25 </w:t>
      </w:r>
      <w:r w:rsidRPr="00566574">
        <w:rPr>
          <w:rStyle w:val="StyleUnderline"/>
          <w:highlight w:val="green"/>
        </w:rPr>
        <w:t>increasingly</w:t>
      </w:r>
      <w:r w:rsidRPr="00566574">
        <w:rPr>
          <w:rStyle w:val="Emphasis"/>
          <w:highlight w:val="green"/>
        </w:rPr>
        <w:t xml:space="preserve"> uncertain</w:t>
      </w:r>
      <w:r w:rsidRPr="006555AC">
        <w:rPr>
          <w:rStyle w:val="StyleUnderline"/>
        </w:rPr>
        <w:t xml:space="preserve"> about the urgency of climate change</w:t>
      </w:r>
      <w:r w:rsidRPr="00566574">
        <w:rPr>
          <w:sz w:val="16"/>
        </w:rPr>
        <w:t xml:space="preserve"> as a problem (</w:t>
      </w:r>
      <w:proofErr w:type="spellStart"/>
      <w:r w:rsidRPr="00566574">
        <w:rPr>
          <w:sz w:val="16"/>
        </w:rPr>
        <w:t>Patt</w:t>
      </w:r>
      <w:proofErr w:type="spellEnd"/>
      <w:r w:rsidRPr="00566574">
        <w:rPr>
          <w:sz w:val="16"/>
        </w:rPr>
        <w:t xml:space="preserve"> and Weber, 2014; 26 Ratter et al., 2012). </w:t>
      </w:r>
      <w:r w:rsidRPr="006555AC">
        <w:rPr>
          <w:rStyle w:val="StyleUnderline"/>
        </w:rPr>
        <w:t>Citizens</w:t>
      </w:r>
      <w:r w:rsidRPr="00566574">
        <w:rPr>
          <w:sz w:val="16"/>
        </w:rPr>
        <w:t xml:space="preserve"> </w:t>
      </w:r>
      <w:r w:rsidRPr="006555AC">
        <w:rPr>
          <w:rStyle w:val="StyleUnderline"/>
        </w:rPr>
        <w:t>of the biggest carbon emitters</w:t>
      </w:r>
      <w:r w:rsidRPr="00566574">
        <w:rPr>
          <w:sz w:val="16"/>
        </w:rPr>
        <w:t xml:space="preserve"> of the world (the United States and China) 27 </w:t>
      </w:r>
      <w:r w:rsidRPr="006555AC">
        <w:rPr>
          <w:rStyle w:val="StyleUnderline"/>
        </w:rPr>
        <w:t>are</w:t>
      </w:r>
      <w:r w:rsidRPr="00566574">
        <w:rPr>
          <w:sz w:val="16"/>
        </w:rPr>
        <w:t xml:space="preserve"> even </w:t>
      </w:r>
      <w:r w:rsidRPr="006555AC">
        <w:rPr>
          <w:rStyle w:val="StyleUnderline"/>
        </w:rPr>
        <w:t>less concerned</w:t>
      </w:r>
      <w:r w:rsidRPr="00566574">
        <w:rPr>
          <w:sz w:val="16"/>
        </w:rPr>
        <w:t xml:space="preserve"> about climate change </w:t>
      </w:r>
      <w:r w:rsidRPr="006555AC">
        <w:rPr>
          <w:rStyle w:val="StyleUnderline"/>
        </w:rPr>
        <w:t>than people from other</w:t>
      </w:r>
      <w:r w:rsidRPr="00566574">
        <w:rPr>
          <w:sz w:val="16"/>
        </w:rPr>
        <w:t xml:space="preserve"> </w:t>
      </w:r>
      <w:r w:rsidRPr="006555AC">
        <w:rPr>
          <w:rStyle w:val="StyleUnderline"/>
        </w:rPr>
        <w:t>countries</w:t>
      </w:r>
      <w:r w:rsidRPr="00566574">
        <w:rPr>
          <w:sz w:val="16"/>
        </w:rPr>
        <w:t xml:space="preserve"> (PEW, 2015). 28 </w:t>
      </w:r>
      <w:r w:rsidRPr="00566574">
        <w:rPr>
          <w:rStyle w:val="Emphasis"/>
        </w:rPr>
        <w:t>Outright</w:t>
      </w:r>
      <w:r w:rsidRPr="006555AC">
        <w:rPr>
          <w:rStyle w:val="StyleUnderline"/>
        </w:rPr>
        <w:t xml:space="preserve"> </w:t>
      </w:r>
      <w:r w:rsidRPr="00566574">
        <w:rPr>
          <w:rStyle w:val="Emphasis"/>
          <w:highlight w:val="green"/>
        </w:rPr>
        <w:t>denial</w:t>
      </w:r>
      <w:r w:rsidRPr="006555AC">
        <w:rPr>
          <w:rStyle w:val="StyleUnderline"/>
        </w:rPr>
        <w:t xml:space="preserve"> of climate change </w:t>
      </w:r>
      <w:r w:rsidRPr="00566574">
        <w:rPr>
          <w:rStyle w:val="StyleUnderline"/>
          <w:highlight w:val="green"/>
        </w:rPr>
        <w:t>persists</w:t>
      </w:r>
      <w:r w:rsidRPr="006555AC">
        <w:rPr>
          <w:rStyle w:val="StyleUnderline"/>
        </w:rPr>
        <w:t xml:space="preserve"> among salient minorities</w:t>
      </w:r>
      <w:r w:rsidRPr="00566574">
        <w:rPr>
          <w:sz w:val="16"/>
        </w:rPr>
        <w:t xml:space="preserve"> in the United States, United 29 Kingdom, and Australia, and in small niche publics in other countries (</w:t>
      </w:r>
      <w:proofErr w:type="spellStart"/>
      <w:r w:rsidRPr="00566574">
        <w:rPr>
          <w:sz w:val="16"/>
        </w:rPr>
        <w:t>Capstick</w:t>
      </w:r>
      <w:proofErr w:type="spellEnd"/>
      <w:r w:rsidRPr="00566574">
        <w:rPr>
          <w:sz w:val="16"/>
        </w:rPr>
        <w:t xml:space="preserve"> and Pidgeon, 2014; 30 European Commission, 2014; </w:t>
      </w:r>
      <w:proofErr w:type="spellStart"/>
      <w:r w:rsidRPr="00566574">
        <w:rPr>
          <w:sz w:val="16"/>
        </w:rPr>
        <w:t>Leiserowitz</w:t>
      </w:r>
      <w:proofErr w:type="spellEnd"/>
      <w:r w:rsidRPr="00566574">
        <w:rPr>
          <w:sz w:val="16"/>
        </w:rPr>
        <w:t xml:space="preserve"> et al., 2013, 2013; </w:t>
      </w:r>
      <w:proofErr w:type="spellStart"/>
      <w:r w:rsidRPr="00566574">
        <w:rPr>
          <w:sz w:val="16"/>
        </w:rPr>
        <w:t>Whitmarsh</w:t>
      </w:r>
      <w:proofErr w:type="spellEnd"/>
      <w:r w:rsidRPr="00566574">
        <w:rPr>
          <w:sz w:val="16"/>
        </w:rPr>
        <w:t xml:space="preserve">, 2011). </w:t>
      </w:r>
      <w:r w:rsidRPr="00566574">
        <w:rPr>
          <w:rStyle w:val="StyleUnderline"/>
          <w:highlight w:val="green"/>
        </w:rPr>
        <w:t>One reason</w:t>
      </w:r>
      <w:r w:rsidRPr="006555AC">
        <w:rPr>
          <w:rStyle w:val="StyleUnderline"/>
        </w:rPr>
        <w:t xml:space="preserve"> for this</w:t>
      </w:r>
      <w:r>
        <w:rPr>
          <w:rStyle w:val="StyleUnderline"/>
        </w:rPr>
        <w:t xml:space="preserve"> </w:t>
      </w:r>
      <w:r w:rsidRPr="00566574">
        <w:rPr>
          <w:sz w:val="16"/>
        </w:rPr>
        <w:t xml:space="preserve">31 </w:t>
      </w:r>
      <w:r w:rsidRPr="006555AC">
        <w:rPr>
          <w:rStyle w:val="Emphasis"/>
        </w:rPr>
        <w:t>entrenched denialism</w:t>
      </w:r>
      <w:r w:rsidRPr="00566574">
        <w:rPr>
          <w:sz w:val="16"/>
        </w:rPr>
        <w:t xml:space="preserve"> </w:t>
      </w:r>
      <w:r w:rsidRPr="006555AC">
        <w:rPr>
          <w:rStyle w:val="StyleUnderline"/>
        </w:rPr>
        <w:t xml:space="preserve">in public opinion </w:t>
      </w:r>
      <w:r w:rsidRPr="00566574">
        <w:rPr>
          <w:rStyle w:val="StyleUnderline"/>
          <w:highlight w:val="green"/>
        </w:rPr>
        <w:t>may be the way the media</w:t>
      </w:r>
      <w:r w:rsidRPr="006555AC">
        <w:rPr>
          <w:rStyle w:val="StyleUnderline"/>
        </w:rPr>
        <w:t xml:space="preserve"> </w:t>
      </w:r>
      <w:r w:rsidRPr="00566574">
        <w:rPr>
          <w:rStyle w:val="StyleUnderline"/>
          <w:highlight w:val="green"/>
        </w:rPr>
        <w:t>portray the</w:t>
      </w:r>
      <w:r w:rsidRPr="006555AC">
        <w:rPr>
          <w:rStyle w:val="StyleUnderline"/>
        </w:rPr>
        <w:t xml:space="preserve"> scientific </w:t>
      </w:r>
      <w:r w:rsidRPr="00566574">
        <w:rPr>
          <w:rStyle w:val="StyleUnderline"/>
          <w:highlight w:val="green"/>
        </w:rPr>
        <w:t>consensus</w:t>
      </w:r>
      <w:r w:rsidRPr="00566574">
        <w:rPr>
          <w:sz w:val="16"/>
        </w:rPr>
        <w:t xml:space="preserve"> </w:t>
      </w:r>
      <w:r w:rsidRPr="006555AC">
        <w:rPr>
          <w:rStyle w:val="StyleUnderline"/>
        </w:rPr>
        <w:t>on</w:t>
      </w:r>
      <w:r w:rsidRPr="00566574">
        <w:rPr>
          <w:sz w:val="16"/>
        </w:rPr>
        <w:t xml:space="preserve"> 32 </w:t>
      </w:r>
      <w:r w:rsidRPr="006555AC">
        <w:rPr>
          <w:rStyle w:val="StyleUnderline"/>
        </w:rPr>
        <w:t>climate change</w:t>
      </w:r>
      <w:r w:rsidRPr="00566574">
        <w:rPr>
          <w:sz w:val="16"/>
        </w:rPr>
        <w:t xml:space="preserve"> as represented by the reports of the Intergovernmental Panel on Climate Change 33 (IPCC). </w:t>
      </w:r>
      <w:r w:rsidRPr="00566574">
        <w:rPr>
          <w:rStyle w:val="StyleUnderline"/>
          <w:highlight w:val="green"/>
        </w:rPr>
        <w:t xml:space="preserve">By providing a </w:t>
      </w:r>
      <w:r w:rsidRPr="00566574">
        <w:rPr>
          <w:rStyle w:val="Emphasis"/>
          <w:highlight w:val="green"/>
        </w:rPr>
        <w:t>forum</w:t>
      </w:r>
      <w:r w:rsidRPr="00566574">
        <w:rPr>
          <w:rStyle w:val="StyleUnderline"/>
          <w:highlight w:val="green"/>
        </w:rPr>
        <w:t xml:space="preserve"> for</w:t>
      </w:r>
      <w:r w:rsidRPr="006555AC">
        <w:rPr>
          <w:rStyle w:val="StyleUnderline"/>
        </w:rPr>
        <w:t xml:space="preserve"> </w:t>
      </w:r>
      <w:r w:rsidRPr="00566574">
        <w:rPr>
          <w:rStyle w:val="Emphasis"/>
          <w:highlight w:val="green"/>
        </w:rPr>
        <w:t>contrarian</w:t>
      </w:r>
      <w:r w:rsidRPr="00566574">
        <w:rPr>
          <w:sz w:val="16"/>
          <w:highlight w:val="green"/>
        </w:rPr>
        <w:t xml:space="preserve"> </w:t>
      </w:r>
      <w:r w:rsidRPr="00566574">
        <w:rPr>
          <w:rStyle w:val="StyleUnderline"/>
          <w:highlight w:val="green"/>
        </w:rPr>
        <w:t>views</w:t>
      </w:r>
      <w:r w:rsidRPr="00566574">
        <w:rPr>
          <w:sz w:val="16"/>
        </w:rPr>
        <w:t xml:space="preserve">, </w:t>
      </w:r>
      <w:r w:rsidRPr="00566574">
        <w:rPr>
          <w:rStyle w:val="StyleUnderline"/>
          <w:highlight w:val="green"/>
        </w:rPr>
        <w:t>the media</w:t>
      </w:r>
      <w:r w:rsidRPr="006555AC">
        <w:rPr>
          <w:rStyle w:val="StyleUnderline"/>
        </w:rPr>
        <w:t xml:space="preserve"> “</w:t>
      </w:r>
      <w:r w:rsidRPr="00566574">
        <w:rPr>
          <w:rStyle w:val="StyleUnderline"/>
          <w:highlight w:val="green"/>
        </w:rPr>
        <w:t xml:space="preserve">perpetuate the </w:t>
      </w:r>
      <w:r w:rsidRPr="00566574">
        <w:rPr>
          <w:rStyle w:val="Emphasis"/>
          <w:highlight w:val="green"/>
        </w:rPr>
        <w:t>myth</w:t>
      </w:r>
      <w:r w:rsidRPr="00566574">
        <w:rPr>
          <w:rStyle w:val="StyleUnderline"/>
          <w:highlight w:val="green"/>
        </w:rPr>
        <w:t xml:space="preserve"> of a lack of</w:t>
      </w:r>
      <w:r>
        <w:rPr>
          <w:rStyle w:val="StyleUnderline"/>
        </w:rPr>
        <w:t xml:space="preserve"> </w:t>
      </w:r>
      <w:r w:rsidRPr="00566574">
        <w:rPr>
          <w:sz w:val="16"/>
        </w:rPr>
        <w:t xml:space="preserve">34 international </w:t>
      </w:r>
      <w:r w:rsidRPr="006555AC">
        <w:rPr>
          <w:rStyle w:val="StyleUnderline"/>
        </w:rPr>
        <w:t xml:space="preserve">scientific </w:t>
      </w:r>
      <w:r w:rsidRPr="00566574">
        <w:rPr>
          <w:rStyle w:val="StyleUnderline"/>
          <w:highlight w:val="green"/>
        </w:rPr>
        <w:t>consensus</w:t>
      </w:r>
      <w:r w:rsidRPr="00566574">
        <w:rPr>
          <w:sz w:val="16"/>
          <w:highlight w:val="green"/>
        </w:rPr>
        <w:t xml:space="preserve"> </w:t>
      </w:r>
      <w:r w:rsidRPr="00566574">
        <w:rPr>
          <w:rStyle w:val="StyleUnderline"/>
          <w:highlight w:val="green"/>
        </w:rPr>
        <w:t>on</w:t>
      </w:r>
      <w:r w:rsidRPr="00566574">
        <w:rPr>
          <w:sz w:val="16"/>
        </w:rPr>
        <w:t xml:space="preserve"> anthropogenic </w:t>
      </w:r>
      <w:r w:rsidRPr="00566574">
        <w:rPr>
          <w:rStyle w:val="StyleUnderline"/>
          <w:highlight w:val="green"/>
        </w:rPr>
        <w:t>climate change</w:t>
      </w:r>
      <w:r w:rsidRPr="00566574">
        <w:rPr>
          <w:sz w:val="16"/>
        </w:rPr>
        <w:t>—</w:t>
      </w:r>
      <w:r w:rsidRPr="00566574">
        <w:rPr>
          <w:rStyle w:val="StyleUnderline"/>
          <w:highlight w:val="green"/>
        </w:rPr>
        <w:t>and</w:t>
      </w:r>
      <w:r w:rsidRPr="00566574">
        <w:rPr>
          <w:sz w:val="16"/>
        </w:rPr>
        <w:t xml:space="preserve"> thereby </w:t>
      </w:r>
      <w:r w:rsidRPr="006555AC">
        <w:rPr>
          <w:rStyle w:val="StyleUnderline"/>
        </w:rPr>
        <w:t>succeed in</w:t>
      </w:r>
      <w:r w:rsidRPr="00566574">
        <w:rPr>
          <w:sz w:val="16"/>
        </w:rPr>
        <w:t xml:space="preserve"> 35 </w:t>
      </w:r>
      <w:r w:rsidRPr="00566574">
        <w:rPr>
          <w:rStyle w:val="StyleUnderline"/>
          <w:highlight w:val="green"/>
        </w:rPr>
        <w:t>maintain</w:t>
      </w:r>
      <w:r w:rsidRPr="006555AC">
        <w:rPr>
          <w:rStyle w:val="StyleUnderline"/>
        </w:rPr>
        <w:t xml:space="preserve">ing </w:t>
      </w:r>
      <w:r w:rsidRPr="00566574">
        <w:rPr>
          <w:rStyle w:val="StyleUnderline"/>
          <w:highlight w:val="green"/>
        </w:rPr>
        <w:t xml:space="preserve">public </w:t>
      </w:r>
      <w:r w:rsidRPr="00566574">
        <w:rPr>
          <w:rStyle w:val="Emphasis"/>
          <w:highlight w:val="green"/>
        </w:rPr>
        <w:t>confusion</w:t>
      </w:r>
      <w:r w:rsidRPr="00566574">
        <w:rPr>
          <w:sz w:val="16"/>
        </w:rPr>
        <w:t>” (</w:t>
      </w:r>
      <w:proofErr w:type="spellStart"/>
      <w:r w:rsidRPr="00566574">
        <w:rPr>
          <w:sz w:val="16"/>
        </w:rPr>
        <w:t>Antilla</w:t>
      </w:r>
      <w:proofErr w:type="spellEnd"/>
      <w:r w:rsidRPr="00566574">
        <w:rPr>
          <w:sz w:val="16"/>
        </w:rPr>
        <w:t xml:space="preserve">, 2005: 350). Various </w:t>
      </w:r>
      <w:r w:rsidRPr="00566574">
        <w:rPr>
          <w:rStyle w:val="StyleUnderline"/>
          <w:highlight w:val="green"/>
        </w:rPr>
        <w:t>studies</w:t>
      </w:r>
      <w:r w:rsidRPr="006555AC">
        <w:rPr>
          <w:rStyle w:val="StyleUnderline"/>
        </w:rPr>
        <w:t xml:space="preserve"> </w:t>
      </w:r>
      <w:r w:rsidRPr="00566574">
        <w:rPr>
          <w:rStyle w:val="StyleUnderline"/>
          <w:highlight w:val="green"/>
        </w:rPr>
        <w:t xml:space="preserve">have shown the </w:t>
      </w:r>
      <w:r w:rsidRPr="00566574">
        <w:rPr>
          <w:rStyle w:val="Emphasis"/>
          <w:highlight w:val="green"/>
        </w:rPr>
        <w:t>detrimental</w:t>
      </w:r>
      <w:r w:rsidRPr="00566574">
        <w:rPr>
          <w:sz w:val="16"/>
        </w:rPr>
        <w:t xml:space="preserve"> 36 </w:t>
      </w:r>
      <w:r w:rsidRPr="00566574">
        <w:rPr>
          <w:rStyle w:val="StyleUnderline"/>
          <w:highlight w:val="green"/>
        </w:rPr>
        <w:t>effects of</w:t>
      </w:r>
      <w:r w:rsidRPr="006555AC">
        <w:rPr>
          <w:rStyle w:val="StyleUnderline"/>
        </w:rPr>
        <w:t xml:space="preserve"> ‘</w:t>
      </w:r>
      <w:r w:rsidRPr="00566574">
        <w:rPr>
          <w:rStyle w:val="Emphasis"/>
          <w:highlight w:val="green"/>
        </w:rPr>
        <w:t>balanced’</w:t>
      </w:r>
      <w:r w:rsidRPr="006555AC">
        <w:rPr>
          <w:rStyle w:val="StyleUnderline"/>
        </w:rPr>
        <w:t xml:space="preserve"> media </w:t>
      </w:r>
      <w:r w:rsidRPr="00566574">
        <w:rPr>
          <w:rStyle w:val="StyleUnderline"/>
          <w:highlight w:val="green"/>
        </w:rPr>
        <w:t>coverage that depict climate</w:t>
      </w:r>
      <w:r w:rsidRPr="006555AC">
        <w:rPr>
          <w:rStyle w:val="StyleUnderline"/>
        </w:rPr>
        <w:t xml:space="preserve"> </w:t>
      </w:r>
      <w:r w:rsidRPr="00566574">
        <w:rPr>
          <w:rStyle w:val="StyleUnderline"/>
          <w:highlight w:val="green"/>
        </w:rPr>
        <w:t xml:space="preserve">change as an </w:t>
      </w:r>
      <w:r w:rsidRPr="00566574">
        <w:rPr>
          <w:rStyle w:val="Emphasis"/>
          <w:highlight w:val="green"/>
        </w:rPr>
        <w:t>open debate</w:t>
      </w:r>
      <w:r w:rsidRPr="00566574">
        <w:rPr>
          <w:sz w:val="16"/>
        </w:rPr>
        <w:t xml:space="preserve"> </w:t>
      </w:r>
      <w:r w:rsidRPr="00566574">
        <w:rPr>
          <w:rStyle w:val="StyleUnderline"/>
          <w:highlight w:val="green"/>
        </w:rPr>
        <w:t>between</w:t>
      </w:r>
      <w:r w:rsidRPr="00566574">
        <w:rPr>
          <w:sz w:val="16"/>
        </w:rPr>
        <w:t xml:space="preserve"> 37 ‘</w:t>
      </w:r>
      <w:r w:rsidRPr="00566574">
        <w:rPr>
          <w:rStyle w:val="StyleUnderline"/>
          <w:highlight w:val="green"/>
        </w:rPr>
        <w:t>skeptics’</w:t>
      </w:r>
      <w:r w:rsidRPr="006555AC">
        <w:rPr>
          <w:rStyle w:val="StyleUnderline"/>
        </w:rPr>
        <w:t xml:space="preserve"> </w:t>
      </w:r>
      <w:r w:rsidRPr="00566574">
        <w:rPr>
          <w:rStyle w:val="StyleUnderline"/>
          <w:highlight w:val="green"/>
        </w:rPr>
        <w:t>and</w:t>
      </w:r>
      <w:r w:rsidRPr="006555AC">
        <w:rPr>
          <w:rStyle w:val="StyleUnderline"/>
        </w:rPr>
        <w:t xml:space="preserve"> ‘</w:t>
      </w:r>
      <w:proofErr w:type="spellStart"/>
      <w:r w:rsidRPr="00566574">
        <w:rPr>
          <w:rStyle w:val="StyleUnderline"/>
          <w:highlight w:val="green"/>
        </w:rPr>
        <w:t>warners</w:t>
      </w:r>
      <w:proofErr w:type="spellEnd"/>
      <w:r w:rsidRPr="00566574">
        <w:rPr>
          <w:sz w:val="16"/>
          <w:highlight w:val="green"/>
        </w:rPr>
        <w:t>’</w:t>
      </w:r>
      <w:r w:rsidRPr="00566574">
        <w:rPr>
          <w:sz w:val="16"/>
        </w:rPr>
        <w:t xml:space="preserve"> (</w:t>
      </w:r>
      <w:r w:rsidRPr="00566574">
        <w:rPr>
          <w:sz w:val="16"/>
          <w:szCs w:val="16"/>
        </w:rPr>
        <w:t>with regards to public debates about vaccines</w:t>
      </w:r>
      <w:r w:rsidRPr="00566574">
        <w:rPr>
          <w:sz w:val="16"/>
        </w:rPr>
        <w:t xml:space="preserve">, see: Dixon and Clarke, 2013; 38 Lewandowsky et al., 2013). Thus, the study of media content and its influencing factors is not only 39 relevant for scholars of journalism, but also for everyone seeking to understand how societies 40 struggle to deal with the challenge of climate change. 41 Our study tackles this challenge by analyzing how the IPCC stance on climate change and its 42 challengers are covered in different journalistic media. We seek to explain different patterns of 43 media content by taking into account the </w:t>
      </w:r>
      <w:r>
        <w:rPr>
          <w:sz w:val="16"/>
        </w:rPr>
        <w:t>influence</w:t>
      </w:r>
      <w:r w:rsidRPr="00566574">
        <w:rPr>
          <w:sz w:val="16"/>
        </w:rPr>
        <w:t xml:space="preserve"> of different editorial and national contexts. The 44 study contributes to our understanding of how and why contrarian views remain salient in media 45 debates. It is based on a content analysis of articles (N = 936) published in four different types of 46 leading news outlets There is also evidence that the ideological stance of the individual 99 author matters: right-wing columnists in the United States cultivate hard-core denialism of climate 100 change in their columns (</w:t>
      </w:r>
      <w:proofErr w:type="spellStart"/>
      <w:r w:rsidRPr="00566574">
        <w:rPr>
          <w:sz w:val="16"/>
        </w:rPr>
        <w:t>Elsasser</w:t>
      </w:r>
      <w:proofErr w:type="spellEnd"/>
      <w:r w:rsidRPr="00566574">
        <w:rPr>
          <w:sz w:val="16"/>
        </w:rPr>
        <w:t xml:space="preserve"> and Dunlap, 2013). Hence, different interpretations of climate 101 change, which are often strongly related to political ideology, </w:t>
      </w:r>
      <w:r>
        <w:rPr>
          <w:sz w:val="16"/>
        </w:rPr>
        <w:t>influence</w:t>
      </w:r>
      <w:r w:rsidRPr="00566574">
        <w:rPr>
          <w:sz w:val="16"/>
        </w:rPr>
        <w:t xml:space="preserve"> the coverage of this issue. 102 Explanations drawing on media logics – particularly the professional norms of journalism – 103 are strongly connected to the work of </w:t>
      </w:r>
      <w:proofErr w:type="spellStart"/>
      <w:r w:rsidRPr="006555AC">
        <w:rPr>
          <w:rStyle w:val="StyleUnderline"/>
        </w:rPr>
        <w:t>Boykoff</w:t>
      </w:r>
      <w:proofErr w:type="spellEnd"/>
      <w:r w:rsidRPr="006555AC">
        <w:rPr>
          <w:rStyle w:val="StyleUnderline"/>
        </w:rPr>
        <w:t xml:space="preserve"> and </w:t>
      </w:r>
      <w:proofErr w:type="spellStart"/>
      <w:r w:rsidRPr="006555AC">
        <w:rPr>
          <w:rStyle w:val="StyleUnderline"/>
        </w:rPr>
        <w:t>Boykoff</w:t>
      </w:r>
      <w:proofErr w:type="spellEnd"/>
      <w:r w:rsidRPr="00566574">
        <w:rPr>
          <w:sz w:val="16"/>
        </w:rPr>
        <w:t xml:space="preserve"> (2004) who </w:t>
      </w:r>
      <w:r w:rsidRPr="006555AC">
        <w:rPr>
          <w:rStyle w:val="StyleUnderline"/>
        </w:rPr>
        <w:t>emphasize the professional</w:t>
      </w:r>
      <w:r>
        <w:rPr>
          <w:rStyle w:val="StyleUnderline"/>
        </w:rPr>
        <w:t xml:space="preserve"> </w:t>
      </w:r>
      <w:r w:rsidRPr="00566574">
        <w:rPr>
          <w:sz w:val="16"/>
        </w:rPr>
        <w:t xml:space="preserve">104 </w:t>
      </w:r>
      <w:r w:rsidRPr="006555AC">
        <w:rPr>
          <w:rStyle w:val="StyleUnderline"/>
        </w:rPr>
        <w:t>norm of balance as an important influencing</w:t>
      </w:r>
      <w:r w:rsidRPr="00566574">
        <w:rPr>
          <w:sz w:val="16"/>
        </w:rPr>
        <w:t xml:space="preserve"> </w:t>
      </w:r>
      <w:r w:rsidRPr="006555AC">
        <w:rPr>
          <w:rStyle w:val="StyleUnderline"/>
        </w:rPr>
        <w:t>factor</w:t>
      </w:r>
      <w:r w:rsidRPr="00566574">
        <w:rPr>
          <w:sz w:val="16"/>
        </w:rPr>
        <w:t xml:space="preserve">: "[...] </w:t>
      </w:r>
      <w:r w:rsidRPr="002F1AD1">
        <w:rPr>
          <w:rStyle w:val="StyleUnderline"/>
          <w:highlight w:val="green"/>
        </w:rPr>
        <w:t xml:space="preserve">journalists present </w:t>
      </w:r>
      <w:r w:rsidRPr="002F1AD1">
        <w:rPr>
          <w:rStyle w:val="Emphasis"/>
          <w:highlight w:val="green"/>
        </w:rPr>
        <w:t>competing points</w:t>
      </w:r>
      <w:r w:rsidRPr="006555AC">
        <w:rPr>
          <w:rStyle w:val="StyleUnderline"/>
        </w:rPr>
        <w:t xml:space="preserve"> of</w:t>
      </w:r>
      <w:r>
        <w:rPr>
          <w:rStyle w:val="StyleUnderline"/>
        </w:rPr>
        <w:t xml:space="preserve"> </w:t>
      </w:r>
      <w:r w:rsidRPr="00566574">
        <w:rPr>
          <w:sz w:val="16"/>
        </w:rPr>
        <w:t xml:space="preserve">105 </w:t>
      </w:r>
      <w:r w:rsidRPr="006555AC">
        <w:rPr>
          <w:rStyle w:val="StyleUnderline"/>
        </w:rPr>
        <w:t xml:space="preserve">views on a scientific question </w:t>
      </w:r>
      <w:r w:rsidRPr="002F1AD1">
        <w:rPr>
          <w:rStyle w:val="StyleUnderline"/>
          <w:highlight w:val="green"/>
        </w:rPr>
        <w:t>as though they</w:t>
      </w:r>
      <w:r w:rsidRPr="006555AC">
        <w:rPr>
          <w:rStyle w:val="StyleUnderline"/>
        </w:rPr>
        <w:t xml:space="preserve"> had </w:t>
      </w:r>
      <w:r w:rsidRPr="002F1AD1">
        <w:rPr>
          <w:rStyle w:val="StyleUnderline"/>
          <w:highlight w:val="green"/>
        </w:rPr>
        <w:t>equal</w:t>
      </w:r>
      <w:r w:rsidRPr="006555AC">
        <w:rPr>
          <w:rStyle w:val="StyleUnderline"/>
        </w:rPr>
        <w:t xml:space="preserve"> scientific </w:t>
      </w:r>
      <w:r w:rsidRPr="002F1AD1">
        <w:rPr>
          <w:rStyle w:val="StyleUnderline"/>
          <w:highlight w:val="green"/>
        </w:rPr>
        <w:t>weight</w:t>
      </w:r>
      <w:r w:rsidRPr="006555AC">
        <w:rPr>
          <w:rStyle w:val="StyleUnderline"/>
        </w:rPr>
        <w:t xml:space="preserve">, </w:t>
      </w:r>
      <w:r w:rsidRPr="002F1AD1">
        <w:rPr>
          <w:rStyle w:val="StyleUnderline"/>
          <w:highlight w:val="green"/>
        </w:rPr>
        <w:t>when</w:t>
      </w:r>
      <w:r w:rsidRPr="006555AC">
        <w:rPr>
          <w:rStyle w:val="StyleUnderline"/>
        </w:rPr>
        <w:t xml:space="preserve"> actually </w:t>
      </w:r>
      <w:r w:rsidRPr="002F1AD1">
        <w:rPr>
          <w:rStyle w:val="StyleUnderline"/>
          <w:highlight w:val="green"/>
        </w:rPr>
        <w:t>they do not</w:t>
      </w:r>
      <w:r w:rsidRPr="002F1AD1">
        <w:rPr>
          <w:rStyle w:val="StyleUnderline"/>
        </w:rPr>
        <w:t>’’</w:t>
      </w:r>
      <w:r w:rsidRPr="00566574">
        <w:rPr>
          <w:sz w:val="16"/>
        </w:rPr>
        <w:t xml:space="preserve"> 106 (127). </w:t>
      </w:r>
      <w:r w:rsidRPr="002F1AD1">
        <w:rPr>
          <w:rStyle w:val="StyleUnderline"/>
          <w:highlight w:val="green"/>
        </w:rPr>
        <w:t>The norm of balance is part</w:t>
      </w:r>
      <w:r w:rsidRPr="006555AC">
        <w:rPr>
          <w:rStyle w:val="StyleUnderline"/>
        </w:rPr>
        <w:t xml:space="preserve"> </w:t>
      </w:r>
      <w:r w:rsidRPr="002F1AD1">
        <w:rPr>
          <w:rStyle w:val="StyleUnderline"/>
          <w:highlight w:val="green"/>
        </w:rPr>
        <w:t>of</w:t>
      </w:r>
      <w:r w:rsidRPr="006555AC">
        <w:rPr>
          <w:rStyle w:val="StyleUnderline"/>
        </w:rPr>
        <w:t xml:space="preserve"> the broader concept of </w:t>
      </w:r>
      <w:r w:rsidRPr="002F1AD1">
        <w:rPr>
          <w:rStyle w:val="Emphasis"/>
          <w:highlight w:val="green"/>
        </w:rPr>
        <w:t>objectivity</w:t>
      </w:r>
      <w:r w:rsidRPr="00566574">
        <w:rPr>
          <w:sz w:val="16"/>
        </w:rPr>
        <w:t xml:space="preserve"> (</w:t>
      </w:r>
      <w:proofErr w:type="spellStart"/>
      <w:r w:rsidRPr="00566574">
        <w:rPr>
          <w:sz w:val="16"/>
        </w:rPr>
        <w:t>Westerstahl</w:t>
      </w:r>
      <w:proofErr w:type="spellEnd"/>
      <w:r w:rsidRPr="00566574">
        <w:rPr>
          <w:sz w:val="16"/>
        </w:rPr>
        <w:t xml:space="preserve">, 1983), </w:t>
      </w:r>
      <w:r w:rsidRPr="002F1AD1">
        <w:rPr>
          <w:rStyle w:val="StyleUnderline"/>
          <w:highlight w:val="green"/>
        </w:rPr>
        <w:t>which</w:t>
      </w:r>
      <w:r w:rsidRPr="00566574">
        <w:rPr>
          <w:sz w:val="16"/>
        </w:rPr>
        <w:t xml:space="preserve"> 107 </w:t>
      </w:r>
      <w:r w:rsidRPr="002F1AD1">
        <w:rPr>
          <w:rStyle w:val="StyleUnderline"/>
          <w:highlight w:val="green"/>
        </w:rPr>
        <w:t>calls on journalists to provide a</w:t>
      </w:r>
      <w:r w:rsidRPr="006555AC">
        <w:rPr>
          <w:rStyle w:val="StyleUnderline"/>
        </w:rPr>
        <w:t xml:space="preserve"> ‘</w:t>
      </w:r>
      <w:r w:rsidRPr="002F1AD1">
        <w:rPr>
          <w:rStyle w:val="Emphasis"/>
          <w:highlight w:val="green"/>
        </w:rPr>
        <w:t>neutral’</w:t>
      </w:r>
      <w:r w:rsidRPr="006555AC">
        <w:rPr>
          <w:rStyle w:val="StyleUnderline"/>
        </w:rPr>
        <w:t xml:space="preserve"> </w:t>
      </w:r>
      <w:r w:rsidRPr="002F1AD1">
        <w:rPr>
          <w:rStyle w:val="StyleUnderline"/>
          <w:highlight w:val="green"/>
        </w:rPr>
        <w:t xml:space="preserve">account by giving </w:t>
      </w:r>
      <w:r w:rsidRPr="002F1AD1">
        <w:rPr>
          <w:rStyle w:val="Emphasis"/>
          <w:highlight w:val="green"/>
        </w:rPr>
        <w:t>equal</w:t>
      </w:r>
      <w:r w:rsidRPr="006555AC">
        <w:rPr>
          <w:rStyle w:val="StyleUnderline"/>
        </w:rPr>
        <w:t xml:space="preserve"> </w:t>
      </w:r>
      <w:r w:rsidRPr="002F1AD1">
        <w:rPr>
          <w:rStyle w:val="Emphasis"/>
          <w:highlight w:val="green"/>
        </w:rPr>
        <w:t>voice</w:t>
      </w:r>
      <w:r w:rsidRPr="006555AC">
        <w:rPr>
          <w:rStyle w:val="StyleUnderline"/>
        </w:rPr>
        <w:t xml:space="preserve"> </w:t>
      </w:r>
      <w:r w:rsidRPr="002F1AD1">
        <w:rPr>
          <w:rStyle w:val="StyleUnderline"/>
          <w:highlight w:val="green"/>
        </w:rPr>
        <w:t>to</w:t>
      </w:r>
      <w:r w:rsidRPr="006555AC">
        <w:rPr>
          <w:rStyle w:val="StyleUnderline"/>
        </w:rPr>
        <w:t xml:space="preserve"> </w:t>
      </w:r>
      <w:r w:rsidRPr="002F1AD1">
        <w:rPr>
          <w:rStyle w:val="Emphasis"/>
          <w:highlight w:val="green"/>
        </w:rPr>
        <w:t>both sides</w:t>
      </w:r>
      <w:r w:rsidRPr="006555AC">
        <w:rPr>
          <w:rStyle w:val="StyleUnderline"/>
        </w:rPr>
        <w:t xml:space="preserve"> in a conflict</w:t>
      </w:r>
      <w:r>
        <w:rPr>
          <w:rStyle w:val="StyleUnderline"/>
        </w:rPr>
        <w:t xml:space="preserve"> </w:t>
      </w:r>
      <w:r w:rsidRPr="00566574">
        <w:rPr>
          <w:sz w:val="16"/>
        </w:rPr>
        <w:t>108 (</w:t>
      </w:r>
      <w:proofErr w:type="spellStart"/>
      <w:r w:rsidRPr="00566574">
        <w:rPr>
          <w:sz w:val="16"/>
        </w:rPr>
        <w:t>Hopmann</w:t>
      </w:r>
      <w:proofErr w:type="spellEnd"/>
      <w:r w:rsidRPr="00566574">
        <w:rPr>
          <w:sz w:val="16"/>
        </w:rPr>
        <w:t xml:space="preserve"> et al., 2012). Journalists follow this practice as it allows them to demonstrate their 109 professional objectivity and </w:t>
      </w:r>
      <w:r w:rsidRPr="006555AC">
        <w:rPr>
          <w:rStyle w:val="StyleUnderline"/>
        </w:rPr>
        <w:t>to fend off accusations of one-sided coverage</w:t>
      </w:r>
      <w:r w:rsidRPr="00566574">
        <w:rPr>
          <w:sz w:val="16"/>
        </w:rPr>
        <w:t xml:space="preserve"> (</w:t>
      </w:r>
      <w:proofErr w:type="spellStart"/>
      <w:r w:rsidRPr="00566574">
        <w:rPr>
          <w:sz w:val="16"/>
        </w:rPr>
        <w:t>Gans</w:t>
      </w:r>
      <w:proofErr w:type="spellEnd"/>
      <w:r w:rsidRPr="00566574">
        <w:rPr>
          <w:sz w:val="16"/>
        </w:rPr>
        <w:t xml:space="preserve">, 1979; Tuchman, 110 1972). Balance also serves as a "surrogate for validity checks" (Dunwoody and Peters, 1992: 129) if 111 journalists lack the time or expertise to assess the validity of conflicting statements from different 112 sources. Earlier research on environmental and science journalists in the United States cited evidence 113 of their lack of knowledge about what climate experts consider to be basic common in climate 114 research (Wilson, 2000). </w:t>
      </w:r>
      <w:r w:rsidRPr="006555AC">
        <w:rPr>
          <w:rStyle w:val="StyleUnderline"/>
        </w:rPr>
        <w:t>The norm of balance is particularly powerful in cases of contested</w:t>
      </w:r>
      <w:r>
        <w:rPr>
          <w:rStyle w:val="StyleUnderline"/>
        </w:rPr>
        <w:t xml:space="preserve"> </w:t>
      </w:r>
      <w:r w:rsidRPr="00566574">
        <w:rPr>
          <w:sz w:val="16"/>
        </w:rPr>
        <w:t xml:space="preserve">115 </w:t>
      </w:r>
      <w:r w:rsidRPr="006555AC">
        <w:rPr>
          <w:rStyle w:val="StyleUnderline"/>
        </w:rPr>
        <w:t>knowledge claims and a lack of expertise among the journalists who cover the respective issue.</w:t>
      </w:r>
      <w:r>
        <w:rPr>
          <w:rStyle w:val="StyleUnderline"/>
        </w:rPr>
        <w:t xml:space="preserve"> </w:t>
      </w:r>
      <w:r w:rsidRPr="00566574">
        <w:rPr>
          <w:sz w:val="16"/>
        </w:rPr>
        <w:t xml:space="preserve">116 Finally, conflicts create news value and thus stories that grasp audience attention. The presence of 117 contrarians in media coverage may therefore be explained by </w:t>
      </w:r>
      <w:proofErr w:type="gramStart"/>
      <w:r w:rsidRPr="00566574">
        <w:rPr>
          <w:sz w:val="16"/>
        </w:rPr>
        <w:t>either bias (ideological fit) as outlined 118 above or as part of journalistic norms (objectivity/balance) and</w:t>
      </w:r>
      <w:proofErr w:type="gramEnd"/>
      <w:r w:rsidRPr="00566574">
        <w:rPr>
          <w:sz w:val="16"/>
        </w:rPr>
        <w:t xml:space="preserve"> routines (news values). Yet </w:t>
      </w:r>
      <w:r w:rsidRPr="002F1AD1">
        <w:rPr>
          <w:rStyle w:val="StyleUnderline"/>
          <w:highlight w:val="green"/>
        </w:rPr>
        <w:t>applying</w:t>
      </w:r>
      <w:r w:rsidRPr="00566574">
        <w:rPr>
          <w:sz w:val="16"/>
        </w:rPr>
        <w:t xml:space="preserve"> 119 </w:t>
      </w:r>
      <w:r w:rsidRPr="006555AC">
        <w:rPr>
          <w:rStyle w:val="StyleUnderline"/>
        </w:rPr>
        <w:t xml:space="preserve">the norm of </w:t>
      </w:r>
      <w:r w:rsidRPr="002F1AD1">
        <w:rPr>
          <w:rStyle w:val="StyleUnderline"/>
          <w:highlight w:val="green"/>
        </w:rPr>
        <w:t>balance</w:t>
      </w:r>
      <w:r w:rsidRPr="006555AC">
        <w:rPr>
          <w:rStyle w:val="StyleUnderline"/>
        </w:rPr>
        <w:t xml:space="preserve"> </w:t>
      </w:r>
      <w:r w:rsidRPr="002F1AD1">
        <w:rPr>
          <w:rStyle w:val="Emphasis"/>
          <w:highlight w:val="green"/>
        </w:rPr>
        <w:t>amplifies</w:t>
      </w:r>
      <w:r w:rsidRPr="006555AC">
        <w:rPr>
          <w:rStyle w:val="StyleUnderline"/>
        </w:rPr>
        <w:t xml:space="preserve"> </w:t>
      </w:r>
      <w:r w:rsidRPr="002F1AD1">
        <w:rPr>
          <w:rStyle w:val="StyleUnderline"/>
          <w:highlight w:val="green"/>
        </w:rPr>
        <w:t>the views of contrarians</w:t>
      </w:r>
      <w:r w:rsidRPr="00566574">
        <w:rPr>
          <w:sz w:val="16"/>
        </w:rPr>
        <w:t xml:space="preserve"> (which may attract audience attention) </w:t>
      </w:r>
      <w:r w:rsidRPr="002F1AD1">
        <w:rPr>
          <w:rStyle w:val="StyleUnderline"/>
          <w:highlight w:val="green"/>
        </w:rPr>
        <w:t>and</w:t>
      </w:r>
      <w:r w:rsidRPr="00566574">
        <w:rPr>
          <w:sz w:val="16"/>
        </w:rPr>
        <w:t xml:space="preserve"> 120 </w:t>
      </w:r>
      <w:r w:rsidRPr="002F1AD1">
        <w:rPr>
          <w:rStyle w:val="Emphasis"/>
          <w:highlight w:val="green"/>
        </w:rPr>
        <w:t>distorts</w:t>
      </w:r>
      <w:r w:rsidRPr="006555AC">
        <w:rPr>
          <w:rStyle w:val="StyleUnderline"/>
        </w:rPr>
        <w:t xml:space="preserve"> </w:t>
      </w:r>
      <w:r w:rsidRPr="002F1AD1">
        <w:rPr>
          <w:rStyle w:val="StyleUnderline"/>
          <w:highlight w:val="green"/>
        </w:rPr>
        <w:t>coverage</w:t>
      </w:r>
      <w:r w:rsidRPr="006555AC">
        <w:rPr>
          <w:rStyle w:val="StyleUnderline"/>
        </w:rPr>
        <w:t xml:space="preserve"> of the issue</w:t>
      </w:r>
      <w:r w:rsidRPr="00566574">
        <w:rPr>
          <w:sz w:val="16"/>
        </w:rPr>
        <w:t xml:space="preserve">. </w:t>
      </w:r>
      <w:r w:rsidRPr="002F1AD1">
        <w:rPr>
          <w:rStyle w:val="StyleUnderline"/>
          <w:highlight w:val="green"/>
        </w:rPr>
        <w:t>By quoting</w:t>
      </w:r>
      <w:r w:rsidRPr="002F1AD1">
        <w:rPr>
          <w:rStyle w:val="StyleUnderline"/>
        </w:rPr>
        <w:t xml:space="preserve"> </w:t>
      </w:r>
      <w:r w:rsidRPr="002F1AD1">
        <w:rPr>
          <w:rStyle w:val="StyleUnderline"/>
          <w:highlight w:val="green"/>
        </w:rPr>
        <w:t>contrarian</w:t>
      </w:r>
      <w:r w:rsidRPr="006555AC">
        <w:rPr>
          <w:rStyle w:val="StyleUnderline"/>
        </w:rPr>
        <w:t xml:space="preserve"> voice</w:t>
      </w:r>
      <w:r w:rsidRPr="002F1AD1">
        <w:rPr>
          <w:rStyle w:val="StyleUnderline"/>
          <w:highlight w:val="green"/>
        </w:rPr>
        <w:t>s</w:t>
      </w:r>
      <w:r w:rsidRPr="006555AC">
        <w:rPr>
          <w:rStyle w:val="StyleUnderline"/>
        </w:rPr>
        <w:t xml:space="preserve"> out of context, </w:t>
      </w:r>
      <w:r w:rsidRPr="002F1AD1">
        <w:rPr>
          <w:rStyle w:val="StyleUnderline"/>
          <w:highlight w:val="green"/>
        </w:rPr>
        <w:t>journalists give them</w:t>
      </w:r>
      <w:r>
        <w:rPr>
          <w:rStyle w:val="StyleUnderline"/>
        </w:rPr>
        <w:t xml:space="preserve"> </w:t>
      </w:r>
      <w:r w:rsidRPr="00566574">
        <w:rPr>
          <w:sz w:val="16"/>
        </w:rPr>
        <w:t xml:space="preserve">121 </w:t>
      </w:r>
      <w:r w:rsidRPr="002F1AD1">
        <w:rPr>
          <w:rStyle w:val="Emphasis"/>
          <w:highlight w:val="green"/>
        </w:rPr>
        <w:t>legitimacy</w:t>
      </w:r>
      <w:r w:rsidRPr="002F1AD1">
        <w:rPr>
          <w:rStyle w:val="StyleUnderline"/>
          <w:highlight w:val="green"/>
        </w:rPr>
        <w:t xml:space="preserve"> and</w:t>
      </w:r>
      <w:r w:rsidRPr="006555AC">
        <w:rPr>
          <w:rStyle w:val="StyleUnderline"/>
        </w:rPr>
        <w:t xml:space="preserve"> ‘</w:t>
      </w:r>
      <w:r w:rsidRPr="002F1AD1">
        <w:rPr>
          <w:rStyle w:val="Emphasis"/>
          <w:highlight w:val="green"/>
        </w:rPr>
        <w:t>media standing’</w:t>
      </w:r>
      <w:r w:rsidRPr="006555AC">
        <w:rPr>
          <w:rStyle w:val="StyleUnderline"/>
        </w:rPr>
        <w:t xml:space="preserve"> </w:t>
      </w:r>
      <w:r w:rsidRPr="002F1AD1">
        <w:rPr>
          <w:rStyle w:val="StyleUnderline"/>
          <w:highlight w:val="green"/>
        </w:rPr>
        <w:t>that might</w:t>
      </w:r>
      <w:r w:rsidRPr="006555AC">
        <w:rPr>
          <w:rStyle w:val="StyleUnderline"/>
        </w:rPr>
        <w:t xml:space="preserve"> also </w:t>
      </w:r>
      <w:r w:rsidRPr="002F1AD1">
        <w:rPr>
          <w:rStyle w:val="StyleUnderline"/>
          <w:highlight w:val="green"/>
        </w:rPr>
        <w:t xml:space="preserve">translate into </w:t>
      </w:r>
      <w:r w:rsidRPr="002F1AD1">
        <w:rPr>
          <w:rStyle w:val="Emphasis"/>
          <w:highlight w:val="green"/>
        </w:rPr>
        <w:t>political</w:t>
      </w:r>
      <w:r w:rsidRPr="002F1AD1">
        <w:rPr>
          <w:rStyle w:val="Emphasis"/>
        </w:rPr>
        <w:t xml:space="preserve"> </w:t>
      </w:r>
      <w:r w:rsidRPr="002F1AD1">
        <w:rPr>
          <w:rStyle w:val="Emphasis"/>
          <w:highlight w:val="green"/>
        </w:rPr>
        <w:t>power</w:t>
      </w:r>
      <w:r w:rsidRPr="00566574">
        <w:rPr>
          <w:sz w:val="16"/>
        </w:rPr>
        <w:t xml:space="preserve"> (</w:t>
      </w:r>
      <w:proofErr w:type="spellStart"/>
      <w:r w:rsidRPr="00566574">
        <w:rPr>
          <w:sz w:val="16"/>
        </w:rPr>
        <w:t>Gamson</w:t>
      </w:r>
      <w:proofErr w:type="spellEnd"/>
      <w:r w:rsidRPr="00566574">
        <w:rPr>
          <w:sz w:val="16"/>
        </w:rPr>
        <w:t xml:space="preserve"> and </w:t>
      </w:r>
      <w:proofErr w:type="spellStart"/>
      <w:r w:rsidRPr="00566574">
        <w:rPr>
          <w:sz w:val="16"/>
        </w:rPr>
        <w:t>Wolfsfeld</w:t>
      </w:r>
      <w:proofErr w:type="spellEnd"/>
      <w:r w:rsidRPr="00566574">
        <w:rPr>
          <w:sz w:val="16"/>
        </w:rPr>
        <w:t xml:space="preserve">, 122 1993). 123 </w:t>
      </w:r>
      <w:proofErr w:type="spellStart"/>
      <w:r w:rsidRPr="00566574">
        <w:rPr>
          <w:sz w:val="16"/>
        </w:rPr>
        <w:t>Boykoff</w:t>
      </w:r>
      <w:proofErr w:type="spellEnd"/>
      <w:r w:rsidRPr="00566574">
        <w:rPr>
          <w:sz w:val="16"/>
        </w:rPr>
        <w:t xml:space="preserve"> and </w:t>
      </w:r>
      <w:proofErr w:type="spellStart"/>
      <w:r w:rsidRPr="00566574">
        <w:rPr>
          <w:sz w:val="16"/>
        </w:rPr>
        <w:t>Boykoff</w:t>
      </w:r>
      <w:proofErr w:type="spellEnd"/>
      <w:r w:rsidRPr="00566574">
        <w:rPr>
          <w:sz w:val="16"/>
        </w:rPr>
        <w:t xml:space="preserve"> (2004) examined the coverage of climate change in US newspapers from 124 1988 to 2002, and found that half of the articles presented a balanced account of the issue; slightly 125 more than half of the television newscasts analyzed during that time did so (</w:t>
      </w:r>
      <w:proofErr w:type="spellStart"/>
      <w:r w:rsidRPr="00566574">
        <w:rPr>
          <w:sz w:val="16"/>
        </w:rPr>
        <w:t>Boykoff</w:t>
      </w:r>
      <w:proofErr w:type="spellEnd"/>
      <w:r w:rsidRPr="00566574">
        <w:rPr>
          <w:sz w:val="16"/>
        </w:rPr>
        <w:t>, 2008). A 126 replication of the study found the share of balanced coverage reduced from more than a third of all 127 articles in 2003 to about three percent in 2006 in US newspapers (</w:t>
      </w:r>
      <w:proofErr w:type="spellStart"/>
      <w:r w:rsidRPr="00566574">
        <w:rPr>
          <w:sz w:val="16"/>
        </w:rPr>
        <w:t>Boykoff</w:t>
      </w:r>
      <w:proofErr w:type="spellEnd"/>
      <w:r w:rsidRPr="00566574">
        <w:rPr>
          <w:sz w:val="16"/>
        </w:rPr>
        <w:t xml:space="preserve">, 2007). Thus, balanced 128 reporting may be retreating, but contrarians have not necessarily vanished from the media. Painter 129 and Gavin (2016) find that the British press quoted contrarians in every fifth article during the years 130 2007 to 2011. </w:t>
      </w:r>
      <w:proofErr w:type="spellStart"/>
      <w:r w:rsidRPr="00566574">
        <w:rPr>
          <w:sz w:val="16"/>
        </w:rPr>
        <w:t>Schmid</w:t>
      </w:r>
      <w:proofErr w:type="spellEnd"/>
      <w:r w:rsidRPr="00566574">
        <w:rPr>
          <w:sz w:val="16"/>
        </w:rPr>
        <w:t xml:space="preserve">-Petri et al. (2015) find that almost a third of articles in the US press contain 131 contrarian voices. Have journalists therefore moved on to a one-sided promotion of denial of climate 132 change, which would be proof of ideological bias, rather than adhere to professional logics such as 133 the norm of balanced coverage? 134 </w:t>
      </w:r>
      <w:r w:rsidRPr="006555AC">
        <w:rPr>
          <w:rStyle w:val="StyleUnderline"/>
        </w:rPr>
        <w:t xml:space="preserve">A recent survey of </w:t>
      </w:r>
      <w:r w:rsidRPr="002F1AD1">
        <w:rPr>
          <w:rStyle w:val="StyleUnderline"/>
          <w:highlight w:val="green"/>
        </w:rPr>
        <w:t>journalists</w:t>
      </w:r>
      <w:r w:rsidRPr="006555AC">
        <w:rPr>
          <w:rStyle w:val="StyleUnderline"/>
        </w:rPr>
        <w:t xml:space="preserve"> covering climate change</w:t>
      </w:r>
      <w:r w:rsidRPr="00566574">
        <w:rPr>
          <w:sz w:val="16"/>
        </w:rPr>
        <w:t xml:space="preserve"> in different countries </w:t>
      </w:r>
      <w:r w:rsidRPr="006555AC">
        <w:rPr>
          <w:rStyle w:val="StyleUnderline"/>
        </w:rPr>
        <w:t>found</w:t>
      </w:r>
      <w:r w:rsidRPr="00566574">
        <w:rPr>
          <w:sz w:val="16"/>
        </w:rPr>
        <w:t xml:space="preserve"> that </w:t>
      </w:r>
      <w:r w:rsidRPr="006555AC">
        <w:rPr>
          <w:rStyle w:val="StyleUnderline"/>
        </w:rPr>
        <w:t>most</w:t>
      </w:r>
      <w:r w:rsidRPr="00566574">
        <w:rPr>
          <w:sz w:val="16"/>
        </w:rPr>
        <w:t xml:space="preserve"> 135 </w:t>
      </w:r>
      <w:r w:rsidRPr="006555AC">
        <w:rPr>
          <w:rStyle w:val="StyleUnderline"/>
        </w:rPr>
        <w:t>of them strongly agreed with the climate change consensus</w:t>
      </w:r>
      <w:r w:rsidRPr="00566574">
        <w:rPr>
          <w:sz w:val="16"/>
        </w:rPr>
        <w:t xml:space="preserve"> (</w:t>
      </w:r>
      <w:proofErr w:type="spellStart"/>
      <w:r w:rsidRPr="00566574">
        <w:rPr>
          <w:sz w:val="16"/>
        </w:rPr>
        <w:t>Brüggemann</w:t>
      </w:r>
      <w:proofErr w:type="spellEnd"/>
      <w:r w:rsidRPr="00566574">
        <w:rPr>
          <w:sz w:val="16"/>
        </w:rPr>
        <w:t xml:space="preserve"> and </w:t>
      </w:r>
      <w:proofErr w:type="spellStart"/>
      <w:r w:rsidRPr="00566574">
        <w:rPr>
          <w:sz w:val="16"/>
        </w:rPr>
        <w:t>Engesser</w:t>
      </w:r>
      <w:proofErr w:type="spellEnd"/>
      <w:r w:rsidRPr="00566574">
        <w:rPr>
          <w:sz w:val="16"/>
        </w:rPr>
        <w:t xml:space="preserve">, 2014). 136 Therefore, </w:t>
      </w:r>
      <w:r w:rsidRPr="006555AC">
        <w:rPr>
          <w:rStyle w:val="StyleUnderline"/>
        </w:rPr>
        <w:t xml:space="preserve">it seems that they </w:t>
      </w:r>
      <w:r w:rsidRPr="002F1AD1">
        <w:rPr>
          <w:rStyle w:val="StyleUnderline"/>
          <w:highlight w:val="green"/>
        </w:rPr>
        <w:t xml:space="preserve">quote </w:t>
      </w:r>
      <w:r w:rsidRPr="002F1AD1">
        <w:rPr>
          <w:rStyle w:val="StyleUnderline"/>
        </w:rPr>
        <w:t xml:space="preserve">contrarians despite being aware that their claims defy the </w:t>
      </w:r>
      <w:r w:rsidRPr="002F1AD1">
        <w:rPr>
          <w:sz w:val="16"/>
        </w:rPr>
        <w:t xml:space="preserve">137 </w:t>
      </w:r>
      <w:r w:rsidRPr="002F1AD1">
        <w:rPr>
          <w:rStyle w:val="StyleUnderline"/>
        </w:rPr>
        <w:t>findings of climate science</w:t>
      </w:r>
      <w:r w:rsidRPr="002F1AD1">
        <w:rPr>
          <w:sz w:val="16"/>
        </w:rPr>
        <w:t xml:space="preserve">. </w:t>
      </w:r>
      <w:r w:rsidRPr="002F1AD1">
        <w:rPr>
          <w:rStyle w:val="StyleUnderline"/>
        </w:rPr>
        <w:t xml:space="preserve">A </w:t>
      </w:r>
      <w:r w:rsidRPr="002F1AD1">
        <w:rPr>
          <w:sz w:val="16"/>
        </w:rPr>
        <w:t xml:space="preserve">much earlier </w:t>
      </w:r>
      <w:r w:rsidRPr="002F1AD1">
        <w:rPr>
          <w:rStyle w:val="StyleUnderline"/>
        </w:rPr>
        <w:t>US study identified a journalistic tendency to</w:t>
      </w:r>
      <w:r w:rsidRPr="002F1AD1">
        <w:rPr>
          <w:sz w:val="16"/>
        </w:rPr>
        <w:t xml:space="preserve"> </w:t>
      </w:r>
      <w:r w:rsidRPr="002F1AD1">
        <w:rPr>
          <w:rStyle w:val="StyleUnderline"/>
        </w:rPr>
        <w:t>amplify</w:t>
      </w:r>
      <w:r w:rsidRPr="002F1AD1">
        <w:rPr>
          <w:sz w:val="16"/>
        </w:rPr>
        <w:t xml:space="preserve"> 138 </w:t>
      </w:r>
      <w:r w:rsidRPr="002F1AD1">
        <w:rPr>
          <w:rStyle w:val="StyleUnderline"/>
        </w:rPr>
        <w:t xml:space="preserve">outlier views and give ‘mavericks’ a </w:t>
      </w:r>
      <w:proofErr w:type="gramStart"/>
      <w:r w:rsidRPr="002F1AD1">
        <w:rPr>
          <w:rStyle w:val="StyleUnderline"/>
        </w:rPr>
        <w:t>forum</w:t>
      </w:r>
      <w:proofErr w:type="gramEnd"/>
      <w:r w:rsidRPr="002F1AD1">
        <w:rPr>
          <w:sz w:val="16"/>
        </w:rPr>
        <w:t xml:space="preserve">: </w:t>
      </w:r>
      <w:r w:rsidRPr="002F1AD1">
        <w:rPr>
          <w:rStyle w:val="StyleUnderline"/>
        </w:rPr>
        <w:t>Dearing</w:t>
      </w:r>
      <w:r w:rsidRPr="002F1AD1">
        <w:rPr>
          <w:sz w:val="16"/>
        </w:rPr>
        <w:t xml:space="preserve"> (1995) </w:t>
      </w:r>
      <w:r w:rsidRPr="002F1AD1">
        <w:rPr>
          <w:rStyle w:val="StyleUnderline"/>
        </w:rPr>
        <w:t xml:space="preserve">analyzed US newspaper coverage of </w:t>
      </w:r>
      <w:r w:rsidRPr="002F1AD1">
        <w:rPr>
          <w:sz w:val="16"/>
        </w:rPr>
        <w:t xml:space="preserve">three 139 </w:t>
      </w:r>
      <w:r w:rsidRPr="002F1AD1">
        <w:rPr>
          <w:rStyle w:val="StyleUnderline"/>
        </w:rPr>
        <w:t>maverick science stories</w:t>
      </w:r>
      <w:r w:rsidRPr="002F1AD1">
        <w:rPr>
          <w:sz w:val="16"/>
        </w:rPr>
        <w:t xml:space="preserve"> (e.g., propagating an alternative theory on the cause of AIDS). Our study 140 follows his model of analyzing the content of coverage and then conducting a survey of the authors 141 of the articles. Dearing found that the </w:t>
      </w:r>
      <w:r w:rsidRPr="002F1AD1">
        <w:rPr>
          <w:rStyle w:val="StyleUnderline"/>
        </w:rPr>
        <w:t>surveyed journalists were aware that the ‘</w:t>
      </w:r>
      <w:r w:rsidRPr="002F1AD1">
        <w:rPr>
          <w:rStyle w:val="Emphasis"/>
          <w:highlight w:val="green"/>
        </w:rPr>
        <w:t>maverick scientists’</w:t>
      </w:r>
      <w:r w:rsidRPr="00566574">
        <w:rPr>
          <w:sz w:val="16"/>
        </w:rPr>
        <w:t xml:space="preserve"> 142 </w:t>
      </w:r>
      <w:r w:rsidRPr="00566574">
        <w:rPr>
          <w:rStyle w:val="StyleUnderline"/>
        </w:rPr>
        <w:t xml:space="preserve">did not represent </w:t>
      </w:r>
      <w:r w:rsidRPr="002F1AD1">
        <w:rPr>
          <w:rStyle w:val="StyleUnderline"/>
        </w:rPr>
        <w:t>credible science</w:t>
      </w:r>
      <w:r w:rsidRPr="00566574">
        <w:rPr>
          <w:rStyle w:val="StyleUnderline"/>
        </w:rPr>
        <w:t xml:space="preserve">, </w:t>
      </w:r>
      <w:r w:rsidRPr="002F1AD1">
        <w:rPr>
          <w:rStyle w:val="StyleUnderline"/>
          <w:highlight w:val="green"/>
        </w:rPr>
        <w:t>yet</w:t>
      </w:r>
      <w:r w:rsidRPr="00566574">
        <w:rPr>
          <w:rStyle w:val="StyleUnderline"/>
        </w:rPr>
        <w:t xml:space="preserve"> the articles’ </w:t>
      </w:r>
      <w:r w:rsidRPr="002F1AD1">
        <w:rPr>
          <w:rStyle w:val="StyleUnderline"/>
          <w:highlight w:val="green"/>
        </w:rPr>
        <w:t>neutral coverage</w:t>
      </w:r>
      <w:r w:rsidRPr="00566574">
        <w:rPr>
          <w:rStyle w:val="StyleUnderline"/>
        </w:rPr>
        <w:t xml:space="preserve"> of their views </w:t>
      </w:r>
      <w:r w:rsidRPr="002F1AD1">
        <w:rPr>
          <w:rStyle w:val="StyleUnderline"/>
          <w:highlight w:val="green"/>
        </w:rPr>
        <w:t>gave the</w:t>
      </w:r>
      <w:r>
        <w:rPr>
          <w:rStyle w:val="StyleUnderline"/>
        </w:rPr>
        <w:t xml:space="preserve"> </w:t>
      </w:r>
      <w:r w:rsidRPr="00566574">
        <w:rPr>
          <w:sz w:val="16"/>
        </w:rPr>
        <w:t xml:space="preserve">143 </w:t>
      </w:r>
      <w:r w:rsidRPr="002F1AD1">
        <w:rPr>
          <w:rStyle w:val="StyleUnderline"/>
          <w:highlight w:val="green"/>
        </w:rPr>
        <w:t xml:space="preserve">mavericks </w:t>
      </w:r>
      <w:r w:rsidRPr="002F1AD1">
        <w:rPr>
          <w:rStyle w:val="Emphasis"/>
          <w:highlight w:val="green"/>
        </w:rPr>
        <w:t>credibility</w:t>
      </w:r>
      <w:r w:rsidRPr="00566574">
        <w:rPr>
          <w:sz w:val="16"/>
        </w:rPr>
        <w:t xml:space="preserve">. Dearing explained this with </w:t>
      </w:r>
      <w:r w:rsidRPr="00566574">
        <w:rPr>
          <w:rStyle w:val="StyleUnderline"/>
        </w:rPr>
        <w:t>news values such as conflict that attract larger</w:t>
      </w:r>
      <w:r>
        <w:rPr>
          <w:rStyle w:val="StyleUnderline"/>
        </w:rPr>
        <w:t xml:space="preserve"> </w:t>
      </w:r>
      <w:r w:rsidRPr="00566574">
        <w:rPr>
          <w:sz w:val="16"/>
        </w:rPr>
        <w:t xml:space="preserve">144 </w:t>
      </w:r>
      <w:r w:rsidRPr="00566574">
        <w:rPr>
          <w:rStyle w:val="StyleUnderline"/>
        </w:rPr>
        <w:t>audiences as well as a general sympathy for mavericks in US public culture, which values</w:t>
      </w:r>
      <w:r>
        <w:rPr>
          <w:rStyle w:val="StyleUnderline"/>
        </w:rPr>
        <w:t xml:space="preserve"> </w:t>
      </w:r>
      <w:r w:rsidRPr="00566574">
        <w:rPr>
          <w:sz w:val="16"/>
        </w:rPr>
        <w:t xml:space="preserve">145 </w:t>
      </w:r>
      <w:r w:rsidRPr="00566574">
        <w:rPr>
          <w:rStyle w:val="StyleUnderline"/>
        </w:rPr>
        <w:t>individualism expressed through outlier views</w:t>
      </w:r>
      <w:r w:rsidRPr="00566574">
        <w:rPr>
          <w:sz w:val="16"/>
        </w:rPr>
        <w:t xml:space="preserve"> (also see </w:t>
      </w:r>
      <w:proofErr w:type="spellStart"/>
      <w:r w:rsidRPr="00566574">
        <w:rPr>
          <w:sz w:val="16"/>
        </w:rPr>
        <w:t>Gans</w:t>
      </w:r>
      <w:proofErr w:type="spellEnd"/>
      <w:r w:rsidRPr="00566574">
        <w:rPr>
          <w:sz w:val="16"/>
        </w:rPr>
        <w:t xml:space="preserve"> (1979)). 146 Another trend in journalism should be considered for making sense of the finding that 147 balanced coverage may be gone, but not so, the quoting of contrarian voices. </w:t>
      </w:r>
      <w:r w:rsidRPr="00566574">
        <w:rPr>
          <w:rStyle w:val="StyleUnderline"/>
        </w:rPr>
        <w:t>Studies find a trend</w:t>
      </w:r>
      <w:r w:rsidRPr="00566574">
        <w:rPr>
          <w:sz w:val="16"/>
        </w:rPr>
        <w:t xml:space="preserve"> 148 </w:t>
      </w:r>
      <w:r w:rsidRPr="00566574">
        <w:rPr>
          <w:rStyle w:val="StyleUnderline"/>
        </w:rPr>
        <w:t>towards interpretive reporting among online science journalists</w:t>
      </w:r>
      <w:r w:rsidRPr="00566574">
        <w:rPr>
          <w:sz w:val="16"/>
        </w:rPr>
        <w:t xml:space="preserve"> (</w:t>
      </w:r>
      <w:proofErr w:type="spellStart"/>
      <w:r w:rsidRPr="00566574">
        <w:rPr>
          <w:sz w:val="16"/>
        </w:rPr>
        <w:t>Fahy</w:t>
      </w:r>
      <w:proofErr w:type="spellEnd"/>
      <w:r w:rsidRPr="00566574">
        <w:rPr>
          <w:sz w:val="16"/>
        </w:rPr>
        <w:t xml:space="preserve"> and </w:t>
      </w:r>
      <w:proofErr w:type="spellStart"/>
      <w:r w:rsidRPr="00566574">
        <w:rPr>
          <w:sz w:val="16"/>
        </w:rPr>
        <w:t>Nisbet</w:t>
      </w:r>
      <w:proofErr w:type="spellEnd"/>
      <w:r w:rsidRPr="00566574">
        <w:rPr>
          <w:sz w:val="16"/>
        </w:rPr>
        <w:t>, 2011) and in 149 political journalism in different Western countries (</w:t>
      </w:r>
      <w:proofErr w:type="spellStart"/>
      <w:r w:rsidRPr="00566574">
        <w:rPr>
          <w:sz w:val="16"/>
        </w:rPr>
        <w:t>Esser</w:t>
      </w:r>
      <w:proofErr w:type="spellEnd"/>
      <w:r w:rsidRPr="00566574">
        <w:rPr>
          <w:sz w:val="16"/>
        </w:rPr>
        <w:t xml:space="preserve"> and </w:t>
      </w:r>
      <w:proofErr w:type="spellStart"/>
      <w:r w:rsidRPr="00566574">
        <w:rPr>
          <w:sz w:val="16"/>
        </w:rPr>
        <w:t>Umbricht</w:t>
      </w:r>
      <w:proofErr w:type="spellEnd"/>
      <w:r w:rsidRPr="00566574">
        <w:rPr>
          <w:sz w:val="16"/>
        </w:rPr>
        <w:t xml:space="preserve">, 2014).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150 (2014) found a radically redefined understanding of objectivity among experienced climate 151 journalists that goes beyond ‘balanced coverage.’ They found that while these </w:t>
      </w:r>
      <w:r w:rsidRPr="002F1AD1">
        <w:rPr>
          <w:rStyle w:val="StyleUnderline"/>
        </w:rPr>
        <w:t>specialist journalists</w:t>
      </w:r>
      <w:r w:rsidRPr="002F1AD1">
        <w:rPr>
          <w:sz w:val="16"/>
        </w:rPr>
        <w:t xml:space="preserve"> 152</w:t>
      </w:r>
      <w:r w:rsidRPr="00566574">
        <w:rPr>
          <w:sz w:val="16"/>
        </w:rPr>
        <w:t xml:space="preserve"> still attempted to refrain from letting their biases </w:t>
      </w:r>
      <w:r>
        <w:rPr>
          <w:sz w:val="16"/>
        </w:rPr>
        <w:t>influence</w:t>
      </w:r>
      <w:r w:rsidRPr="00566574">
        <w:rPr>
          <w:sz w:val="16"/>
        </w:rPr>
        <w:t xml:space="preserve"> their coverage, they </w:t>
      </w:r>
      <w:r w:rsidRPr="002F1AD1">
        <w:rPr>
          <w:rStyle w:val="StyleUnderline"/>
        </w:rPr>
        <w:t>followed</w:t>
      </w:r>
      <w:r w:rsidRPr="00566574">
        <w:rPr>
          <w:rStyle w:val="StyleUnderline"/>
        </w:rPr>
        <w:t xml:space="preserve"> “</w:t>
      </w:r>
      <w:r w:rsidRPr="002F1AD1">
        <w:rPr>
          <w:rStyle w:val="Emphasis"/>
          <w:highlight w:val="green"/>
        </w:rPr>
        <w:t>weight-of</w:t>
      </w:r>
      <w:r w:rsidRPr="00566574">
        <w:rPr>
          <w:sz w:val="16"/>
        </w:rPr>
        <w:t xml:space="preserve">153 </w:t>
      </w:r>
      <w:r w:rsidRPr="002F1AD1">
        <w:rPr>
          <w:rStyle w:val="Emphasis"/>
          <w:highlight w:val="green"/>
        </w:rPr>
        <w:t>evidence</w:t>
      </w:r>
      <w:r w:rsidRPr="00566574">
        <w:rPr>
          <w:rStyle w:val="StyleUnderline"/>
        </w:rPr>
        <w:t xml:space="preserve"> </w:t>
      </w:r>
      <w:r w:rsidRPr="002F1AD1">
        <w:rPr>
          <w:rStyle w:val="StyleUnderline"/>
          <w:highlight w:val="green"/>
        </w:rPr>
        <w:t>reporting</w:t>
      </w:r>
      <w:r w:rsidRPr="00566574">
        <w:rPr>
          <w:sz w:val="16"/>
        </w:rPr>
        <w:t xml:space="preserve">” (Dunwoody, 2005) </w:t>
      </w:r>
      <w:r w:rsidRPr="00566574">
        <w:rPr>
          <w:rStyle w:val="StyleUnderline"/>
        </w:rPr>
        <w:t>in which stories reflect scientific consensus and are “written</w:t>
      </w:r>
      <w:r w:rsidRPr="00566574">
        <w:rPr>
          <w:sz w:val="16"/>
        </w:rPr>
        <w:t xml:space="preserve"> 154 </w:t>
      </w:r>
      <w:r w:rsidRPr="00566574">
        <w:rPr>
          <w:rStyle w:val="StyleUnderline"/>
        </w:rPr>
        <w:t>with authority</w:t>
      </w:r>
      <w:r w:rsidRPr="00566574">
        <w:rPr>
          <w:sz w:val="16"/>
        </w:rPr>
        <w:t>”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2014: 15), thereby </w:t>
      </w:r>
      <w:r w:rsidRPr="00566574">
        <w:rPr>
          <w:rStyle w:val="StyleUnderline"/>
        </w:rPr>
        <w:t>distinguishing between views that represent</w:t>
      </w:r>
      <w:r w:rsidRPr="00566574">
        <w:rPr>
          <w:sz w:val="16"/>
        </w:rPr>
        <w:t xml:space="preserve"> 155 </w:t>
      </w:r>
      <w:r w:rsidRPr="00566574">
        <w:rPr>
          <w:rStyle w:val="StyleUnderline"/>
        </w:rPr>
        <w:t>valid, peer-reviewed science and those that represent outliers with no backing from scientific</w:t>
      </w:r>
      <w:r w:rsidRPr="00566574">
        <w:rPr>
          <w:sz w:val="16"/>
        </w:rPr>
        <w:t xml:space="preserve"> 156 </w:t>
      </w:r>
      <w:r w:rsidRPr="00566574">
        <w:rPr>
          <w:rStyle w:val="StyleUnderline"/>
        </w:rPr>
        <w:t>evidence</w:t>
      </w:r>
      <w:r w:rsidRPr="00566574">
        <w:rPr>
          <w:sz w:val="16"/>
        </w:rPr>
        <w:t xml:space="preserve"> or peers (</w:t>
      </w:r>
      <w:proofErr w:type="spellStart"/>
      <w:r w:rsidRPr="00566574">
        <w:rPr>
          <w:sz w:val="16"/>
        </w:rPr>
        <w:t>Boykoff</w:t>
      </w:r>
      <w:proofErr w:type="spellEnd"/>
      <w:r w:rsidRPr="00566574">
        <w:rPr>
          <w:sz w:val="16"/>
        </w:rPr>
        <w:t xml:space="preserve">, 2011). Another qualitative interview study with science journalists in the 157 United States confirms this trend: </w:t>
      </w:r>
      <w:r w:rsidRPr="00566574">
        <w:rPr>
          <w:rStyle w:val="StyleUnderline"/>
        </w:rPr>
        <w:t>journalists</w:t>
      </w:r>
      <w:r w:rsidRPr="00566574">
        <w:rPr>
          <w:sz w:val="16"/>
        </w:rPr>
        <w:t xml:space="preserve"> claim that they </w:t>
      </w:r>
      <w:r w:rsidRPr="002F1AD1">
        <w:rPr>
          <w:rStyle w:val="StyleUnderline"/>
          <w:highlight w:val="green"/>
        </w:rPr>
        <w:t>want to go</w:t>
      </w:r>
      <w:r w:rsidRPr="00566574">
        <w:rPr>
          <w:rStyle w:val="StyleUnderline"/>
        </w:rPr>
        <w:t xml:space="preserve"> “</w:t>
      </w:r>
      <w:r w:rsidRPr="002F1AD1">
        <w:rPr>
          <w:rStyle w:val="Emphasis"/>
          <w:highlight w:val="green"/>
        </w:rPr>
        <w:t>beyond balance</w:t>
      </w:r>
      <w:r w:rsidRPr="00566574">
        <w:rPr>
          <w:rStyle w:val="StyleUnderline"/>
        </w:rPr>
        <w:t xml:space="preserve">” </w:t>
      </w:r>
      <w:r w:rsidRPr="002F1AD1">
        <w:rPr>
          <w:rStyle w:val="StyleUnderline"/>
          <w:highlight w:val="green"/>
        </w:rPr>
        <w:t>and</w:t>
      </w:r>
      <w:r w:rsidRPr="00566574">
        <w:rPr>
          <w:sz w:val="16"/>
        </w:rPr>
        <w:t xml:space="preserve"> even 158 </w:t>
      </w:r>
      <w:r w:rsidRPr="002F1AD1">
        <w:rPr>
          <w:rStyle w:val="Emphasis"/>
          <w:highlight w:val="green"/>
        </w:rPr>
        <w:t>ignore</w:t>
      </w:r>
      <w:r w:rsidRPr="002F1AD1">
        <w:rPr>
          <w:rStyle w:val="StyleUnderline"/>
          <w:highlight w:val="green"/>
        </w:rPr>
        <w:t xml:space="preserve"> contrarian</w:t>
      </w:r>
      <w:r w:rsidRPr="00566574">
        <w:rPr>
          <w:rStyle w:val="StyleUnderline"/>
        </w:rPr>
        <w:t xml:space="preserve"> </w:t>
      </w:r>
      <w:r w:rsidRPr="002F1AD1">
        <w:rPr>
          <w:rStyle w:val="StyleUnderline"/>
          <w:highlight w:val="green"/>
        </w:rPr>
        <w:t>voices</w:t>
      </w:r>
      <w:r w:rsidRPr="00566574">
        <w:rPr>
          <w:sz w:val="16"/>
        </w:rPr>
        <w:t xml:space="preserve"> (Gibson et al., 2016). 159 Yet, whether these approaches are put into practice has not been comprehensively 160 investigated with regards to different media types in different cultural contexts. Most studies focus 161 on the US and British contexts or on the coverage of upmarket newspapers (</w:t>
      </w:r>
      <w:proofErr w:type="spellStart"/>
      <w:r w:rsidRPr="00566574">
        <w:rPr>
          <w:sz w:val="16"/>
        </w:rPr>
        <w:t>Schäfer</w:t>
      </w:r>
      <w:proofErr w:type="spellEnd"/>
      <w:r w:rsidRPr="00566574">
        <w:rPr>
          <w:sz w:val="16"/>
        </w:rPr>
        <w:t xml:space="preserve"> and </w:t>
      </w:r>
      <w:proofErr w:type="spellStart"/>
      <w:r w:rsidRPr="00566574">
        <w:rPr>
          <w:sz w:val="16"/>
        </w:rPr>
        <w:t>Schlichting</w:t>
      </w:r>
      <w:proofErr w:type="spellEnd"/>
      <w:r w:rsidRPr="00566574">
        <w:rPr>
          <w:sz w:val="16"/>
        </w:rPr>
        <w:t xml:space="preserve">, 162 2014). </w:t>
      </w:r>
      <w:proofErr w:type="spellStart"/>
      <w:r w:rsidRPr="00566574">
        <w:rPr>
          <w:sz w:val="16"/>
        </w:rPr>
        <w:t>Grundmann</w:t>
      </w:r>
      <w:proofErr w:type="spellEnd"/>
      <w:r w:rsidRPr="00566574">
        <w:rPr>
          <w:sz w:val="16"/>
        </w:rPr>
        <w:t xml:space="preserve"> and Scott (2014) also include France and Germany from 2000 to 2010 and a great 163 number of newspapers using corpus linguistic methods. Their study shows that, overall, contrarians 164 are much less prominent in media discourses than speakers who support the climate change 165 consensus. They also show that countries consistently diverge on the salience of contrarians, with a 166 much stronger entrenchment of contrarian voices in the United States. This is in line with findings 167 from Painter and Ashe (2012), who also included quality papers from Brazil, China, France, and India 168 in their analysis. They compared the coverage in 2007 and 2009/2010 during the UN Climate summit 169 in Copenhagen and, at the same time, ‘Climategate’ (the pseudo scandal constructed around 170 personal e-mails between climate researchers that were published by contrarian bloggers in order to 171 discredit climate research, Holliman (2011)). </w:t>
      </w:r>
    </w:p>
    <w:p w:rsidR="00D72FE8" w:rsidRDefault="00D72FE8" w:rsidP="00D72FE8">
      <w:pPr>
        <w:spacing w:line="276" w:lineRule="auto"/>
      </w:pPr>
    </w:p>
    <w:p w:rsidR="00D72FE8" w:rsidRPr="006612E6" w:rsidRDefault="00D72FE8" w:rsidP="00D72FE8">
      <w:pPr>
        <w:keepNext/>
        <w:keepLines/>
        <w:spacing w:before="40" w:after="0" w:line="276" w:lineRule="auto"/>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rsidR="00D72FE8" w:rsidRPr="006612E6" w:rsidRDefault="00D72FE8" w:rsidP="00D72FE8">
      <w:pPr>
        <w:spacing w:line="276" w:lineRule="auto"/>
        <w:rPr>
          <w:rFonts w:eastAsia="Calibri"/>
          <w:sz w:val="28"/>
        </w:rPr>
      </w:pPr>
      <w:r w:rsidRPr="006612E6">
        <w:rPr>
          <w:rStyle w:val="Style13ptBold"/>
          <w:sz w:val="28"/>
          <w:szCs w:val="28"/>
        </w:rPr>
        <w:t xml:space="preserve">Xu and </w:t>
      </w:r>
      <w:proofErr w:type="spellStart"/>
      <w:r w:rsidRPr="006612E6">
        <w:rPr>
          <w:rStyle w:val="Style13ptBold"/>
          <w:sz w:val="28"/>
          <w:szCs w:val="28"/>
        </w:rPr>
        <w:t>Ramanathan</w:t>
      </w:r>
      <w:proofErr w:type="spellEnd"/>
      <w:r w:rsidRPr="006612E6">
        <w:rPr>
          <w:rStyle w:val="Style13ptBold"/>
          <w:sz w:val="28"/>
          <w:szCs w:val="28"/>
        </w:rPr>
        <w:t xml:space="preserve"> 17, </w:t>
      </w:r>
      <w:proofErr w:type="spellStart"/>
      <w:r w:rsidRPr="006612E6">
        <w:rPr>
          <w:rFonts w:eastAsia="Calibri"/>
          <w:sz w:val="16"/>
          <w:szCs w:val="16"/>
        </w:rPr>
        <w:t>Yangyang</w:t>
      </w:r>
      <w:proofErr w:type="spellEnd"/>
      <w:r w:rsidRPr="006612E6">
        <w:rPr>
          <w:rFonts w:eastAsia="Calibri"/>
          <w:sz w:val="16"/>
          <w:szCs w:val="16"/>
        </w:rPr>
        <w:t xml:space="preserve"> </w:t>
      </w:r>
      <w:r w:rsidRPr="006612E6">
        <w:rPr>
          <w:sz w:val="16"/>
          <w:szCs w:val="16"/>
        </w:rPr>
        <w:t>Xu</w:t>
      </w:r>
      <w:r w:rsidRPr="006612E6">
        <w:rPr>
          <w:rFonts w:eastAsia="Calibri"/>
          <w:sz w:val="16"/>
          <w:szCs w:val="16"/>
        </w:rPr>
        <w:t xml:space="preserve">, Assistant Professor of Atmospheric Sciences at Texas A&amp;M University; and </w:t>
      </w:r>
      <w:proofErr w:type="spellStart"/>
      <w:r w:rsidRPr="006612E6">
        <w:rPr>
          <w:rFonts w:eastAsia="Calibri"/>
          <w:sz w:val="16"/>
          <w:szCs w:val="16"/>
        </w:rPr>
        <w:t>Veerabhadran</w:t>
      </w:r>
      <w:proofErr w:type="spellEnd"/>
      <w:r w:rsidRPr="006612E6">
        <w:rPr>
          <w:rFonts w:eastAsia="Calibri"/>
          <w:sz w:val="16"/>
          <w:szCs w:val="16"/>
        </w:rPr>
        <w:t xml:space="preserve"> </w:t>
      </w:r>
      <w:proofErr w:type="spellStart"/>
      <w:r w:rsidRPr="006612E6">
        <w:rPr>
          <w:rFonts w:eastAsia="Calibri"/>
          <w:sz w:val="16"/>
          <w:szCs w:val="16"/>
        </w:rPr>
        <w:t>Ramanathan</w:t>
      </w:r>
      <w:proofErr w:type="spellEnd"/>
      <w:r w:rsidRPr="006612E6">
        <w:rPr>
          <w:rFonts w:eastAsia="Calibri"/>
          <w:sz w:val="16"/>
          <w:szCs w:val="16"/>
        </w:rPr>
        <w:t>,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rsidR="00D72FE8" w:rsidRDefault="00D72FE8" w:rsidP="00D72FE8">
      <w:pPr>
        <w:spacing w:line="276" w:lineRule="auto"/>
        <w:rPr>
          <w:rFonts w:asciiTheme="majorHAnsi" w:hAnsiTheme="majorHAnsi" w:cstheme="majorHAnsi"/>
          <w:sz w:val="16"/>
        </w:rPr>
      </w:pPr>
      <w:r w:rsidRPr="004721BD">
        <w:rPr>
          <w:rFonts w:asciiTheme="majorHAnsi" w:hAnsiTheme="majorHAnsi" w:cstheme="majorHAnsi"/>
          <w:sz w:val="16"/>
        </w:rPr>
        <w:t xml:space="preserve">We are proposing the following extension to the DAI risk categorization: warming greater than 1.5 °C as “dangerous”; warming greater than 3 °C as “catastrophic?”; and warming in excess of 5 °C as “unknown??,” with the understanding that </w:t>
      </w:r>
      <w:r w:rsidRPr="004721BD">
        <w:rPr>
          <w:rStyle w:val="StyleUnderline"/>
          <w:rFonts w:asciiTheme="majorHAnsi" w:hAnsiTheme="majorHAnsi" w:cstheme="majorHAnsi"/>
          <w:highlight w:val="green"/>
        </w:rPr>
        <w:t>changes</w:t>
      </w:r>
      <w:r w:rsidRPr="004721BD">
        <w:rPr>
          <w:rStyle w:val="StyleUnderline"/>
          <w:rFonts w:asciiTheme="majorHAnsi" w:hAnsiTheme="majorHAnsi" w:cstheme="majorHAnsi"/>
        </w:rPr>
        <w:t xml:space="preserve"> of this magnitude, not experienced in the last 20+ million years, </w:t>
      </w:r>
      <w:r w:rsidRPr="004721BD">
        <w:rPr>
          <w:rStyle w:val="StyleUnderline"/>
          <w:rFonts w:asciiTheme="majorHAnsi" w:hAnsiTheme="majorHAnsi" w:cstheme="majorHAnsi"/>
          <w:highlight w:val="green"/>
        </w:rPr>
        <w:t>pose existential threats</w:t>
      </w:r>
      <w:r w:rsidRPr="004721BD">
        <w:rPr>
          <w:rStyle w:val="StyleUnderline"/>
          <w:rFonts w:asciiTheme="majorHAnsi" w:hAnsiTheme="majorHAnsi" w:cstheme="majorHAnsi"/>
        </w:rPr>
        <w:t xml:space="preserve"> to a majority of the population</w:t>
      </w:r>
      <w:r w:rsidRPr="004721BD">
        <w:rPr>
          <w:rFonts w:asciiTheme="majorHAnsi" w:hAnsiTheme="majorHAnsi" w:cstheme="majorHAnsi"/>
          <w:sz w:val="16"/>
        </w:rPr>
        <w:t xml:space="preserve">. The question mark denotes the subjective nature of our deduction and the fact that </w:t>
      </w:r>
      <w:r w:rsidRPr="004721BD">
        <w:rPr>
          <w:rStyle w:val="StyleUnderline"/>
          <w:rFonts w:asciiTheme="majorHAnsi" w:hAnsiTheme="majorHAnsi" w:cstheme="majorHAnsi"/>
          <w:highlight w:val="green"/>
        </w:rPr>
        <w:t>catastrophe can strike at</w:t>
      </w:r>
      <w:r w:rsidRPr="004721BD">
        <w:rPr>
          <w:rStyle w:val="StyleUnderline"/>
          <w:rFonts w:asciiTheme="majorHAnsi" w:hAnsiTheme="majorHAnsi" w:cstheme="majorHAnsi"/>
        </w:rPr>
        <w:t xml:space="preserve"> even </w:t>
      </w:r>
      <w:r w:rsidRPr="004721BD">
        <w:rPr>
          <w:rStyle w:val="StyleUnderline"/>
          <w:rFonts w:asciiTheme="majorHAnsi" w:hAnsiTheme="majorHAnsi" w:cstheme="majorHAnsi"/>
          <w:highlight w:val="green"/>
        </w:rPr>
        <w:t>lower</w:t>
      </w:r>
      <w:r w:rsidRPr="004721BD">
        <w:rPr>
          <w:rStyle w:val="StyleUnderline"/>
          <w:rFonts w:asciiTheme="majorHAnsi" w:hAnsiTheme="majorHAnsi" w:cstheme="majorHAnsi"/>
        </w:rPr>
        <w:t xml:space="preserve"> warming </w:t>
      </w:r>
      <w:r w:rsidRPr="004721BD">
        <w:rPr>
          <w:rStyle w:val="StyleUnderline"/>
          <w:rFonts w:asciiTheme="majorHAnsi" w:hAnsiTheme="majorHAnsi" w:cstheme="majorHAnsi"/>
          <w:highlight w:val="green"/>
        </w:rPr>
        <w:t>levels</w:t>
      </w:r>
      <w:r w:rsidRPr="004721BD">
        <w:rPr>
          <w:rStyle w:val="StyleUnderline"/>
          <w:rFonts w:asciiTheme="majorHAnsi" w:hAnsiTheme="majorHAnsi" w:cstheme="majorHAnsi"/>
        </w:rPr>
        <w:t>.</w:t>
      </w:r>
      <w:r w:rsidRPr="004721BD">
        <w:rPr>
          <w:rFonts w:asciiTheme="majorHAnsi" w:hAnsiTheme="majorHAnsi" w:cstheme="majorHAnsi"/>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4721BD">
        <w:rPr>
          <w:rStyle w:val="StyleUnderline"/>
          <w:rFonts w:asciiTheme="majorHAnsi" w:hAnsiTheme="majorHAnsi" w:cstheme="majorHAnsi"/>
        </w:rPr>
        <w:t>Several studies</w:t>
      </w:r>
      <w:r w:rsidRPr="004721BD">
        <w:rPr>
          <w:rFonts w:asciiTheme="majorHAnsi" w:hAnsiTheme="majorHAnsi" w:cstheme="majorHAnsi"/>
          <w:sz w:val="16"/>
        </w:rPr>
        <w:t xml:space="preserve"> (48, 49) </w:t>
      </w:r>
      <w:r w:rsidRPr="004721BD">
        <w:rPr>
          <w:rStyle w:val="StyleUnderline"/>
          <w:rFonts w:asciiTheme="majorHAnsi" w:hAnsiTheme="majorHAnsi" w:cstheme="majorHAnsi"/>
        </w:rPr>
        <w:t xml:space="preserve">have concluded that </w:t>
      </w:r>
      <w:r w:rsidRPr="004721BD">
        <w:rPr>
          <w:rStyle w:val="StyleUnderline"/>
          <w:rFonts w:asciiTheme="majorHAnsi" w:hAnsiTheme="majorHAnsi" w:cstheme="majorHAnsi"/>
          <w:highlight w:val="green"/>
        </w:rPr>
        <w:t>3 to 5 °</w:t>
      </w:r>
      <w:r w:rsidRPr="004721BD">
        <w:rPr>
          <w:rStyle w:val="StyleUnderline"/>
          <w:rFonts w:asciiTheme="majorHAnsi" w:hAnsiTheme="majorHAnsi" w:cstheme="majorHAnsi"/>
        </w:rPr>
        <w:t xml:space="preserve">C global warming </w:t>
      </w:r>
      <w:r w:rsidRPr="004721BD">
        <w:rPr>
          <w:rStyle w:val="StyleUnderline"/>
          <w:rFonts w:asciiTheme="majorHAnsi" w:hAnsiTheme="majorHAnsi" w:cstheme="majorHAnsi"/>
          <w:highlight w:val="green"/>
        </w:rPr>
        <w:t>is</w:t>
      </w:r>
      <w:r w:rsidRPr="004721BD">
        <w:rPr>
          <w:rStyle w:val="StyleUnderline"/>
          <w:rFonts w:asciiTheme="majorHAnsi" w:hAnsiTheme="majorHAnsi" w:cstheme="majorHAnsi"/>
        </w:rPr>
        <w:t xml:space="preserve"> likely to be </w:t>
      </w:r>
      <w:r w:rsidRPr="004721BD">
        <w:rPr>
          <w:rStyle w:val="StyleUnderline"/>
          <w:rFonts w:asciiTheme="majorHAnsi" w:hAnsiTheme="majorHAnsi" w:cstheme="majorHAnsi"/>
          <w:highlight w:val="green"/>
        </w:rPr>
        <w:t>the threshold for tipping points</w:t>
      </w:r>
      <w:r w:rsidRPr="004721BD">
        <w:rPr>
          <w:rStyle w:val="StyleUnderline"/>
          <w:rFonts w:asciiTheme="majorHAnsi" w:hAnsiTheme="majorHAnsi" w:cstheme="majorHAnsi"/>
        </w:rPr>
        <w:t xml:space="preserve"> such as the collapse of the western Antarctic ice sheet, shutdown of deep water circulation in the North Atlantic, dieback of Amazon rainforests as well as boreal forests, and collapse of the West African monsoon, among others.</w:t>
      </w:r>
      <w:r w:rsidRPr="004721BD">
        <w:rPr>
          <w:rFonts w:asciiTheme="majorHAnsi" w:hAnsiTheme="majorHAnsi" w:cstheme="majorHAnsi"/>
          <w:sz w:val="16"/>
        </w:rPr>
        <w:t xml:space="preserve"> While </w:t>
      </w:r>
      <w:r w:rsidRPr="004721BD">
        <w:rPr>
          <w:rStyle w:val="StyleUnderline"/>
          <w:rFonts w:asciiTheme="majorHAnsi" w:hAnsiTheme="majorHAnsi" w:cstheme="majorHAnsi"/>
        </w:rPr>
        <w:t xml:space="preserve">natural scientists refer to these </w:t>
      </w:r>
      <w:r w:rsidRPr="004721BD">
        <w:rPr>
          <w:rStyle w:val="StyleUnderline"/>
          <w:rFonts w:asciiTheme="majorHAnsi" w:hAnsiTheme="majorHAnsi" w:cstheme="majorHAnsi"/>
          <w:highlight w:val="green"/>
        </w:rPr>
        <w:t xml:space="preserve">as </w:t>
      </w:r>
      <w:r w:rsidRPr="004721BD">
        <w:rPr>
          <w:rStyle w:val="StyleUnderline"/>
          <w:rFonts w:asciiTheme="majorHAnsi" w:hAnsiTheme="majorHAnsi" w:cstheme="majorHAnsi"/>
        </w:rPr>
        <w:t xml:space="preserve">abrupt and </w:t>
      </w:r>
      <w:r w:rsidRPr="004721BD">
        <w:rPr>
          <w:rStyle w:val="StyleUnderline"/>
          <w:rFonts w:asciiTheme="majorHAnsi" w:hAnsiTheme="majorHAnsi" w:cstheme="majorHAnsi"/>
          <w:highlight w:val="green"/>
        </w:rPr>
        <w:t>irreversible climate changes</w:t>
      </w:r>
      <w:r w:rsidRPr="004721BD">
        <w:rPr>
          <w:rFonts w:asciiTheme="majorHAnsi" w:hAnsiTheme="majorHAnsi" w:cstheme="majorHAnsi"/>
          <w:sz w:val="16"/>
        </w:rPr>
        <w:t xml:space="preserve">, economists refer to them as </w:t>
      </w:r>
      <w:r w:rsidRPr="004721BD">
        <w:rPr>
          <w:rStyle w:val="StyleUnderline"/>
          <w:rFonts w:asciiTheme="majorHAnsi" w:hAnsiTheme="majorHAnsi" w:cstheme="majorHAnsi"/>
        </w:rPr>
        <w:t>catastrophic events</w:t>
      </w:r>
      <w:r w:rsidRPr="004721BD">
        <w:rPr>
          <w:rFonts w:asciiTheme="majorHAnsi" w:hAnsiTheme="majorHAnsi" w:cstheme="majorHAnsi"/>
          <w:sz w:val="16"/>
        </w:rPr>
        <w:t xml:space="preserve"> (49). </w:t>
      </w:r>
      <w:r w:rsidRPr="004721BD">
        <w:rPr>
          <w:rStyle w:val="StyleUnderline"/>
          <w:rFonts w:asciiTheme="majorHAnsi" w:hAnsiTheme="majorHAnsi" w:cstheme="majorHAnsi"/>
        </w:rPr>
        <w:t xml:space="preserve">Warming of such magnitudes </w:t>
      </w:r>
      <w:r w:rsidRPr="004721BD">
        <w:rPr>
          <w:rFonts w:asciiTheme="majorHAnsi" w:hAnsiTheme="majorHAnsi" w:cstheme="majorHAnsi"/>
          <w:sz w:val="16"/>
        </w:rPr>
        <w:t>also</w:t>
      </w:r>
      <w:r w:rsidRPr="004721BD">
        <w:rPr>
          <w:rStyle w:val="StyleUnderline"/>
          <w:rFonts w:asciiTheme="majorHAnsi" w:hAnsiTheme="majorHAnsi" w:cstheme="majorHAnsi"/>
        </w:rPr>
        <w:t xml:space="preserve"> has catastrophic human health effects</w:t>
      </w:r>
      <w:r w:rsidRPr="004721BD">
        <w:rPr>
          <w:rFonts w:asciiTheme="majorHAnsi" w:hAnsiTheme="majorHAnsi" w:cstheme="majorHAnsi"/>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4721BD">
        <w:rPr>
          <w:rStyle w:val="StyleUnderline"/>
          <w:rFonts w:asciiTheme="majorHAnsi" w:hAnsiTheme="majorHAnsi" w:cstheme="majorHAnsi"/>
          <w:highlight w:val="green"/>
        </w:rPr>
        <w:t>Human beings are extremely sensitive to heat</w:t>
      </w:r>
      <w:r w:rsidRPr="004721BD">
        <w:rPr>
          <w:rStyle w:val="StyleUnderline"/>
          <w:rFonts w:asciiTheme="majorHAnsi" w:hAnsiTheme="majorHAnsi" w:cstheme="majorHAnsi"/>
        </w:rPr>
        <w:t xml:space="preserve"> stress</w:t>
      </w:r>
      <w:r w:rsidRPr="004721BD">
        <w:rPr>
          <w:rFonts w:asciiTheme="majorHAnsi" w:hAnsiTheme="majorHAnsi" w:cstheme="majorHAnsi"/>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4721BD">
        <w:rPr>
          <w:rStyle w:val="StyleUnderline"/>
          <w:rFonts w:asciiTheme="majorHAnsi" w:hAnsiTheme="majorHAnsi" w:cstheme="majorHAnsi"/>
        </w:rPr>
        <w:t xml:space="preserve">a </w:t>
      </w:r>
      <w:r w:rsidRPr="004721BD">
        <w:rPr>
          <w:rStyle w:val="StyleUnderline"/>
          <w:rFonts w:asciiTheme="majorHAnsi" w:hAnsiTheme="majorHAnsi" w:cstheme="majorHAnsi"/>
          <w:highlight w:val="green"/>
        </w:rPr>
        <w:t>2 °</w:t>
      </w:r>
      <w:r w:rsidRPr="004721BD">
        <w:rPr>
          <w:rStyle w:val="StyleUnderline"/>
          <w:rFonts w:asciiTheme="majorHAnsi" w:hAnsiTheme="majorHAnsi" w:cstheme="majorHAnsi"/>
        </w:rPr>
        <w:t xml:space="preserve">C warming </w:t>
      </w:r>
      <w:r w:rsidRPr="004721BD">
        <w:rPr>
          <w:rStyle w:val="StyleUnderline"/>
          <w:rFonts w:asciiTheme="majorHAnsi" w:hAnsiTheme="majorHAnsi" w:cstheme="majorHAnsi"/>
          <w:highlight w:val="green"/>
        </w:rPr>
        <w:t>would double</w:t>
      </w:r>
      <w:r w:rsidRPr="004721BD">
        <w:rPr>
          <w:rStyle w:val="StyleUnderline"/>
          <w:rFonts w:asciiTheme="majorHAnsi" w:hAnsiTheme="majorHAnsi" w:cstheme="majorHAnsi"/>
        </w:rPr>
        <w:t xml:space="preserve"> the land area subject to </w:t>
      </w:r>
      <w:r w:rsidRPr="004721BD">
        <w:rPr>
          <w:rStyle w:val="StyleUnderline"/>
          <w:rFonts w:asciiTheme="majorHAnsi" w:hAnsiTheme="majorHAnsi" w:cstheme="majorHAnsi"/>
          <w:highlight w:val="green"/>
        </w:rPr>
        <w:t>deadly heat</w:t>
      </w:r>
      <w:r w:rsidRPr="004721BD">
        <w:rPr>
          <w:rStyle w:val="StyleUnderline"/>
          <w:rFonts w:asciiTheme="majorHAnsi" w:hAnsiTheme="majorHAnsi" w:cstheme="majorHAnsi"/>
        </w:rPr>
        <w:t xml:space="preserve"> and expose 48% of the population. A </w:t>
      </w:r>
      <w:r w:rsidRPr="004721BD">
        <w:rPr>
          <w:rStyle w:val="StyleUnderline"/>
          <w:rFonts w:asciiTheme="majorHAnsi" w:hAnsiTheme="majorHAnsi" w:cstheme="majorHAnsi"/>
          <w:highlight w:val="green"/>
        </w:rPr>
        <w:t>4 °</w:t>
      </w:r>
      <w:r w:rsidRPr="004721BD">
        <w:rPr>
          <w:rStyle w:val="StyleUnderline"/>
          <w:rFonts w:asciiTheme="majorHAnsi" w:hAnsiTheme="majorHAnsi" w:cstheme="majorHAnsi"/>
        </w:rPr>
        <w:t xml:space="preserve">C warming by 2100 </w:t>
      </w:r>
      <w:r w:rsidRPr="004721BD">
        <w:rPr>
          <w:rStyle w:val="StyleUnderline"/>
          <w:rFonts w:asciiTheme="majorHAnsi" w:hAnsiTheme="majorHAnsi" w:cstheme="majorHAnsi"/>
          <w:highlight w:val="green"/>
        </w:rPr>
        <w:t>would subject</w:t>
      </w:r>
      <w:r w:rsidRPr="004721BD">
        <w:rPr>
          <w:rStyle w:val="StyleUnderline"/>
          <w:rFonts w:asciiTheme="majorHAnsi" w:hAnsiTheme="majorHAnsi" w:cstheme="majorHAnsi"/>
        </w:rPr>
        <w:t xml:space="preserve"> </w:t>
      </w:r>
      <w:r w:rsidRPr="004721BD">
        <w:rPr>
          <w:rFonts w:asciiTheme="majorHAnsi" w:hAnsiTheme="majorHAnsi" w:cstheme="majorHAnsi"/>
          <w:sz w:val="16"/>
        </w:rPr>
        <w:t xml:space="preserve">47% of the land area and almost </w:t>
      </w:r>
      <w:r w:rsidRPr="004721BD">
        <w:rPr>
          <w:rStyle w:val="StyleUnderline"/>
          <w:rFonts w:asciiTheme="majorHAnsi" w:hAnsiTheme="majorHAnsi" w:cstheme="majorHAnsi"/>
          <w:highlight w:val="green"/>
        </w:rPr>
        <w:t>74% of the</w:t>
      </w:r>
      <w:r w:rsidRPr="004721BD">
        <w:rPr>
          <w:rStyle w:val="StyleUnderline"/>
          <w:rFonts w:asciiTheme="majorHAnsi" w:hAnsiTheme="majorHAnsi" w:cstheme="majorHAnsi"/>
        </w:rPr>
        <w:t xml:space="preserve"> world </w:t>
      </w:r>
      <w:r w:rsidRPr="004721BD">
        <w:rPr>
          <w:rStyle w:val="StyleUnderline"/>
          <w:rFonts w:asciiTheme="majorHAnsi" w:hAnsiTheme="majorHAnsi" w:cstheme="majorHAnsi"/>
          <w:highlight w:val="green"/>
        </w:rPr>
        <w:t>population</w:t>
      </w:r>
      <w:r w:rsidRPr="004721BD">
        <w:rPr>
          <w:rStyle w:val="StyleUnderline"/>
          <w:rFonts w:asciiTheme="majorHAnsi" w:hAnsiTheme="majorHAnsi" w:cstheme="majorHAnsi"/>
        </w:rPr>
        <w:t xml:space="preserve"> to deadly heat, </w:t>
      </w:r>
      <w:r w:rsidRPr="004721BD">
        <w:rPr>
          <w:rStyle w:val="StyleUnderline"/>
          <w:rFonts w:asciiTheme="majorHAnsi" w:hAnsiTheme="majorHAnsi" w:cstheme="majorHAnsi"/>
          <w:highlight w:val="green"/>
        </w:rPr>
        <w:t>which could pose existential risks</w:t>
      </w:r>
      <w:r w:rsidRPr="004721BD">
        <w:rPr>
          <w:rStyle w:val="StyleUnderline"/>
          <w:rFonts w:asciiTheme="majorHAnsi" w:hAnsiTheme="majorHAnsi" w:cstheme="majorHAnsi"/>
        </w:rPr>
        <w:t xml:space="preserve"> to humans and mammals</w:t>
      </w:r>
      <w:r w:rsidRPr="004721BD">
        <w:rPr>
          <w:rFonts w:asciiTheme="majorHAnsi" w:hAnsiTheme="majorHAnsi" w:cstheme="majorHAnsi"/>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w:t>
      </w:r>
      <w:proofErr w:type="gramStart"/>
      <w:r w:rsidRPr="004721BD">
        <w:rPr>
          <w:rFonts w:asciiTheme="majorHAnsi" w:hAnsiTheme="majorHAnsi" w:cstheme="majorHAnsi"/>
          <w:sz w:val="16"/>
        </w:rPr>
        <w:t>Our</w:t>
      </w:r>
      <w:proofErr w:type="gramEnd"/>
      <w:r w:rsidRPr="004721BD">
        <w:rPr>
          <w:rFonts w:asciiTheme="majorHAnsi" w:hAnsiTheme="majorHAnsi" w:cstheme="majorHAnsi"/>
          <w:sz w:val="16"/>
        </w:rPr>
        <w:t xml:space="preserve">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w:t>
      </w:r>
      <w:proofErr w:type="spellStart"/>
      <w:r w:rsidRPr="004721BD">
        <w:rPr>
          <w:rFonts w:asciiTheme="majorHAnsi" w:hAnsiTheme="majorHAnsi" w:cstheme="majorHAnsi"/>
          <w:sz w:val="16"/>
        </w:rPr>
        <w:t>megadrought</w:t>
      </w:r>
      <w:proofErr w:type="spellEnd"/>
      <w:r w:rsidRPr="004721BD">
        <w:rPr>
          <w:rFonts w:asciiTheme="majorHAnsi" w:hAnsiTheme="majorHAnsi" w:cstheme="majorHAnsi"/>
          <w:sz w:val="16"/>
        </w:rPr>
        <w:t xml:space="preserve">,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4721BD">
        <w:rPr>
          <w:rStyle w:val="StyleUnderline"/>
          <w:rFonts w:asciiTheme="majorHAnsi" w:hAnsiTheme="majorHAnsi" w:cstheme="majorHAnsi"/>
        </w:rPr>
        <w:t>several hundred million people would be subject to famine with warming in excess of 4 °C</w:t>
      </w:r>
      <w:r w:rsidRPr="004721BD">
        <w:rPr>
          <w:rFonts w:asciiTheme="majorHAnsi" w:hAnsiTheme="majorHAnsi" w:cstheme="majorHAnsi"/>
          <w:sz w:val="16"/>
        </w:rPr>
        <w:t xml:space="preserve"> (54). However, </w:t>
      </w:r>
      <w:r w:rsidRPr="004721BD">
        <w:rPr>
          <w:rStyle w:val="StyleUnderline"/>
          <w:rFonts w:asciiTheme="majorHAnsi" w:hAnsiTheme="majorHAnsi" w:cstheme="majorHAnsi"/>
        </w:rPr>
        <w:t xml:space="preserve">there has essentially been no discussion on warming beyond </w:t>
      </w:r>
      <w:r w:rsidRPr="004721BD">
        <w:rPr>
          <w:rStyle w:val="StyleUnderline"/>
          <w:rFonts w:asciiTheme="majorHAnsi" w:hAnsiTheme="majorHAnsi" w:cstheme="majorHAnsi"/>
          <w:highlight w:val="green"/>
        </w:rPr>
        <w:t>5 °</w:t>
      </w:r>
      <w:r w:rsidRPr="004721BD">
        <w:rPr>
          <w:rStyle w:val="StyleUnderline"/>
          <w:rFonts w:asciiTheme="majorHAnsi" w:hAnsiTheme="majorHAnsi" w:cstheme="majorHAnsi"/>
        </w:rPr>
        <w:t>C</w:t>
      </w:r>
      <w:r w:rsidRPr="004721BD">
        <w:rPr>
          <w:rFonts w:asciiTheme="majorHAnsi" w:hAnsiTheme="majorHAnsi" w:cstheme="majorHAnsi"/>
          <w:sz w:val="16"/>
        </w:rPr>
        <w:t xml:space="preserve">. Climate change-induced species extinction is one major concern with warming of such large magnitudes (&gt;5 °C). The current rate of loss of species is </w:t>
      </w:r>
      <w:r w:rsidRPr="004721BD">
        <w:rPr>
          <w:rFonts w:ascii="Cambria Math" w:hAnsi="Cambria Math" w:cs="Cambria Math"/>
          <w:sz w:val="16"/>
        </w:rPr>
        <w:t>∼</w:t>
      </w:r>
      <w:r w:rsidRPr="004721BD">
        <w:rPr>
          <w:rFonts w:asciiTheme="majorHAnsi" w:hAnsiTheme="majorHAnsi" w:cstheme="majorHAnsi"/>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4721BD">
        <w:rPr>
          <w:rStyle w:val="StyleUnderline"/>
          <w:rFonts w:asciiTheme="majorHAnsi" w:hAnsiTheme="majorHAnsi" w:cstheme="majorHAnsi"/>
          <w:highlight w:val="green"/>
        </w:rPr>
        <w:t>can act as a major force multiplier and expose</w:t>
      </w:r>
      <w:r w:rsidRPr="004721BD">
        <w:rPr>
          <w:rStyle w:val="StyleUnderline"/>
          <w:rFonts w:asciiTheme="majorHAnsi" w:hAnsiTheme="majorHAnsi" w:cstheme="majorHAnsi"/>
        </w:rPr>
        <w:t xml:space="preserve"> as much as </w:t>
      </w:r>
      <w:r w:rsidRPr="004721BD">
        <w:rPr>
          <w:rStyle w:val="StyleUnderline"/>
          <w:rFonts w:asciiTheme="majorHAnsi" w:hAnsiTheme="majorHAnsi" w:cstheme="majorHAnsi"/>
          <w:highlight w:val="green"/>
        </w:rPr>
        <w:t>90% of species</w:t>
      </w:r>
      <w:r w:rsidRPr="004721BD">
        <w:rPr>
          <w:rStyle w:val="StyleUnderline"/>
          <w:rFonts w:asciiTheme="majorHAnsi" w:hAnsiTheme="majorHAnsi" w:cstheme="majorHAnsi"/>
        </w:rPr>
        <w:t xml:space="preserve"> to the dangers of extinction</w:t>
      </w:r>
      <w:r w:rsidRPr="004721BD">
        <w:rPr>
          <w:rFonts w:asciiTheme="majorHAnsi" w:hAnsiTheme="majorHAnsi" w:cstheme="majorHAnsi"/>
          <w:sz w:val="16"/>
        </w:rPr>
        <w:t xml:space="preserve"> (57). </w:t>
      </w:r>
      <w:r w:rsidRPr="004721BD">
        <w:rPr>
          <w:rStyle w:val="StyleUnderline"/>
          <w:rFonts w:asciiTheme="majorHAnsi" w:hAnsiTheme="majorHAnsi" w:cstheme="majorHAnsi"/>
          <w:highlight w:val="green"/>
        </w:rPr>
        <w:t>The</w:t>
      </w:r>
      <w:r w:rsidRPr="004721BD">
        <w:rPr>
          <w:rStyle w:val="StyleUnderline"/>
          <w:rFonts w:asciiTheme="majorHAnsi" w:hAnsiTheme="majorHAnsi" w:cstheme="majorHAnsi"/>
        </w:rPr>
        <w:t xml:space="preserve"> bodily </w:t>
      </w:r>
      <w:r w:rsidRPr="004721BD">
        <w:rPr>
          <w:rStyle w:val="StyleUnderline"/>
          <w:rFonts w:asciiTheme="majorHAnsi" w:hAnsiTheme="majorHAnsi" w:cstheme="majorHAnsi"/>
          <w:highlight w:val="green"/>
        </w:rPr>
        <w:t>harms combined with</w:t>
      </w:r>
      <w:r w:rsidRPr="004721BD">
        <w:rPr>
          <w:rStyle w:val="StyleUnderline"/>
          <w:rFonts w:asciiTheme="majorHAnsi" w:hAnsiTheme="majorHAnsi" w:cstheme="majorHAnsi"/>
        </w:rPr>
        <w:t xml:space="preserve"> climate change-forced </w:t>
      </w:r>
      <w:r w:rsidRPr="004721BD">
        <w:rPr>
          <w:rStyle w:val="StyleUnderline"/>
          <w:rFonts w:asciiTheme="majorHAnsi" w:hAnsiTheme="majorHAnsi" w:cstheme="majorHAnsi"/>
          <w:highlight w:val="green"/>
        </w:rPr>
        <w:t>species destruction, biod</w:t>
      </w:r>
      <w:r w:rsidRPr="004721BD">
        <w:rPr>
          <w:rStyle w:val="StyleUnderline"/>
          <w:rFonts w:asciiTheme="majorHAnsi" w:hAnsiTheme="majorHAnsi" w:cstheme="majorHAnsi"/>
        </w:rPr>
        <w:t xml:space="preserve">iversity </w:t>
      </w:r>
      <w:r w:rsidRPr="004721BD">
        <w:rPr>
          <w:rStyle w:val="StyleUnderline"/>
          <w:rFonts w:asciiTheme="majorHAnsi" w:hAnsiTheme="majorHAnsi" w:cstheme="majorHAnsi"/>
          <w:highlight w:val="green"/>
        </w:rPr>
        <w:t>loss, and threats to water and food security</w:t>
      </w:r>
      <w:r w:rsidRPr="004721BD">
        <w:rPr>
          <w:rFonts w:asciiTheme="majorHAnsi" w:hAnsiTheme="majorHAnsi" w:cstheme="majorHAnsi"/>
          <w:sz w:val="16"/>
        </w:rPr>
        <w:t xml:space="preserve">, as summarized recently (58), </w:t>
      </w:r>
      <w:r w:rsidRPr="004721BD">
        <w:rPr>
          <w:rStyle w:val="StyleUnderline"/>
          <w:rFonts w:asciiTheme="majorHAnsi" w:hAnsiTheme="majorHAnsi" w:cstheme="majorHAnsi"/>
        </w:rPr>
        <w:t xml:space="preserve">motivated us to </w:t>
      </w:r>
      <w:r w:rsidRPr="004721BD">
        <w:rPr>
          <w:rStyle w:val="StyleUnderline"/>
          <w:rFonts w:asciiTheme="majorHAnsi" w:hAnsiTheme="majorHAnsi" w:cstheme="majorHAnsi"/>
          <w:highlight w:val="green"/>
        </w:rPr>
        <w:t>categorize warming</w:t>
      </w:r>
      <w:r w:rsidRPr="004721BD">
        <w:rPr>
          <w:rStyle w:val="StyleUnderline"/>
          <w:rFonts w:asciiTheme="majorHAnsi" w:hAnsiTheme="majorHAnsi" w:cstheme="majorHAnsi"/>
        </w:rPr>
        <w:t xml:space="preserve"> beyond 5 °C </w:t>
      </w:r>
      <w:r w:rsidRPr="004721BD">
        <w:rPr>
          <w:rStyle w:val="StyleUnderline"/>
          <w:rFonts w:asciiTheme="majorHAnsi" w:hAnsiTheme="majorHAnsi" w:cstheme="majorHAnsi"/>
          <w:highlight w:val="green"/>
        </w:rPr>
        <w:t>as</w:t>
      </w:r>
      <w:r w:rsidRPr="004721BD">
        <w:rPr>
          <w:rFonts w:asciiTheme="majorHAnsi" w:hAnsiTheme="majorHAnsi" w:cstheme="majorHAnsi"/>
          <w:sz w:val="16"/>
        </w:rPr>
        <w:t xml:space="preserve"> unknown??, implying the possibility of </w:t>
      </w:r>
      <w:r w:rsidRPr="004721BD">
        <w:rPr>
          <w:rStyle w:val="StyleUnderline"/>
          <w:rFonts w:asciiTheme="majorHAnsi" w:hAnsiTheme="majorHAnsi" w:cstheme="majorHAnsi"/>
          <w:highlight w:val="green"/>
        </w:rPr>
        <w:t>existential</w:t>
      </w:r>
      <w:r w:rsidRPr="004721BD">
        <w:rPr>
          <w:rFonts w:asciiTheme="majorHAnsi" w:hAnsiTheme="majorHAnsi" w:cstheme="majorHAnsi"/>
          <w:sz w:val="16"/>
        </w:rPr>
        <w:t xml:space="preserve"> threats. Fig. 2 displays these three risk categorizations (vertical dashed lines).</w:t>
      </w:r>
    </w:p>
    <w:p w:rsidR="00D72FE8" w:rsidRPr="00BD0715" w:rsidRDefault="00D72FE8" w:rsidP="00BD0715">
      <w:pPr>
        <w:pStyle w:val="Heading4"/>
      </w:pPr>
      <w:r w:rsidRPr="00BD0715">
        <w:t xml:space="preserve">Ozone is an independent existential risk </w:t>
      </w:r>
    </w:p>
    <w:p w:rsidR="00D72FE8" w:rsidRDefault="00D72FE8" w:rsidP="00D72FE8">
      <w:pPr>
        <w:spacing w:line="276" w:lineRule="auto"/>
      </w:pPr>
      <w:r w:rsidRPr="00E65F55">
        <w:rPr>
          <w:rStyle w:val="Style13ptBold"/>
        </w:rPr>
        <w:t>University of Southampton 20</w:t>
      </w:r>
      <w:r>
        <w:t xml:space="preserve"> [University of Southampton Press Release, “</w:t>
      </w:r>
      <w:r w:rsidRPr="00C35F4F">
        <w:t>Study shows erosion of ozone layer responsible for mass extinction event</w:t>
      </w:r>
      <w:r>
        <w:t xml:space="preserve">,” University of Southampton News, </w:t>
      </w:r>
      <w:hyperlink r:id="rId7" w:history="1">
        <w:r w:rsidRPr="000D3292">
          <w:rPr>
            <w:rStyle w:val="Hyperlink"/>
          </w:rPr>
          <w:t>https://www.southampton.ac.uk/news/2020/05/ozone-extinction-event.page</w:t>
        </w:r>
      </w:hyperlink>
      <w:r>
        <w:t>] /Triumph Debate</w:t>
      </w:r>
    </w:p>
    <w:p w:rsidR="00D72FE8" w:rsidRDefault="00D72FE8" w:rsidP="00D72FE8">
      <w:pPr>
        <w:spacing w:line="276" w:lineRule="auto"/>
        <w:rPr>
          <w:u w:val="single"/>
        </w:rPr>
      </w:pPr>
      <w:r w:rsidRPr="00C35F4F">
        <w:rPr>
          <w:sz w:val="16"/>
        </w:rPr>
        <w:t xml:space="preserve">Researchers at the University of Southampton have shown that </w:t>
      </w:r>
      <w:r w:rsidRPr="00E65F55">
        <w:rPr>
          <w:b/>
          <w:highlight w:val="green"/>
          <w:u w:val="single"/>
        </w:rPr>
        <w:t>an extinction event</w:t>
      </w:r>
      <w:r w:rsidRPr="00E65F55">
        <w:rPr>
          <w:highlight w:val="green"/>
          <w:u w:val="single"/>
        </w:rPr>
        <w:t xml:space="preserve"> </w:t>
      </w:r>
      <w:r w:rsidRPr="00C35F4F">
        <w:rPr>
          <w:u w:val="single"/>
        </w:rPr>
        <w:t xml:space="preserve">360 million years ago, that killed much of the Earth’s plant and freshwater aquatic life, </w:t>
      </w:r>
      <w:r w:rsidRPr="00E65F55">
        <w:rPr>
          <w:b/>
          <w:highlight w:val="green"/>
          <w:u w:val="single"/>
        </w:rPr>
        <w:t>was caused by a brief breakdown of the ozone layer</w:t>
      </w:r>
      <w:r w:rsidRPr="00E65F55">
        <w:rPr>
          <w:sz w:val="16"/>
          <w:highlight w:val="green"/>
        </w:rPr>
        <w:t xml:space="preserve"> </w:t>
      </w:r>
      <w:r w:rsidRPr="00C35F4F">
        <w:rPr>
          <w:sz w:val="16"/>
        </w:rPr>
        <w:t xml:space="preserve">that shields the Earth from damaging ultraviolet (UV) radiation. </w:t>
      </w:r>
      <w:r w:rsidRPr="00C35F4F">
        <w:rPr>
          <w:u w:val="single"/>
        </w:rPr>
        <w:t>This is a newly discovered extinction mechanism with profound implications</w:t>
      </w:r>
      <w:r w:rsidRPr="00C35F4F">
        <w:rPr>
          <w:sz w:val="16"/>
        </w:rPr>
        <w:t xml:space="preserve"> for our warming world today. </w:t>
      </w:r>
      <w:r w:rsidRPr="00C35F4F">
        <w:rPr>
          <w:u w:val="single"/>
        </w:rPr>
        <w:t>There have been a number of mass extinction</w:t>
      </w:r>
      <w:r w:rsidRPr="00C35F4F">
        <w:rPr>
          <w:sz w:val="16"/>
        </w:rPr>
        <w:t xml:space="preserve"> in the geological past. </w:t>
      </w:r>
      <w:r w:rsidRPr="00C35F4F">
        <w:rPr>
          <w:u w:val="single"/>
        </w:rPr>
        <w:t>Only one was caused by an asteroid hitting the Earth</w:t>
      </w:r>
      <w:r w:rsidRPr="00C35F4F">
        <w:rPr>
          <w:sz w:val="16"/>
        </w:rPr>
        <w:t xml:space="preserve">, which was 66 million years ago when the dinosaurs became extinct. </w:t>
      </w:r>
      <w:r w:rsidRPr="00C35F4F">
        <w:rPr>
          <w:u w:val="single"/>
        </w:rPr>
        <w:t>Three of the others</w:t>
      </w:r>
      <w:r w:rsidRPr="00C35F4F">
        <w:rPr>
          <w:sz w:val="16"/>
        </w:rPr>
        <w:t xml:space="preserve">, including the end Permian Great Dying, 252 million years ago, </w:t>
      </w:r>
      <w:r w:rsidRPr="00C35F4F">
        <w:rPr>
          <w:u w:val="single"/>
        </w:rPr>
        <w:t xml:space="preserve">were caused by huge continental scale volcanic eruptions that </w:t>
      </w:r>
      <w:proofErr w:type="spellStart"/>
      <w:r w:rsidRPr="00C35F4F">
        <w:rPr>
          <w:u w:val="single"/>
        </w:rPr>
        <w:t>destabilised</w:t>
      </w:r>
      <w:proofErr w:type="spellEnd"/>
      <w:r w:rsidRPr="00C35F4F">
        <w:rPr>
          <w:u w:val="single"/>
        </w:rPr>
        <w:t xml:space="preserve"> the Earth’s atmospheres</w:t>
      </w:r>
      <w:r w:rsidRPr="00C35F4F">
        <w:rPr>
          <w:sz w:val="16"/>
        </w:rPr>
        <w:t xml:space="preserve"> and oceans. Now, scientists have found evidence showing </w:t>
      </w:r>
      <w:r w:rsidRPr="00C35F4F">
        <w:rPr>
          <w:u w:val="single"/>
        </w:rPr>
        <w:t xml:space="preserve">it was </w:t>
      </w:r>
      <w:r w:rsidRPr="00E65F55">
        <w:rPr>
          <w:b/>
          <w:highlight w:val="green"/>
          <w:u w:val="single"/>
        </w:rPr>
        <w:t xml:space="preserve">high levels of UV radiation </w:t>
      </w:r>
      <w:r w:rsidRPr="00E65F55">
        <w:rPr>
          <w:u w:val="single"/>
        </w:rPr>
        <w:t>which</w:t>
      </w:r>
      <w:r w:rsidRPr="00E65F55">
        <w:rPr>
          <w:b/>
          <w:highlight w:val="green"/>
          <w:u w:val="single"/>
        </w:rPr>
        <w:t xml:space="preserve"> collapsed forest ecosystems and killed off many species of fish and </w:t>
      </w:r>
      <w:proofErr w:type="spellStart"/>
      <w:r w:rsidRPr="00E65F55">
        <w:rPr>
          <w:b/>
          <w:highlight w:val="green"/>
          <w:u w:val="single"/>
        </w:rPr>
        <w:t>tetrapods</w:t>
      </w:r>
      <w:proofErr w:type="spellEnd"/>
      <w:r w:rsidRPr="00E65F55">
        <w:rPr>
          <w:highlight w:val="green"/>
          <w:u w:val="single"/>
        </w:rPr>
        <w:t xml:space="preserve"> </w:t>
      </w:r>
      <w:r w:rsidRPr="00C35F4F">
        <w:rPr>
          <w:sz w:val="16"/>
        </w:rPr>
        <w:t xml:space="preserve">(our four limbed ancestors) at the end of the Devonian geological period, 359 million years ago. This damaging burst of UV radiation occurred as part of one of the Earth’s climate cycles, rather than being caused by a huge volcanic eruption. The ozone collapse occurred as the climate rapidly warmed following an intense ice age and the researchers suggest that the Earth today could reach comparable temperatures, possibly triggering a similar event. Their findings are published in the journal Science Advances. The team collected rock samples during expeditions to mountainous polar-regions in East Greenland, which once formed a huge ancient lake bed in the arid interior of the Old Red Sandstone Continent, made up of Europe and North America. This lake was situated in the Earth’s southern hemisphere and would have been similar in nature to modern day Lake Chad on the edge of the Sahara Desert. Other rocks were collected from the Andean Mountains above Lake Titicaca in Bolivia. These South American samples were from the southern continent of </w:t>
      </w:r>
      <w:proofErr w:type="spellStart"/>
      <w:r w:rsidRPr="00C35F4F">
        <w:rPr>
          <w:sz w:val="16"/>
        </w:rPr>
        <w:t>Gondwana</w:t>
      </w:r>
      <w:proofErr w:type="spellEnd"/>
      <w:r w:rsidRPr="00C35F4F">
        <w:rPr>
          <w:sz w:val="16"/>
        </w:rPr>
        <w:t xml:space="preserve">, which was closer to the Devonian South Pole. They held clues as to what was happening at the edge of the melting Devonian ice sheet, allowing a comparison between the extinction event close to the pole and close to the equator. Back in the lab, the rocks were dissolved in hydrofluoric acid, releasing microscopic plant spores (like pollen, but from fern like plants that didn’t have seeds or flowers) which had lain preserved for hundreds of millions of years. On microscopic examination, the scientists found many of the spores had bizarrely formed spines on their surface – a response to UV radiation damaging their DNA. Also, many spores had dark pigmented walls, thought to be a kind of protective ‘tan’, due to increased and damaging UV levels. The scientists concluded that, </w:t>
      </w:r>
      <w:r w:rsidRPr="00C35F4F">
        <w:rPr>
          <w:u w:val="single"/>
        </w:rPr>
        <w:t>during a time of rapid global warming, the ozone layer collapsed for a short period, exposing life on Earth to harmful levels of UV radiation and triggering a mass extinction event on land and in shallow water</w:t>
      </w:r>
      <w:r w:rsidRPr="00C35F4F">
        <w:rPr>
          <w:sz w:val="16"/>
        </w:rPr>
        <w:t xml:space="preserve"> at the Devonian-Carboniferous boundary. Following melting of the ice sheets, the climate was very warm, with the increased heat above continents pushing more naturally generated ozone destroying chemicals into the upper atmosphere. This let in high levels of UV-B radiation for several thousand years. Lead researcher Professor John Marshall, of the University of Southampton’s School of Ocean and Earth Science, who is a National Geographic Explorer, comments: “Our ozone shield vanished for a short time in this ancient period, coinciding with a brief and quick warming of the Earth. Our ozone layer is naturally in a state of flux – constantly being created and lost – and we have shown this happened in the past too, without a catalyst such as a continental scale volcanic eruption.” </w:t>
      </w:r>
      <w:r w:rsidRPr="00C35F4F">
        <w:rPr>
          <w:u w:val="single"/>
        </w:rPr>
        <w:t xml:space="preserve">During the extinction, </w:t>
      </w:r>
      <w:r w:rsidRPr="00E65F55">
        <w:rPr>
          <w:b/>
          <w:highlight w:val="green"/>
          <w:u w:val="single"/>
        </w:rPr>
        <w:t>plants selectively survived, but were enormously disrupted as the forest ecosystem collapsed</w:t>
      </w:r>
      <w:r w:rsidRPr="00C35F4F">
        <w:rPr>
          <w:sz w:val="16"/>
        </w:rPr>
        <w:t xml:space="preserve">. The dominant group of </w:t>
      </w:r>
      <w:proofErr w:type="spellStart"/>
      <w:r w:rsidRPr="00C35F4F">
        <w:rPr>
          <w:u w:val="single"/>
        </w:rPr>
        <w:t>armoured</w:t>
      </w:r>
      <w:proofErr w:type="spellEnd"/>
      <w:r w:rsidRPr="00C35F4F">
        <w:rPr>
          <w:u w:val="single"/>
        </w:rPr>
        <w:t xml:space="preserve"> fish became extinct. </w:t>
      </w:r>
      <w:r w:rsidRPr="00E65F55">
        <w:rPr>
          <w:b/>
          <w:highlight w:val="green"/>
          <w:u w:val="single"/>
        </w:rPr>
        <w:t>Those that survived – sharks and bony fish – remain</w:t>
      </w:r>
      <w:r w:rsidRPr="00E65F55">
        <w:rPr>
          <w:highlight w:val="green"/>
          <w:u w:val="single"/>
        </w:rPr>
        <w:t xml:space="preserve"> </w:t>
      </w:r>
      <w:r w:rsidRPr="00C35F4F">
        <w:rPr>
          <w:u w:val="single"/>
        </w:rPr>
        <w:t xml:space="preserve">to this day the </w:t>
      </w:r>
      <w:r w:rsidRPr="00E65F55">
        <w:rPr>
          <w:b/>
          <w:highlight w:val="green"/>
          <w:u w:val="single"/>
        </w:rPr>
        <w:t>dominant</w:t>
      </w:r>
      <w:r w:rsidRPr="00E65F55">
        <w:rPr>
          <w:highlight w:val="green"/>
          <w:u w:val="single"/>
        </w:rPr>
        <w:t xml:space="preserve"> </w:t>
      </w:r>
      <w:r w:rsidRPr="00C35F4F">
        <w:rPr>
          <w:u w:val="single"/>
        </w:rPr>
        <w:t>fish in our ecosystems.</w:t>
      </w:r>
      <w:r w:rsidRPr="00C35F4F">
        <w:rPr>
          <w:sz w:val="16"/>
        </w:rPr>
        <w:t xml:space="preserve"> These extinctions came at a key time for the evolution of our own ancestors, the </w:t>
      </w:r>
      <w:proofErr w:type="spellStart"/>
      <w:r w:rsidRPr="00C35F4F">
        <w:rPr>
          <w:sz w:val="16"/>
        </w:rPr>
        <w:t>tetrapods</w:t>
      </w:r>
      <w:proofErr w:type="spellEnd"/>
      <w:r w:rsidRPr="00C35F4F">
        <w:rPr>
          <w:sz w:val="16"/>
        </w:rPr>
        <w:t xml:space="preserve">. These </w:t>
      </w:r>
      <w:r w:rsidRPr="00E65F55">
        <w:rPr>
          <w:b/>
          <w:highlight w:val="green"/>
          <w:u w:val="single"/>
        </w:rPr>
        <w:t xml:space="preserve">early </w:t>
      </w:r>
      <w:proofErr w:type="spellStart"/>
      <w:r w:rsidRPr="00E65F55">
        <w:rPr>
          <w:b/>
          <w:highlight w:val="green"/>
          <w:u w:val="single"/>
        </w:rPr>
        <w:t>tetrapods</w:t>
      </w:r>
      <w:proofErr w:type="spellEnd"/>
      <w:r w:rsidRPr="00E65F55">
        <w:rPr>
          <w:highlight w:val="green"/>
          <w:u w:val="single"/>
        </w:rPr>
        <w:t xml:space="preserve"> </w:t>
      </w:r>
      <w:r w:rsidRPr="00C35F4F">
        <w:rPr>
          <w:u w:val="single"/>
        </w:rPr>
        <w:t>are fish</w:t>
      </w:r>
      <w:r w:rsidRPr="00C35F4F">
        <w:rPr>
          <w:sz w:val="16"/>
        </w:rPr>
        <w:t xml:space="preserve"> that evolved to have limbs rather than fins, </w:t>
      </w:r>
      <w:r w:rsidRPr="00C35F4F">
        <w:rPr>
          <w:u w:val="single"/>
        </w:rPr>
        <w:t xml:space="preserve">but still </w:t>
      </w:r>
      <w:r w:rsidRPr="00E65F55">
        <w:rPr>
          <w:b/>
          <w:highlight w:val="green"/>
          <w:u w:val="single"/>
        </w:rPr>
        <w:t>mostly lived in water</w:t>
      </w:r>
      <w:r w:rsidRPr="00C35F4F">
        <w:rPr>
          <w:sz w:val="16"/>
        </w:rPr>
        <w:t xml:space="preserve">. Their limbs possessed many fingers and toes. </w:t>
      </w:r>
      <w:r w:rsidRPr="00E65F55">
        <w:rPr>
          <w:b/>
          <w:highlight w:val="green"/>
          <w:u w:val="single"/>
        </w:rPr>
        <w:t>The extinction reset the direction of their evolution</w:t>
      </w:r>
      <w:r w:rsidRPr="00E65F55">
        <w:rPr>
          <w:sz w:val="16"/>
          <w:highlight w:val="green"/>
        </w:rPr>
        <w:t xml:space="preserve"> </w:t>
      </w:r>
      <w:r w:rsidRPr="00C35F4F">
        <w:rPr>
          <w:sz w:val="16"/>
        </w:rPr>
        <w:t xml:space="preserve">with the post-extinction survivors being terrestrial and with the number of fingers and toes reduced to five. Professor Marshall says his team’s findings have startling implications for life on Earth today: “Current estimates suggest we will reach similar global temperatures to those of 360 million years ago, </w:t>
      </w:r>
      <w:r w:rsidRPr="00E65F55">
        <w:rPr>
          <w:b/>
          <w:highlight w:val="green"/>
          <w:u w:val="single"/>
        </w:rPr>
        <w:t>with the</w:t>
      </w:r>
      <w:r w:rsidRPr="00E65F55">
        <w:rPr>
          <w:b/>
          <w:sz w:val="16"/>
          <w:highlight w:val="green"/>
        </w:rPr>
        <w:t xml:space="preserve"> </w:t>
      </w:r>
      <w:r w:rsidRPr="00E65F55">
        <w:rPr>
          <w:b/>
          <w:highlight w:val="green"/>
          <w:u w:val="single"/>
        </w:rPr>
        <w:t>possibility that a similar collapse of the ozone layer could occur again</w:t>
      </w:r>
      <w:r w:rsidRPr="00C35F4F">
        <w:rPr>
          <w:u w:val="single"/>
        </w:rPr>
        <w:t xml:space="preserve">, </w:t>
      </w:r>
      <w:r w:rsidRPr="00E65F55">
        <w:rPr>
          <w:b/>
          <w:highlight w:val="green"/>
          <w:u w:val="single"/>
        </w:rPr>
        <w:t>exposing surface and shallow sea life to deadly radiation. This would move us</w:t>
      </w:r>
      <w:r w:rsidRPr="00E65F55">
        <w:rPr>
          <w:highlight w:val="green"/>
          <w:u w:val="single"/>
        </w:rPr>
        <w:t xml:space="preserve"> </w:t>
      </w:r>
      <w:r w:rsidRPr="00C35F4F">
        <w:rPr>
          <w:u w:val="single"/>
        </w:rPr>
        <w:t xml:space="preserve">from the current state of climate change, </w:t>
      </w:r>
      <w:r w:rsidRPr="00E65F55">
        <w:rPr>
          <w:b/>
          <w:highlight w:val="green"/>
          <w:u w:val="single"/>
        </w:rPr>
        <w:t>to a climate emergency</w:t>
      </w:r>
      <w:r w:rsidRPr="00C35F4F">
        <w:rPr>
          <w:u w:val="single"/>
        </w:rPr>
        <w:t>.”</w:t>
      </w:r>
    </w:p>
    <w:p w:rsidR="00D72FE8" w:rsidRDefault="00EC7134" w:rsidP="00EC7134">
      <w:pPr>
        <w:pStyle w:val="Heading1"/>
      </w:pPr>
      <w:proofErr w:type="spellStart"/>
      <w:r>
        <w:t>Misinfo</w:t>
      </w:r>
      <w:proofErr w:type="spellEnd"/>
      <w:r>
        <w:t xml:space="preserve"> DA</w:t>
      </w:r>
    </w:p>
    <w:p w:rsidR="00E45D5C" w:rsidRDefault="00E45D5C" w:rsidP="00E45D5C">
      <w:pPr>
        <w:pStyle w:val="Heading4"/>
      </w:pPr>
      <w:r>
        <w:t>Objectivity is a tool to silence black voices and issues in media</w:t>
      </w:r>
    </w:p>
    <w:p w:rsidR="00E45D5C" w:rsidRDefault="00E45D5C" w:rsidP="00E45D5C">
      <w:r w:rsidRPr="00297340">
        <w:rPr>
          <w:rStyle w:val="Heading4Char"/>
        </w:rPr>
        <w:t>Schneider 20</w:t>
      </w:r>
      <w:r>
        <w:t xml:space="preserve"> [Gabe Schneider, political journalist with a degree in Political Science and Urban Planning from University of California San Diego, 12-21-2020, "Journalism outlets need new social media policies," University of Missouri Reynolds Journalism Institute, https://rjionline.org/reporting/journalism-outlets-need-new-social-media-policies/]/Kankee</w:t>
      </w:r>
    </w:p>
    <w:p w:rsidR="00E45D5C" w:rsidRDefault="00E45D5C" w:rsidP="00E45D5C">
      <w:pPr>
        <w:rPr>
          <w:sz w:val="16"/>
        </w:rPr>
      </w:pPr>
      <w:r w:rsidRPr="00500419">
        <w:rPr>
          <w:sz w:val="16"/>
        </w:rPr>
        <w:t xml:space="preserve">What should they look like? Pittsburgh Post-Gazette journalist Alexis Johnson was barred from protest coverage after joking about a Kenny Chesney concert on Twitter. She tweeted: “Horrifying scenes and aftermath from selfish LOOTERS who don’t care about this city!!!!! …. oh wait sorry. No, these are pictures from a Kenny Chesney concert tailgate. Whoops.” Johnson, a Black journalist, was punished for making a joke about the media framing of “riots” and “looting.” While one of her white colleagues called one alleged looter a “scumbag,” it was Johnson who was punished. “I was told it violated our social media policy. They kept calling it an educational conversation, but there was no warning, no ‘Hey can you take the tweet down?’ By Monday morning, they had decided I would no longer be able to cover it,” Johnson told CBS2. The harsh reactionary punishment applied to Johnson is ridiculous, but not unique. Other </w:t>
      </w:r>
      <w:r w:rsidRPr="003C7548">
        <w:rPr>
          <w:rStyle w:val="StyleUnderline"/>
        </w:rPr>
        <w:t>Black journalists have faced</w:t>
      </w:r>
      <w:r w:rsidRPr="00500419">
        <w:rPr>
          <w:sz w:val="16"/>
        </w:rPr>
        <w:t xml:space="preserve"> similar </w:t>
      </w:r>
      <w:r w:rsidRPr="00500419">
        <w:rPr>
          <w:rStyle w:val="Emphasis"/>
        </w:rPr>
        <w:t>repercussions</w:t>
      </w:r>
      <w:r w:rsidRPr="00500419">
        <w:rPr>
          <w:sz w:val="16"/>
        </w:rPr>
        <w:t xml:space="preserve">: Wesley </w:t>
      </w:r>
      <w:r w:rsidRPr="003C7548">
        <w:rPr>
          <w:rStyle w:val="StyleUnderline"/>
        </w:rPr>
        <w:t xml:space="preserve">Lowery was </w:t>
      </w:r>
      <w:r w:rsidRPr="00500419">
        <w:rPr>
          <w:rStyle w:val="StyleUnderline"/>
        </w:rPr>
        <w:t>punished</w:t>
      </w:r>
      <w:r w:rsidRPr="003C7548">
        <w:rPr>
          <w:rStyle w:val="StyleUnderline"/>
        </w:rPr>
        <w:t xml:space="preserve"> by the Washington Post for correctly framing the Tea Party as a racist reactionary movement</w:t>
      </w:r>
      <w:r w:rsidRPr="00500419">
        <w:rPr>
          <w:sz w:val="16"/>
        </w:rPr>
        <w:t xml:space="preserve">. So was Kendra </w:t>
      </w:r>
      <w:r w:rsidRPr="003C7548">
        <w:rPr>
          <w:rStyle w:val="StyleUnderline"/>
        </w:rPr>
        <w:t>Pierre-Louis</w:t>
      </w:r>
      <w:r w:rsidRPr="00500419">
        <w:rPr>
          <w:sz w:val="16"/>
        </w:rPr>
        <w:t xml:space="preserve">, who </w:t>
      </w:r>
      <w:r w:rsidRPr="003C7548">
        <w:rPr>
          <w:rStyle w:val="StyleUnderline"/>
        </w:rPr>
        <w:t>was punished by the New York Times for saying white supremacy is racist.</w:t>
      </w:r>
      <w:r>
        <w:rPr>
          <w:rStyle w:val="StyleUnderline"/>
        </w:rPr>
        <w:t xml:space="preserve"> </w:t>
      </w:r>
      <w:r w:rsidRPr="00500419">
        <w:rPr>
          <w:sz w:val="16"/>
        </w:rPr>
        <w:t xml:space="preserve">The trend line is that </w:t>
      </w:r>
      <w:r w:rsidRPr="00500419">
        <w:rPr>
          <w:rStyle w:val="StyleUnderline"/>
          <w:highlight w:val="green"/>
        </w:rPr>
        <w:t>reporters</w:t>
      </w:r>
      <w:r w:rsidRPr="003C7548">
        <w:rPr>
          <w:rStyle w:val="StyleUnderline"/>
        </w:rPr>
        <w:t xml:space="preserve">, </w:t>
      </w:r>
      <w:r w:rsidRPr="00500419">
        <w:rPr>
          <w:rStyle w:val="StyleUnderline"/>
          <w:highlight w:val="green"/>
        </w:rPr>
        <w:t>often Black</w:t>
      </w:r>
      <w:r w:rsidRPr="003C7548">
        <w:rPr>
          <w:rStyle w:val="StyleUnderline"/>
        </w:rPr>
        <w:t xml:space="preserve">, </w:t>
      </w:r>
      <w:r w:rsidRPr="00500419">
        <w:rPr>
          <w:rStyle w:val="StyleUnderline"/>
          <w:highlight w:val="green"/>
        </w:rPr>
        <w:t>are punished for their perspective</w:t>
      </w:r>
      <w:r w:rsidRPr="00500419">
        <w:rPr>
          <w:sz w:val="16"/>
        </w:rPr>
        <w:t xml:space="preserve">, </w:t>
      </w:r>
      <w:r w:rsidRPr="00500419">
        <w:rPr>
          <w:sz w:val="16"/>
          <w:szCs w:val="16"/>
        </w:rPr>
        <w:t>even if it’s rooted in reporting and facts</w:t>
      </w:r>
      <w:r w:rsidRPr="00500419">
        <w:rPr>
          <w:sz w:val="16"/>
        </w:rPr>
        <w:t xml:space="preserve">. </w:t>
      </w:r>
      <w:r w:rsidRPr="00500419">
        <w:rPr>
          <w:rStyle w:val="Emphasis"/>
          <w:highlight w:val="green"/>
        </w:rPr>
        <w:t>Punishment</w:t>
      </w:r>
      <w:r w:rsidRPr="00500419">
        <w:rPr>
          <w:rStyle w:val="StyleUnderline"/>
          <w:highlight w:val="green"/>
        </w:rPr>
        <w:t xml:space="preserve"> can mean </w:t>
      </w:r>
      <w:r w:rsidRPr="00500419">
        <w:rPr>
          <w:rStyle w:val="StyleUnderline"/>
        </w:rPr>
        <w:t>being</w:t>
      </w:r>
      <w:r w:rsidRPr="003C7548">
        <w:rPr>
          <w:rStyle w:val="StyleUnderline"/>
        </w:rPr>
        <w:t xml:space="preserve"> barred from covering a topic</w:t>
      </w:r>
      <w:r w:rsidRPr="00500419">
        <w:rPr>
          <w:sz w:val="16"/>
        </w:rPr>
        <w:t xml:space="preserve"> that is </w:t>
      </w:r>
      <w:r w:rsidRPr="003C7548">
        <w:rPr>
          <w:rStyle w:val="StyleUnderline"/>
        </w:rPr>
        <w:t>close to the reporter’s identity</w:t>
      </w:r>
      <w:r w:rsidRPr="00500419">
        <w:rPr>
          <w:sz w:val="16"/>
        </w:rPr>
        <w:t xml:space="preserve">, like Johnson was, </w:t>
      </w:r>
      <w:r w:rsidRPr="003C7548">
        <w:rPr>
          <w:rStyle w:val="StyleUnderline"/>
        </w:rPr>
        <w:t>or</w:t>
      </w:r>
      <w:r w:rsidRPr="00500419">
        <w:rPr>
          <w:sz w:val="16"/>
        </w:rPr>
        <w:t xml:space="preserve"> </w:t>
      </w:r>
      <w:r w:rsidRPr="003C7548">
        <w:rPr>
          <w:rStyle w:val="StyleUnderline"/>
        </w:rPr>
        <w:t>a</w:t>
      </w:r>
      <w:r w:rsidRPr="00500419">
        <w:rPr>
          <w:sz w:val="16"/>
        </w:rPr>
        <w:t xml:space="preserve">n implied </w:t>
      </w:r>
      <w:r w:rsidRPr="00500419">
        <w:rPr>
          <w:rStyle w:val="Emphasis"/>
        </w:rPr>
        <w:t>threat</w:t>
      </w:r>
      <w:r w:rsidRPr="003C7548">
        <w:rPr>
          <w:rStyle w:val="StyleUnderline"/>
        </w:rPr>
        <w:t xml:space="preserve"> of </w:t>
      </w:r>
      <w:r w:rsidRPr="00500419">
        <w:rPr>
          <w:rStyle w:val="StyleUnderline"/>
          <w:highlight w:val="green"/>
        </w:rPr>
        <w:t>being</w:t>
      </w:r>
      <w:r w:rsidRPr="003C7548">
        <w:rPr>
          <w:rStyle w:val="StyleUnderline"/>
        </w:rPr>
        <w:t xml:space="preserve"> </w:t>
      </w:r>
      <w:r w:rsidRPr="00500419">
        <w:rPr>
          <w:rStyle w:val="Emphasis"/>
          <w:highlight w:val="green"/>
        </w:rPr>
        <w:t>fired</w:t>
      </w:r>
      <w:r w:rsidRPr="00500419">
        <w:rPr>
          <w:sz w:val="16"/>
        </w:rPr>
        <w:t xml:space="preserve">. </w:t>
      </w:r>
      <w:r w:rsidRPr="003C7548">
        <w:rPr>
          <w:rStyle w:val="StyleUnderline"/>
        </w:rPr>
        <w:t xml:space="preserve">The dynamic is so </w:t>
      </w:r>
      <w:r w:rsidRPr="00500419">
        <w:rPr>
          <w:rStyle w:val="Emphasis"/>
        </w:rPr>
        <w:t>crystalized</w:t>
      </w:r>
      <w:r w:rsidRPr="003C7548">
        <w:rPr>
          <w:rStyle w:val="StyleUnderline"/>
        </w:rPr>
        <w:t xml:space="preserve"> that</w:t>
      </w:r>
      <w:r w:rsidRPr="00500419">
        <w:rPr>
          <w:sz w:val="16"/>
        </w:rPr>
        <w:t xml:space="preserve">, </w:t>
      </w:r>
      <w:r w:rsidRPr="003C7548">
        <w:rPr>
          <w:rStyle w:val="StyleUnderline"/>
        </w:rPr>
        <w:t>instead of individually challenging The New York Times for their op-ed calling on the president to use force against</w:t>
      </w:r>
      <w:r w:rsidRPr="00500419">
        <w:rPr>
          <w:sz w:val="16"/>
        </w:rPr>
        <w:t xml:space="preserve"> </w:t>
      </w:r>
      <w:r w:rsidRPr="003C7548">
        <w:rPr>
          <w:rStyle w:val="StyleUnderline"/>
        </w:rPr>
        <w:t>civilians</w:t>
      </w:r>
      <w:r w:rsidRPr="00500419">
        <w:rPr>
          <w:sz w:val="16"/>
        </w:rPr>
        <w:t xml:space="preserve">, </w:t>
      </w:r>
      <w:r w:rsidRPr="003C7548">
        <w:rPr>
          <w:rStyle w:val="StyleUnderline"/>
        </w:rPr>
        <w:t>Black New York Times employees</w:t>
      </w:r>
      <w:r w:rsidRPr="00500419">
        <w:rPr>
          <w:sz w:val="16"/>
        </w:rPr>
        <w:t xml:space="preserve"> and their allies </w:t>
      </w:r>
      <w:r w:rsidRPr="003C7548">
        <w:rPr>
          <w:rStyle w:val="StyleUnderline"/>
        </w:rPr>
        <w:t>responded as a collective</w:t>
      </w:r>
      <w:r w:rsidRPr="00500419">
        <w:rPr>
          <w:sz w:val="16"/>
        </w:rPr>
        <w:t xml:space="preserve"> on Twitter, all </w:t>
      </w:r>
      <w:r w:rsidRPr="003C7548">
        <w:rPr>
          <w:rStyle w:val="StyleUnderline"/>
        </w:rPr>
        <w:t>tweeting</w:t>
      </w:r>
      <w:r w:rsidRPr="00500419">
        <w:rPr>
          <w:sz w:val="16"/>
        </w:rPr>
        <w:t>: “</w:t>
      </w:r>
      <w:r w:rsidRPr="003C7548">
        <w:rPr>
          <w:rStyle w:val="StyleUnderline"/>
        </w:rPr>
        <w:t xml:space="preserve">This puts Black New York Times staff in </w:t>
      </w:r>
      <w:r w:rsidRPr="00500419">
        <w:rPr>
          <w:rStyle w:val="Emphasis"/>
        </w:rPr>
        <w:t>danger</w:t>
      </w:r>
      <w:r w:rsidRPr="00500419">
        <w:rPr>
          <w:sz w:val="16"/>
        </w:rPr>
        <w:t xml:space="preserve">.” But even in the wake of massive protests, even as management at many legacy newspapers committed to better social media policies, and even as journalism has shifted to a mostly online workforce, </w:t>
      </w:r>
      <w:r w:rsidRPr="003C7548">
        <w:rPr>
          <w:rStyle w:val="StyleUnderline"/>
        </w:rPr>
        <w:t>there’s been a lack of movement in newsrooms to craft a</w:t>
      </w:r>
      <w:r w:rsidRPr="00500419">
        <w:rPr>
          <w:sz w:val="16"/>
        </w:rPr>
        <w:t xml:space="preserve"> social media </w:t>
      </w:r>
      <w:r w:rsidRPr="003C7548">
        <w:rPr>
          <w:rStyle w:val="StyleUnderline"/>
        </w:rPr>
        <w:t xml:space="preserve">policy that allows journalists of color to </w:t>
      </w:r>
      <w:r w:rsidRPr="00500419">
        <w:rPr>
          <w:sz w:val="16"/>
        </w:rPr>
        <w:t>just</w:t>
      </w:r>
      <w:r w:rsidRPr="003C7548">
        <w:rPr>
          <w:rStyle w:val="StyleUnderline"/>
        </w:rPr>
        <w:t xml:space="preserve"> do their jobs</w:t>
      </w:r>
      <w:r w:rsidRPr="00500419">
        <w:rPr>
          <w:sz w:val="16"/>
        </w:rPr>
        <w:t>. “</w:t>
      </w:r>
      <w:r w:rsidRPr="003C7548">
        <w:rPr>
          <w:rStyle w:val="StyleUnderline"/>
        </w:rPr>
        <w:t>Since</w:t>
      </w:r>
      <w:r w:rsidRPr="00500419">
        <w:rPr>
          <w:sz w:val="16"/>
        </w:rPr>
        <w:t xml:space="preserve"> the events of </w:t>
      </w:r>
      <w:r w:rsidRPr="003C7548">
        <w:rPr>
          <w:rStyle w:val="StyleUnderline"/>
        </w:rPr>
        <w:t xml:space="preserve">January 2020 </w:t>
      </w:r>
      <w:r w:rsidRPr="00500419">
        <w:rPr>
          <w:sz w:val="16"/>
        </w:rPr>
        <w:t xml:space="preserve">and the summer, </w:t>
      </w:r>
      <w:r w:rsidRPr="003C7548">
        <w:rPr>
          <w:rStyle w:val="StyleUnderline"/>
        </w:rPr>
        <w:t xml:space="preserve">there’s been </w:t>
      </w:r>
      <w:r w:rsidRPr="00500419">
        <w:rPr>
          <w:rStyle w:val="Emphasis"/>
        </w:rPr>
        <w:t>zero</w:t>
      </w:r>
      <w:r w:rsidRPr="003C7548">
        <w:rPr>
          <w:rStyle w:val="StyleUnderline"/>
        </w:rPr>
        <w:t xml:space="preserve"> further conversation</w:t>
      </w:r>
      <w:r w:rsidRPr="00500419">
        <w:rPr>
          <w:sz w:val="16"/>
        </w:rPr>
        <w:t>,” said B, a social media producer at a large legacy newspaper. “</w:t>
      </w:r>
      <w:r w:rsidRPr="003C7548">
        <w:rPr>
          <w:rStyle w:val="StyleUnderline"/>
        </w:rPr>
        <w:t>It’s</w:t>
      </w:r>
      <w:r w:rsidRPr="00500419">
        <w:rPr>
          <w:sz w:val="16"/>
        </w:rPr>
        <w:t xml:space="preserve"> just </w:t>
      </w:r>
      <w:r w:rsidRPr="003C7548">
        <w:rPr>
          <w:rStyle w:val="StyleUnderline"/>
        </w:rPr>
        <w:t>a standstill right now</w:t>
      </w:r>
      <w:r w:rsidRPr="00500419">
        <w:rPr>
          <w:sz w:val="16"/>
        </w:rPr>
        <w:t xml:space="preserve">.” Journalists and social media managers I spoke with, like B, did not want their names published out of concern for how their managers might react to them being candid or because press requests required approval from newsroom leadership. But all of them, all </w:t>
      </w:r>
      <w:r w:rsidRPr="00500419">
        <w:rPr>
          <w:rStyle w:val="StyleUnderline"/>
        </w:rPr>
        <w:t>younger reporters of color</w:t>
      </w:r>
      <w:r w:rsidRPr="00500419">
        <w:rPr>
          <w:sz w:val="16"/>
        </w:rPr>
        <w:t xml:space="preserve">, </w:t>
      </w:r>
      <w:r w:rsidRPr="00500419">
        <w:rPr>
          <w:rStyle w:val="StyleUnderline"/>
        </w:rPr>
        <w:t xml:space="preserve">had extensive thoughts on how newsrooms are </w:t>
      </w:r>
      <w:r w:rsidRPr="00500419">
        <w:rPr>
          <w:rStyle w:val="Emphasis"/>
        </w:rPr>
        <w:t>failing</w:t>
      </w:r>
      <w:r w:rsidRPr="00500419">
        <w:rPr>
          <w:rStyle w:val="StyleUnderline"/>
        </w:rPr>
        <w:t xml:space="preserve"> to craft</w:t>
      </w:r>
      <w:r w:rsidRPr="00500419">
        <w:rPr>
          <w:sz w:val="16"/>
        </w:rPr>
        <w:t xml:space="preserve"> </w:t>
      </w:r>
      <w:r w:rsidRPr="00500419">
        <w:rPr>
          <w:rStyle w:val="StyleUnderline"/>
        </w:rPr>
        <w:t>good</w:t>
      </w:r>
      <w:r w:rsidRPr="00500419">
        <w:rPr>
          <w:sz w:val="16"/>
        </w:rPr>
        <w:t xml:space="preserve"> social media </w:t>
      </w:r>
      <w:r w:rsidRPr="00500419">
        <w:rPr>
          <w:rStyle w:val="StyleUnderline"/>
        </w:rPr>
        <w:t>policies and move</w:t>
      </w:r>
      <w:r w:rsidRPr="003C7548">
        <w:rPr>
          <w:rStyle w:val="StyleUnderline"/>
        </w:rPr>
        <w:t xml:space="preserve"> the conversation beyond humanizing reporters of color</w:t>
      </w:r>
      <w:r w:rsidRPr="00500419">
        <w:rPr>
          <w:sz w:val="16"/>
        </w:rPr>
        <w:t xml:space="preserve">. While social media has become a driving force for digital readership, and therefore ad revenue or donors, many </w:t>
      </w:r>
      <w:r w:rsidRPr="00500419">
        <w:rPr>
          <w:rStyle w:val="StyleUnderline"/>
        </w:rPr>
        <w:t xml:space="preserve">legacy </w:t>
      </w:r>
      <w:r w:rsidRPr="00500419">
        <w:rPr>
          <w:rStyle w:val="StyleUnderline"/>
          <w:highlight w:val="green"/>
        </w:rPr>
        <w:t>newsrooms</w:t>
      </w:r>
      <w:r w:rsidRPr="00500419">
        <w:rPr>
          <w:rStyle w:val="StyleUnderline"/>
        </w:rPr>
        <w:t xml:space="preserve"> have barely pushed the envelope in changing their social media policies</w:t>
      </w:r>
      <w:r w:rsidRPr="00500419">
        <w:rPr>
          <w:sz w:val="16"/>
        </w:rPr>
        <w:t xml:space="preserve">. </w:t>
      </w:r>
      <w:r w:rsidRPr="00500419">
        <w:rPr>
          <w:rStyle w:val="StyleUnderline"/>
        </w:rPr>
        <w:t>The New York Times adopted a</w:t>
      </w:r>
      <w:r w:rsidRPr="00500419">
        <w:rPr>
          <w:sz w:val="16"/>
        </w:rPr>
        <w:t xml:space="preserve"> new </w:t>
      </w:r>
      <w:r w:rsidRPr="00500419">
        <w:rPr>
          <w:rStyle w:val="StyleUnderline"/>
        </w:rPr>
        <w:t>policy</w:t>
      </w:r>
      <w:r w:rsidRPr="00500419">
        <w:rPr>
          <w:sz w:val="16"/>
        </w:rPr>
        <w:t xml:space="preserve"> in 2017, </w:t>
      </w:r>
      <w:r w:rsidRPr="00500419">
        <w:rPr>
          <w:rStyle w:val="StyleUnderline"/>
        </w:rPr>
        <w:t>which makes the blanket statement</w:t>
      </w:r>
      <w:r w:rsidRPr="00500419">
        <w:rPr>
          <w:sz w:val="16"/>
        </w:rPr>
        <w:t>: “</w:t>
      </w:r>
      <w:r w:rsidRPr="00500419">
        <w:rPr>
          <w:rStyle w:val="StyleUnderline"/>
        </w:rPr>
        <w:t>Our journalists should be especially mindful of appearing to take sides on issues that The Times is seeking to cover objectively</w:t>
      </w:r>
      <w:r w:rsidRPr="00500419">
        <w:rPr>
          <w:sz w:val="16"/>
        </w:rPr>
        <w:t xml:space="preserve">.” </w:t>
      </w:r>
      <w:r w:rsidRPr="00500419">
        <w:rPr>
          <w:rStyle w:val="StyleUnderline"/>
        </w:rPr>
        <w:t>The Washington Post</w:t>
      </w:r>
      <w:r w:rsidRPr="00500419">
        <w:rPr>
          <w:sz w:val="16"/>
        </w:rPr>
        <w:t xml:space="preserve"> also </w:t>
      </w:r>
      <w:r w:rsidRPr="00500419">
        <w:rPr>
          <w:rStyle w:val="StyleUnderline"/>
        </w:rPr>
        <w:t>updated its policy</w:t>
      </w:r>
      <w:r w:rsidRPr="00500419">
        <w:rPr>
          <w:sz w:val="16"/>
        </w:rPr>
        <w:t xml:space="preserve"> in 2017, </w:t>
      </w:r>
      <w:r w:rsidRPr="00500419">
        <w:rPr>
          <w:rStyle w:val="StyleUnderline"/>
        </w:rPr>
        <w:t>with</w:t>
      </w:r>
      <w:r w:rsidRPr="00500419">
        <w:rPr>
          <w:sz w:val="16"/>
        </w:rPr>
        <w:t xml:space="preserve"> many of </w:t>
      </w:r>
      <w:r w:rsidRPr="00500419">
        <w:rPr>
          <w:rStyle w:val="StyleUnderline"/>
        </w:rPr>
        <w:t>the same themes</w:t>
      </w:r>
      <w:r w:rsidRPr="00500419">
        <w:rPr>
          <w:sz w:val="16"/>
        </w:rPr>
        <w:t xml:space="preserve">. R, who recently interned for a different large legacy newspaper, said that </w:t>
      </w:r>
      <w:r w:rsidRPr="00500419">
        <w:rPr>
          <w:rStyle w:val="StyleUnderline"/>
        </w:rPr>
        <w:t>they received clear instructions from management when they started</w:t>
      </w:r>
      <w:r w:rsidRPr="00500419">
        <w:rPr>
          <w:sz w:val="16"/>
        </w:rPr>
        <w:t>: “</w:t>
      </w:r>
      <w:r w:rsidRPr="003C7548">
        <w:rPr>
          <w:rStyle w:val="StyleUnderline"/>
        </w:rPr>
        <w:t xml:space="preserve">They </w:t>
      </w:r>
      <w:r w:rsidRPr="00500419">
        <w:rPr>
          <w:rStyle w:val="StyleUnderline"/>
          <w:highlight w:val="green"/>
        </w:rPr>
        <w:t>asked us not to tweet about</w:t>
      </w:r>
      <w:r w:rsidRPr="003C7548">
        <w:rPr>
          <w:rStyle w:val="StyleUnderline"/>
        </w:rPr>
        <w:t xml:space="preserve"> </w:t>
      </w:r>
      <w:r w:rsidRPr="00500419">
        <w:rPr>
          <w:rStyle w:val="Emphasis"/>
          <w:highlight w:val="green"/>
        </w:rPr>
        <w:t>B</w:t>
      </w:r>
      <w:r w:rsidRPr="003C7548">
        <w:rPr>
          <w:rStyle w:val="StyleUnderline"/>
        </w:rPr>
        <w:t xml:space="preserve">lack </w:t>
      </w:r>
      <w:r w:rsidRPr="00500419">
        <w:rPr>
          <w:rStyle w:val="Emphasis"/>
          <w:highlight w:val="green"/>
        </w:rPr>
        <w:t>L</w:t>
      </w:r>
      <w:r w:rsidRPr="003C7548">
        <w:rPr>
          <w:rStyle w:val="StyleUnderline"/>
        </w:rPr>
        <w:t xml:space="preserve">ives </w:t>
      </w:r>
      <w:r w:rsidRPr="00500419">
        <w:rPr>
          <w:rStyle w:val="Emphasis"/>
          <w:highlight w:val="green"/>
        </w:rPr>
        <w:t>M</w:t>
      </w:r>
      <w:r w:rsidRPr="003C7548">
        <w:rPr>
          <w:rStyle w:val="StyleUnderline"/>
        </w:rPr>
        <w:t>atter</w:t>
      </w:r>
      <w:r w:rsidRPr="00500419">
        <w:rPr>
          <w:sz w:val="16"/>
        </w:rPr>
        <w:t xml:space="preserve">, but didn’t address the complexity of that issue.” R said </w:t>
      </w:r>
      <w:r w:rsidRPr="003C7548">
        <w:rPr>
          <w:rStyle w:val="StyleUnderline"/>
        </w:rPr>
        <w:t xml:space="preserve">it is </w:t>
      </w:r>
      <w:r w:rsidRPr="00500419">
        <w:rPr>
          <w:rStyle w:val="Emphasis"/>
        </w:rPr>
        <w:t>problematic</w:t>
      </w:r>
      <w:r w:rsidRPr="003C7548">
        <w:rPr>
          <w:rStyle w:val="StyleUnderline"/>
        </w:rPr>
        <w:t xml:space="preserve"> to frame supporting a </w:t>
      </w:r>
      <w:r w:rsidRPr="00500419">
        <w:rPr>
          <w:rStyle w:val="Emphasis"/>
        </w:rPr>
        <w:t>human rights</w:t>
      </w:r>
      <w:r w:rsidRPr="003C7548">
        <w:rPr>
          <w:rStyle w:val="StyleUnderline"/>
        </w:rPr>
        <w:t xml:space="preserve"> issue, like Black Lives Matter, similarly to taking an open political stance.</w:t>
      </w:r>
      <w:r w:rsidRPr="00500419">
        <w:rPr>
          <w:sz w:val="16"/>
        </w:rPr>
        <w:t xml:space="preserve"> R doesn’t believe any reporter should be explicitly partisan (“don’t tweet about ‘blue’ or ‘red’”), but they do believe </w:t>
      </w:r>
      <w:r w:rsidRPr="003C7548">
        <w:rPr>
          <w:rStyle w:val="StyleUnderline"/>
        </w:rPr>
        <w:t>it makes you a better reporter if you’re able to be empathetic to readers who are affected by human rights issues, like police violence.</w:t>
      </w:r>
      <w:r>
        <w:rPr>
          <w:rStyle w:val="StyleUnderline"/>
        </w:rPr>
        <w:t xml:space="preserve"> </w:t>
      </w:r>
      <w:r w:rsidRPr="00500419">
        <w:rPr>
          <w:sz w:val="16"/>
        </w:rPr>
        <w:t xml:space="preserve">“At the end of the day, it makes me a better reporter,” R, who is non-Black, said of saying “Black Lives Matter.” “I’m being empathetic to a movement that’s affecting my Black brothers and sisters. So therefore it would help me connect to readers who identify with that. And two: [It] just makes me more of a human, because I don’t think that people of another race should be shot and killed by police for no reason. I think that makes me a better reporter.” Z, an audience engagement editor at a newer digital publication, said the </w:t>
      </w:r>
      <w:r w:rsidRPr="003C7548">
        <w:rPr>
          <w:rStyle w:val="StyleUnderline"/>
        </w:rPr>
        <w:t xml:space="preserve">false </w:t>
      </w:r>
      <w:r w:rsidRPr="00500419">
        <w:rPr>
          <w:rStyle w:val="Emphasis"/>
          <w:highlight w:val="green"/>
        </w:rPr>
        <w:t>equivalencies</w:t>
      </w:r>
      <w:r w:rsidRPr="00500419">
        <w:rPr>
          <w:rStyle w:val="StyleUnderline"/>
          <w:highlight w:val="green"/>
        </w:rPr>
        <w:t xml:space="preserve"> and </w:t>
      </w:r>
      <w:r w:rsidRPr="00500419">
        <w:rPr>
          <w:rStyle w:val="Emphasis"/>
          <w:highlight w:val="green"/>
        </w:rPr>
        <w:t>double standards</w:t>
      </w:r>
      <w:r w:rsidRPr="00500419">
        <w:rPr>
          <w:sz w:val="16"/>
        </w:rPr>
        <w:t xml:space="preserve"> in current social media policy </w:t>
      </w:r>
      <w:r w:rsidRPr="00500419">
        <w:rPr>
          <w:rStyle w:val="StyleUnderline"/>
          <w:highlight w:val="green"/>
        </w:rPr>
        <w:t xml:space="preserve">are </w:t>
      </w:r>
      <w:r w:rsidRPr="00500419">
        <w:rPr>
          <w:rStyle w:val="Emphasis"/>
          <w:highlight w:val="green"/>
        </w:rPr>
        <w:t>exacerbated</w:t>
      </w:r>
      <w:r w:rsidRPr="00500419">
        <w:rPr>
          <w:rStyle w:val="StyleUnderline"/>
          <w:highlight w:val="green"/>
        </w:rPr>
        <w:t xml:space="preserve"> by the fact</w:t>
      </w:r>
      <w:r w:rsidRPr="003C7548">
        <w:rPr>
          <w:rStyle w:val="StyleUnderline"/>
        </w:rPr>
        <w:t xml:space="preserve"> that </w:t>
      </w:r>
      <w:r w:rsidRPr="00500419">
        <w:rPr>
          <w:rStyle w:val="StyleUnderline"/>
          <w:highlight w:val="green"/>
        </w:rPr>
        <w:t>racist readers are more</w:t>
      </w:r>
      <w:r w:rsidRPr="003C7548">
        <w:rPr>
          <w:rStyle w:val="StyleUnderline"/>
        </w:rPr>
        <w:t xml:space="preserve"> willing </w:t>
      </w:r>
      <w:r w:rsidRPr="00500419">
        <w:rPr>
          <w:rStyle w:val="StyleUnderline"/>
          <w:highlight w:val="green"/>
        </w:rPr>
        <w:t xml:space="preserve">to </w:t>
      </w:r>
      <w:r w:rsidRPr="00500419">
        <w:rPr>
          <w:rStyle w:val="Emphasis"/>
          <w:highlight w:val="green"/>
        </w:rPr>
        <w:t>flag</w:t>
      </w:r>
      <w:r w:rsidRPr="00500419">
        <w:rPr>
          <w:rStyle w:val="StyleUnderline"/>
          <w:highlight w:val="green"/>
        </w:rPr>
        <w:t xml:space="preserve"> tweets for newsroom management</w:t>
      </w:r>
      <w:r w:rsidRPr="00500419">
        <w:rPr>
          <w:sz w:val="16"/>
        </w:rPr>
        <w:t>. “</w:t>
      </w:r>
      <w:r w:rsidRPr="00500419">
        <w:rPr>
          <w:rStyle w:val="StyleUnderline"/>
          <w:highlight w:val="green"/>
        </w:rPr>
        <w:t>It’s always been easier for white reporters to get away with saying things</w:t>
      </w:r>
      <w:r w:rsidRPr="003C7548">
        <w:rPr>
          <w:rStyle w:val="StyleUnderline"/>
        </w:rPr>
        <w:t xml:space="preserve"> like that is </w:t>
      </w:r>
      <w:r w:rsidRPr="00500419">
        <w:rPr>
          <w:rStyle w:val="StyleUnderline"/>
          <w:highlight w:val="green"/>
        </w:rPr>
        <w:t>because they’re white</w:t>
      </w:r>
      <w:r w:rsidRPr="00500419">
        <w:rPr>
          <w:sz w:val="16"/>
        </w:rPr>
        <w:t>,” she said. “</w:t>
      </w:r>
      <w:r w:rsidRPr="00500419">
        <w:rPr>
          <w:rStyle w:val="StyleUnderline"/>
        </w:rPr>
        <w:t xml:space="preserve">People </w:t>
      </w:r>
      <w:r w:rsidRPr="00500419">
        <w:rPr>
          <w:rStyle w:val="Emphasis"/>
        </w:rPr>
        <w:t>automatically</w:t>
      </w:r>
      <w:r w:rsidRPr="00500419">
        <w:rPr>
          <w:rStyle w:val="StyleUnderline"/>
        </w:rPr>
        <w:t xml:space="preserve"> assume they don’t have any ties to a community and they don’t have any reason to say that thing other than it’s a fact</w:t>
      </w:r>
      <w:r w:rsidRPr="00500419">
        <w:rPr>
          <w:sz w:val="16"/>
        </w:rPr>
        <w:t>.”</w:t>
      </w:r>
      <w:r w:rsidRPr="00500419">
        <w:rPr>
          <w:rStyle w:val="StyleUnderline"/>
        </w:rPr>
        <w:t xml:space="preserve"> </w:t>
      </w:r>
      <w:r w:rsidRPr="00500419">
        <w:rPr>
          <w:sz w:val="16"/>
        </w:rPr>
        <w:t xml:space="preserve">Z said that the current conversation is way behind the times, in that newsrooms are still trying to figure out how to humanize their own Black and brown reporters. Instead, she’s looking to the future and thinking about the ways in which newsrooms should be expanding their audience. “I don’t see why more newsrooms aren’t sending out tweets in native languages,” she said. “I think that there is a huge population of people on the internet that are not being properly served; readers and persons of the community that don’t have access or can’t understand tweets that are coming from newsrooms because they’re not accessible.” Ultimately, B said that </w:t>
      </w:r>
      <w:r w:rsidRPr="003C7548">
        <w:rPr>
          <w:rStyle w:val="StyleUnderline"/>
        </w:rPr>
        <w:t>the divide in newsrooms is clear: on one side, there’s management</w:t>
      </w:r>
      <w:r w:rsidRPr="00500419">
        <w:rPr>
          <w:sz w:val="16"/>
        </w:rPr>
        <w:t xml:space="preserve">, </w:t>
      </w:r>
      <w:r w:rsidRPr="003C7548">
        <w:rPr>
          <w:rStyle w:val="StyleUnderline"/>
        </w:rPr>
        <w:t>which is</w:t>
      </w:r>
      <w:r w:rsidRPr="00500419">
        <w:rPr>
          <w:sz w:val="16"/>
        </w:rPr>
        <w:t xml:space="preserve"> </w:t>
      </w:r>
      <w:r w:rsidRPr="003C7548">
        <w:rPr>
          <w:rStyle w:val="StyleUnderline"/>
        </w:rPr>
        <w:t>often</w:t>
      </w:r>
      <w:r w:rsidRPr="00500419">
        <w:rPr>
          <w:sz w:val="16"/>
        </w:rPr>
        <w:t xml:space="preserve"> </w:t>
      </w:r>
      <w:r w:rsidRPr="00C43046">
        <w:rPr>
          <w:rStyle w:val="StyleUnderline"/>
          <w:highlight w:val="green"/>
        </w:rPr>
        <w:t>whiter</w:t>
      </w:r>
      <w:r w:rsidRPr="00500419">
        <w:rPr>
          <w:sz w:val="16"/>
        </w:rPr>
        <w:t xml:space="preserve"> and older; </w:t>
      </w:r>
      <w:r w:rsidRPr="003C7548">
        <w:rPr>
          <w:rStyle w:val="StyleUnderline"/>
        </w:rPr>
        <w:t>on the other is the younger journalists, who are often more diverse</w:t>
      </w:r>
      <w:r w:rsidRPr="00500419">
        <w:rPr>
          <w:sz w:val="16"/>
        </w:rPr>
        <w:t xml:space="preserve">. She said that </w:t>
      </w:r>
      <w:r w:rsidRPr="00C43046">
        <w:rPr>
          <w:rStyle w:val="StyleUnderline"/>
          <w:highlight w:val="green"/>
        </w:rPr>
        <w:t>management</w:t>
      </w:r>
      <w:r w:rsidRPr="003C7548">
        <w:rPr>
          <w:rStyle w:val="StyleUnderline"/>
        </w:rPr>
        <w:t xml:space="preserve"> </w:t>
      </w:r>
      <w:r w:rsidRPr="00C43046">
        <w:rPr>
          <w:rStyle w:val="StyleUnderline"/>
          <w:highlight w:val="green"/>
        </w:rPr>
        <w:t>believes</w:t>
      </w:r>
      <w:r w:rsidRPr="003C7548">
        <w:rPr>
          <w:rStyle w:val="StyleUnderline"/>
        </w:rPr>
        <w:t xml:space="preserve"> that </w:t>
      </w:r>
      <w:r w:rsidRPr="00C43046">
        <w:rPr>
          <w:rStyle w:val="StyleUnderline"/>
          <w:highlight w:val="green"/>
        </w:rPr>
        <w:t xml:space="preserve">you can </w:t>
      </w:r>
      <w:r w:rsidRPr="00C43046">
        <w:rPr>
          <w:rStyle w:val="Emphasis"/>
          <w:highlight w:val="green"/>
        </w:rPr>
        <w:t>separate</w:t>
      </w:r>
      <w:r w:rsidRPr="003C7548">
        <w:rPr>
          <w:rStyle w:val="StyleUnderline"/>
        </w:rPr>
        <w:t xml:space="preserve"> </w:t>
      </w:r>
      <w:r w:rsidRPr="00C43046">
        <w:rPr>
          <w:rStyle w:val="StyleUnderline"/>
          <w:highlight w:val="green"/>
        </w:rPr>
        <w:t xml:space="preserve">your </w:t>
      </w:r>
      <w:r w:rsidRPr="00C43046">
        <w:rPr>
          <w:rStyle w:val="Emphasis"/>
          <w:highlight w:val="green"/>
        </w:rPr>
        <w:t>humanity</w:t>
      </w:r>
      <w:r w:rsidRPr="003C7548">
        <w:rPr>
          <w:rStyle w:val="StyleUnderline"/>
        </w:rPr>
        <w:t xml:space="preserve"> </w:t>
      </w:r>
      <w:r w:rsidRPr="00C43046">
        <w:rPr>
          <w:rStyle w:val="StyleUnderline"/>
          <w:highlight w:val="green"/>
        </w:rPr>
        <w:t>from your work</w:t>
      </w:r>
      <w:r w:rsidRPr="003C7548">
        <w:rPr>
          <w:rStyle w:val="StyleUnderline"/>
        </w:rPr>
        <w:t xml:space="preserve"> and younger journalists do not</w:t>
      </w:r>
      <w:r w:rsidRPr="00500419">
        <w:rPr>
          <w:sz w:val="16"/>
        </w:rPr>
        <w:t xml:space="preserve"> (although some editors, like The New York Times Dean </w:t>
      </w:r>
      <w:proofErr w:type="spellStart"/>
      <w:r w:rsidRPr="00500419">
        <w:rPr>
          <w:sz w:val="16"/>
        </w:rPr>
        <w:t>Baquet</w:t>
      </w:r>
      <w:proofErr w:type="spellEnd"/>
      <w:r w:rsidRPr="00500419">
        <w:rPr>
          <w:sz w:val="16"/>
        </w:rPr>
        <w:t xml:space="preserve">, do not believe “there is a big gap”). “It’s like two schools of thought. And they’re both clashing in really ugly, really ugly ways. And one of the schools of thought is almost in every leadership position in the newsroom.” Newsrooms, especially older institutions, need to move on from the conversation of whether or not these social media policies are racist: </w:t>
      </w:r>
      <w:r w:rsidRPr="00500419">
        <w:rPr>
          <w:rStyle w:val="StyleUnderline"/>
        </w:rPr>
        <w:t xml:space="preserve">if journalists of color are saying that </w:t>
      </w:r>
      <w:r w:rsidRPr="00C43046">
        <w:rPr>
          <w:rStyle w:val="StyleUnderline"/>
          <w:highlight w:val="green"/>
        </w:rPr>
        <w:t xml:space="preserve">the </w:t>
      </w:r>
      <w:r w:rsidRPr="00C43046">
        <w:rPr>
          <w:rStyle w:val="StyleUnderline"/>
        </w:rPr>
        <w:t xml:space="preserve">current </w:t>
      </w:r>
      <w:r w:rsidRPr="00C43046">
        <w:rPr>
          <w:rStyle w:val="StyleUnderline"/>
          <w:highlight w:val="green"/>
        </w:rPr>
        <w:t>structure</w:t>
      </w:r>
      <w:r w:rsidRPr="00500419">
        <w:rPr>
          <w:rStyle w:val="StyleUnderline"/>
        </w:rPr>
        <w:t xml:space="preserve"> </w:t>
      </w:r>
      <w:r w:rsidRPr="00C43046">
        <w:rPr>
          <w:rStyle w:val="StyleUnderline"/>
          <w:highlight w:val="green"/>
        </w:rPr>
        <w:t>of</w:t>
      </w:r>
      <w:r w:rsidRPr="00500419">
        <w:rPr>
          <w:sz w:val="16"/>
        </w:rPr>
        <w:t xml:space="preserve"> social media </w:t>
      </w:r>
      <w:r w:rsidRPr="00C43046">
        <w:rPr>
          <w:rStyle w:val="StyleUnderline"/>
          <w:highlight w:val="green"/>
        </w:rPr>
        <w:t>policies are</w:t>
      </w:r>
      <w:r w:rsidRPr="00500419">
        <w:rPr>
          <w:rStyle w:val="StyleUnderline"/>
        </w:rPr>
        <w:t xml:space="preserve"> </w:t>
      </w:r>
      <w:r w:rsidRPr="00C43046">
        <w:rPr>
          <w:rStyle w:val="StyleUnderline"/>
          <w:highlight w:val="green"/>
        </w:rPr>
        <w:t xml:space="preserve">applied </w:t>
      </w:r>
      <w:r w:rsidRPr="00C43046">
        <w:rPr>
          <w:rStyle w:val="Emphasis"/>
          <w:highlight w:val="green"/>
        </w:rPr>
        <w:t>unevenly</w:t>
      </w:r>
      <w:r w:rsidRPr="00500419">
        <w:rPr>
          <w:rStyle w:val="StyleUnderline"/>
        </w:rPr>
        <w:t xml:space="preserve"> </w:t>
      </w:r>
      <w:r w:rsidRPr="00C43046">
        <w:rPr>
          <w:rStyle w:val="StyleUnderline"/>
          <w:highlight w:val="green"/>
        </w:rPr>
        <w:t xml:space="preserve">and are </w:t>
      </w:r>
      <w:r w:rsidRPr="00C43046">
        <w:rPr>
          <w:rStyle w:val="Emphasis"/>
          <w:highlight w:val="green"/>
        </w:rPr>
        <w:t>racist</w:t>
      </w:r>
      <w:r w:rsidRPr="00500419">
        <w:rPr>
          <w:rStyle w:val="StyleUnderline"/>
        </w:rPr>
        <w:t>, then they are racist</w:t>
      </w:r>
      <w:r w:rsidRPr="00500419">
        <w:rPr>
          <w:sz w:val="16"/>
        </w:rPr>
        <w:t>. If journalists and social media managers from around the newsroom, especially those who are most impacted by these policies are given space to craft these policies, then perhaps we’ll soon see the necessary changes. If B were in charge of social media, she said her changes across the board are easy to articulate: No more penalizing reporters for the experiences they bring to the table. Instead: “Be honest, be truthful, be transparent when you get things wrong and just don’t be a bad person online. It’s very simple. It’s very short.”</w:t>
      </w:r>
    </w:p>
    <w:p w:rsidR="00E45D5C" w:rsidRDefault="00E45D5C" w:rsidP="00E45D5C">
      <w:pPr>
        <w:pStyle w:val="Heading4"/>
      </w:pPr>
      <w:r>
        <w:t>Systemic incentives to favor the accounts of police over victims means pro-police narratives will always be deemed objective</w:t>
      </w:r>
    </w:p>
    <w:p w:rsidR="00E45D5C" w:rsidRDefault="00E45D5C" w:rsidP="00E45D5C">
      <w:proofErr w:type="spellStart"/>
      <w:r w:rsidRPr="00C43046">
        <w:rPr>
          <w:rStyle w:val="Heading4Char"/>
        </w:rPr>
        <w:t>Mattar</w:t>
      </w:r>
      <w:proofErr w:type="spellEnd"/>
      <w:r w:rsidRPr="00C43046">
        <w:rPr>
          <w:rStyle w:val="Heading4Char"/>
        </w:rPr>
        <w:t xml:space="preserve"> 20</w:t>
      </w:r>
      <w:r>
        <w:t xml:space="preserve"> [</w:t>
      </w:r>
      <w:proofErr w:type="spellStart"/>
      <w:r>
        <w:t>Pacinthe</w:t>
      </w:r>
      <w:proofErr w:type="spellEnd"/>
      <w:r>
        <w:t xml:space="preserve"> </w:t>
      </w:r>
      <w:proofErr w:type="spellStart"/>
      <w:r>
        <w:t>Mattar</w:t>
      </w:r>
      <w:proofErr w:type="spellEnd"/>
      <w:r>
        <w:t xml:space="preserve">, Martin Wise Goodman Canadian </w:t>
      </w:r>
      <w:proofErr w:type="spellStart"/>
      <w:r>
        <w:t>Nieman</w:t>
      </w:r>
      <w:proofErr w:type="spellEnd"/>
      <w:r>
        <w:t xml:space="preserve"> Fellow at Harvard University 8-21-2020, "</w:t>
      </w:r>
      <w:r w:rsidRPr="00C43046">
        <w:rPr>
          <w:rStyle w:val="StyleUnderline"/>
        </w:rPr>
        <w:t>Objectivity Is a Privilege Afforded to White Journalists</w:t>
      </w:r>
      <w:r>
        <w:t>," Walrus, https://thewalrus.ca/objectivity-is-a-privilege-afforded-to-white-journalists/]/Kankee</w:t>
      </w:r>
    </w:p>
    <w:p w:rsidR="00E45D5C" w:rsidRPr="00E45D5C" w:rsidRDefault="00E45D5C" w:rsidP="00E45D5C">
      <w:pPr>
        <w:rPr>
          <w:sz w:val="14"/>
        </w:rPr>
      </w:pPr>
      <w:r w:rsidRPr="00E45D5C">
        <w:rPr>
          <w:sz w:val="14"/>
        </w:rPr>
        <w:t xml:space="preserve">I came out of my executive producer’s office with a look on my face that caught the attention of an older white male colleague, who asked me if I was okay. I told him what had happened. He spoke to the executive producer on my behalf. She relented. I’ve since faced several such roadblocks in my journalism career. Combined with the experiences of other racialized journalists, they represent a phenomenon I’ve come to think of as a deep crisis of credibility in Canadian media. There is the lack of trust toward the Black, Indigenous, and other racialized people whose stories we are supposed to cover as a reflection of the world we live in. Then there is the mistrust of the Black, Indigenous, and other racialized journalists who try to report on those stories. Our professionalism is questioned when we report on the communities we’re from, and the </w:t>
      </w:r>
      <w:proofErr w:type="spellStart"/>
      <w:r w:rsidRPr="00E45D5C">
        <w:rPr>
          <w:sz w:val="14"/>
        </w:rPr>
        <w:t>spectre</w:t>
      </w:r>
      <w:proofErr w:type="spellEnd"/>
      <w:r w:rsidRPr="00E45D5C">
        <w:rPr>
          <w:sz w:val="14"/>
        </w:rPr>
        <w:t xml:space="preserve"> of advocacy follows us in a way that it does not follow many of our white colleagues. </w:t>
      </w:r>
      <w:r w:rsidRPr="00D542F7">
        <w:rPr>
          <w:rStyle w:val="StyleUnderline"/>
        </w:rPr>
        <w:t xml:space="preserve">There is a </w:t>
      </w:r>
      <w:r w:rsidRPr="00604EC3">
        <w:rPr>
          <w:rStyle w:val="Emphasis"/>
        </w:rPr>
        <w:t>reckoning</w:t>
      </w:r>
      <w:r w:rsidRPr="00D542F7">
        <w:rPr>
          <w:rStyle w:val="StyleUnderline"/>
        </w:rPr>
        <w:t xml:space="preserve"> underway</w:t>
      </w:r>
      <w:r w:rsidRPr="00E45D5C">
        <w:rPr>
          <w:sz w:val="14"/>
        </w:rPr>
        <w:t xml:space="preserve"> that has spared almost no industry, </w:t>
      </w:r>
      <w:r w:rsidRPr="00D542F7">
        <w:rPr>
          <w:rStyle w:val="StyleUnderline"/>
        </w:rPr>
        <w:t xml:space="preserve">sparked by an </w:t>
      </w:r>
      <w:r w:rsidRPr="00604EC3">
        <w:rPr>
          <w:rStyle w:val="Emphasis"/>
        </w:rPr>
        <w:t>alarming</w:t>
      </w:r>
      <w:r w:rsidRPr="00D542F7">
        <w:rPr>
          <w:rStyle w:val="StyleUnderline"/>
        </w:rPr>
        <w:t xml:space="preserve"> </w:t>
      </w:r>
      <w:r w:rsidRPr="00604EC3">
        <w:rPr>
          <w:rStyle w:val="Emphasis"/>
        </w:rPr>
        <w:t>succession</w:t>
      </w:r>
      <w:r w:rsidRPr="00D542F7">
        <w:rPr>
          <w:rStyle w:val="StyleUnderline"/>
        </w:rPr>
        <w:t xml:space="preserve"> of </w:t>
      </w:r>
      <w:r w:rsidRPr="00604EC3">
        <w:rPr>
          <w:rStyle w:val="Emphasis"/>
        </w:rPr>
        <w:t>killings</w:t>
      </w:r>
      <w:r w:rsidRPr="00D542F7">
        <w:rPr>
          <w:rStyle w:val="StyleUnderline"/>
        </w:rPr>
        <w:t xml:space="preserve"> of Black people in the US</w:t>
      </w:r>
      <w:r w:rsidRPr="00E45D5C">
        <w:rPr>
          <w:sz w:val="14"/>
        </w:rPr>
        <w:t xml:space="preserve">: </w:t>
      </w:r>
      <w:proofErr w:type="spellStart"/>
      <w:r w:rsidRPr="00604EC3">
        <w:rPr>
          <w:rStyle w:val="Emphasis"/>
        </w:rPr>
        <w:t>Ahmaud</w:t>
      </w:r>
      <w:proofErr w:type="spellEnd"/>
      <w:r w:rsidRPr="00604EC3">
        <w:rPr>
          <w:rStyle w:val="Emphasis"/>
        </w:rPr>
        <w:t xml:space="preserve"> </w:t>
      </w:r>
      <w:proofErr w:type="spellStart"/>
      <w:r w:rsidRPr="00604EC3">
        <w:rPr>
          <w:rStyle w:val="Emphasis"/>
        </w:rPr>
        <w:t>Arbery</w:t>
      </w:r>
      <w:proofErr w:type="spellEnd"/>
      <w:r w:rsidRPr="00E45D5C">
        <w:rPr>
          <w:sz w:val="14"/>
        </w:rPr>
        <w:t xml:space="preserve">, </w:t>
      </w:r>
      <w:r w:rsidRPr="00604EC3">
        <w:rPr>
          <w:rStyle w:val="Emphasis"/>
        </w:rPr>
        <w:t>Breonna Taylor</w:t>
      </w:r>
      <w:r w:rsidRPr="00E45D5C">
        <w:rPr>
          <w:sz w:val="14"/>
        </w:rPr>
        <w:t xml:space="preserve">, </w:t>
      </w:r>
      <w:r w:rsidRPr="00604EC3">
        <w:rPr>
          <w:rStyle w:val="Emphasis"/>
        </w:rPr>
        <w:t>George Floyd</w:t>
      </w:r>
      <w:r w:rsidRPr="00E45D5C">
        <w:rPr>
          <w:sz w:val="14"/>
        </w:rPr>
        <w:t xml:space="preserve">, </w:t>
      </w:r>
      <w:r w:rsidRPr="00D542F7">
        <w:rPr>
          <w:rStyle w:val="StyleUnderline"/>
        </w:rPr>
        <w:t>and</w:t>
      </w:r>
      <w:r w:rsidRPr="00E45D5C">
        <w:rPr>
          <w:sz w:val="14"/>
        </w:rPr>
        <w:t xml:space="preserve"> many </w:t>
      </w:r>
      <w:r w:rsidRPr="00D542F7">
        <w:rPr>
          <w:rStyle w:val="StyleUnderline"/>
        </w:rPr>
        <w:t>more</w:t>
      </w:r>
      <w:r w:rsidRPr="00E45D5C">
        <w:rPr>
          <w:sz w:val="14"/>
        </w:rPr>
        <w:t xml:space="preserve">. </w:t>
      </w:r>
      <w:r w:rsidRPr="00D542F7">
        <w:rPr>
          <w:rStyle w:val="StyleUnderline"/>
        </w:rPr>
        <w:t xml:space="preserve">The </w:t>
      </w:r>
      <w:r w:rsidRPr="00604EC3">
        <w:rPr>
          <w:rStyle w:val="Emphasis"/>
        </w:rPr>
        <w:t>violence</w:t>
      </w:r>
      <w:r w:rsidRPr="00D542F7">
        <w:rPr>
          <w:rStyle w:val="StyleUnderline"/>
        </w:rPr>
        <w:t xml:space="preserve"> of those</w:t>
      </w:r>
      <w:r w:rsidRPr="00E45D5C">
        <w:rPr>
          <w:sz w:val="14"/>
        </w:rPr>
        <w:t xml:space="preserve"> </w:t>
      </w:r>
      <w:r w:rsidRPr="00D542F7">
        <w:rPr>
          <w:rStyle w:val="StyleUnderline"/>
        </w:rPr>
        <w:t>deaths</w:t>
      </w:r>
      <w:r w:rsidRPr="00E45D5C">
        <w:rPr>
          <w:sz w:val="14"/>
        </w:rPr>
        <w:t xml:space="preserve">, </w:t>
      </w:r>
      <w:r w:rsidRPr="00D542F7">
        <w:rPr>
          <w:rStyle w:val="StyleUnderline"/>
        </w:rPr>
        <w:t xml:space="preserve">and the </w:t>
      </w:r>
      <w:r w:rsidRPr="00604EC3">
        <w:rPr>
          <w:rStyle w:val="Emphasis"/>
        </w:rPr>
        <w:t>inescapable racism</w:t>
      </w:r>
      <w:r w:rsidRPr="00D542F7">
        <w:rPr>
          <w:rStyle w:val="StyleUnderline"/>
        </w:rPr>
        <w:t xml:space="preserve"> that underpinned them all,</w:t>
      </w:r>
      <w:r w:rsidRPr="00E45D5C">
        <w:rPr>
          <w:sz w:val="14"/>
        </w:rPr>
        <w:t xml:space="preserve"> </w:t>
      </w:r>
      <w:r w:rsidRPr="00D542F7">
        <w:rPr>
          <w:rStyle w:val="StyleUnderline"/>
        </w:rPr>
        <w:t xml:space="preserve">incited a </w:t>
      </w:r>
      <w:r w:rsidRPr="00D542F7">
        <w:rPr>
          <w:rStyle w:val="Emphasis"/>
        </w:rPr>
        <w:t>tidal wave</w:t>
      </w:r>
      <w:r w:rsidRPr="00E45D5C">
        <w:rPr>
          <w:sz w:val="14"/>
        </w:rPr>
        <w:t xml:space="preserve"> </w:t>
      </w:r>
      <w:r w:rsidRPr="00D542F7">
        <w:rPr>
          <w:rStyle w:val="StyleUnderline"/>
        </w:rPr>
        <w:t xml:space="preserve">of anger </w:t>
      </w:r>
      <w:r w:rsidRPr="00E45D5C">
        <w:rPr>
          <w:sz w:val="14"/>
        </w:rPr>
        <w:t>and fatigue</w:t>
      </w:r>
      <w:r w:rsidRPr="00D542F7">
        <w:rPr>
          <w:rStyle w:val="StyleUnderline"/>
        </w:rPr>
        <w:t xml:space="preserve"> from Black people who had long been calling out the </w:t>
      </w:r>
      <w:r w:rsidRPr="00604EC3">
        <w:rPr>
          <w:rStyle w:val="Emphasis"/>
        </w:rPr>
        <w:t>discrimination</w:t>
      </w:r>
      <w:r w:rsidRPr="00D542F7">
        <w:rPr>
          <w:rStyle w:val="StyleUnderline"/>
        </w:rPr>
        <w:t xml:space="preserve"> that they face in their daily lives</w:t>
      </w:r>
      <w:r w:rsidRPr="00E45D5C">
        <w:rPr>
          <w:sz w:val="14"/>
        </w:rPr>
        <w:t xml:space="preserve">. From academia to theatre, the beauty industry to major tech corporations, Black and other racialized employees are publicly coming forward and detailing how their organizations have perpetuated racism against them. </w:t>
      </w:r>
      <w:r w:rsidRPr="00604EC3">
        <w:rPr>
          <w:rStyle w:val="StyleUnderline"/>
        </w:rPr>
        <w:t>Newsrooms</w:t>
      </w:r>
      <w:r w:rsidRPr="00E45D5C">
        <w:rPr>
          <w:sz w:val="14"/>
        </w:rPr>
        <w:t xml:space="preserve"> in the US and Canada, for their part, </w:t>
      </w:r>
      <w:r w:rsidRPr="00604EC3">
        <w:rPr>
          <w:rStyle w:val="StyleUnderline"/>
        </w:rPr>
        <w:t>have been forced to acknowledge that they have to do better</w:t>
      </w:r>
      <w:r w:rsidRPr="00E45D5C">
        <w:rPr>
          <w:sz w:val="14"/>
        </w:rPr>
        <w:t xml:space="preserve">: in who they hire, who they retain, who gets promoted, what they cover, and how they cover it. This moment has resurrected a question that’s haunted me since I returned from Baltimore: </w:t>
      </w:r>
      <w:r w:rsidRPr="00604EC3">
        <w:rPr>
          <w:rStyle w:val="StyleUnderline"/>
          <w:highlight w:val="green"/>
        </w:rPr>
        <w:t xml:space="preserve">How can the media be trusted to report on what </w:t>
      </w:r>
      <w:r w:rsidRPr="00604EC3">
        <w:rPr>
          <w:rStyle w:val="StyleUnderline"/>
        </w:rPr>
        <w:t>Black</w:t>
      </w:r>
      <w:r w:rsidRPr="00D542F7">
        <w:rPr>
          <w:rStyle w:val="StyleUnderline"/>
        </w:rPr>
        <w:t xml:space="preserve"> and other </w:t>
      </w:r>
      <w:r w:rsidRPr="00604EC3">
        <w:rPr>
          <w:rStyle w:val="StyleUnderline"/>
          <w:highlight w:val="green"/>
        </w:rPr>
        <w:t>racialized people are facing when it</w:t>
      </w:r>
      <w:r w:rsidRPr="00D542F7">
        <w:rPr>
          <w:rStyle w:val="StyleUnderline"/>
        </w:rPr>
        <w:t xml:space="preserve"> </w:t>
      </w:r>
      <w:r w:rsidRPr="00604EC3">
        <w:rPr>
          <w:rStyle w:val="StyleUnderline"/>
          <w:highlight w:val="green"/>
        </w:rPr>
        <w:t>doesn’t</w:t>
      </w:r>
      <w:r w:rsidRPr="00D542F7">
        <w:rPr>
          <w:rStyle w:val="StyleUnderline"/>
        </w:rPr>
        <w:t xml:space="preserve"> even </w:t>
      </w:r>
      <w:r w:rsidRPr="00604EC3">
        <w:rPr>
          <w:rStyle w:val="StyleUnderline"/>
          <w:highlight w:val="green"/>
        </w:rPr>
        <w:t>believe them</w:t>
      </w:r>
      <w:r w:rsidRPr="00E45D5C">
        <w:rPr>
          <w:sz w:val="14"/>
        </w:rPr>
        <w:t xml:space="preserve">? IN MANY AMERICAN CITIES, the </w:t>
      </w:r>
      <w:r w:rsidRPr="00D542F7">
        <w:rPr>
          <w:rStyle w:val="StyleUnderline"/>
        </w:rPr>
        <w:t>protests</w:t>
      </w:r>
      <w:r w:rsidRPr="00E45D5C">
        <w:rPr>
          <w:sz w:val="14"/>
        </w:rPr>
        <w:t xml:space="preserve"> calling for justice following the killings of Black people like </w:t>
      </w:r>
      <w:proofErr w:type="spellStart"/>
      <w:r w:rsidRPr="00E45D5C">
        <w:rPr>
          <w:sz w:val="14"/>
        </w:rPr>
        <w:t>Ahmaud</w:t>
      </w:r>
      <w:proofErr w:type="spellEnd"/>
      <w:r w:rsidRPr="00E45D5C">
        <w:rPr>
          <w:sz w:val="14"/>
        </w:rPr>
        <w:t xml:space="preserve"> </w:t>
      </w:r>
      <w:proofErr w:type="spellStart"/>
      <w:r w:rsidRPr="00E45D5C">
        <w:rPr>
          <w:sz w:val="14"/>
        </w:rPr>
        <w:t>Arbery</w:t>
      </w:r>
      <w:proofErr w:type="spellEnd"/>
      <w:r w:rsidRPr="00E45D5C">
        <w:rPr>
          <w:sz w:val="14"/>
        </w:rPr>
        <w:t xml:space="preserve">, George Floyd, and Breonna Taylor </w:t>
      </w:r>
      <w:r w:rsidRPr="00D542F7">
        <w:rPr>
          <w:rStyle w:val="StyleUnderline"/>
        </w:rPr>
        <w:t xml:space="preserve">have been met with </w:t>
      </w:r>
      <w:r w:rsidRPr="00D542F7">
        <w:rPr>
          <w:rStyle w:val="Emphasis"/>
        </w:rPr>
        <w:t>violent</w:t>
      </w:r>
      <w:r w:rsidRPr="00D542F7">
        <w:rPr>
          <w:rStyle w:val="StyleUnderline"/>
        </w:rPr>
        <w:t xml:space="preserve"> responses from police</w:t>
      </w:r>
      <w:r w:rsidRPr="00E45D5C">
        <w:rPr>
          <w:sz w:val="14"/>
        </w:rPr>
        <w:t xml:space="preserve">, </w:t>
      </w:r>
      <w:r w:rsidRPr="00D542F7">
        <w:rPr>
          <w:rStyle w:val="StyleUnderline"/>
        </w:rPr>
        <w:t>who</w:t>
      </w:r>
      <w:r w:rsidRPr="00E45D5C">
        <w:rPr>
          <w:sz w:val="14"/>
        </w:rPr>
        <w:t xml:space="preserve"> have </w:t>
      </w:r>
      <w:r w:rsidRPr="00D542F7">
        <w:rPr>
          <w:rStyle w:val="StyleUnderline"/>
        </w:rPr>
        <w:t>tear-gassed</w:t>
      </w:r>
      <w:r w:rsidRPr="00E45D5C">
        <w:rPr>
          <w:sz w:val="14"/>
        </w:rPr>
        <w:t xml:space="preserve">, </w:t>
      </w:r>
      <w:r w:rsidRPr="00D542F7">
        <w:rPr>
          <w:rStyle w:val="StyleUnderline"/>
        </w:rPr>
        <w:t>chased</w:t>
      </w:r>
      <w:r w:rsidRPr="00E45D5C">
        <w:rPr>
          <w:sz w:val="14"/>
        </w:rPr>
        <w:t xml:space="preserve">, </w:t>
      </w:r>
      <w:r w:rsidRPr="00D542F7">
        <w:rPr>
          <w:rStyle w:val="StyleUnderline"/>
        </w:rPr>
        <w:t>shoved</w:t>
      </w:r>
      <w:r w:rsidRPr="00E45D5C">
        <w:rPr>
          <w:sz w:val="14"/>
        </w:rPr>
        <w:t xml:space="preserve">, </w:t>
      </w:r>
      <w:r w:rsidRPr="00D542F7">
        <w:rPr>
          <w:rStyle w:val="StyleUnderline"/>
        </w:rPr>
        <w:t>beaten</w:t>
      </w:r>
      <w:r w:rsidRPr="00E45D5C">
        <w:rPr>
          <w:sz w:val="14"/>
        </w:rPr>
        <w:t xml:space="preserve">, </w:t>
      </w:r>
      <w:r w:rsidRPr="00D542F7">
        <w:rPr>
          <w:rStyle w:val="StyleUnderline"/>
        </w:rPr>
        <w:t>and arrested protesters and journalists</w:t>
      </w:r>
      <w:r w:rsidRPr="00E45D5C">
        <w:rPr>
          <w:sz w:val="14"/>
        </w:rPr>
        <w:t xml:space="preserve">. In May, Omar Jimenez, </w:t>
      </w:r>
      <w:r w:rsidRPr="00D542F7">
        <w:rPr>
          <w:rStyle w:val="StyleUnderline"/>
        </w:rPr>
        <w:t>a Black CNN reporter, was handcuffed and led away by police while the cameras rolled.</w:t>
      </w:r>
      <w:r>
        <w:rPr>
          <w:rStyle w:val="StyleUnderline"/>
        </w:rPr>
        <w:t xml:space="preserve"> </w:t>
      </w:r>
      <w:r w:rsidRPr="00E45D5C">
        <w:rPr>
          <w:sz w:val="14"/>
        </w:rPr>
        <w:t xml:space="preserve">Watching the recent police violence against protesters unfold reminded me of how my interview with the two men in Baltimore had ended. It was 10 p.m., meaning the city-wide curfew was now in effect, and we were standing just outside a subway station in the Penn North </w:t>
      </w:r>
      <w:proofErr w:type="spellStart"/>
      <w:r w:rsidRPr="00E45D5C">
        <w:rPr>
          <w:sz w:val="14"/>
        </w:rPr>
        <w:t>neighbourhood</w:t>
      </w:r>
      <w:proofErr w:type="spellEnd"/>
      <w:r w:rsidRPr="00E45D5C">
        <w:rPr>
          <w:sz w:val="14"/>
        </w:rPr>
        <w:t xml:space="preserve">. Lonnie Moore, the young Black man who had first approached me, had just left. I was putting my recorder away when police came rushing into the block. They told Jarrod Jones and me we had to leave. We tried to enter a nearby subway station, but a police officer blocked the entrance. We tried to turn down a side street, but another officer told us we couldn’t go that way either. We tried every escape we could think of, but we were boxed in. Suddenly, one officer began charging at us, his baton out, swinging, shoving Jones and cursing at him. We ran away from him as fast as we could, my bag with my recording equipment bouncing clumsily behind me. None of this made it to air. I had made the rookie mistake of turning off my radio recorder as soon as the interview ended. But I probably would not have worked it into the documentary anyway; as a journalist, you want to avoid becoming part of the story. </w:t>
      </w:r>
      <w:r w:rsidRPr="00604EC3">
        <w:rPr>
          <w:rStyle w:val="StyleUnderline"/>
          <w:highlight w:val="green"/>
        </w:rPr>
        <w:t>One</w:t>
      </w:r>
      <w:r w:rsidRPr="00D542F7">
        <w:rPr>
          <w:rStyle w:val="StyleUnderline"/>
        </w:rPr>
        <w:t xml:space="preserve"> of the core </w:t>
      </w:r>
      <w:r w:rsidRPr="00604EC3">
        <w:rPr>
          <w:rStyle w:val="StyleUnderline"/>
          <w:highlight w:val="green"/>
        </w:rPr>
        <w:t>elements of</w:t>
      </w:r>
      <w:r w:rsidRPr="00E45D5C">
        <w:rPr>
          <w:sz w:val="14"/>
        </w:rPr>
        <w:t xml:space="preserve"> </w:t>
      </w:r>
      <w:r w:rsidRPr="00604EC3">
        <w:rPr>
          <w:rStyle w:val="StyleUnderline"/>
          <w:highlight w:val="green"/>
        </w:rPr>
        <w:t>journalism is</w:t>
      </w:r>
      <w:r w:rsidRPr="00D542F7">
        <w:rPr>
          <w:rStyle w:val="StyleUnderline"/>
        </w:rPr>
        <w:t xml:space="preserve"> for reporters to </w:t>
      </w:r>
      <w:r w:rsidRPr="00604EC3">
        <w:rPr>
          <w:rStyle w:val="StyleUnderline"/>
          <w:highlight w:val="green"/>
        </w:rPr>
        <w:t>maintain a</w:t>
      </w:r>
      <w:r w:rsidRPr="00E45D5C">
        <w:rPr>
          <w:sz w:val="14"/>
          <w:highlight w:val="green"/>
        </w:rPr>
        <w:t xml:space="preserve"> </w:t>
      </w:r>
      <w:r w:rsidRPr="00604EC3">
        <w:rPr>
          <w:rStyle w:val="StyleUnderline"/>
          <w:highlight w:val="green"/>
        </w:rPr>
        <w:t>distance</w:t>
      </w:r>
      <w:r w:rsidRPr="00D542F7">
        <w:rPr>
          <w:rStyle w:val="StyleUnderline"/>
        </w:rPr>
        <w:t xml:space="preserve"> </w:t>
      </w:r>
      <w:r w:rsidRPr="00604EC3">
        <w:rPr>
          <w:rStyle w:val="StyleUnderline"/>
          <w:highlight w:val="green"/>
        </w:rPr>
        <w:t>from those they cover</w:t>
      </w:r>
      <w:r w:rsidRPr="00D542F7">
        <w:rPr>
          <w:rStyle w:val="StyleUnderline"/>
        </w:rPr>
        <w:t>, which is meant to provide a sense of objectivity</w:t>
      </w:r>
      <w:r w:rsidRPr="00E45D5C">
        <w:rPr>
          <w:sz w:val="14"/>
        </w:rPr>
        <w:t xml:space="preserve">. </w:t>
      </w:r>
      <w:r w:rsidRPr="00604EC3">
        <w:rPr>
          <w:rStyle w:val="StyleUnderline"/>
          <w:highlight w:val="green"/>
        </w:rPr>
        <w:t>For</w:t>
      </w:r>
      <w:r w:rsidRPr="00E45D5C">
        <w:rPr>
          <w:sz w:val="14"/>
        </w:rPr>
        <w:t xml:space="preserve"> many </w:t>
      </w:r>
      <w:r w:rsidRPr="00604EC3">
        <w:rPr>
          <w:rStyle w:val="StyleUnderline"/>
          <w:highlight w:val="green"/>
        </w:rPr>
        <w:t>white journalists</w:t>
      </w:r>
      <w:r w:rsidRPr="00D542F7">
        <w:rPr>
          <w:rStyle w:val="StyleUnderline"/>
        </w:rPr>
        <w:t xml:space="preserve">, </w:t>
      </w:r>
      <w:r w:rsidRPr="00604EC3">
        <w:rPr>
          <w:rStyle w:val="StyleUnderline"/>
          <w:highlight w:val="green"/>
        </w:rPr>
        <w:t xml:space="preserve">that distance is </w:t>
      </w:r>
      <w:r w:rsidRPr="00604EC3">
        <w:rPr>
          <w:rStyle w:val="Emphasis"/>
          <w:highlight w:val="green"/>
        </w:rPr>
        <w:t>built in</w:t>
      </w:r>
      <w:r w:rsidRPr="00604EC3">
        <w:rPr>
          <w:rStyle w:val="StyleUnderline"/>
          <w:highlight w:val="green"/>
        </w:rPr>
        <w:t xml:space="preserve"> to their</w:t>
      </w:r>
      <w:r w:rsidRPr="00D542F7">
        <w:rPr>
          <w:rStyle w:val="StyleUnderline"/>
        </w:rPr>
        <w:t xml:space="preserve"> very </w:t>
      </w:r>
      <w:r w:rsidRPr="00604EC3">
        <w:rPr>
          <w:rStyle w:val="StyleUnderline"/>
          <w:highlight w:val="green"/>
        </w:rPr>
        <w:t>life experiences</w:t>
      </w:r>
      <w:r w:rsidRPr="00E45D5C">
        <w:rPr>
          <w:sz w:val="14"/>
        </w:rPr>
        <w:t xml:space="preserve">. But, </w:t>
      </w:r>
      <w:r w:rsidRPr="00604EC3">
        <w:rPr>
          <w:rStyle w:val="StyleUnderline"/>
          <w:highlight w:val="green"/>
        </w:rPr>
        <w:t>for</w:t>
      </w:r>
      <w:r w:rsidRPr="00E45D5C">
        <w:rPr>
          <w:sz w:val="14"/>
        </w:rPr>
        <w:t xml:space="preserve"> many </w:t>
      </w:r>
      <w:r w:rsidRPr="00604EC3">
        <w:rPr>
          <w:rStyle w:val="StyleUnderline"/>
          <w:highlight w:val="green"/>
        </w:rPr>
        <w:t>other</w:t>
      </w:r>
      <w:r w:rsidRPr="00D542F7">
        <w:rPr>
          <w:rStyle w:val="StyleUnderline"/>
        </w:rPr>
        <w:t xml:space="preserve"> journalist</w:t>
      </w:r>
      <w:r w:rsidRPr="00604EC3">
        <w:rPr>
          <w:rStyle w:val="StyleUnderline"/>
          <w:highlight w:val="green"/>
        </w:rPr>
        <w:t>s</w:t>
      </w:r>
      <w:r w:rsidRPr="00D542F7">
        <w:rPr>
          <w:rStyle w:val="StyleUnderline"/>
        </w:rPr>
        <w:t xml:space="preserve">, </w:t>
      </w:r>
      <w:r w:rsidRPr="00604EC3">
        <w:rPr>
          <w:rStyle w:val="StyleUnderline"/>
          <w:highlight w:val="green"/>
        </w:rPr>
        <w:t xml:space="preserve">there is </w:t>
      </w:r>
      <w:r w:rsidRPr="00604EC3">
        <w:rPr>
          <w:rStyle w:val="Emphasis"/>
          <w:highlight w:val="green"/>
        </w:rPr>
        <w:t>no</w:t>
      </w:r>
      <w:r w:rsidRPr="00D542F7">
        <w:rPr>
          <w:rStyle w:val="Emphasis"/>
        </w:rPr>
        <w:t xml:space="preserve"> </w:t>
      </w:r>
      <w:r w:rsidRPr="00604EC3">
        <w:rPr>
          <w:rStyle w:val="Emphasis"/>
          <w:highlight w:val="green"/>
        </w:rPr>
        <w:t>distance</w:t>
      </w:r>
      <w:r w:rsidRPr="00604EC3">
        <w:rPr>
          <w:rStyle w:val="StyleUnderline"/>
          <w:highlight w:val="green"/>
        </w:rPr>
        <w:t xml:space="preserve"> between what happened to </w:t>
      </w:r>
      <w:r w:rsidRPr="00604EC3">
        <w:rPr>
          <w:rStyle w:val="Emphasis"/>
          <w:highlight w:val="green"/>
        </w:rPr>
        <w:t>George Floyd</w:t>
      </w:r>
      <w:r w:rsidRPr="00604EC3">
        <w:rPr>
          <w:rStyle w:val="StyleUnderline"/>
          <w:highlight w:val="green"/>
        </w:rPr>
        <w:t xml:space="preserve"> and what could have happened to them</w:t>
      </w:r>
      <w:r w:rsidRPr="00E45D5C">
        <w:rPr>
          <w:sz w:val="14"/>
        </w:rPr>
        <w:t xml:space="preserve">. </w:t>
      </w:r>
      <w:r w:rsidRPr="00604EC3">
        <w:rPr>
          <w:rStyle w:val="Emphasis"/>
          <w:highlight w:val="green"/>
        </w:rPr>
        <w:t>Distance is a luxury</w:t>
      </w:r>
      <w:r w:rsidRPr="00E45D5C">
        <w:rPr>
          <w:sz w:val="14"/>
        </w:rPr>
        <w:t xml:space="preserve">. When I got back to Toronto, I told my </w:t>
      </w:r>
      <w:proofErr w:type="spellStart"/>
      <w:r w:rsidRPr="00E45D5C">
        <w:rPr>
          <w:sz w:val="14"/>
        </w:rPr>
        <w:t>deskmates</w:t>
      </w:r>
      <w:proofErr w:type="spellEnd"/>
      <w:r w:rsidRPr="00E45D5C">
        <w:rPr>
          <w:sz w:val="14"/>
        </w:rPr>
        <w:t xml:space="preserve"> about my time in Baltimore in hushed tones. I felt at the time that to speak of it more openly would somehow implicate me, that my story could be seen through the lens of advocacy instead of hard-and-fast reporting. I also knew </w:t>
      </w:r>
      <w:r w:rsidRPr="00D542F7">
        <w:rPr>
          <w:rStyle w:val="StyleUnderline"/>
        </w:rPr>
        <w:t>you never want to end up on the wrong side of police</w:t>
      </w:r>
      <w:r w:rsidRPr="00E45D5C">
        <w:rPr>
          <w:sz w:val="14"/>
        </w:rPr>
        <w:t xml:space="preserve">, especially </w:t>
      </w:r>
      <w:r w:rsidRPr="00D542F7">
        <w:rPr>
          <w:rStyle w:val="StyleUnderline"/>
        </w:rPr>
        <w:t xml:space="preserve">as a racialized person, and leave it up to others to decide </w:t>
      </w:r>
      <w:r w:rsidRPr="00604EC3">
        <w:rPr>
          <w:rStyle w:val="StyleUnderline"/>
        </w:rPr>
        <w:t>how your actions may have justified violence against</w:t>
      </w:r>
      <w:r w:rsidRPr="00E45D5C">
        <w:rPr>
          <w:sz w:val="14"/>
        </w:rPr>
        <w:t xml:space="preserve"> </w:t>
      </w:r>
      <w:r w:rsidRPr="00604EC3">
        <w:rPr>
          <w:rStyle w:val="StyleUnderline"/>
        </w:rPr>
        <w:t>you</w:t>
      </w:r>
      <w:r w:rsidRPr="00E45D5C">
        <w:rPr>
          <w:sz w:val="14"/>
        </w:rPr>
        <w:t xml:space="preserve">. In journalism, as </w:t>
      </w:r>
      <w:r w:rsidRPr="00604EC3">
        <w:rPr>
          <w:rStyle w:val="StyleUnderline"/>
        </w:rPr>
        <w:t>in predominantly white societies</w:t>
      </w:r>
      <w:r w:rsidRPr="00E45D5C">
        <w:rPr>
          <w:sz w:val="14"/>
        </w:rPr>
        <w:t xml:space="preserve"> at large, </w:t>
      </w:r>
      <w:r w:rsidRPr="00604EC3">
        <w:rPr>
          <w:rStyle w:val="StyleUnderline"/>
        </w:rPr>
        <w:t>questioning police narratives is complicated</w:t>
      </w:r>
      <w:r w:rsidRPr="00E45D5C">
        <w:rPr>
          <w:sz w:val="14"/>
        </w:rPr>
        <w:t>. “</w:t>
      </w:r>
      <w:r w:rsidRPr="00604EC3">
        <w:rPr>
          <w:rStyle w:val="StyleUnderline"/>
        </w:rPr>
        <w:t xml:space="preserve">The police play a </w:t>
      </w:r>
      <w:r w:rsidRPr="00604EC3">
        <w:rPr>
          <w:rStyle w:val="Emphasis"/>
        </w:rPr>
        <w:t>very powerful</w:t>
      </w:r>
      <w:r w:rsidRPr="00604EC3">
        <w:rPr>
          <w:rStyle w:val="StyleUnderline"/>
        </w:rPr>
        <w:t xml:space="preserve"> role in defining what the nature and extent of crime is in our society</w:t>
      </w:r>
      <w:r w:rsidRPr="00E45D5C">
        <w:rPr>
          <w:sz w:val="14"/>
        </w:rPr>
        <w:t>,” says Julius Haag, a criminologist and sociology professor at the University of Toronto’s Mississauga campus. “</w:t>
      </w:r>
      <w:r w:rsidRPr="00604EC3">
        <w:rPr>
          <w:rStyle w:val="StyleUnderline"/>
          <w:highlight w:val="green"/>
        </w:rPr>
        <w:t>Police</w:t>
      </w:r>
      <w:r w:rsidRPr="00E45D5C">
        <w:rPr>
          <w:sz w:val="14"/>
        </w:rPr>
        <w:t xml:space="preserve"> also recognize that they </w:t>
      </w:r>
      <w:r w:rsidRPr="00604EC3">
        <w:rPr>
          <w:rStyle w:val="StyleUnderline"/>
          <w:highlight w:val="green"/>
        </w:rPr>
        <w:t xml:space="preserve">have a </w:t>
      </w:r>
      <w:r w:rsidRPr="00604EC3">
        <w:rPr>
          <w:rStyle w:val="Emphasis"/>
          <w:highlight w:val="green"/>
        </w:rPr>
        <w:t>powerful</w:t>
      </w:r>
      <w:r w:rsidRPr="00604EC3">
        <w:rPr>
          <w:rStyle w:val="StyleUnderline"/>
          <w:highlight w:val="green"/>
        </w:rPr>
        <w:t xml:space="preserve"> role</w:t>
      </w:r>
      <w:r w:rsidRPr="00D542F7">
        <w:rPr>
          <w:rStyle w:val="StyleUnderline"/>
        </w:rPr>
        <w:t xml:space="preserve"> </w:t>
      </w:r>
      <w:r w:rsidRPr="00604EC3">
        <w:rPr>
          <w:rStyle w:val="StyleUnderline"/>
          <w:highlight w:val="green"/>
        </w:rPr>
        <w:t>in shaping public perceptions</w:t>
      </w:r>
      <w:r w:rsidRPr="00E45D5C">
        <w:rPr>
          <w:sz w:val="14"/>
        </w:rPr>
        <w:t xml:space="preserve">, and </w:t>
      </w:r>
      <w:r w:rsidRPr="00604EC3">
        <w:rPr>
          <w:rStyle w:val="StyleUnderline"/>
          <w:highlight w:val="green"/>
        </w:rPr>
        <w:t>they use that ability within the media</w:t>
      </w:r>
      <w:r w:rsidRPr="00E45D5C">
        <w:rPr>
          <w:sz w:val="14"/>
          <w:highlight w:val="green"/>
        </w:rPr>
        <w:t xml:space="preserve"> </w:t>
      </w:r>
      <w:r w:rsidRPr="00604EC3">
        <w:rPr>
          <w:rStyle w:val="StyleUnderline"/>
          <w:highlight w:val="green"/>
        </w:rPr>
        <w:t xml:space="preserve">to </w:t>
      </w:r>
      <w:proofErr w:type="gramStart"/>
      <w:r w:rsidRPr="00604EC3">
        <w:rPr>
          <w:rStyle w:val="StyleUnderline"/>
        </w:rPr>
        <w:t>help</w:t>
      </w:r>
      <w:r w:rsidRPr="00E45D5C">
        <w:rPr>
          <w:sz w:val="14"/>
        </w:rPr>
        <w:t> .</w:t>
      </w:r>
      <w:proofErr w:type="gramEnd"/>
      <w:r w:rsidRPr="00E45D5C">
        <w:rPr>
          <w:sz w:val="14"/>
        </w:rPr>
        <w:t> . . </w:t>
      </w:r>
      <w:r w:rsidRPr="00604EC3">
        <w:rPr>
          <w:rStyle w:val="Emphasis"/>
          <w:highlight w:val="green"/>
        </w:rPr>
        <w:t>legitimize</w:t>
      </w:r>
      <w:r w:rsidRPr="00D542F7">
        <w:rPr>
          <w:rStyle w:val="StyleUnderline"/>
        </w:rPr>
        <w:t xml:space="preserve"> </w:t>
      </w:r>
      <w:r w:rsidRPr="00604EC3">
        <w:rPr>
          <w:rStyle w:val="StyleUnderline"/>
          <w:highlight w:val="green"/>
        </w:rPr>
        <w:t xml:space="preserve">their </w:t>
      </w:r>
      <w:r w:rsidRPr="00604EC3">
        <w:rPr>
          <w:rStyle w:val="Emphasis"/>
          <w:highlight w:val="green"/>
        </w:rPr>
        <w:t>purpose</w:t>
      </w:r>
      <w:r w:rsidRPr="00604EC3">
        <w:rPr>
          <w:rStyle w:val="StyleUnderline"/>
          <w:highlight w:val="green"/>
        </w:rPr>
        <w:t xml:space="preserve"> and</w:t>
      </w:r>
      <w:r w:rsidRPr="00D542F7">
        <w:rPr>
          <w:rStyle w:val="StyleUnderline"/>
        </w:rPr>
        <w:t xml:space="preserve"> their </w:t>
      </w:r>
      <w:r w:rsidRPr="00604EC3">
        <w:rPr>
          <w:rStyle w:val="Emphasis"/>
          <w:highlight w:val="green"/>
        </w:rPr>
        <w:t>responses</w:t>
      </w:r>
      <w:r w:rsidRPr="00D542F7">
        <w:rPr>
          <w:rStyle w:val="StyleUnderline"/>
        </w:rPr>
        <w:t>.”</w:t>
      </w:r>
      <w:r>
        <w:rPr>
          <w:rStyle w:val="StyleUnderline"/>
        </w:rPr>
        <w:t xml:space="preserve"> </w:t>
      </w:r>
      <w:r w:rsidRPr="00E45D5C">
        <w:rPr>
          <w:sz w:val="14"/>
        </w:rPr>
        <w:t xml:space="preserve">A. Dwight Pettit, a Baltimore-based lawyer I interviewed for my documentary in 2015, told me something about why </w:t>
      </w:r>
      <w:r w:rsidRPr="00604EC3">
        <w:rPr>
          <w:rStyle w:val="StyleUnderline"/>
          <w:highlight w:val="green"/>
        </w:rPr>
        <w:t xml:space="preserve">police accounts are </w:t>
      </w:r>
      <w:r w:rsidRPr="00604EC3">
        <w:rPr>
          <w:rStyle w:val="Emphasis"/>
          <w:highlight w:val="green"/>
        </w:rPr>
        <w:t>rarely questioned</w:t>
      </w:r>
      <w:r w:rsidRPr="00D542F7">
        <w:rPr>
          <w:rStyle w:val="StyleUnderline"/>
        </w:rPr>
        <w:t xml:space="preserve"> by the media that stayed with</w:t>
      </w:r>
      <w:r w:rsidRPr="00E45D5C">
        <w:rPr>
          <w:sz w:val="14"/>
        </w:rPr>
        <w:t xml:space="preserve"> </w:t>
      </w:r>
      <w:r w:rsidRPr="00D542F7">
        <w:rPr>
          <w:rStyle w:val="StyleUnderline"/>
        </w:rPr>
        <w:t>m</w:t>
      </w:r>
      <w:r w:rsidRPr="00604EC3">
        <w:rPr>
          <w:rStyle w:val="StyleUnderline"/>
        </w:rPr>
        <w:t>e</w:t>
      </w:r>
      <w:r w:rsidRPr="00E45D5C">
        <w:rPr>
          <w:sz w:val="14"/>
        </w:rPr>
        <w:t xml:space="preserve">. </w:t>
      </w:r>
      <w:r w:rsidRPr="00604EC3">
        <w:rPr>
          <w:rStyle w:val="StyleUnderline"/>
        </w:rPr>
        <w:t>Juries seem to have trouble confronting the violence in police-brutality cases</w:t>
      </w:r>
      <w:r w:rsidRPr="00E45D5C">
        <w:rPr>
          <w:sz w:val="14"/>
        </w:rPr>
        <w:t xml:space="preserve">, he said, </w:t>
      </w:r>
      <w:r w:rsidRPr="00604EC3">
        <w:rPr>
          <w:rStyle w:val="StyleUnderline"/>
        </w:rPr>
        <w:t>because</w:t>
      </w:r>
      <w:r w:rsidRPr="00E45D5C">
        <w:rPr>
          <w:sz w:val="14"/>
        </w:rPr>
        <w:t xml:space="preserve"> so often, </w:t>
      </w:r>
      <w:r w:rsidRPr="00604EC3">
        <w:rPr>
          <w:rStyle w:val="StyleUnderline"/>
        </w:rPr>
        <w:t>people have grown up seeing police doing right by them and have trusted police with their safety</w:t>
      </w:r>
      <w:r w:rsidRPr="00E45D5C">
        <w:rPr>
          <w:sz w:val="14"/>
        </w:rPr>
        <w:t xml:space="preserve">. </w:t>
      </w:r>
      <w:r w:rsidRPr="00604EC3">
        <w:rPr>
          <w:rStyle w:val="StyleUnderline"/>
        </w:rPr>
        <w:t>This is especially true for white people</w:t>
      </w:r>
      <w:r w:rsidRPr="00E45D5C">
        <w:rPr>
          <w:sz w:val="14"/>
        </w:rPr>
        <w:t xml:space="preserve">, </w:t>
      </w:r>
      <w:r w:rsidRPr="00604EC3">
        <w:rPr>
          <w:rStyle w:val="StyleUnderline"/>
        </w:rPr>
        <w:t>who are less</w:t>
      </w:r>
      <w:r w:rsidRPr="00D542F7">
        <w:rPr>
          <w:rStyle w:val="StyleUnderline"/>
        </w:rPr>
        <w:t xml:space="preserve"> likely to be treated unfairly by police</w:t>
      </w:r>
      <w:r w:rsidRPr="00E45D5C">
        <w:rPr>
          <w:sz w:val="14"/>
        </w:rPr>
        <w:t xml:space="preserve">. </w:t>
      </w:r>
      <w:r w:rsidRPr="00D542F7">
        <w:rPr>
          <w:rStyle w:val="StyleUnderline"/>
        </w:rPr>
        <w:t>Putting police on trial would be asking people to challenge their lifelong beliefs</w:t>
      </w:r>
      <w:r w:rsidRPr="00E45D5C">
        <w:rPr>
          <w:sz w:val="14"/>
        </w:rPr>
        <w:t xml:space="preserve">. Anthony N. Morgan, a racial-justice lawyer in Toronto, says this same dynamic plays out in Canada in both “obvious and indirect ways.” </w:t>
      </w:r>
      <w:r w:rsidRPr="00D542F7">
        <w:rPr>
          <w:rStyle w:val="StyleUnderline"/>
        </w:rPr>
        <w:t>Racialized people can tell you about water cooler</w:t>
      </w:r>
      <w:r w:rsidRPr="00E45D5C">
        <w:rPr>
          <w:sz w:val="14"/>
        </w:rPr>
        <w:t xml:space="preserve"> </w:t>
      </w:r>
      <w:r w:rsidRPr="00D542F7">
        <w:rPr>
          <w:rStyle w:val="StyleUnderline"/>
        </w:rPr>
        <w:t>conversations</w:t>
      </w:r>
      <w:r w:rsidRPr="00E45D5C">
        <w:rPr>
          <w:sz w:val="14"/>
        </w:rPr>
        <w:t xml:space="preserve"> they’ve had </w:t>
      </w:r>
      <w:r w:rsidRPr="00D542F7">
        <w:rPr>
          <w:rStyle w:val="StyleUnderline"/>
        </w:rPr>
        <w:t xml:space="preserve">with </w:t>
      </w:r>
      <w:r w:rsidRPr="00604EC3">
        <w:rPr>
          <w:rStyle w:val="StyleUnderline"/>
          <w:highlight w:val="green"/>
        </w:rPr>
        <w:t>white colleagues</w:t>
      </w:r>
      <w:r w:rsidRPr="00D542F7">
        <w:rPr>
          <w:rStyle w:val="StyleUnderline"/>
        </w:rPr>
        <w:t xml:space="preserve"> about racism they’ve experienced</w:t>
      </w:r>
      <w:r w:rsidRPr="00E45D5C">
        <w:rPr>
          <w:sz w:val="14"/>
        </w:rPr>
        <w:t xml:space="preserve"> and witnessed, </w:t>
      </w:r>
      <w:r w:rsidRPr="00D542F7">
        <w:rPr>
          <w:rStyle w:val="StyleUnderline"/>
        </w:rPr>
        <w:t>which</w:t>
      </w:r>
      <w:r w:rsidRPr="00E45D5C">
        <w:rPr>
          <w:sz w:val="14"/>
        </w:rPr>
        <w:t xml:space="preserve"> “</w:t>
      </w:r>
      <w:r w:rsidRPr="00D542F7">
        <w:rPr>
          <w:rStyle w:val="StyleUnderline"/>
        </w:rPr>
        <w:t>often end up in the</w:t>
      </w:r>
      <w:r w:rsidRPr="00E45D5C">
        <w:rPr>
          <w:sz w:val="14"/>
        </w:rPr>
        <w:t xml:space="preserve"> ‘</w:t>
      </w:r>
      <w:r w:rsidRPr="00D542F7">
        <w:rPr>
          <w:rStyle w:val="StyleUnderline"/>
        </w:rPr>
        <w:t>Did that really happen</w:t>
      </w:r>
      <w:r w:rsidRPr="00E45D5C">
        <w:rPr>
          <w:sz w:val="14"/>
        </w:rPr>
        <w:t xml:space="preserve">? </w:t>
      </w:r>
      <w:r w:rsidRPr="00D542F7">
        <w:rPr>
          <w:rStyle w:val="StyleUnderline"/>
        </w:rPr>
        <w:t>What were they</w:t>
      </w:r>
      <w:r w:rsidRPr="00E45D5C">
        <w:rPr>
          <w:sz w:val="14"/>
        </w:rPr>
        <w:t xml:space="preserve"> </w:t>
      </w:r>
      <w:r w:rsidRPr="00D542F7">
        <w:rPr>
          <w:rStyle w:val="StyleUnderline"/>
        </w:rPr>
        <w:t>doing</w:t>
      </w:r>
      <w:r w:rsidRPr="00E45D5C">
        <w:rPr>
          <w:sz w:val="14"/>
        </w:rPr>
        <w:t xml:space="preserve">? </w:t>
      </w:r>
      <w:r w:rsidRPr="00D542F7">
        <w:rPr>
          <w:rStyle w:val="StyleUnderline"/>
        </w:rPr>
        <w:t>Maybe we need to see more of the video</w:t>
      </w:r>
      <w:r w:rsidRPr="00E45D5C">
        <w:rPr>
          <w:sz w:val="14"/>
        </w:rPr>
        <w:t xml:space="preserve">?’ </w:t>
      </w:r>
      <w:r w:rsidRPr="00D542F7">
        <w:rPr>
          <w:rStyle w:val="StyleUnderline"/>
        </w:rPr>
        <w:t>territory</w:t>
      </w:r>
      <w:r w:rsidRPr="00E45D5C">
        <w:rPr>
          <w:sz w:val="14"/>
        </w:rPr>
        <w:t>,” he says. “</w:t>
      </w:r>
      <w:r w:rsidRPr="00604EC3">
        <w:rPr>
          <w:rStyle w:val="StyleUnderline"/>
        </w:rPr>
        <w:t>These</w:t>
      </w:r>
      <w:r w:rsidRPr="00D542F7">
        <w:rPr>
          <w:rStyle w:val="StyleUnderline"/>
        </w:rPr>
        <w:t xml:space="preserve"> kinds of frankly </w:t>
      </w:r>
      <w:r w:rsidRPr="00604EC3">
        <w:rPr>
          <w:rStyle w:val="Emphasis"/>
        </w:rPr>
        <w:t>absurd</w:t>
      </w:r>
      <w:r w:rsidRPr="00D542F7">
        <w:rPr>
          <w:rStyle w:val="StyleUnderline"/>
        </w:rPr>
        <w:t xml:space="preserve"> ways of </w:t>
      </w:r>
      <w:r w:rsidRPr="00604EC3">
        <w:rPr>
          <w:rStyle w:val="StyleUnderline"/>
          <w:highlight w:val="green"/>
        </w:rPr>
        <w:t>justify</w:t>
      </w:r>
      <w:r w:rsidRPr="00D542F7">
        <w:rPr>
          <w:rStyle w:val="StyleUnderline"/>
        </w:rPr>
        <w:t xml:space="preserve">ing and excusing </w:t>
      </w:r>
      <w:r w:rsidRPr="00604EC3">
        <w:rPr>
          <w:rStyle w:val="Emphasis"/>
          <w:highlight w:val="green"/>
        </w:rPr>
        <w:t>murder</w:t>
      </w:r>
      <w:r w:rsidRPr="00604EC3">
        <w:rPr>
          <w:rStyle w:val="StyleUnderline"/>
          <w:highlight w:val="green"/>
        </w:rPr>
        <w:t xml:space="preserve"> or </w:t>
      </w:r>
      <w:r w:rsidRPr="00604EC3">
        <w:rPr>
          <w:rStyle w:val="Emphasis"/>
          <w:highlight w:val="green"/>
        </w:rPr>
        <w:t>harm</w:t>
      </w:r>
      <w:r w:rsidRPr="00D542F7">
        <w:rPr>
          <w:rStyle w:val="StyleUnderline"/>
        </w:rPr>
        <w:t xml:space="preserve"> </w:t>
      </w:r>
      <w:r w:rsidRPr="00604EC3">
        <w:rPr>
          <w:rStyle w:val="StyleUnderline"/>
          <w:highlight w:val="green"/>
        </w:rPr>
        <w:t>done to Black</w:t>
      </w:r>
      <w:r w:rsidRPr="00D542F7">
        <w:rPr>
          <w:rStyle w:val="StyleUnderline"/>
        </w:rPr>
        <w:t xml:space="preserve"> and Indigenous </w:t>
      </w:r>
      <w:r w:rsidRPr="00604EC3">
        <w:rPr>
          <w:rStyle w:val="StyleUnderline"/>
          <w:highlight w:val="green"/>
        </w:rPr>
        <w:t>people play</w:t>
      </w:r>
      <w:r w:rsidRPr="00D542F7">
        <w:rPr>
          <w:rStyle w:val="StyleUnderline"/>
        </w:rPr>
        <w:t xml:space="preserve"> out in society more generally</w:t>
      </w:r>
      <w:r w:rsidRPr="00E45D5C">
        <w:rPr>
          <w:sz w:val="14"/>
        </w:rPr>
        <w:t xml:space="preserve">, and I think </w:t>
      </w:r>
      <w:r w:rsidRPr="00D542F7">
        <w:rPr>
          <w:rStyle w:val="StyleUnderline"/>
        </w:rPr>
        <w:t xml:space="preserve">they play out </w:t>
      </w:r>
      <w:r w:rsidRPr="00604EC3">
        <w:rPr>
          <w:rStyle w:val="StyleUnderline"/>
          <w:highlight w:val="green"/>
        </w:rPr>
        <w:t>in journalism</w:t>
      </w:r>
      <w:r w:rsidRPr="00D542F7">
        <w:rPr>
          <w:rStyle w:val="StyleUnderline"/>
        </w:rPr>
        <w:t xml:space="preserve"> too.”</w:t>
      </w:r>
      <w:r>
        <w:rPr>
          <w:rStyle w:val="StyleUnderline"/>
        </w:rPr>
        <w:t xml:space="preserve"> </w:t>
      </w:r>
      <w:r w:rsidRPr="00E45D5C">
        <w:rPr>
          <w:sz w:val="14"/>
        </w:rPr>
        <w:t xml:space="preserve">ON MAY 27, a twenty-nine-year-old Black Indigenous woman named Regis </w:t>
      </w:r>
      <w:proofErr w:type="spellStart"/>
      <w:r w:rsidRPr="00E45D5C">
        <w:rPr>
          <w:sz w:val="14"/>
        </w:rPr>
        <w:t>Korchinski-Paquet</w:t>
      </w:r>
      <w:proofErr w:type="spellEnd"/>
      <w:r w:rsidRPr="00E45D5C">
        <w:rPr>
          <w:sz w:val="14"/>
        </w:rPr>
        <w:t xml:space="preserve"> fell from a twenty-fourth floor balcony in Toronto while police were in her apartment, responding to the family’s call for help with her mental health crisis. Police were the only ones there during the fall, and questions about the moments before her death remain unanswered. The tragedy has also boosted calls from racialized journalists to challenge the media’s overreliance on police narratives. It wasn’t until the next day that media reports included any of her family members’ voices or began questioning the role of police in </w:t>
      </w:r>
      <w:proofErr w:type="spellStart"/>
      <w:r w:rsidRPr="00E45D5C">
        <w:rPr>
          <w:sz w:val="14"/>
        </w:rPr>
        <w:t>Korchinski-Paquet’s</w:t>
      </w:r>
      <w:proofErr w:type="spellEnd"/>
      <w:r w:rsidRPr="00E45D5C">
        <w:rPr>
          <w:sz w:val="14"/>
        </w:rPr>
        <w:t xml:space="preserve"> death. Not because the family didn’t want to talk to the media: the family’s social media posts are what had raised initial awareness about </w:t>
      </w:r>
      <w:proofErr w:type="spellStart"/>
      <w:r w:rsidRPr="00E45D5C">
        <w:rPr>
          <w:sz w:val="14"/>
        </w:rPr>
        <w:t>Korchinski-Paquet’s</w:t>
      </w:r>
      <w:proofErr w:type="spellEnd"/>
      <w:r w:rsidRPr="00E45D5C">
        <w:rPr>
          <w:sz w:val="14"/>
        </w:rPr>
        <w:t xml:space="preserve"> death. One journalist described arriving at the scene to talk to family members and seeing other reporters there. (This gap in the reporting may have stemmed from some family members’ initial social media posts, which effectively accused the police of killing </w:t>
      </w:r>
      <w:proofErr w:type="spellStart"/>
      <w:r w:rsidRPr="00E45D5C">
        <w:rPr>
          <w:sz w:val="14"/>
        </w:rPr>
        <w:t>Korchinski-Paquet</w:t>
      </w:r>
      <w:proofErr w:type="spellEnd"/>
      <w:r w:rsidRPr="00E45D5C">
        <w:rPr>
          <w:sz w:val="14"/>
        </w:rPr>
        <w:t xml:space="preserve"> and would have been impossible to independently verify at the time. The family’s lawyer later clarified their initial statements, saying they believed police actions may have played a role in </w:t>
      </w:r>
      <w:proofErr w:type="spellStart"/>
      <w:r w:rsidRPr="00E45D5C">
        <w:rPr>
          <w:sz w:val="14"/>
        </w:rPr>
        <w:t>Korchinski-Paquet’s</w:t>
      </w:r>
      <w:proofErr w:type="spellEnd"/>
      <w:r w:rsidRPr="00E45D5C">
        <w:rPr>
          <w:sz w:val="14"/>
        </w:rPr>
        <w:t xml:space="preserve"> death.) Instead, the very first news stories about </w:t>
      </w:r>
      <w:proofErr w:type="spellStart"/>
      <w:r w:rsidRPr="00E45D5C">
        <w:rPr>
          <w:sz w:val="14"/>
        </w:rPr>
        <w:t>Korchinski-Paquet’s</w:t>
      </w:r>
      <w:proofErr w:type="spellEnd"/>
      <w:r w:rsidRPr="00E45D5C">
        <w:rPr>
          <w:sz w:val="14"/>
        </w:rPr>
        <w:t xml:space="preserve"> death were based solely on a statement from the Special Investigations Unit (SIU), the civilian-oversight agency in Ontario that is automatically called to investigate circumstances involving police that have resulted in death, serious injury, or allegations of sexual assault. Some journalists asked their newsrooms and organizations to explain why early coverage excluded the family’s narrative. I know one journalist whose editor questioned her for reporting what the family had told her in the early hours. </w:t>
      </w:r>
      <w:proofErr w:type="spellStart"/>
      <w:r w:rsidRPr="00E45D5C">
        <w:rPr>
          <w:sz w:val="14"/>
        </w:rPr>
        <w:t>Korchinski-Paquet’s</w:t>
      </w:r>
      <w:proofErr w:type="spellEnd"/>
      <w:r w:rsidRPr="00E45D5C">
        <w:rPr>
          <w:sz w:val="14"/>
        </w:rPr>
        <w:t xml:space="preserve"> death is just the latest reminder of why some </w:t>
      </w:r>
      <w:r w:rsidRPr="00604EC3">
        <w:rPr>
          <w:rStyle w:val="StyleUnderline"/>
        </w:rPr>
        <w:t>journalists have long been arguing</w:t>
      </w:r>
      <w:r w:rsidRPr="00D542F7">
        <w:rPr>
          <w:rStyle w:val="StyleUnderline"/>
        </w:rPr>
        <w:t xml:space="preserve"> that </w:t>
      </w:r>
      <w:r w:rsidRPr="00604EC3">
        <w:rPr>
          <w:rStyle w:val="StyleUnderline"/>
          <w:highlight w:val="green"/>
        </w:rPr>
        <w:t>police</w:t>
      </w:r>
      <w:r w:rsidRPr="00D542F7">
        <w:rPr>
          <w:rStyle w:val="StyleUnderline"/>
        </w:rPr>
        <w:t xml:space="preserve"> versions of events</w:t>
      </w:r>
      <w:r w:rsidRPr="00E45D5C">
        <w:rPr>
          <w:sz w:val="14"/>
        </w:rPr>
        <w:t>—whether their own actions or the actions of those they police—</w:t>
      </w:r>
      <w:r w:rsidRPr="00604EC3">
        <w:rPr>
          <w:rStyle w:val="StyleUnderline"/>
          <w:highlight w:val="green"/>
        </w:rPr>
        <w:t>should be subject to</w:t>
      </w:r>
      <w:r w:rsidRPr="00D542F7">
        <w:rPr>
          <w:rStyle w:val="StyleUnderline"/>
        </w:rPr>
        <w:t xml:space="preserve"> the same levels of </w:t>
      </w:r>
      <w:r w:rsidRPr="00604EC3">
        <w:rPr>
          <w:rStyle w:val="Emphasis"/>
          <w:highlight w:val="green"/>
        </w:rPr>
        <w:t>scrutiny</w:t>
      </w:r>
      <w:r w:rsidRPr="00D542F7">
        <w:rPr>
          <w:rStyle w:val="StyleUnderline"/>
        </w:rPr>
        <w:t xml:space="preserve"> other powerful bodies garner</w:t>
      </w:r>
      <w:r w:rsidRPr="00E45D5C">
        <w:rPr>
          <w:sz w:val="14"/>
        </w:rPr>
        <w:t xml:space="preserve">, and that </w:t>
      </w:r>
      <w:r w:rsidRPr="00D542F7">
        <w:rPr>
          <w:rStyle w:val="StyleUnderline"/>
        </w:rPr>
        <w:t xml:space="preserve">their accounts </w:t>
      </w:r>
      <w:r w:rsidRPr="00604EC3">
        <w:rPr>
          <w:rStyle w:val="Emphasis"/>
        </w:rPr>
        <w:t>cannot be relied on</w:t>
      </w:r>
      <w:r w:rsidRPr="00D542F7">
        <w:rPr>
          <w:rStyle w:val="StyleUnderline"/>
        </w:rPr>
        <w:t xml:space="preserve"> as the only source</w:t>
      </w:r>
      <w:r w:rsidRPr="00E45D5C">
        <w:rPr>
          <w:sz w:val="14"/>
        </w:rPr>
        <w:t>. “</w:t>
      </w:r>
      <w:r w:rsidRPr="00604EC3">
        <w:rPr>
          <w:rStyle w:val="StyleUnderline"/>
          <w:highlight w:val="green"/>
        </w:rPr>
        <w:t>The police are not</w:t>
      </w:r>
      <w:r w:rsidRPr="00D542F7">
        <w:rPr>
          <w:rStyle w:val="StyleUnderline"/>
        </w:rPr>
        <w:t xml:space="preserve">, in and of themselves, </w:t>
      </w:r>
      <w:r w:rsidRPr="00604EC3">
        <w:rPr>
          <w:rStyle w:val="StyleUnderline"/>
          <w:highlight w:val="green"/>
        </w:rPr>
        <w:t>objective</w:t>
      </w:r>
      <w:r w:rsidRPr="00D542F7">
        <w:rPr>
          <w:rStyle w:val="StyleUnderline"/>
        </w:rPr>
        <w:t xml:space="preserve"> </w:t>
      </w:r>
      <w:r w:rsidRPr="00604EC3">
        <w:rPr>
          <w:rStyle w:val="StyleUnderline"/>
          <w:highlight w:val="green"/>
        </w:rPr>
        <w:t>observers</w:t>
      </w:r>
      <w:r w:rsidRPr="00D542F7">
        <w:rPr>
          <w:rStyle w:val="StyleUnderline"/>
        </w:rPr>
        <w:t xml:space="preserve"> of things</w:t>
      </w:r>
      <w:r w:rsidRPr="00E45D5C">
        <w:rPr>
          <w:sz w:val="14"/>
        </w:rPr>
        <w:t>,” said Wesley Lowery—who was part of a Washington Post team that won a Pulitzer Prize for its coverage of fatal shootings by police officers—in a Longform Podcast interview in June. “</w:t>
      </w:r>
      <w:r w:rsidRPr="00604EC3">
        <w:rPr>
          <w:rStyle w:val="StyleUnderline"/>
          <w:highlight w:val="green"/>
        </w:rPr>
        <w:t>They are</w:t>
      </w:r>
      <w:r w:rsidRPr="00D542F7">
        <w:rPr>
          <w:rStyle w:val="StyleUnderline"/>
        </w:rPr>
        <w:t xml:space="preserve"> political and government entities who are the </w:t>
      </w:r>
      <w:r w:rsidRPr="00604EC3">
        <w:rPr>
          <w:rStyle w:val="StyleUnderline"/>
        </w:rPr>
        <w:t xml:space="preserve">literal </w:t>
      </w:r>
      <w:r w:rsidRPr="00604EC3">
        <w:rPr>
          <w:rStyle w:val="Emphasis"/>
          <w:highlight w:val="green"/>
        </w:rPr>
        <w:t>characters in the story</w:t>
      </w:r>
      <w:r w:rsidRPr="00E45D5C">
        <w:rPr>
          <w:sz w:val="14"/>
        </w:rPr>
        <w:t xml:space="preserve">.” </w:t>
      </w:r>
      <w:r w:rsidRPr="00D542F7">
        <w:rPr>
          <w:rStyle w:val="StyleUnderline"/>
        </w:rPr>
        <w:t xml:space="preserve">Nor do police watchdogs offer a sufficient </w:t>
      </w:r>
      <w:proofErr w:type="spellStart"/>
      <w:r w:rsidRPr="00D542F7">
        <w:rPr>
          <w:rStyle w:val="StyleUnderline"/>
        </w:rPr>
        <w:t>counternarrative</w:t>
      </w:r>
      <w:proofErr w:type="spellEnd"/>
      <w:r w:rsidRPr="00E45D5C">
        <w:rPr>
          <w:sz w:val="14"/>
        </w:rPr>
        <w:t xml:space="preserve">. The </w:t>
      </w:r>
      <w:r w:rsidRPr="00D542F7">
        <w:rPr>
          <w:rStyle w:val="StyleUnderline"/>
        </w:rPr>
        <w:t>SIU has long been plagued with concerns about its power and credibility</w:t>
      </w:r>
      <w:r w:rsidRPr="00E45D5C">
        <w:rPr>
          <w:sz w:val="14"/>
        </w:rPr>
        <w:t xml:space="preserve">. Former Ontario ombudsman André Marin released a 2008 report stating that </w:t>
      </w:r>
      <w:r w:rsidRPr="00D542F7">
        <w:rPr>
          <w:rStyle w:val="StyleUnderline"/>
        </w:rPr>
        <w:t xml:space="preserve">Ontario’s system of police oversight has failed to live up to its promise due to a </w:t>
      </w:r>
      <w:r w:rsidRPr="00E45D5C">
        <w:rPr>
          <w:sz w:val="14"/>
        </w:rPr>
        <w:t>“</w:t>
      </w:r>
      <w:r w:rsidRPr="00D542F7">
        <w:rPr>
          <w:rStyle w:val="StyleUnderline"/>
        </w:rPr>
        <w:t>complacent</w:t>
      </w:r>
      <w:r w:rsidRPr="00E45D5C">
        <w:rPr>
          <w:sz w:val="14"/>
        </w:rPr>
        <w:t xml:space="preserve">” </w:t>
      </w:r>
      <w:r w:rsidRPr="00D542F7">
        <w:rPr>
          <w:rStyle w:val="StyleUnderline"/>
        </w:rPr>
        <w:t xml:space="preserve">culture and a lack of </w:t>
      </w:r>
      <w:proofErr w:type="spellStart"/>
      <w:r w:rsidRPr="00D542F7">
        <w:rPr>
          <w:rStyle w:val="StyleUnderline"/>
        </w:rPr>
        <w:t>rigour</w:t>
      </w:r>
      <w:proofErr w:type="spellEnd"/>
      <w:r w:rsidRPr="00D542F7">
        <w:rPr>
          <w:rStyle w:val="StyleUnderline"/>
        </w:rPr>
        <w:t xml:space="preserve"> in ensuring police follow the rules</w:t>
      </w:r>
      <w:r w:rsidRPr="00E45D5C">
        <w:rPr>
          <w:sz w:val="14"/>
        </w:rPr>
        <w:t xml:space="preserve">. More recently, </w:t>
      </w:r>
      <w:r w:rsidRPr="00D542F7">
        <w:rPr>
          <w:rStyle w:val="StyleUnderline"/>
        </w:rPr>
        <w:t xml:space="preserve">the limited powers of the SIU have been made clear in the aftermath of the fatal shooting of </w:t>
      </w:r>
      <w:proofErr w:type="spellStart"/>
      <w:r w:rsidRPr="00D542F7">
        <w:rPr>
          <w:rStyle w:val="StyleUnderline"/>
        </w:rPr>
        <w:t>D’Andre</w:t>
      </w:r>
      <w:proofErr w:type="spellEnd"/>
      <w:r w:rsidRPr="00D542F7">
        <w:rPr>
          <w:rStyle w:val="StyleUnderline"/>
        </w:rPr>
        <w:t xml:space="preserve"> Campbell</w:t>
      </w:r>
      <w:r w:rsidRPr="00E45D5C">
        <w:rPr>
          <w:sz w:val="14"/>
        </w:rPr>
        <w:t xml:space="preserve">, </w:t>
      </w:r>
      <w:r w:rsidRPr="00D542F7">
        <w:rPr>
          <w:rStyle w:val="StyleUnderline"/>
        </w:rPr>
        <w:t xml:space="preserve">a twenty-six-year-old Black man </w:t>
      </w:r>
      <w:r w:rsidRPr="00E45D5C">
        <w:rPr>
          <w:sz w:val="14"/>
        </w:rPr>
        <w:t xml:space="preserve">with schizophrenia, </w:t>
      </w:r>
      <w:r w:rsidRPr="00D542F7">
        <w:rPr>
          <w:rStyle w:val="StyleUnderline"/>
        </w:rPr>
        <w:t>who was shot by a Peel police officer</w:t>
      </w:r>
      <w:r w:rsidRPr="00E45D5C">
        <w:rPr>
          <w:sz w:val="14"/>
        </w:rPr>
        <w:t xml:space="preserve"> in </w:t>
      </w:r>
      <w:r w:rsidRPr="00D542F7">
        <w:rPr>
          <w:rStyle w:val="StyleUnderline"/>
        </w:rPr>
        <w:t>April after he called the police for help</w:t>
      </w:r>
      <w:r w:rsidRPr="00E45D5C">
        <w:rPr>
          <w:sz w:val="14"/>
        </w:rPr>
        <w:t xml:space="preserve">. So far, </w:t>
      </w:r>
      <w:r w:rsidRPr="00FD0944">
        <w:rPr>
          <w:rStyle w:val="StyleUnderline"/>
        </w:rPr>
        <w:t>that officer has refused to be interviewed</w:t>
      </w:r>
      <w:r w:rsidRPr="00E45D5C">
        <w:rPr>
          <w:sz w:val="14"/>
        </w:rPr>
        <w:t xml:space="preserve"> by the SIU </w:t>
      </w:r>
      <w:r w:rsidRPr="00FD0944">
        <w:rPr>
          <w:rStyle w:val="StyleUnderline"/>
        </w:rPr>
        <w:t>and has not submitted any notes</w:t>
      </w:r>
      <w:r w:rsidRPr="00E45D5C">
        <w:rPr>
          <w:sz w:val="14"/>
        </w:rPr>
        <w:t xml:space="preserve"> </w:t>
      </w:r>
      <w:r w:rsidRPr="00FD0944">
        <w:rPr>
          <w:rStyle w:val="StyleUnderline"/>
        </w:rPr>
        <w:t>to the police watchdog</w:t>
      </w:r>
      <w:r w:rsidRPr="00E45D5C">
        <w:rPr>
          <w:sz w:val="14"/>
        </w:rPr>
        <w:t>—</w:t>
      </w:r>
      <w:r w:rsidRPr="00FD0944">
        <w:rPr>
          <w:rStyle w:val="StyleUnderline"/>
        </w:rPr>
        <w:t>nor can the officer be legally compelled to do so</w:t>
      </w:r>
      <w:r w:rsidRPr="00E45D5C">
        <w:rPr>
          <w:sz w:val="14"/>
        </w:rPr>
        <w:t xml:space="preserve">. In 2018, I would see these obstacles play out in my own reporting. I had helped produce a series of live town halls on racism across the country. The Vancouver edition focused on racism in health care, with one conversation </w:t>
      </w:r>
      <w:proofErr w:type="spellStart"/>
      <w:r w:rsidRPr="00E45D5C">
        <w:rPr>
          <w:sz w:val="14"/>
        </w:rPr>
        <w:t>centring</w:t>
      </w:r>
      <w:proofErr w:type="spellEnd"/>
      <w:r w:rsidRPr="00E45D5C">
        <w:rPr>
          <w:sz w:val="14"/>
        </w:rPr>
        <w:t xml:space="preserve"> the experiences of two Indigenous nurses. Diane </w:t>
      </w:r>
      <w:proofErr w:type="spellStart"/>
      <w:r w:rsidRPr="00E45D5C">
        <w:rPr>
          <w:sz w:val="14"/>
        </w:rPr>
        <w:t>Lingren</w:t>
      </w:r>
      <w:proofErr w:type="spellEnd"/>
      <w:r w:rsidRPr="00E45D5C">
        <w:rPr>
          <w:sz w:val="14"/>
        </w:rPr>
        <w:t xml:space="preserve">, provincial chair for the Indigenous leadership caucus of the BC Nurses’ Union, recounted how she often saw non-Indigenous people who appeared to be intoxicated be “told to settle down, and then they get a cab ride” to an overnight shelter. With Indigenous people, she said, “I see the RCMP called. . . . I see them handcuff their ankles to their wrists so they can’t walk. . . . I see those people get taken away in the police cars.” The RCMP denied that account; their response included a statement about their practice of a “bias free policing policy.” In response to that statement, the executive producer on the series wanted to cut the Indigenous nurses’ anecdotes from the show entirely. (The producer could not be reached for confirmation.) My co-producers and I fought to retain them, to present them along with the RCMP’s statement. This shouldn’t have been a battle: </w:t>
      </w:r>
      <w:r w:rsidRPr="00FD0944">
        <w:rPr>
          <w:rStyle w:val="StyleUnderline"/>
        </w:rPr>
        <w:t>our</w:t>
      </w:r>
      <w:r w:rsidRPr="00E45D5C">
        <w:rPr>
          <w:sz w:val="14"/>
        </w:rPr>
        <w:t xml:space="preserve"> very </w:t>
      </w:r>
      <w:r w:rsidRPr="00FD0944">
        <w:rPr>
          <w:rStyle w:val="StyleUnderline"/>
        </w:rPr>
        <w:t>role as journalists is to present all the facts, fairly, with context</w:t>
      </w:r>
      <w:r w:rsidRPr="00E45D5C">
        <w:rPr>
          <w:sz w:val="14"/>
        </w:rPr>
        <w:t xml:space="preserve">. But, </w:t>
      </w:r>
      <w:r w:rsidRPr="00604EC3">
        <w:rPr>
          <w:rStyle w:val="StyleUnderline"/>
          <w:highlight w:val="green"/>
        </w:rPr>
        <w:t>in</w:t>
      </w:r>
      <w:r w:rsidRPr="00E45D5C">
        <w:rPr>
          <w:sz w:val="14"/>
        </w:rPr>
        <w:t xml:space="preserve"> many </w:t>
      </w:r>
      <w:r w:rsidRPr="00604EC3">
        <w:rPr>
          <w:rStyle w:val="StyleUnderline"/>
          <w:highlight w:val="green"/>
        </w:rPr>
        <w:t>newsrooms</w:t>
      </w:r>
      <w:r w:rsidRPr="00FD0944">
        <w:rPr>
          <w:rStyle w:val="StyleUnderline"/>
        </w:rPr>
        <w:t xml:space="preserve">, </w:t>
      </w:r>
      <w:r w:rsidRPr="00604EC3">
        <w:rPr>
          <w:rStyle w:val="StyleUnderline"/>
          <w:highlight w:val="green"/>
        </w:rPr>
        <w:t>police narratives carry</w:t>
      </w:r>
      <w:r w:rsidRPr="00FD0944">
        <w:rPr>
          <w:rStyle w:val="StyleUnderline"/>
        </w:rPr>
        <w:t xml:space="preserve"> enough </w:t>
      </w:r>
      <w:r w:rsidRPr="00604EC3">
        <w:rPr>
          <w:rStyle w:val="StyleUnderline"/>
          <w:highlight w:val="green"/>
        </w:rPr>
        <w:t xml:space="preserve">weight to </w:t>
      </w:r>
      <w:r w:rsidRPr="00604EC3">
        <w:rPr>
          <w:rStyle w:val="StyleUnderline"/>
        </w:rPr>
        <w:t>effectively</w:t>
      </w:r>
      <w:r w:rsidRPr="00FD0944">
        <w:rPr>
          <w:rStyle w:val="StyleUnderline"/>
        </w:rPr>
        <w:t xml:space="preserve"> </w:t>
      </w:r>
      <w:r w:rsidRPr="00604EC3">
        <w:rPr>
          <w:rStyle w:val="Emphasis"/>
          <w:highlight w:val="green"/>
        </w:rPr>
        <w:t>negate</w:t>
      </w:r>
      <w:r w:rsidRPr="00FD0944">
        <w:rPr>
          <w:rStyle w:val="StyleUnderline"/>
        </w:rPr>
        <w:t xml:space="preserve">, </w:t>
      </w:r>
      <w:r w:rsidRPr="00604EC3">
        <w:rPr>
          <w:rStyle w:val="Emphasis"/>
          <w:highlight w:val="green"/>
        </w:rPr>
        <w:t>silence</w:t>
      </w:r>
      <w:r w:rsidRPr="00FD0944">
        <w:rPr>
          <w:rStyle w:val="StyleUnderline"/>
        </w:rPr>
        <w:t xml:space="preserve">, </w:t>
      </w:r>
      <w:r w:rsidRPr="00604EC3">
        <w:rPr>
          <w:rStyle w:val="StyleUnderline"/>
          <w:highlight w:val="green"/>
        </w:rPr>
        <w:t>and</w:t>
      </w:r>
      <w:r w:rsidRPr="00FD0944">
        <w:rPr>
          <w:rStyle w:val="StyleUnderline"/>
        </w:rPr>
        <w:t xml:space="preserve"> </w:t>
      </w:r>
      <w:r w:rsidRPr="00604EC3">
        <w:rPr>
          <w:rStyle w:val="Emphasis"/>
          <w:highlight w:val="green"/>
        </w:rPr>
        <w:t>disappear</w:t>
      </w:r>
      <w:r w:rsidRPr="00604EC3">
        <w:rPr>
          <w:rStyle w:val="StyleUnderline"/>
          <w:highlight w:val="green"/>
        </w:rPr>
        <w:t xml:space="preserve"> the</w:t>
      </w:r>
      <w:r w:rsidRPr="00FD0944">
        <w:rPr>
          <w:rStyle w:val="StyleUnderline"/>
        </w:rPr>
        <w:t xml:space="preserve"> </w:t>
      </w:r>
      <w:r w:rsidRPr="00604EC3">
        <w:rPr>
          <w:rStyle w:val="StyleUnderline"/>
          <w:highlight w:val="green"/>
        </w:rPr>
        <w:t>experiences of racialized people</w:t>
      </w:r>
      <w:r w:rsidRPr="00FD0944">
        <w:rPr>
          <w:rStyle w:val="StyleUnderline"/>
        </w:rPr>
        <w:t>.</w:t>
      </w:r>
      <w:r>
        <w:rPr>
          <w:rStyle w:val="StyleUnderline"/>
        </w:rPr>
        <w:t xml:space="preserve"> </w:t>
      </w:r>
      <w:r w:rsidRPr="00E45D5C">
        <w:rPr>
          <w:sz w:val="14"/>
        </w:rPr>
        <w:t xml:space="preserve">That it’s </w:t>
      </w:r>
      <w:r w:rsidRPr="00604EC3">
        <w:rPr>
          <w:rStyle w:val="StyleUnderline"/>
        </w:rPr>
        <w:t>racialized journalists</w:t>
      </w:r>
      <w:r w:rsidRPr="00E45D5C">
        <w:rPr>
          <w:sz w:val="14"/>
        </w:rPr>
        <w:t xml:space="preserve"> who have </w:t>
      </w:r>
      <w:r w:rsidRPr="00604EC3">
        <w:rPr>
          <w:rStyle w:val="StyleUnderline"/>
        </w:rPr>
        <w:t xml:space="preserve">had to challenge police narratives and counter this tradition is an </w:t>
      </w:r>
      <w:r w:rsidRPr="00604EC3">
        <w:rPr>
          <w:rStyle w:val="Emphasis"/>
        </w:rPr>
        <w:t>immense burden</w:t>
      </w:r>
      <w:r w:rsidRPr="00E45D5C">
        <w:rPr>
          <w:sz w:val="14"/>
        </w:rPr>
        <w:t>—</w:t>
      </w:r>
      <w:r w:rsidRPr="00604EC3">
        <w:rPr>
          <w:rStyle w:val="StyleUnderline"/>
        </w:rPr>
        <w:t xml:space="preserve">and it’s </w:t>
      </w:r>
      <w:r w:rsidRPr="00604EC3">
        <w:rPr>
          <w:rStyle w:val="Emphasis"/>
        </w:rPr>
        <w:t>risky</w:t>
      </w:r>
      <w:r w:rsidRPr="00E45D5C">
        <w:rPr>
          <w:sz w:val="14"/>
        </w:rPr>
        <w:t>. “</w:t>
      </w:r>
      <w:r w:rsidRPr="00604EC3">
        <w:rPr>
          <w:rStyle w:val="StyleUnderline"/>
        </w:rPr>
        <w:t xml:space="preserve">The views and inclinations of whiteness are accepted as the </w:t>
      </w:r>
      <w:r w:rsidRPr="00604EC3">
        <w:rPr>
          <w:rStyle w:val="Emphasis"/>
        </w:rPr>
        <w:t>objective</w:t>
      </w:r>
      <w:r w:rsidRPr="00604EC3">
        <w:rPr>
          <w:rStyle w:val="StyleUnderline"/>
        </w:rPr>
        <w:t xml:space="preserve"> </w:t>
      </w:r>
      <w:r w:rsidRPr="00604EC3">
        <w:rPr>
          <w:rStyle w:val="Emphasis"/>
        </w:rPr>
        <w:t>neutral</w:t>
      </w:r>
      <w:r w:rsidRPr="00E45D5C">
        <w:rPr>
          <w:sz w:val="14"/>
        </w:rPr>
        <w:t>,” Wesley Lowery wrote in a June op-ed in the New York Times. “</w:t>
      </w:r>
      <w:r w:rsidRPr="00FD0944">
        <w:rPr>
          <w:rStyle w:val="StyleUnderline"/>
        </w:rPr>
        <w:t>When Black and Brown reporters and editors challenge those conventions, it’s not uncommon for them to be pushed out, reprimanded, or robbed of new opportunities</w:t>
      </w:r>
      <w:r w:rsidRPr="00E45D5C">
        <w:rPr>
          <w:sz w:val="14"/>
        </w:rPr>
        <w:t xml:space="preserve">.” That last point rings entirely too true for me. IN JULY 2017, I was guest producing on a weekly show for a brief summer stint. One story I produced was an interview with Ahmed </w:t>
      </w:r>
      <w:proofErr w:type="spellStart"/>
      <w:r w:rsidRPr="00E45D5C">
        <w:rPr>
          <w:sz w:val="14"/>
        </w:rPr>
        <w:t>Shihab-Eldin</w:t>
      </w:r>
      <w:proofErr w:type="spellEnd"/>
      <w:r w:rsidRPr="00E45D5C">
        <w:rPr>
          <w:sz w:val="14"/>
        </w:rPr>
        <w:t>, an Emmy-nominated journalist who was in Jerusalem covering protests that had sprung up at the al-Aqsa mosque. Worshippers were praying outside the mosque, instead of inside, in an act of civil disobedience against the installation of metal detectors following the killing of two Israeli police officers by Israeli Arab attackers. In the interview, he explained the source of the tension, what the front lines of the protests looked like, and also touched on press freedom—</w:t>
      </w:r>
      <w:proofErr w:type="spellStart"/>
      <w:r w:rsidRPr="00E45D5C">
        <w:rPr>
          <w:sz w:val="14"/>
        </w:rPr>
        <w:t>Shihab-Eldin</w:t>
      </w:r>
      <w:proofErr w:type="spellEnd"/>
      <w:r w:rsidRPr="00E45D5C">
        <w:rPr>
          <w:sz w:val="14"/>
        </w:rPr>
        <w:t xml:space="preserve"> himself had been stopped, questioned, and jostled by Israeli security forces while he was reporting. From the moment I pitched having him on the show, the acting senior producer showed keen interest in the story. This enthusiasm made what happened next all the more confounding. We recorded the interview on a Friday. Shortly afterward, that same senior producer told me the segment was being pulled from the show and that she would not have the time to explain why. She had consulted a director, and together they had ultimately decided to kill it. The story never went to air. I spent a week trying to get an explanation. It wasn’t lost on me that the interview would have included criticism of Israeli security forces and that I was coming upon the intersection of two issues here: the media’s aversion to criticism of law enforcement coupled with its deeply ingrained reluctance to wade into the conversation about Israel and Palestine, especially if this means critiquing the Israeli government’s policies or actions. Bias or one-sidedness shouldn’t have been a concern: I had planned on incorporating the Israel Defense Force press office’s response into the story. The story couldn’t, and wouldn’t, have run without it. In the end, the director, who had been the one to make the final call to not run the interview, wrote an apologetic email to </w:t>
      </w:r>
      <w:proofErr w:type="spellStart"/>
      <w:r w:rsidRPr="00E45D5C">
        <w:rPr>
          <w:sz w:val="14"/>
        </w:rPr>
        <w:t>Shihab-Eldin</w:t>
      </w:r>
      <w:proofErr w:type="spellEnd"/>
      <w:r w:rsidRPr="00E45D5C">
        <w:rPr>
          <w:sz w:val="14"/>
        </w:rPr>
        <w:t xml:space="preserve"> and me, which read, in part: “Our hope was that further work on our end would allow us to give our audiences more context so that they would not leave your interview with unanswered questions. . . . We ran into unexpected difficulties in doing so.” I had heard nothing about the story needing more context, or about questions that the director and senior producer felt were unanswered, before the decision was made. Nor did I have a clear understanding of what these “unexpected difficulties” were. (The senior producer and director say they felt the interview was too opinionated.) For his part, </w:t>
      </w:r>
      <w:proofErr w:type="spellStart"/>
      <w:r w:rsidRPr="00E45D5C">
        <w:rPr>
          <w:sz w:val="14"/>
        </w:rPr>
        <w:t>Shihab-Eldin</w:t>
      </w:r>
      <w:proofErr w:type="spellEnd"/>
      <w:r w:rsidRPr="00E45D5C">
        <w:rPr>
          <w:sz w:val="14"/>
        </w:rPr>
        <w:t xml:space="preserve"> responded to the senior director with: “Unfortunately I’m all too familiar with ‘unexpected difficulties’.” It was the first and only time in my ten years of journalism that a story was pulled—let alone without an open editorial discussion or transparency. And I did not realize just how much this experience would mark me and my future in this profession. </w:t>
      </w:r>
      <w:r w:rsidRPr="00FD0944">
        <w:rPr>
          <w:rStyle w:val="StyleUnderline"/>
        </w:rPr>
        <w:t>TO BE A JOURNALIST in any</w:t>
      </w:r>
      <w:r w:rsidRPr="00E45D5C">
        <w:rPr>
          <w:sz w:val="14"/>
        </w:rPr>
        <w:t xml:space="preserve"> media organization or </w:t>
      </w:r>
      <w:r w:rsidRPr="00FD0944">
        <w:rPr>
          <w:rStyle w:val="StyleUnderline"/>
        </w:rPr>
        <w:t>newsroom is to navigate the crush of the daily news</w:t>
      </w:r>
      <w:r w:rsidRPr="00E45D5C">
        <w:rPr>
          <w:sz w:val="14"/>
        </w:rPr>
        <w:t xml:space="preserve"> </w:t>
      </w:r>
      <w:r w:rsidRPr="00FD0944">
        <w:rPr>
          <w:rStyle w:val="StyleUnderline"/>
        </w:rPr>
        <w:t>cycle</w:t>
      </w:r>
      <w:r w:rsidRPr="00E45D5C">
        <w:rPr>
          <w:sz w:val="14"/>
        </w:rPr>
        <w:t xml:space="preserve">; </w:t>
      </w:r>
      <w:r w:rsidRPr="00FD0944">
        <w:rPr>
          <w:rStyle w:val="StyleUnderline"/>
        </w:rPr>
        <w:t>the relentlessness of deadlines</w:t>
      </w:r>
      <w:r w:rsidRPr="00E45D5C">
        <w:rPr>
          <w:sz w:val="14"/>
        </w:rPr>
        <w:t xml:space="preserve">; and </w:t>
      </w:r>
      <w:r w:rsidRPr="00FD0944">
        <w:rPr>
          <w:rStyle w:val="StyleUnderline"/>
        </w:rPr>
        <w:t>the pressure, care, and complexity it takes to craft a story</w:t>
      </w:r>
      <w:r w:rsidRPr="00E45D5C">
        <w:rPr>
          <w:sz w:val="14"/>
        </w:rPr>
        <w:t xml:space="preserve"> </w:t>
      </w:r>
      <w:r w:rsidRPr="00FD0944">
        <w:rPr>
          <w:rStyle w:val="StyleUnderline"/>
        </w:rPr>
        <w:t>well</w:t>
      </w:r>
      <w:r w:rsidRPr="00E45D5C">
        <w:rPr>
          <w:sz w:val="14"/>
        </w:rPr>
        <w:t xml:space="preserve">. </w:t>
      </w:r>
      <w:r w:rsidRPr="00604EC3">
        <w:rPr>
          <w:rStyle w:val="StyleUnderline"/>
          <w:highlight w:val="green"/>
        </w:rPr>
        <w:t xml:space="preserve">To be a racialized journalist is to </w:t>
      </w:r>
      <w:r w:rsidRPr="00604EC3">
        <w:rPr>
          <w:rStyle w:val="StyleUnderline"/>
        </w:rPr>
        <w:t>navigate</w:t>
      </w:r>
      <w:r w:rsidRPr="00FD0944">
        <w:rPr>
          <w:rStyle w:val="StyleUnderline"/>
        </w:rPr>
        <w:t xml:space="preserve"> that role while</w:t>
      </w:r>
      <w:r w:rsidRPr="00E45D5C">
        <w:rPr>
          <w:sz w:val="14"/>
        </w:rPr>
        <w:t xml:space="preserve"> also </w:t>
      </w:r>
      <w:r w:rsidRPr="00604EC3">
        <w:rPr>
          <w:rStyle w:val="Emphasis"/>
          <w:highlight w:val="green"/>
        </w:rPr>
        <w:t>walk</w:t>
      </w:r>
      <w:r w:rsidRPr="00FD0944">
        <w:rPr>
          <w:rStyle w:val="Emphasis"/>
        </w:rPr>
        <w:t xml:space="preserve">ing </w:t>
      </w:r>
      <w:r w:rsidRPr="00604EC3">
        <w:rPr>
          <w:rStyle w:val="Emphasis"/>
          <w:highlight w:val="green"/>
        </w:rPr>
        <w:t>a tightrope</w:t>
      </w:r>
      <w:r w:rsidRPr="00E45D5C">
        <w:rPr>
          <w:sz w:val="14"/>
        </w:rPr>
        <w:t xml:space="preserve">: </w:t>
      </w:r>
      <w:r w:rsidRPr="00604EC3">
        <w:rPr>
          <w:rStyle w:val="StyleUnderline"/>
          <w:highlight w:val="green"/>
        </w:rPr>
        <w:t>being a</w:t>
      </w:r>
      <w:r w:rsidRPr="00FD0944">
        <w:rPr>
          <w:rStyle w:val="StyleUnderline"/>
        </w:rPr>
        <w:t xml:space="preserve"> professional </w:t>
      </w:r>
      <w:r w:rsidRPr="00604EC3">
        <w:rPr>
          <w:rStyle w:val="StyleUnderline"/>
          <w:highlight w:val="green"/>
        </w:rPr>
        <w:t>journalist</w:t>
      </w:r>
      <w:r w:rsidRPr="00E45D5C">
        <w:rPr>
          <w:sz w:val="14"/>
          <w:highlight w:val="green"/>
        </w:rPr>
        <w:t xml:space="preserve"> </w:t>
      </w:r>
      <w:r w:rsidRPr="00604EC3">
        <w:rPr>
          <w:rStyle w:val="StyleUnderline"/>
          <w:highlight w:val="green"/>
        </w:rPr>
        <w:t>and</w:t>
      </w:r>
      <w:r w:rsidRPr="00E45D5C">
        <w:rPr>
          <w:sz w:val="14"/>
        </w:rPr>
        <w:t xml:space="preserve"> also </w:t>
      </w:r>
      <w:r w:rsidRPr="00604EC3">
        <w:rPr>
          <w:rStyle w:val="StyleUnderline"/>
          <w:highlight w:val="green"/>
        </w:rPr>
        <w:t>bringing forward</w:t>
      </w:r>
      <w:r w:rsidRPr="00FD0944">
        <w:rPr>
          <w:rStyle w:val="StyleUnderline"/>
        </w:rPr>
        <w:t xml:space="preserve"> the </w:t>
      </w:r>
      <w:r w:rsidRPr="00604EC3">
        <w:rPr>
          <w:rStyle w:val="StyleUnderline"/>
          <w:highlight w:val="green"/>
        </w:rPr>
        <w:t>stories</w:t>
      </w:r>
      <w:r w:rsidRPr="00FD0944">
        <w:rPr>
          <w:rStyle w:val="StyleUnderline"/>
        </w:rPr>
        <w:t xml:space="preserve"> that are</w:t>
      </w:r>
      <w:r w:rsidRPr="00E45D5C">
        <w:rPr>
          <w:sz w:val="14"/>
        </w:rPr>
        <w:t xml:space="preserve"> perhaps </w:t>
      </w:r>
      <w:r w:rsidRPr="00FD0944">
        <w:rPr>
          <w:rStyle w:val="StyleUnderline"/>
        </w:rPr>
        <w:t>not on the radar of the average newsroom</w:t>
      </w:r>
      <w:r w:rsidRPr="00E45D5C">
        <w:rPr>
          <w:sz w:val="14"/>
        </w:rPr>
        <w:t xml:space="preserve"> </w:t>
      </w:r>
      <w:r w:rsidRPr="00FD0944">
        <w:rPr>
          <w:rStyle w:val="StyleUnderline"/>
        </w:rPr>
        <w:t xml:space="preserve">but are </w:t>
      </w:r>
      <w:r w:rsidRPr="00604EC3">
        <w:rPr>
          <w:rStyle w:val="Emphasis"/>
          <w:highlight w:val="green"/>
        </w:rPr>
        <w:t>close to home</w:t>
      </w:r>
      <w:r w:rsidRPr="00FD0944">
        <w:rPr>
          <w:rStyle w:val="StyleUnderline"/>
        </w:rPr>
        <w:t xml:space="preserve"> for many of us</w:t>
      </w:r>
      <w:r w:rsidRPr="00E45D5C">
        <w:rPr>
          <w:sz w:val="14"/>
        </w:rPr>
        <w:t xml:space="preserve">. And it takes a toll. The stories I’ve recounted are the ones that stood out the most over my ten years in journalism. There are countless other, smaller fights that took place. When asked to comment for this article, Chuck Thompson, head of public affairs at the CBC, wrote in an email: “We are actively reviewing our journalistic standards to ensure we are interpreting policies and practices through a more inclusive lens. . . . It is just one of several recommitments we have made including hiring </w:t>
      </w:r>
      <w:proofErr w:type="gramStart"/>
      <w:r w:rsidRPr="00E45D5C">
        <w:rPr>
          <w:sz w:val="14"/>
        </w:rPr>
        <w:t>more Black</w:t>
      </w:r>
      <w:proofErr w:type="gramEnd"/>
      <w:r w:rsidRPr="00E45D5C">
        <w:rPr>
          <w:sz w:val="14"/>
        </w:rPr>
        <w:t xml:space="preserve">, Indigenous and people of </w:t>
      </w:r>
      <w:proofErr w:type="spellStart"/>
      <w:r w:rsidRPr="00E45D5C">
        <w:rPr>
          <w:sz w:val="14"/>
        </w:rPr>
        <w:t>colour</w:t>
      </w:r>
      <w:proofErr w:type="spellEnd"/>
      <w:r w:rsidRPr="00E45D5C">
        <w:rPr>
          <w:sz w:val="14"/>
        </w:rPr>
        <w:t xml:space="preserve"> within our teams but also into leadership positions. We can point to a half dozen recent hires and promotions that show that pledge to do better, is both authentic and genuine.” His email also referenced existing initiatives, such as the CBC’s Developing Emerging Leaders Program, “which identifies and trains people of </w:t>
      </w:r>
      <w:proofErr w:type="spellStart"/>
      <w:r w:rsidRPr="00E45D5C">
        <w:rPr>
          <w:sz w:val="14"/>
        </w:rPr>
        <w:t>colour</w:t>
      </w:r>
      <w:proofErr w:type="spellEnd"/>
      <w:r w:rsidRPr="00E45D5C">
        <w:rPr>
          <w:sz w:val="14"/>
        </w:rPr>
        <w:t xml:space="preserve">, as well as Black and Indigenous people, who are indeed taking their rightful place at our leadership tables.” (I am a graduate of the inaugural cohort of that program.) Diversity is a feel-good term that is often held up as a goal and priority by industries from media to law to academia and beyond. It’s supposed to be the antidote to the experiences I’ve described and a signal that employers value and seek a range of perspectives, backgrounds, world views, and experiences that run the spectrum of age, gender, socioeconomic status, sexual orientation, race, and ability. If that feels like a massive umbrella of goals and classifications, that’s because it is. Just take a look at any Canadian newsroom, even in Toronto, a city that is over 50 percent nonwhite. As a starting point, our newsrooms do not reflect the world outside of them—which does not bode well for accurately representing the breadth of stories playing out every day. As a result, </w:t>
      </w:r>
      <w:r w:rsidRPr="00FD0944">
        <w:rPr>
          <w:rStyle w:val="StyleUnderline"/>
        </w:rPr>
        <w:t xml:space="preserve">from the second so many racialized journalists walk into news organizations, </w:t>
      </w:r>
      <w:r w:rsidRPr="00604EC3">
        <w:rPr>
          <w:rStyle w:val="StyleUnderline"/>
          <w:highlight w:val="green"/>
        </w:rPr>
        <w:t>we are</w:t>
      </w:r>
      <w:r w:rsidRPr="00E45D5C">
        <w:rPr>
          <w:sz w:val="14"/>
        </w:rPr>
        <w:t xml:space="preserve"> still </w:t>
      </w:r>
      <w:r w:rsidRPr="00604EC3">
        <w:rPr>
          <w:rStyle w:val="StyleUnderline"/>
          <w:highlight w:val="green"/>
        </w:rPr>
        <w:t xml:space="preserve">often the </w:t>
      </w:r>
      <w:r w:rsidRPr="00604EC3">
        <w:rPr>
          <w:rStyle w:val="Emphasis"/>
          <w:highlight w:val="green"/>
        </w:rPr>
        <w:t>Only Ones in the Room</w:t>
      </w:r>
      <w:r w:rsidRPr="00E45D5C">
        <w:rPr>
          <w:sz w:val="14"/>
        </w:rPr>
        <w:t xml:space="preserve">. And, </w:t>
      </w:r>
      <w:r w:rsidRPr="00FD0944">
        <w:rPr>
          <w:rStyle w:val="StyleUnderline"/>
        </w:rPr>
        <w:t>where there are racialized journalists</w:t>
      </w:r>
      <w:r w:rsidRPr="00E45D5C">
        <w:rPr>
          <w:sz w:val="14"/>
        </w:rPr>
        <w:t xml:space="preserve"> at all, </w:t>
      </w:r>
      <w:r w:rsidRPr="00FD0944">
        <w:rPr>
          <w:rStyle w:val="StyleUnderline"/>
        </w:rPr>
        <w:t>there are even fewer Black and Indigenous journalists</w:t>
      </w:r>
      <w:r w:rsidRPr="00E45D5C">
        <w:rPr>
          <w:sz w:val="14"/>
        </w:rPr>
        <w:t xml:space="preserve">. </w:t>
      </w:r>
      <w:r w:rsidRPr="00FD0944">
        <w:rPr>
          <w:rStyle w:val="StyleUnderline"/>
        </w:rPr>
        <w:t>As you go higher up the ladder of these organizations, it’s not long before Black, Indigenous, and racialized journalists aren’t in the room at all.</w:t>
      </w:r>
      <w:r w:rsidRPr="00E45D5C">
        <w:rPr>
          <w:sz w:val="14"/>
        </w:rPr>
        <w:t xml:space="preserve"> Meanwhile, </w:t>
      </w:r>
      <w:r w:rsidRPr="00FD0944">
        <w:rPr>
          <w:rStyle w:val="StyleUnderline"/>
        </w:rPr>
        <w:t>news organizations regularly see our mere presence in their newsrooms as successful examples of</w:t>
      </w:r>
      <w:r w:rsidRPr="00E45D5C">
        <w:rPr>
          <w:sz w:val="14"/>
        </w:rPr>
        <w:t xml:space="preserve"> so-called </w:t>
      </w:r>
      <w:r w:rsidRPr="00FD0944">
        <w:rPr>
          <w:rStyle w:val="StyleUnderline"/>
        </w:rPr>
        <w:t>diversity even if our roles are overwhelmingly junior and precarious.</w:t>
      </w:r>
      <w:r>
        <w:rPr>
          <w:rStyle w:val="StyleUnderline"/>
        </w:rPr>
        <w:t xml:space="preserve"> </w:t>
      </w:r>
      <w:r w:rsidRPr="00E45D5C">
        <w:rPr>
          <w:sz w:val="14"/>
        </w:rPr>
        <w:t xml:space="preserve">This setup often ends up placing the responsibility on the Only Ones in the Room to guarantee a spectrum of experiences and stories in news coverage and to point out where coverage misses the mark, including when there is a story involving the actions of police. The responsibility is heavy. It’s a dynamic that </w:t>
      </w:r>
      <w:proofErr w:type="spellStart"/>
      <w:r w:rsidRPr="00E45D5C">
        <w:rPr>
          <w:sz w:val="14"/>
        </w:rPr>
        <w:t>Asmaa</w:t>
      </w:r>
      <w:proofErr w:type="spellEnd"/>
      <w:r w:rsidRPr="00E45D5C">
        <w:rPr>
          <w:sz w:val="14"/>
        </w:rPr>
        <w:t xml:space="preserve"> Malik, a professor at Ryerson University’s school of journalism, sees playing out regularly. Her research focuses on race and Canadian media as well as on the role of diversity in news innovation. “There’s an idea in many Canadian newsrooms that, if you have one person who checks the box, then you’re covered,” she says. “So the burden that puts on individual journalists is huge.” Everyone who’s been the Only One in the Room knows what it’s like. The silence that falls when a story about racism is pitched. The awkward seat shifting. The averted stares. We’ve felt it, and internalized it, and expected it. </w:t>
      </w:r>
      <w:r w:rsidRPr="00FD0944">
        <w:rPr>
          <w:rStyle w:val="StyleUnderline"/>
        </w:rPr>
        <w:t>We know</w:t>
      </w:r>
      <w:r w:rsidRPr="00E45D5C">
        <w:rPr>
          <w:sz w:val="14"/>
        </w:rPr>
        <w:t xml:space="preserve"> that </w:t>
      </w:r>
      <w:r w:rsidRPr="00604EC3">
        <w:rPr>
          <w:rStyle w:val="StyleUnderline"/>
          <w:highlight w:val="green"/>
        </w:rPr>
        <w:t>there is</w:t>
      </w:r>
      <w:r w:rsidRPr="00FD0944">
        <w:rPr>
          <w:rStyle w:val="StyleUnderline"/>
        </w:rPr>
        <w:t xml:space="preserve"> often </w:t>
      </w:r>
      <w:r w:rsidRPr="00604EC3">
        <w:rPr>
          <w:rStyle w:val="StyleUnderline"/>
          <w:highlight w:val="green"/>
        </w:rPr>
        <w:t>a</w:t>
      </w:r>
      <w:r w:rsidRPr="00604EC3">
        <w:rPr>
          <w:rStyle w:val="StyleUnderline"/>
        </w:rPr>
        <w:t>n unspoken</w:t>
      </w:r>
      <w:r w:rsidRPr="00FD0944">
        <w:rPr>
          <w:rStyle w:val="StyleUnderline"/>
        </w:rPr>
        <w:t xml:space="preserve"> </w:t>
      </w:r>
      <w:r w:rsidRPr="00604EC3">
        <w:rPr>
          <w:rStyle w:val="StyleUnderline"/>
          <w:highlight w:val="green"/>
        </w:rPr>
        <w:t xml:space="preserve">higher </w:t>
      </w:r>
      <w:r w:rsidRPr="00604EC3">
        <w:rPr>
          <w:rStyle w:val="Emphasis"/>
          <w:highlight w:val="green"/>
        </w:rPr>
        <w:t>burden of proof</w:t>
      </w:r>
      <w:r w:rsidRPr="00604EC3">
        <w:rPr>
          <w:rStyle w:val="StyleUnderline"/>
          <w:highlight w:val="green"/>
        </w:rPr>
        <w:t xml:space="preserve"> for these stories</w:t>
      </w:r>
      <w:r w:rsidRPr="00FD0944">
        <w:rPr>
          <w:rStyle w:val="StyleUnderline"/>
        </w:rPr>
        <w:t xml:space="preserve"> </w:t>
      </w:r>
      <w:r w:rsidRPr="00604EC3">
        <w:rPr>
          <w:rStyle w:val="StyleUnderline"/>
          <w:highlight w:val="green"/>
        </w:rPr>
        <w:t>than</w:t>
      </w:r>
      <w:r w:rsidRPr="00FD0944">
        <w:rPr>
          <w:rStyle w:val="StyleUnderline"/>
        </w:rPr>
        <w:t xml:space="preserve"> for </w:t>
      </w:r>
      <w:r w:rsidRPr="00604EC3">
        <w:rPr>
          <w:rStyle w:val="StyleUnderline"/>
          <w:highlight w:val="green"/>
        </w:rPr>
        <w:t>others</w:t>
      </w:r>
      <w:r w:rsidRPr="00FD0944">
        <w:rPr>
          <w:rStyle w:val="StyleUnderline"/>
        </w:rPr>
        <w:t>, a problem that has long been exacerbated by the fact that race-based data is rarely collected in policing, health care, and other fields</w:t>
      </w:r>
      <w:r w:rsidRPr="00E45D5C">
        <w:rPr>
          <w:sz w:val="14"/>
        </w:rPr>
        <w:t xml:space="preserve">. Yet </w:t>
      </w:r>
      <w:r w:rsidRPr="00604EC3">
        <w:rPr>
          <w:rStyle w:val="StyleUnderline"/>
          <w:highlight w:val="green"/>
        </w:rPr>
        <w:t xml:space="preserve">it is on us to </w:t>
      </w:r>
      <w:r w:rsidRPr="00604EC3">
        <w:rPr>
          <w:rStyle w:val="StyleUnderline"/>
        </w:rPr>
        <w:t>fill this void</w:t>
      </w:r>
      <w:r w:rsidRPr="00FD0944">
        <w:rPr>
          <w:rStyle w:val="StyleUnderline"/>
        </w:rPr>
        <w:t xml:space="preserve"> and “</w:t>
      </w:r>
      <w:r w:rsidRPr="00604EC3">
        <w:rPr>
          <w:rStyle w:val="StyleUnderline"/>
          <w:highlight w:val="green"/>
        </w:rPr>
        <w:t>prove</w:t>
      </w:r>
      <w:r w:rsidRPr="00FD0944">
        <w:rPr>
          <w:rStyle w:val="StyleUnderline"/>
        </w:rPr>
        <w:t xml:space="preserve">” </w:t>
      </w:r>
      <w:r w:rsidRPr="00604EC3">
        <w:rPr>
          <w:rStyle w:val="StyleUnderline"/>
          <w:highlight w:val="green"/>
        </w:rPr>
        <w:t>the existence of racism</w:t>
      </w:r>
      <w:r w:rsidRPr="00FD0944">
        <w:rPr>
          <w:rStyle w:val="StyleUnderline"/>
        </w:rPr>
        <w:t>.</w:t>
      </w:r>
      <w:r w:rsidRPr="00E45D5C">
        <w:rPr>
          <w:sz w:val="14"/>
        </w:rPr>
        <w:t xml:space="preserve"> </w:t>
      </w:r>
      <w:r w:rsidRPr="00E45D5C">
        <w:rPr>
          <w:sz w:val="14"/>
        </w:rPr>
        <w:t xml:space="preserve">As a result, we </w:t>
      </w:r>
      <w:proofErr w:type="spellStart"/>
      <w:r w:rsidRPr="00E45D5C">
        <w:rPr>
          <w:sz w:val="14"/>
        </w:rPr>
        <w:t>overprepare</w:t>
      </w:r>
      <w:proofErr w:type="spellEnd"/>
      <w:r w:rsidRPr="00E45D5C">
        <w:rPr>
          <w:sz w:val="14"/>
        </w:rPr>
        <w:t xml:space="preserve"> those pitches. We anticipate your questions. We get used to having the lives of our friends and families and the people who look like them discounted, played devil’s advocate to, intellectualized from a sanitized distance. A long-time producer at a major news organization, a Black woman whose name I agreed not to use because of fear for her job security, bristled at the suggestion that to cover stories that hit close to home, including anti-Black racism, police brutality, and the Black Lives Matter movement, is to somehow engage in advocacy. “There seems to be the assumption that we cannot coexist with the journalistic standards of being fair and balanced and impartial. Really, what we are fighting for, what we’ve always been fighting for, is just the truth.” In the meantime, when race and racism feature heavily in headlines, we are relied on to become sensitivity readers for our organizations, suddenly asked if things can be run past us or whether the show is hitting the right marks or whether we can connect other journalists to racialized communities and sources that are harder to reach. “This is in addition to the regular reporting that we do day-to-day. There’s just a level of work that goes unseen and unacknowledged,” the producer told me. “And the future of our institutions depends on us doing the work.” Under the banner of diversity, we are told to bring ourselves and our perspectives. But, if we bring too much of them, we are marked and kept back</w:t>
      </w:r>
      <w:r w:rsidRPr="00FD0944">
        <w:rPr>
          <w:rStyle w:val="StyleUnderline"/>
        </w:rPr>
        <w:t>.</w:t>
      </w:r>
      <w:r>
        <w:rPr>
          <w:rStyle w:val="StyleUnderline"/>
        </w:rPr>
        <w:t xml:space="preserve"> </w:t>
      </w:r>
    </w:p>
    <w:p w:rsidR="00E45D5C" w:rsidRDefault="00E45D5C" w:rsidP="00E45D5C">
      <w:pPr>
        <w:pStyle w:val="Heading4"/>
      </w:pPr>
      <w:r>
        <w:t>No link turns - only advocacy-based journalism can solve systemic racism</w:t>
      </w:r>
    </w:p>
    <w:p w:rsidR="00E45D5C" w:rsidRDefault="00E45D5C" w:rsidP="00E45D5C">
      <w:proofErr w:type="spellStart"/>
      <w:r w:rsidRPr="0085352F">
        <w:rPr>
          <w:rStyle w:val="Heading4Char"/>
        </w:rPr>
        <w:t>Liederman</w:t>
      </w:r>
      <w:proofErr w:type="spellEnd"/>
      <w:r w:rsidRPr="0085352F">
        <w:rPr>
          <w:rStyle w:val="Heading4Char"/>
        </w:rPr>
        <w:t xml:space="preserve"> 21</w:t>
      </w:r>
      <w:r>
        <w:t xml:space="preserve"> [Mack </w:t>
      </w:r>
      <w:proofErr w:type="spellStart"/>
      <w:r>
        <w:t>Liederman</w:t>
      </w:r>
      <w:proofErr w:type="spellEnd"/>
      <w:r>
        <w:t>, reporter with a master’s degree in journalism from Northwestern, 02-01-2021, "Let’s rethink objectivity," Redacted Magazine, https://redactedmagazine.com/2021/02/01/lets-rethink-objectivity/]/Kankee</w:t>
      </w:r>
    </w:p>
    <w:p w:rsidR="00E45D5C" w:rsidRDefault="00E45D5C" w:rsidP="00E45D5C">
      <w:pPr>
        <w:rPr>
          <w:sz w:val="16"/>
        </w:rPr>
      </w:pPr>
      <w:r w:rsidRPr="00C43046">
        <w:rPr>
          <w:sz w:val="16"/>
        </w:rPr>
        <w:t xml:space="preserve">In an op-ed that gained traction this summer in The New York Times, “A Reckoning </w:t>
      </w:r>
      <w:proofErr w:type="gramStart"/>
      <w:r w:rsidRPr="00C43046">
        <w:rPr>
          <w:sz w:val="16"/>
        </w:rPr>
        <w:t>Over</w:t>
      </w:r>
      <w:proofErr w:type="gramEnd"/>
      <w:r w:rsidRPr="00C43046">
        <w:rPr>
          <w:sz w:val="16"/>
        </w:rPr>
        <w:t xml:space="preserve"> Objectivity, Led by Black Journalists,” two-time Pulitzer Prize winning journalist Wesley Lowery attempts to use the momentum of Black Lives Matter to debunk the myth of objectivity. For Lowery, the stakes of </w:t>
      </w:r>
      <w:r w:rsidRPr="00C43046">
        <w:rPr>
          <w:rStyle w:val="Emphasis"/>
          <w:highlight w:val="green"/>
        </w:rPr>
        <w:t>objectivity</w:t>
      </w:r>
      <w:r w:rsidRPr="00C43046">
        <w:rPr>
          <w:sz w:val="16"/>
        </w:rPr>
        <w:t xml:space="preserve"> are heavy. In fact, the Golden Rule </w:t>
      </w:r>
      <w:r w:rsidRPr="00C43046">
        <w:rPr>
          <w:rStyle w:val="StyleUnderline"/>
          <w:highlight w:val="green"/>
        </w:rPr>
        <w:t>may be better labeled</w:t>
      </w:r>
      <w:r w:rsidRPr="00C43046">
        <w:rPr>
          <w:rStyle w:val="StyleUnderline"/>
        </w:rPr>
        <w:t xml:space="preserve"> </w:t>
      </w:r>
      <w:r w:rsidRPr="00C43046">
        <w:rPr>
          <w:rStyle w:val="StyleUnderline"/>
          <w:highlight w:val="green"/>
        </w:rPr>
        <w:t>as</w:t>
      </w:r>
      <w:r w:rsidRPr="00C43046">
        <w:rPr>
          <w:rStyle w:val="StyleUnderline"/>
        </w:rPr>
        <w:t xml:space="preserve"> </w:t>
      </w:r>
      <w:r w:rsidRPr="00C43046">
        <w:rPr>
          <w:rStyle w:val="Emphasis"/>
          <w:highlight w:val="green"/>
        </w:rPr>
        <w:t>Thinly Veiled Racism</w:t>
      </w:r>
      <w:r w:rsidRPr="00C43046">
        <w:rPr>
          <w:sz w:val="16"/>
        </w:rPr>
        <w:t>. Lowery writes in summary, “</w:t>
      </w:r>
      <w:r w:rsidRPr="00C43046">
        <w:rPr>
          <w:rStyle w:val="StyleUnderline"/>
          <w:highlight w:val="green"/>
        </w:rPr>
        <w:t>The views</w:t>
      </w:r>
      <w:r w:rsidRPr="00C43046">
        <w:rPr>
          <w:rStyle w:val="StyleUnderline"/>
        </w:rPr>
        <w:t xml:space="preserve"> and inclinations </w:t>
      </w:r>
      <w:r w:rsidRPr="00C43046">
        <w:rPr>
          <w:rStyle w:val="StyleUnderline"/>
          <w:highlight w:val="green"/>
        </w:rPr>
        <w:t xml:space="preserve">of </w:t>
      </w:r>
      <w:r w:rsidRPr="00C43046">
        <w:rPr>
          <w:rStyle w:val="Emphasis"/>
          <w:highlight w:val="green"/>
        </w:rPr>
        <w:t>whiteness</w:t>
      </w:r>
      <w:r w:rsidRPr="00C43046">
        <w:rPr>
          <w:rStyle w:val="StyleUnderline"/>
          <w:highlight w:val="green"/>
        </w:rPr>
        <w:t xml:space="preserve"> are</w:t>
      </w:r>
      <w:r w:rsidRPr="00C43046">
        <w:rPr>
          <w:rStyle w:val="StyleUnderline"/>
        </w:rPr>
        <w:t xml:space="preserve"> </w:t>
      </w:r>
      <w:r w:rsidRPr="00C43046">
        <w:rPr>
          <w:rStyle w:val="StyleUnderline"/>
          <w:highlight w:val="green"/>
        </w:rPr>
        <w:t xml:space="preserve">accepted as </w:t>
      </w:r>
      <w:r w:rsidRPr="00C43046">
        <w:rPr>
          <w:rStyle w:val="StyleUnderline"/>
        </w:rPr>
        <w:t xml:space="preserve">the </w:t>
      </w:r>
      <w:r w:rsidRPr="00C43046">
        <w:rPr>
          <w:rStyle w:val="StyleUnderline"/>
          <w:highlight w:val="green"/>
        </w:rPr>
        <w:t xml:space="preserve">objective </w:t>
      </w:r>
      <w:r w:rsidRPr="00C43046">
        <w:rPr>
          <w:rStyle w:val="StyleUnderline"/>
        </w:rPr>
        <w:t>neutral.”</w:t>
      </w:r>
      <w:r>
        <w:rPr>
          <w:rStyle w:val="StyleUnderline"/>
        </w:rPr>
        <w:t xml:space="preserve"> </w:t>
      </w:r>
      <w:r w:rsidRPr="00C43046">
        <w:rPr>
          <w:sz w:val="16"/>
        </w:rPr>
        <w:t xml:space="preserve">Look no further than the names spilling down any masthead (even this one), or to the TV newsrooms of The Wire, Spotlight, The Post and even Anchorman, and an essential reality becomes unavoidable: </w:t>
      </w:r>
      <w:r w:rsidRPr="00C43046">
        <w:rPr>
          <w:rStyle w:val="StyleUnderline"/>
          <w:highlight w:val="green"/>
        </w:rPr>
        <w:t>Journalism has been</w:t>
      </w:r>
      <w:r w:rsidRPr="00C43046">
        <w:rPr>
          <w:rStyle w:val="StyleUnderline"/>
        </w:rPr>
        <w:t xml:space="preserve"> </w:t>
      </w:r>
      <w:r w:rsidRPr="00C43046">
        <w:rPr>
          <w:rStyle w:val="Emphasis"/>
          <w:highlight w:val="green"/>
        </w:rPr>
        <w:t>owned</w:t>
      </w:r>
      <w:r w:rsidRPr="00C43046">
        <w:rPr>
          <w:rStyle w:val="StyleUnderline"/>
        </w:rPr>
        <w:t xml:space="preserve">, </w:t>
      </w:r>
      <w:r w:rsidRPr="00C43046">
        <w:rPr>
          <w:rStyle w:val="Emphasis"/>
          <w:highlight w:val="green"/>
        </w:rPr>
        <w:t>operated</w:t>
      </w:r>
      <w:r w:rsidRPr="00C43046">
        <w:rPr>
          <w:rStyle w:val="StyleUnderline"/>
        </w:rPr>
        <w:t xml:space="preserve">, </w:t>
      </w:r>
      <w:r w:rsidRPr="00C43046">
        <w:rPr>
          <w:rStyle w:val="Emphasis"/>
          <w:highlight w:val="green"/>
        </w:rPr>
        <w:t>curated</w:t>
      </w:r>
      <w:r w:rsidRPr="00C43046">
        <w:rPr>
          <w:rStyle w:val="StyleUnderline"/>
          <w:highlight w:val="green"/>
        </w:rPr>
        <w:t xml:space="preserve"> and</w:t>
      </w:r>
      <w:r w:rsidRPr="00C43046">
        <w:rPr>
          <w:rStyle w:val="StyleUnderline"/>
        </w:rPr>
        <w:t xml:space="preserve"> </w:t>
      </w:r>
      <w:r w:rsidRPr="00C43046">
        <w:rPr>
          <w:rStyle w:val="Emphasis"/>
          <w:highlight w:val="green"/>
        </w:rPr>
        <w:t>defined</w:t>
      </w:r>
      <w:r w:rsidRPr="00C43046">
        <w:rPr>
          <w:rStyle w:val="StyleUnderline"/>
          <w:highlight w:val="green"/>
        </w:rPr>
        <w:t xml:space="preserve"> by white people</w:t>
      </w:r>
      <w:r w:rsidRPr="00C43046">
        <w:rPr>
          <w:sz w:val="16"/>
        </w:rPr>
        <w:t xml:space="preserve">. </w:t>
      </w:r>
      <w:r w:rsidRPr="00C43046">
        <w:rPr>
          <w:rStyle w:val="StyleUnderline"/>
          <w:highlight w:val="green"/>
        </w:rPr>
        <w:t xml:space="preserve">The </w:t>
      </w:r>
      <w:r w:rsidRPr="00C43046">
        <w:rPr>
          <w:rStyle w:val="Emphasis"/>
          <w:highlight w:val="green"/>
        </w:rPr>
        <w:t>dogma</w:t>
      </w:r>
      <w:r w:rsidRPr="00C43046">
        <w:rPr>
          <w:sz w:val="16"/>
          <w:highlight w:val="green"/>
        </w:rPr>
        <w:t xml:space="preserve"> </w:t>
      </w:r>
      <w:r w:rsidRPr="00C43046">
        <w:rPr>
          <w:rStyle w:val="StyleUnderline"/>
          <w:highlight w:val="green"/>
        </w:rPr>
        <w:t>of</w:t>
      </w:r>
      <w:r w:rsidRPr="00C43046">
        <w:rPr>
          <w:sz w:val="16"/>
        </w:rPr>
        <w:t xml:space="preserve"> “</w:t>
      </w:r>
      <w:r w:rsidRPr="00C43046">
        <w:rPr>
          <w:rStyle w:val="StyleUnderline"/>
        </w:rPr>
        <w:t xml:space="preserve">quality </w:t>
      </w:r>
      <w:r w:rsidRPr="00C43046">
        <w:rPr>
          <w:rStyle w:val="StyleUnderline"/>
          <w:highlight w:val="green"/>
        </w:rPr>
        <w:t>journalism</w:t>
      </w:r>
      <w:r w:rsidRPr="00C43046">
        <w:rPr>
          <w:sz w:val="16"/>
        </w:rPr>
        <w:t xml:space="preserve">” </w:t>
      </w:r>
      <w:r w:rsidRPr="00C43046">
        <w:rPr>
          <w:rStyle w:val="StyleUnderline"/>
        </w:rPr>
        <w:t xml:space="preserve">has </w:t>
      </w:r>
      <w:r w:rsidRPr="00C43046">
        <w:rPr>
          <w:rStyle w:val="StyleUnderline"/>
          <w:highlight w:val="green"/>
        </w:rPr>
        <w:t>rested on the idea</w:t>
      </w:r>
      <w:r w:rsidRPr="00C43046">
        <w:rPr>
          <w:sz w:val="16"/>
        </w:rPr>
        <w:t xml:space="preserve"> that </w:t>
      </w:r>
      <w:r w:rsidRPr="00C43046">
        <w:rPr>
          <w:rStyle w:val="StyleUnderline"/>
          <w:highlight w:val="green"/>
        </w:rPr>
        <w:t>the truth can stem only from objectivity</w:t>
      </w:r>
      <w:r w:rsidRPr="00C43046">
        <w:rPr>
          <w:rStyle w:val="StyleUnderline"/>
        </w:rPr>
        <w:t xml:space="preserve">, one that is </w:t>
      </w:r>
      <w:r w:rsidRPr="00C43046">
        <w:rPr>
          <w:rStyle w:val="StyleUnderline"/>
          <w:highlight w:val="green"/>
        </w:rPr>
        <w:t>defined</w:t>
      </w:r>
      <w:r w:rsidRPr="00C43046">
        <w:rPr>
          <w:rStyle w:val="StyleUnderline"/>
        </w:rPr>
        <w:t xml:space="preserve"> </w:t>
      </w:r>
      <w:r w:rsidRPr="00C43046">
        <w:rPr>
          <w:rStyle w:val="StyleUnderline"/>
          <w:highlight w:val="green"/>
        </w:rPr>
        <w:t>by white reporters</w:t>
      </w:r>
      <w:r w:rsidRPr="00C43046">
        <w:rPr>
          <w:sz w:val="16"/>
        </w:rPr>
        <w:t xml:space="preserve">, their white </w:t>
      </w:r>
      <w:r w:rsidRPr="00C43046">
        <w:rPr>
          <w:rStyle w:val="StyleUnderline"/>
        </w:rPr>
        <w:t>editors</w:t>
      </w:r>
      <w:r w:rsidRPr="00C43046">
        <w:rPr>
          <w:sz w:val="16"/>
        </w:rPr>
        <w:t xml:space="preserve">, </w:t>
      </w:r>
      <w:r w:rsidRPr="00C43046">
        <w:rPr>
          <w:rStyle w:val="StyleUnderline"/>
        </w:rPr>
        <w:t>and</w:t>
      </w:r>
      <w:r w:rsidRPr="00C43046">
        <w:rPr>
          <w:sz w:val="16"/>
        </w:rPr>
        <w:t xml:space="preserve"> their white </w:t>
      </w:r>
      <w:r w:rsidRPr="00C43046">
        <w:rPr>
          <w:rStyle w:val="StyleUnderline"/>
        </w:rPr>
        <w:t>bosses</w:t>
      </w:r>
      <w:r w:rsidRPr="00C43046">
        <w:rPr>
          <w:sz w:val="16"/>
        </w:rPr>
        <w:t xml:space="preserve">. </w:t>
      </w:r>
      <w:r w:rsidRPr="00C43046">
        <w:rPr>
          <w:rStyle w:val="StyleUnderline"/>
        </w:rPr>
        <w:t>The ones editing pages</w:t>
      </w:r>
      <w:r w:rsidRPr="00C43046">
        <w:rPr>
          <w:sz w:val="16"/>
        </w:rPr>
        <w:t xml:space="preserve"> in red ink, assigning articles, </w:t>
      </w:r>
      <w:r w:rsidRPr="00C43046">
        <w:rPr>
          <w:rStyle w:val="StyleUnderline"/>
        </w:rPr>
        <w:t>hiring writers and framing</w:t>
      </w:r>
      <w:r w:rsidRPr="00C43046">
        <w:rPr>
          <w:sz w:val="16"/>
        </w:rPr>
        <w:t xml:space="preserve"> the larger </w:t>
      </w:r>
      <w:r w:rsidRPr="00C43046">
        <w:rPr>
          <w:rStyle w:val="StyleUnderline"/>
        </w:rPr>
        <w:t xml:space="preserve">media narratives </w:t>
      </w:r>
      <w:r w:rsidRPr="00C43046">
        <w:rPr>
          <w:sz w:val="16"/>
        </w:rPr>
        <w:t xml:space="preserve">are the ones that ultimately get to </w:t>
      </w:r>
      <w:r w:rsidRPr="00C43046">
        <w:rPr>
          <w:rStyle w:val="StyleUnderline"/>
        </w:rPr>
        <w:t>decide what is and what is not objective</w:t>
      </w:r>
      <w:r w:rsidRPr="00C43046">
        <w:rPr>
          <w:sz w:val="16"/>
        </w:rPr>
        <w:t xml:space="preserve"> </w:t>
      </w:r>
      <w:r w:rsidRPr="00C43046">
        <w:rPr>
          <w:rStyle w:val="StyleUnderline"/>
        </w:rPr>
        <w:t>journalism</w:t>
      </w:r>
      <w:r w:rsidRPr="00C43046">
        <w:rPr>
          <w:sz w:val="16"/>
        </w:rPr>
        <w:t xml:space="preserve">. While objectivity may be a powerful method of reporting, spurring journalists to strive toward factual accuracy, it is not an achievable goal. There is nothing objective about the subliminal and not-so-subliminal biases that seep into any given piece of journalism. How we interpret objectivity is inherently opinionated. And what’s objective about an opinion? Even your wiry professor, your wholesome English teacher and your loud gum-chewing colleague would know the clear answer to that one. Yet </w:t>
      </w:r>
      <w:r w:rsidRPr="00C43046">
        <w:rPr>
          <w:rStyle w:val="StyleUnderline"/>
        </w:rPr>
        <w:t>it is the sacred myth of objectivity</w:t>
      </w:r>
      <w:r w:rsidRPr="00C43046">
        <w:rPr>
          <w:sz w:val="16"/>
        </w:rPr>
        <w:t xml:space="preserve"> that </w:t>
      </w:r>
      <w:r w:rsidRPr="00C43046">
        <w:rPr>
          <w:rStyle w:val="StyleUnderline"/>
        </w:rPr>
        <w:t>has long left</w:t>
      </w:r>
      <w:r w:rsidRPr="00C43046">
        <w:rPr>
          <w:sz w:val="16"/>
        </w:rPr>
        <w:t xml:space="preserve"> it unquestioned, untouched and </w:t>
      </w:r>
      <w:r w:rsidRPr="00C43046">
        <w:rPr>
          <w:rStyle w:val="StyleUnderline"/>
        </w:rPr>
        <w:t>under-scrutinized in</w:t>
      </w:r>
      <w:r w:rsidRPr="00C43046">
        <w:rPr>
          <w:sz w:val="16"/>
        </w:rPr>
        <w:t xml:space="preserve"> </w:t>
      </w:r>
      <w:r w:rsidRPr="00C43046">
        <w:rPr>
          <w:rStyle w:val="StyleUnderline"/>
        </w:rPr>
        <w:t>predominantly white spaces</w:t>
      </w:r>
      <w:r w:rsidRPr="00C43046">
        <w:rPr>
          <w:sz w:val="16"/>
        </w:rPr>
        <w:t xml:space="preserve">. </w:t>
      </w:r>
      <w:r w:rsidRPr="00C43046">
        <w:rPr>
          <w:rStyle w:val="StyleUnderline"/>
          <w:highlight w:val="green"/>
        </w:rPr>
        <w:t>The promises of objective</w:t>
      </w:r>
      <w:r w:rsidRPr="00C43046">
        <w:rPr>
          <w:rStyle w:val="StyleUnderline"/>
        </w:rPr>
        <w:t xml:space="preserve"> </w:t>
      </w:r>
      <w:r w:rsidRPr="00C43046">
        <w:rPr>
          <w:rStyle w:val="StyleUnderline"/>
          <w:highlight w:val="green"/>
        </w:rPr>
        <w:t>reporting</w:t>
      </w:r>
      <w:r w:rsidRPr="00C43046">
        <w:rPr>
          <w:rStyle w:val="StyleUnderline"/>
        </w:rPr>
        <w:t xml:space="preserve"> </w:t>
      </w:r>
      <w:r w:rsidRPr="00C43046">
        <w:rPr>
          <w:rStyle w:val="StyleUnderline"/>
          <w:highlight w:val="green"/>
        </w:rPr>
        <w:t>allow for white journalists to cover Black communities</w:t>
      </w:r>
      <w:r w:rsidRPr="00C43046">
        <w:rPr>
          <w:rStyle w:val="StyleUnderline"/>
        </w:rPr>
        <w:t xml:space="preserve"> </w:t>
      </w:r>
      <w:r w:rsidRPr="00C43046">
        <w:rPr>
          <w:rStyle w:val="StyleUnderline"/>
          <w:highlight w:val="green"/>
        </w:rPr>
        <w:t xml:space="preserve">from a </w:t>
      </w:r>
      <w:r w:rsidRPr="00C43046">
        <w:rPr>
          <w:rStyle w:val="Emphasis"/>
          <w:highlight w:val="green"/>
        </w:rPr>
        <w:t>safe distance</w:t>
      </w:r>
      <w:r w:rsidRPr="00C43046">
        <w:rPr>
          <w:rStyle w:val="StyleUnderline"/>
        </w:rPr>
        <w:t xml:space="preserve">, </w:t>
      </w:r>
      <w:r w:rsidRPr="00C43046">
        <w:rPr>
          <w:rStyle w:val="StyleUnderline"/>
          <w:highlight w:val="green"/>
        </w:rPr>
        <w:t>supplying a baseline of</w:t>
      </w:r>
      <w:r w:rsidRPr="00C43046">
        <w:rPr>
          <w:rStyle w:val="StyleUnderline"/>
        </w:rPr>
        <w:t xml:space="preserve"> journalistic </w:t>
      </w:r>
      <w:r w:rsidRPr="00C43046">
        <w:rPr>
          <w:rStyle w:val="Emphasis"/>
          <w:highlight w:val="green"/>
        </w:rPr>
        <w:t>credibility</w:t>
      </w:r>
      <w:r w:rsidRPr="00C43046">
        <w:rPr>
          <w:rStyle w:val="StyleUnderline"/>
          <w:highlight w:val="green"/>
        </w:rPr>
        <w:t xml:space="preserve"> where </w:t>
      </w:r>
      <w:r w:rsidRPr="00C43046">
        <w:rPr>
          <w:rStyle w:val="Emphasis"/>
          <w:highlight w:val="green"/>
        </w:rPr>
        <w:t>none should be assumed</w:t>
      </w:r>
      <w:r w:rsidRPr="00C43046">
        <w:rPr>
          <w:sz w:val="16"/>
        </w:rPr>
        <w:t xml:space="preserve">. </w:t>
      </w:r>
      <w:r w:rsidRPr="00C43046">
        <w:rPr>
          <w:rStyle w:val="StyleUnderline"/>
          <w:highlight w:val="green"/>
        </w:rPr>
        <w:t>The consequence</w:t>
      </w:r>
      <w:r w:rsidRPr="00C43046">
        <w:rPr>
          <w:rStyle w:val="StyleUnderline"/>
        </w:rPr>
        <w:t xml:space="preserve"> of white-framed objectivity </w:t>
      </w:r>
      <w:r w:rsidRPr="00C43046">
        <w:rPr>
          <w:rStyle w:val="StyleUnderline"/>
          <w:highlight w:val="green"/>
        </w:rPr>
        <w:t xml:space="preserve">has been an </w:t>
      </w:r>
      <w:r w:rsidRPr="00C43046">
        <w:rPr>
          <w:rStyle w:val="Emphasis"/>
          <w:highlight w:val="green"/>
        </w:rPr>
        <w:t>underserving</w:t>
      </w:r>
      <w:r w:rsidRPr="00C43046">
        <w:rPr>
          <w:rStyle w:val="StyleUnderline"/>
        </w:rPr>
        <w:t xml:space="preserve"> </w:t>
      </w:r>
      <w:r w:rsidRPr="00C43046">
        <w:rPr>
          <w:rStyle w:val="StyleUnderline"/>
          <w:highlight w:val="green"/>
        </w:rPr>
        <w:t>of coverage on Black issues and</w:t>
      </w:r>
      <w:r w:rsidRPr="00C43046">
        <w:rPr>
          <w:rStyle w:val="StyleUnderline"/>
        </w:rPr>
        <w:t xml:space="preserve"> </w:t>
      </w:r>
      <w:r w:rsidRPr="00C43046">
        <w:rPr>
          <w:rStyle w:val="StyleUnderline"/>
          <w:highlight w:val="green"/>
        </w:rPr>
        <w:t>a</w:t>
      </w:r>
      <w:r w:rsidRPr="00C43046">
        <w:rPr>
          <w:rStyle w:val="StyleUnderline"/>
        </w:rPr>
        <w:t xml:space="preserve"> general </w:t>
      </w:r>
      <w:r w:rsidRPr="00C43046">
        <w:rPr>
          <w:rStyle w:val="Emphasis"/>
          <w:highlight w:val="green"/>
        </w:rPr>
        <w:t>silencing</w:t>
      </w:r>
      <w:r w:rsidRPr="00C43046">
        <w:rPr>
          <w:rStyle w:val="StyleUnderline"/>
          <w:highlight w:val="green"/>
        </w:rPr>
        <w:t xml:space="preserve"> of reporters</w:t>
      </w:r>
      <w:r w:rsidRPr="00C43046">
        <w:rPr>
          <w:rStyle w:val="StyleUnderline"/>
        </w:rPr>
        <w:t xml:space="preserve"> that dare to challenge the conventions of their profession</w:t>
      </w:r>
      <w:r w:rsidRPr="00C43046">
        <w:rPr>
          <w:sz w:val="16"/>
        </w:rPr>
        <w:t xml:space="preserve">. </w:t>
      </w:r>
      <w:r w:rsidRPr="00C43046">
        <w:rPr>
          <w:rStyle w:val="StyleUnderline"/>
          <w:highlight w:val="green"/>
        </w:rPr>
        <w:t>Objectivity is</w:t>
      </w:r>
      <w:r w:rsidRPr="00C43046">
        <w:rPr>
          <w:rStyle w:val="StyleUnderline"/>
        </w:rPr>
        <w:t xml:space="preserve"> not an ideal</w:t>
      </w:r>
      <w:r w:rsidRPr="00C43046">
        <w:rPr>
          <w:sz w:val="16"/>
        </w:rPr>
        <w:t xml:space="preserve"> — </w:t>
      </w:r>
      <w:r w:rsidRPr="00C43046">
        <w:rPr>
          <w:rStyle w:val="StyleUnderline"/>
        </w:rPr>
        <w:t xml:space="preserve">it’s </w:t>
      </w:r>
      <w:r w:rsidRPr="00C43046">
        <w:rPr>
          <w:rStyle w:val="StyleUnderline"/>
          <w:highlight w:val="green"/>
        </w:rPr>
        <w:t xml:space="preserve">a </w:t>
      </w:r>
      <w:r w:rsidRPr="00C43046">
        <w:rPr>
          <w:rStyle w:val="Emphasis"/>
          <w:highlight w:val="green"/>
        </w:rPr>
        <w:t>racial issue</w:t>
      </w:r>
      <w:r w:rsidRPr="00C43046">
        <w:rPr>
          <w:sz w:val="16"/>
        </w:rPr>
        <w:t xml:space="preserve">. Lowery chooses to look forward. </w:t>
      </w:r>
      <w:r w:rsidRPr="00C43046">
        <w:rPr>
          <w:rStyle w:val="StyleUnderline"/>
        </w:rPr>
        <w:t>While America can never</w:t>
      </w:r>
      <w:r w:rsidRPr="00C43046">
        <w:rPr>
          <w:sz w:val="16"/>
        </w:rPr>
        <w:t xml:space="preserve"> </w:t>
      </w:r>
      <w:r w:rsidRPr="00C43046">
        <w:rPr>
          <w:rStyle w:val="StyleUnderline"/>
        </w:rPr>
        <w:t>truly</w:t>
      </w:r>
      <w:r w:rsidRPr="00C43046">
        <w:rPr>
          <w:sz w:val="16"/>
        </w:rPr>
        <w:t xml:space="preserve"> </w:t>
      </w:r>
      <w:r w:rsidRPr="00C43046">
        <w:rPr>
          <w:rStyle w:val="StyleUnderline"/>
        </w:rPr>
        <w:t>uproot itself from the</w:t>
      </w:r>
      <w:r w:rsidRPr="00C43046">
        <w:rPr>
          <w:sz w:val="16"/>
        </w:rPr>
        <w:t xml:space="preserve"> enduring appeal, familiarity and continuously </w:t>
      </w:r>
      <w:r w:rsidRPr="00C43046">
        <w:rPr>
          <w:rStyle w:val="StyleUnderline"/>
        </w:rPr>
        <w:t>consequential history of white supremacy</w:t>
      </w:r>
      <w:r w:rsidRPr="00C43046">
        <w:rPr>
          <w:sz w:val="16"/>
        </w:rPr>
        <w:t xml:space="preserve">, </w:t>
      </w:r>
      <w:r w:rsidRPr="00C43046">
        <w:rPr>
          <w:rStyle w:val="StyleUnderline"/>
          <w:highlight w:val="green"/>
        </w:rPr>
        <w:t xml:space="preserve">journalism stands in a </w:t>
      </w:r>
      <w:r w:rsidRPr="00C43046">
        <w:rPr>
          <w:rStyle w:val="Emphasis"/>
          <w:highlight w:val="green"/>
        </w:rPr>
        <w:t>strong</w:t>
      </w:r>
      <w:r w:rsidRPr="00C43046">
        <w:rPr>
          <w:rStyle w:val="StyleUnderline"/>
        </w:rPr>
        <w:t xml:space="preserve"> </w:t>
      </w:r>
      <w:r w:rsidRPr="00C43046">
        <w:rPr>
          <w:rStyle w:val="StyleUnderline"/>
          <w:highlight w:val="green"/>
        </w:rPr>
        <w:t>position to challenge</w:t>
      </w:r>
      <w:r w:rsidRPr="00C43046">
        <w:rPr>
          <w:rStyle w:val="StyleUnderline"/>
        </w:rPr>
        <w:t xml:space="preserve"> </w:t>
      </w:r>
      <w:r w:rsidRPr="00C43046">
        <w:rPr>
          <w:rStyle w:val="StyleUnderline"/>
          <w:highlight w:val="green"/>
        </w:rPr>
        <w:t>the</w:t>
      </w:r>
      <w:r w:rsidRPr="00C43046">
        <w:rPr>
          <w:rStyle w:val="StyleUnderline"/>
        </w:rPr>
        <w:t xml:space="preserve"> </w:t>
      </w:r>
      <w:r w:rsidRPr="00C43046">
        <w:rPr>
          <w:rStyle w:val="StyleUnderline"/>
          <w:highlight w:val="green"/>
        </w:rPr>
        <w:t>s</w:t>
      </w:r>
      <w:r w:rsidRPr="00C43046">
        <w:rPr>
          <w:rStyle w:val="StyleUnderline"/>
        </w:rPr>
        <w:t xml:space="preserve">tatus </w:t>
      </w:r>
      <w:r w:rsidRPr="00C43046">
        <w:rPr>
          <w:rStyle w:val="StyleUnderline"/>
          <w:highlight w:val="green"/>
        </w:rPr>
        <w:t>quo</w:t>
      </w:r>
      <w:r w:rsidRPr="00C43046">
        <w:rPr>
          <w:sz w:val="16"/>
        </w:rPr>
        <w:t xml:space="preserve">. The democratization of information through the internet has allowed for more Black voices to be heard and more Black stories to be told. The changing demographics and increasingly diverse readerships of major publications have leveraged its most powerful galvanizing agent — C.R.E.A.M. (Cash Rules Everything </w:t>
      </w:r>
      <w:proofErr w:type="gramStart"/>
      <w:r w:rsidRPr="00C43046">
        <w:rPr>
          <w:sz w:val="16"/>
        </w:rPr>
        <w:t>Around</w:t>
      </w:r>
      <w:proofErr w:type="gramEnd"/>
      <w:r w:rsidRPr="00C43046">
        <w:rPr>
          <w:sz w:val="16"/>
        </w:rPr>
        <w:t xml:space="preserve"> Me) — toward hiring and promoting the work of non-white staff. These </w:t>
      </w:r>
      <w:r w:rsidRPr="00C43046">
        <w:rPr>
          <w:rStyle w:val="StyleUnderline"/>
          <w:highlight w:val="green"/>
        </w:rPr>
        <w:t xml:space="preserve">favorable trends are not </w:t>
      </w:r>
      <w:r w:rsidRPr="00C43046">
        <w:rPr>
          <w:rStyle w:val="StyleUnderline"/>
        </w:rPr>
        <w:t xml:space="preserve">nearly </w:t>
      </w:r>
      <w:r w:rsidRPr="00C43046">
        <w:rPr>
          <w:rStyle w:val="StyleUnderline"/>
          <w:highlight w:val="green"/>
        </w:rPr>
        <w:t>enough</w:t>
      </w:r>
      <w:r w:rsidRPr="00C43046">
        <w:rPr>
          <w:sz w:val="16"/>
        </w:rPr>
        <w:t xml:space="preserve">. </w:t>
      </w:r>
      <w:r w:rsidRPr="00C43046">
        <w:rPr>
          <w:rStyle w:val="StyleUnderline"/>
          <w:highlight w:val="green"/>
        </w:rPr>
        <w:t>Our</w:t>
      </w:r>
      <w:r w:rsidRPr="00C43046">
        <w:rPr>
          <w:rStyle w:val="StyleUnderline"/>
        </w:rPr>
        <w:t xml:space="preserve"> </w:t>
      </w:r>
      <w:r w:rsidRPr="00C43046">
        <w:rPr>
          <w:rStyle w:val="Emphasis"/>
        </w:rPr>
        <w:t xml:space="preserve">collective </w:t>
      </w:r>
      <w:r w:rsidRPr="00C43046">
        <w:rPr>
          <w:rStyle w:val="Emphasis"/>
          <w:highlight w:val="green"/>
        </w:rPr>
        <w:t>reckoning</w:t>
      </w:r>
      <w:r w:rsidRPr="00C43046">
        <w:rPr>
          <w:rStyle w:val="StyleUnderline"/>
          <w:highlight w:val="green"/>
        </w:rPr>
        <w:t xml:space="preserve"> on race calls</w:t>
      </w:r>
      <w:r w:rsidRPr="00C43046">
        <w:rPr>
          <w:sz w:val="16"/>
          <w:highlight w:val="green"/>
        </w:rPr>
        <w:t xml:space="preserve"> </w:t>
      </w:r>
      <w:r w:rsidRPr="00C43046">
        <w:rPr>
          <w:rStyle w:val="StyleUnderline"/>
          <w:highlight w:val="green"/>
        </w:rPr>
        <w:t xml:space="preserve">for a reckoning on </w:t>
      </w:r>
      <w:r w:rsidRPr="00C43046">
        <w:rPr>
          <w:rStyle w:val="StyleUnderline"/>
        </w:rPr>
        <w:t xml:space="preserve">our </w:t>
      </w:r>
      <w:r w:rsidRPr="00C43046">
        <w:rPr>
          <w:rStyle w:val="StyleUnderline"/>
          <w:highlight w:val="green"/>
        </w:rPr>
        <w:t>media</w:t>
      </w:r>
      <w:r w:rsidRPr="00C43046">
        <w:rPr>
          <w:sz w:val="16"/>
        </w:rPr>
        <w:t xml:space="preserve"> — the </w:t>
      </w:r>
      <w:r w:rsidRPr="00C43046">
        <w:rPr>
          <w:rStyle w:val="Emphasis"/>
        </w:rPr>
        <w:t>total</w:t>
      </w:r>
      <w:r w:rsidRPr="00C43046">
        <w:rPr>
          <w:rStyle w:val="StyleUnderline"/>
        </w:rPr>
        <w:t xml:space="preserve"> </w:t>
      </w:r>
      <w:r w:rsidRPr="00C43046">
        <w:rPr>
          <w:rStyle w:val="Emphasis"/>
        </w:rPr>
        <w:t>dismantlement</w:t>
      </w:r>
      <w:r w:rsidRPr="00C43046">
        <w:rPr>
          <w:rStyle w:val="StyleUnderline"/>
        </w:rPr>
        <w:t xml:space="preserve"> of objectivity.</w:t>
      </w:r>
      <w:r w:rsidRPr="00C43046">
        <w:rPr>
          <w:sz w:val="16"/>
        </w:rPr>
        <w:t xml:space="preserve"> Redacted Magazine hopes to play </w:t>
      </w:r>
      <w:proofErr w:type="gramStart"/>
      <w:r w:rsidRPr="00C43046">
        <w:rPr>
          <w:sz w:val="16"/>
        </w:rPr>
        <w:t>its</w:t>
      </w:r>
      <w:proofErr w:type="gramEnd"/>
      <w:r w:rsidRPr="00C43046">
        <w:rPr>
          <w:sz w:val="16"/>
        </w:rPr>
        <w:t xml:space="preserve"> (albeit small) part in a new direction forward. As pre-professional writers and editors, we believe that we have the runway and the independence (from potential future employers) to build a platform that begins with a socially equitable ethos. And when we fall short, we ask to be called out. This is how we become not objective journalists — but fair journalists. Let’s ditch the Golden Rule and </w:t>
      </w:r>
      <w:r w:rsidRPr="00C43046">
        <w:rPr>
          <w:rStyle w:val="StyleUnderline"/>
        </w:rPr>
        <w:t>forget objectivity</w:t>
      </w:r>
      <w:r w:rsidRPr="00C43046">
        <w:rPr>
          <w:sz w:val="16"/>
        </w:rPr>
        <w:t xml:space="preserve">. </w:t>
      </w:r>
      <w:r w:rsidRPr="00C43046">
        <w:rPr>
          <w:rStyle w:val="StyleUnderline"/>
        </w:rPr>
        <w:t>That’s the only way we can begin to tell the</w:t>
      </w:r>
      <w:r w:rsidRPr="00C43046">
        <w:rPr>
          <w:sz w:val="16"/>
        </w:rPr>
        <w:t xml:space="preserve"> </w:t>
      </w:r>
      <w:r w:rsidRPr="00C43046">
        <w:rPr>
          <w:rStyle w:val="StyleUnderline"/>
        </w:rPr>
        <w:t>truth</w:t>
      </w:r>
      <w:r w:rsidRPr="00C43046">
        <w:rPr>
          <w:sz w:val="16"/>
        </w:rPr>
        <w:t xml:space="preserve">. </w:t>
      </w:r>
    </w:p>
    <w:p w:rsidR="00EC7134" w:rsidRPr="00EC7134" w:rsidRDefault="00EC7134" w:rsidP="00EC7134">
      <w:bookmarkStart w:id="0" w:name="_GoBack"/>
      <w:bookmarkEnd w:id="0"/>
    </w:p>
    <w:sectPr w:rsidR="00EC7134" w:rsidRPr="00EC71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6"/>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D72FE8"/>
    <w:rsid w:val="000139A3"/>
    <w:rsid w:val="000F371C"/>
    <w:rsid w:val="00100833"/>
    <w:rsid w:val="00104529"/>
    <w:rsid w:val="00105942"/>
    <w:rsid w:val="00107396"/>
    <w:rsid w:val="00144A4C"/>
    <w:rsid w:val="00176AB0"/>
    <w:rsid w:val="00177B7D"/>
    <w:rsid w:val="0018322D"/>
    <w:rsid w:val="001B5776"/>
    <w:rsid w:val="001D2E91"/>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5CFD"/>
    <w:rsid w:val="006065BD"/>
    <w:rsid w:val="00645FA9"/>
    <w:rsid w:val="00647866"/>
    <w:rsid w:val="00665003"/>
    <w:rsid w:val="006A2AD0"/>
    <w:rsid w:val="006C2375"/>
    <w:rsid w:val="006D4ECC"/>
    <w:rsid w:val="00722258"/>
    <w:rsid w:val="007243E5"/>
    <w:rsid w:val="00766EA0"/>
    <w:rsid w:val="00776428"/>
    <w:rsid w:val="007A2226"/>
    <w:rsid w:val="007F5B66"/>
    <w:rsid w:val="00823A1C"/>
    <w:rsid w:val="00845B9D"/>
    <w:rsid w:val="00860984"/>
    <w:rsid w:val="008B3ECB"/>
    <w:rsid w:val="008B4E85"/>
    <w:rsid w:val="008C1B2E"/>
    <w:rsid w:val="00904BBA"/>
    <w:rsid w:val="0091627E"/>
    <w:rsid w:val="0097032B"/>
    <w:rsid w:val="009D2EAD"/>
    <w:rsid w:val="009D54B2"/>
    <w:rsid w:val="009E1922"/>
    <w:rsid w:val="009F7ED2"/>
    <w:rsid w:val="00A93661"/>
    <w:rsid w:val="00A95652"/>
    <w:rsid w:val="00AC0AB8"/>
    <w:rsid w:val="00B02CA6"/>
    <w:rsid w:val="00B33C6D"/>
    <w:rsid w:val="00B4508F"/>
    <w:rsid w:val="00B55AD5"/>
    <w:rsid w:val="00B8057C"/>
    <w:rsid w:val="00BD0715"/>
    <w:rsid w:val="00BD6238"/>
    <w:rsid w:val="00BF593B"/>
    <w:rsid w:val="00BF773A"/>
    <w:rsid w:val="00BF7E81"/>
    <w:rsid w:val="00C13773"/>
    <w:rsid w:val="00C17CC8"/>
    <w:rsid w:val="00C2406E"/>
    <w:rsid w:val="00C83417"/>
    <w:rsid w:val="00C8382C"/>
    <w:rsid w:val="00C9604F"/>
    <w:rsid w:val="00CA19AA"/>
    <w:rsid w:val="00CC5298"/>
    <w:rsid w:val="00CD736E"/>
    <w:rsid w:val="00CD798D"/>
    <w:rsid w:val="00CE161E"/>
    <w:rsid w:val="00CF59A8"/>
    <w:rsid w:val="00D325A9"/>
    <w:rsid w:val="00D36A8A"/>
    <w:rsid w:val="00D61409"/>
    <w:rsid w:val="00D6691E"/>
    <w:rsid w:val="00D71170"/>
    <w:rsid w:val="00D72FE8"/>
    <w:rsid w:val="00DA1C92"/>
    <w:rsid w:val="00DA25D4"/>
    <w:rsid w:val="00DA6538"/>
    <w:rsid w:val="00E15E75"/>
    <w:rsid w:val="00E45D5C"/>
    <w:rsid w:val="00E5262C"/>
    <w:rsid w:val="00EC7134"/>
    <w:rsid w:val="00EC7DC4"/>
    <w:rsid w:val="00ED30CF"/>
    <w:rsid w:val="00EF79C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B21D12-E463-433A-9338-BF4E7584A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72FE8"/>
    <w:rPr>
      <w:rFonts w:ascii="Calibri" w:hAnsi="Calibri" w:cs="Calibri"/>
    </w:rPr>
  </w:style>
  <w:style w:type="paragraph" w:styleId="Heading1">
    <w:name w:val="heading 1"/>
    <w:aliases w:val="Pocket"/>
    <w:basedOn w:val="Normal"/>
    <w:next w:val="Normal"/>
    <w:link w:val="Heading1Char"/>
    <w:qFormat/>
    <w:rsid w:val="00D72F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2F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72F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T"/>
    <w:basedOn w:val="Normal"/>
    <w:next w:val="Normal"/>
    <w:link w:val="Heading4Char"/>
    <w:uiPriority w:val="3"/>
    <w:unhideWhenUsed/>
    <w:qFormat/>
    <w:rsid w:val="00D72F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2F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2FE8"/>
  </w:style>
  <w:style w:type="character" w:customStyle="1" w:styleId="Heading1Char">
    <w:name w:val="Heading 1 Char"/>
    <w:aliases w:val="Pocket Char"/>
    <w:basedOn w:val="DefaultParagraphFont"/>
    <w:link w:val="Heading1"/>
    <w:rsid w:val="00D72F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72FE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72FE8"/>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3"/>
    <w:rsid w:val="00D72FE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D72FE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72FE8"/>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B"/>
    <w:basedOn w:val="DefaultParagraphFont"/>
    <w:link w:val="UnderlinePara"/>
    <w:uiPriority w:val="6"/>
    <w:qFormat/>
    <w:rsid w:val="00D72FE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D72FE8"/>
    <w:rPr>
      <w:color w:val="auto"/>
      <w:u w:val="none"/>
    </w:rPr>
  </w:style>
  <w:style w:type="character" w:styleId="FollowedHyperlink">
    <w:name w:val="FollowedHyperlink"/>
    <w:basedOn w:val="DefaultParagraphFont"/>
    <w:uiPriority w:val="99"/>
    <w:semiHidden/>
    <w:unhideWhenUsed/>
    <w:rsid w:val="00D72FE8"/>
    <w:rPr>
      <w:color w:val="auto"/>
      <w:u w:val="none"/>
    </w:rPr>
  </w:style>
  <w:style w:type="paragraph" w:customStyle="1" w:styleId="paragraph">
    <w:name w:val="paragraph"/>
    <w:basedOn w:val="Normal"/>
    <w:rsid w:val="00D72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72FE8"/>
  </w:style>
  <w:style w:type="character" w:customStyle="1" w:styleId="eop">
    <w:name w:val="eop"/>
    <w:basedOn w:val="DefaultParagraphFont"/>
    <w:rsid w:val="00D72FE8"/>
  </w:style>
  <w:style w:type="character" w:customStyle="1" w:styleId="spellingerror">
    <w:name w:val="spellingerror"/>
    <w:basedOn w:val="DefaultParagraphFont"/>
    <w:rsid w:val="00D72FE8"/>
  </w:style>
  <w:style w:type="paragraph" w:customStyle="1" w:styleId="UnderlinePara">
    <w:name w:val="Underline Para"/>
    <w:basedOn w:val="Normal"/>
    <w:link w:val="StyleUnderline"/>
    <w:uiPriority w:val="6"/>
    <w:qFormat/>
    <w:rsid w:val="00D72FE8"/>
    <w:pPr>
      <w:widowControl w:val="0"/>
      <w:suppressAutoHyphens/>
      <w:spacing w:after="200"/>
      <w:contextualSpacing/>
    </w:pPr>
    <w:rPr>
      <w:rFonts w:asciiTheme="minorHAnsi" w:hAnsiTheme="minorHAnsi" w:cstheme="minorBidi"/>
      <w:u w:val="single"/>
    </w:rPr>
  </w:style>
  <w:style w:type="paragraph" w:customStyle="1" w:styleId="textbold">
    <w:name w:val="text bold"/>
    <w:basedOn w:val="Normal"/>
    <w:link w:val="Emphasis"/>
    <w:uiPriority w:val="7"/>
    <w:qFormat/>
    <w:rsid w:val="00D72FE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987438">
      <w:bodyDiv w:val="1"/>
      <w:marLeft w:val="0"/>
      <w:marRight w:val="0"/>
      <w:marTop w:val="0"/>
      <w:marBottom w:val="0"/>
      <w:divBdr>
        <w:top w:val="none" w:sz="0" w:space="0" w:color="auto"/>
        <w:left w:val="none" w:sz="0" w:space="0" w:color="auto"/>
        <w:bottom w:val="none" w:sz="0" w:space="0" w:color="auto"/>
        <w:right w:val="none" w:sz="0" w:space="0" w:color="auto"/>
      </w:divBdr>
      <w:divsChild>
        <w:div w:id="874656147">
          <w:marLeft w:val="0"/>
          <w:marRight w:val="0"/>
          <w:marTop w:val="0"/>
          <w:marBottom w:val="0"/>
          <w:divBdr>
            <w:top w:val="none" w:sz="0" w:space="0" w:color="auto"/>
            <w:left w:val="none" w:sz="0" w:space="0" w:color="auto"/>
            <w:bottom w:val="none" w:sz="0" w:space="0" w:color="auto"/>
            <w:right w:val="none" w:sz="0" w:space="0" w:color="auto"/>
          </w:divBdr>
        </w:div>
        <w:div w:id="1712922955">
          <w:marLeft w:val="0"/>
          <w:marRight w:val="0"/>
          <w:marTop w:val="0"/>
          <w:marBottom w:val="0"/>
          <w:divBdr>
            <w:top w:val="none" w:sz="0" w:space="0" w:color="auto"/>
            <w:left w:val="none" w:sz="0" w:space="0" w:color="auto"/>
            <w:bottom w:val="none" w:sz="0" w:space="0" w:color="auto"/>
            <w:right w:val="none" w:sz="0" w:space="0" w:color="auto"/>
          </w:divBdr>
        </w:div>
        <w:div w:id="1141387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outhampton.ac.uk/news/2020/05/ozone-extinction-event.pa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guardian.com/environment/2021/aug/07/were-on-the-brink-of-catastrophe-warns-tory-climate-chie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an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20DC6-1578-4082-8700-F58AC1C53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2396</TotalTime>
  <Pages>1</Pages>
  <Words>8365</Words>
  <Characters>47683</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maanu</dc:creator>
  <cp:keywords>5.1.1</cp:keywords>
  <dc:description/>
  <cp:lastModifiedBy>Microsoft account</cp:lastModifiedBy>
  <cp:revision>7</cp:revision>
  <dcterms:created xsi:type="dcterms:W3CDTF">2022-03-03T06:09:00Z</dcterms:created>
  <dcterms:modified xsi:type="dcterms:W3CDTF">2022-03-04T22:25:00Z</dcterms:modified>
</cp:coreProperties>
</file>