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BE89D" w14:textId="676BA017" w:rsidR="003F3F7B" w:rsidRPr="00E70197" w:rsidRDefault="003F3F7B" w:rsidP="003F3F7B">
      <w:pPr>
        <w:pStyle w:val="Heading1"/>
      </w:pPr>
      <w:proofErr w:type="gramStart"/>
      <w:r w:rsidRPr="00E70197">
        <w:t>Space  Exploration</w:t>
      </w:r>
      <w:proofErr w:type="gramEnd"/>
      <w:r>
        <w:t xml:space="preserve"> </w:t>
      </w:r>
    </w:p>
    <w:p w14:paraId="69B79C0F" w14:textId="77777777" w:rsidR="003F3F7B" w:rsidRPr="00E70197" w:rsidRDefault="003F3F7B" w:rsidP="003F3F7B">
      <w:pPr>
        <w:pStyle w:val="Heading2"/>
      </w:pPr>
      <w:proofErr w:type="spellStart"/>
      <w:r w:rsidRPr="00E70197">
        <w:lastRenderedPageBreak/>
        <w:t>Aff</w:t>
      </w:r>
      <w:proofErr w:type="spellEnd"/>
      <w:r w:rsidRPr="00E70197">
        <w:t xml:space="preserve"> – Space Exploration</w:t>
      </w:r>
    </w:p>
    <w:p w14:paraId="43EAECAA" w14:textId="77777777" w:rsidR="003F3F7B" w:rsidRPr="00E70197" w:rsidRDefault="003F3F7B" w:rsidP="003F3F7B">
      <w:pPr>
        <w:pStyle w:val="Heading3"/>
      </w:pPr>
      <w:r w:rsidRPr="00E70197">
        <w:lastRenderedPageBreak/>
        <w:t>AC – Inherency</w:t>
      </w:r>
    </w:p>
    <w:p w14:paraId="268605A2" w14:textId="77777777" w:rsidR="003F3F7B" w:rsidRPr="00E70197" w:rsidRDefault="003F3F7B" w:rsidP="003F3F7B">
      <w:pPr>
        <w:pStyle w:val="Heading4"/>
      </w:pPr>
      <w:r w:rsidRPr="00E70197">
        <w:t>Currently, entrepreneurs are pushing for privatization of space travel with increasing success</w:t>
      </w:r>
    </w:p>
    <w:p w14:paraId="7E92E373" w14:textId="652A7D59" w:rsidR="003F3F7B" w:rsidRPr="00E70197" w:rsidRDefault="003F3F7B" w:rsidP="003F3F7B">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5" w:history="1">
        <w:r w:rsidRPr="00E70197">
          <w:rPr>
            <w:rStyle w:val="Hyperlink"/>
          </w:rPr>
          <w:t>https://newrepublic.com/article/160303/monetizing-final-frontier</w:t>
        </w:r>
      </w:hyperlink>
      <w:r w:rsidRPr="00E70197">
        <w:t xml:space="preserve">] </w:t>
      </w:r>
      <w:r w:rsidR="00771AD5">
        <w:t xml:space="preserve"> </w:t>
      </w:r>
    </w:p>
    <w:p w14:paraId="642CBD8B" w14:textId="77777777" w:rsidR="003F3F7B" w:rsidRPr="00E70197" w:rsidRDefault="003F3F7B" w:rsidP="003F3F7B">
      <w:pPr>
        <w:rPr>
          <w:b/>
          <w:u w:val="single"/>
        </w:rPr>
      </w:pPr>
      <w:r w:rsidRPr="001E7D0C">
        <w:rPr>
          <w:sz w:val="10"/>
          <w:szCs w:val="10"/>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1E7D0C">
        <w:rPr>
          <w:rStyle w:val="StyleUnderline"/>
          <w:sz w:val="10"/>
          <w:szCs w:val="10"/>
        </w:rPr>
        <w:t xml:space="preserve">. It was the </w:t>
      </w:r>
      <w:proofErr w:type="gramStart"/>
      <w:r w:rsidRPr="001E7D0C">
        <w:rPr>
          <w:rStyle w:val="StyleUnderline"/>
          <w:sz w:val="10"/>
          <w:szCs w:val="10"/>
        </w:rPr>
        <w:t>first time</w:t>
      </w:r>
      <w:proofErr w:type="gramEnd"/>
      <w:r w:rsidRPr="001E7D0C">
        <w:rPr>
          <w:rStyle w:val="StyleUnderline"/>
          <w:sz w:val="10"/>
          <w:szCs w:val="10"/>
        </w:rPr>
        <w:t xml:space="preserve"> humans had flown in a rocket and a capsule made by a private-sector company: SpaceX, the creation of the billionaire Elon Musk.</w:t>
      </w:r>
      <w:r w:rsidRPr="001E7D0C">
        <w:rPr>
          <w:sz w:val="10"/>
          <w:szCs w:val="10"/>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1E7D0C">
        <w:rPr>
          <w:sz w:val="10"/>
          <w:szCs w:val="10"/>
        </w:rPr>
        <w:t>happen, and</w:t>
      </w:r>
      <w:proofErr w:type="gramEnd"/>
      <w:r w:rsidRPr="001E7D0C">
        <w:rPr>
          <w:sz w:val="10"/>
          <w:szCs w:val="10"/>
        </w:rPr>
        <w:t xml:space="preserve"> showed off the sleek capsule—a genuine marvel of engineering, with huge touch screen control panels that looked rather like the ones inside a Tesla itself</w:t>
      </w:r>
      <w:r w:rsidRPr="001E7D0C">
        <w:rPr>
          <w:rStyle w:val="StyleUnderline"/>
          <w:sz w:val="10"/>
          <w:szCs w:val="10"/>
        </w:rPr>
        <w:t xml:space="preserve">. Over the next few years, NASA will pay Musk and SpaceX $2.6 billion to ferry astronauts to and from the space station six times. </w:t>
      </w:r>
      <w:r w:rsidRPr="001E7D0C">
        <w:rPr>
          <w:sz w:val="10"/>
          <w:szCs w:val="1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1E7D0C">
        <w:rPr>
          <w:rStyle w:val="StyleUnderline"/>
          <w:sz w:val="10"/>
          <w:szCs w:val="10"/>
        </w:rPr>
        <w:t>For Musk, though, the launch was more than just a technical success, and is bigger even than the $2.6 billion contract. It cements him as a leading player in what might seem the unlikeliest stage of the final frontier’s exploration—the privatization of space.</w:t>
      </w:r>
      <w:r w:rsidRPr="00E70197">
        <w:rPr>
          <w:rStyle w:val="StyleUnderline"/>
        </w:rPr>
        <w:t xml:space="preserve"> </w:t>
      </w:r>
      <w:r w:rsidRPr="00C0360C">
        <w:rPr>
          <w:rStyle w:val="StyleUnderline"/>
          <w:highlight w:val="cyan"/>
        </w:rPr>
        <w:t xml:space="preserve">Private-sector activity in space travel is accelerating </w:t>
      </w:r>
      <w:proofErr w:type="gramStart"/>
      <w:r w:rsidRPr="00C0360C">
        <w:rPr>
          <w:rStyle w:val="StyleUnderline"/>
          <w:highlight w:val="cyan"/>
        </w:rPr>
        <w:t>dramatically</w:t>
      </w:r>
      <w:r w:rsidRPr="00E70197">
        <w:rPr>
          <w:rStyle w:val="StyleUnderline"/>
        </w:rPr>
        <w:t>—</w:t>
      </w:r>
      <w:r w:rsidRPr="001E7D0C">
        <w:rPr>
          <w:sz w:val="10"/>
          <w:szCs w:val="10"/>
        </w:rPr>
        <w:t>rocketing</w:t>
      </w:r>
      <w:proofErr w:type="gramEnd"/>
      <w:r w:rsidRPr="001E7D0C">
        <w:rPr>
          <w:sz w:val="10"/>
          <w:szCs w:val="10"/>
        </w:rPr>
        <w:t xml:space="preserve">, one might say. For decades, ever since people first headed for orbit in the 1960s, spaceflight had been mostly the preserve of governments. States were the only actors with the money and technical acumen to blast things into the vacuum and get them safely down again. The private sector didn’t have NASA’s know-how, nor—more important—a business plan that could rationalize the massive outlay of capital required to operate in space. In the last few years, that calculus has changed dramatically. A generation of “New Space” entrepreneurs has begun launching rockets and satellites. Some seek to flood the planet with fast, cheap mobile-phone signals; others want to manufacture new products in zero gravity, harnessing the novel physics of such conditions to engineer substances that can’t be made in Earth’s gravity. Further afield, they’re aiming to harvest water on the moon and even </w:t>
      </w:r>
      <w:proofErr w:type="gramStart"/>
      <w:r w:rsidRPr="001E7D0C">
        <w:rPr>
          <w:sz w:val="10"/>
          <w:szCs w:val="10"/>
        </w:rPr>
        <w:t>mine</w:t>
      </w:r>
      <w:proofErr w:type="gramEnd"/>
      <w:r w:rsidRPr="001E7D0C">
        <w:rPr>
          <w:sz w:val="10"/>
          <w:szCs w:val="10"/>
        </w:rPr>
        <w:t xml:space="preserve"> asteroids. Backing this burst of entrepreneurial fervor are many billionaires who made their money in the early Wild West of the internet, including Amazon’s Jeff Bezos, with dreams of building space colonies, and Musk, the former PayPal titan who hopes to personally make it to Mars. 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officials have even touted the idea of privatizing the $100 billion space station itself—the last signature NASA-sponsored human spacecraft project still aloft. When Trump’s transition team in 2017 pondered the handoff of low-Earth orbit to the private sector, it concluded: “This may be</w:t>
      </w:r>
      <w:r w:rsidRPr="00E70197">
        <w:rPr>
          <w:rStyle w:val="StyleUnderline"/>
        </w:rPr>
        <w:t xml:space="preserve"> </w:t>
      </w:r>
      <w:r w:rsidRPr="00C0360C">
        <w:rPr>
          <w:rStyle w:val="StyleUnderline"/>
          <w:highlight w:val="cyan"/>
        </w:rPr>
        <w:t xml:space="preserve">the biggest </w:t>
      </w:r>
      <w:r w:rsidRPr="00E70197">
        <w:rPr>
          <w:rStyle w:val="StyleUnderline"/>
        </w:rPr>
        <w:t xml:space="preserve">and most public </w:t>
      </w:r>
      <w:r w:rsidRPr="00C0360C">
        <w:rPr>
          <w:rStyle w:val="StyleUnderline"/>
          <w:highlight w:val="cyan"/>
        </w:rPr>
        <w:t>privatization effort</w:t>
      </w:r>
      <w:r w:rsidRPr="00E70197">
        <w:rPr>
          <w:rStyle w:val="StyleUnderline"/>
        </w:rPr>
        <w:t xml:space="preserve"> America has </w:t>
      </w:r>
      <w:r w:rsidRPr="00C0360C">
        <w:rPr>
          <w:rStyle w:val="StyleUnderline"/>
          <w:highlight w:val="cyan"/>
        </w:rPr>
        <w:t>ever conducted</w:t>
      </w:r>
      <w:r w:rsidRPr="00E70197">
        <w:rPr>
          <w:rStyle w:val="StyleUnderline"/>
        </w:rPr>
        <w:t>.</w:t>
      </w:r>
      <w:r w:rsidRPr="00E70197">
        <w:t xml:space="preserve">” </w:t>
      </w:r>
      <w:r w:rsidRPr="001C1EB1">
        <w:rPr>
          <w:sz w:val="10"/>
          <w:szCs w:val="10"/>
        </w:rPr>
        <w:t xml:space="preserve">Or as Texas GOP Senator Ted Cruz—at the time the chairman of the Space, Science, and Competitiveness Subcommittee—put it in 2018: “I predict the first trillionaire will be made in space.” The burst of activity and high-tech acumen thrills many space fans. But it is making many others quite nervous. </w:t>
      </w:r>
      <w:proofErr w:type="gramStart"/>
      <w:r w:rsidRPr="001C1EB1">
        <w:rPr>
          <w:sz w:val="10"/>
          <w:szCs w:val="10"/>
        </w:rPr>
        <w:t>Opening up</w:t>
      </w:r>
      <w:proofErr w:type="gramEnd"/>
      <w:r w:rsidRPr="001C1EB1">
        <w:rPr>
          <w:sz w:val="10"/>
          <w:szCs w:val="10"/>
        </w:rPr>
        <w:t xml:space="preserve"> space to a frenzy of private actors could, they agree, produce measurable benefits back on planet Earth—making crucial scientific research, environmental monitoring, and everyday communication cheaper. But the critics are quick to note as well that the history of </w:t>
      </w:r>
      <w:r w:rsidRPr="00C0360C">
        <w:rPr>
          <w:rStyle w:val="StyleUnderline"/>
          <w:highlight w:val="cyan"/>
        </w:rPr>
        <w:t>privatization is spotty at best</w:t>
      </w:r>
      <w:r w:rsidRPr="00E70197">
        <w:rPr>
          <w:rStyle w:val="StyleUnderline"/>
        </w:rPr>
        <w:t xml:space="preserve">, with plenty of civically </w:t>
      </w:r>
      <w:r w:rsidRPr="00C0360C">
        <w:rPr>
          <w:rStyle w:val="StyleUnderline"/>
          <w:highlight w:val="cyan"/>
        </w:rPr>
        <w:t>brutal knock-on effects:</w:t>
      </w:r>
      <w:r w:rsidRPr="00E70197">
        <w:rPr>
          <w:rStyle w:val="StyleUnderline"/>
        </w:rPr>
        <w:t xml:space="preserve"> concentrations of </w:t>
      </w:r>
      <w:r w:rsidRPr="00C0360C">
        <w:rPr>
          <w:rStyle w:val="StyleUnderline"/>
          <w:highlight w:val="cyan"/>
        </w:rPr>
        <w:t>monopolistic</w:t>
      </w:r>
      <w:r w:rsidRPr="00E70197">
        <w:rPr>
          <w:rStyle w:val="StyleUnderline"/>
        </w:rPr>
        <w:t xml:space="preserve"> power, </w:t>
      </w:r>
      <w:r w:rsidRPr="00C0360C">
        <w:rPr>
          <w:rStyle w:val="StyleUnderline"/>
          <w:highlight w:val="cyan"/>
        </w:rPr>
        <w:t>enfeebled democratic</w:t>
      </w:r>
      <w:r w:rsidRPr="00E70197">
        <w:rPr>
          <w:rStyle w:val="StyleUnderline"/>
        </w:rPr>
        <w:t xml:space="preserve"> control, and widespread </w:t>
      </w:r>
      <w:r w:rsidRPr="00C0360C">
        <w:rPr>
          <w:rStyle w:val="StyleUnderline"/>
          <w:highlight w:val="cyan"/>
        </w:rPr>
        <w:t>environmental degradation</w:t>
      </w:r>
      <w:r w:rsidRPr="00E70197">
        <w:rPr>
          <w:rStyle w:val="StyleUnderline"/>
        </w:rPr>
        <w:t xml:space="preserve">. We’ve seen </w:t>
      </w:r>
      <w:r w:rsidRPr="00C0360C">
        <w:rPr>
          <w:rStyle w:val="StyleUnderline"/>
          <w:highlight w:val="cyan"/>
        </w:rPr>
        <w:t>all those problems appear on Earth</w:t>
      </w:r>
      <w:r w:rsidRPr="00E70197">
        <w:rPr>
          <w:rStyle w:val="StyleUnderline"/>
        </w:rPr>
        <w:t xml:space="preserve"> </w:t>
      </w:r>
      <w:r w:rsidRPr="001C1EB1">
        <w:rPr>
          <w:sz w:val="10"/>
          <w:szCs w:val="10"/>
        </w:rPr>
        <w:t>as all manner of traditional social goods, from education and housing to pension plans and mass transit, have been targeted for private-sector control. Next up, it seems, is the great beyond.</w:t>
      </w:r>
    </w:p>
    <w:p w14:paraId="2370669F" w14:textId="77777777" w:rsidR="003F3F7B" w:rsidRPr="00E70197" w:rsidRDefault="003F3F7B" w:rsidP="003F3F7B">
      <w:pPr>
        <w:pStyle w:val="Heading3"/>
      </w:pPr>
      <w:r w:rsidRPr="00E70197">
        <w:lastRenderedPageBreak/>
        <w:t>AC – Exploration Advantage</w:t>
      </w:r>
    </w:p>
    <w:p w14:paraId="2A1DB589" w14:textId="77777777" w:rsidR="003F3F7B" w:rsidRPr="00E70197" w:rsidRDefault="003F3F7B" w:rsidP="003F3F7B">
      <w:pPr>
        <w:pStyle w:val="Heading4"/>
      </w:pPr>
      <w:r w:rsidRPr="00E70197">
        <w:t xml:space="preserve">Space exploration is essential to the survival of humanity. Two impacts—  </w:t>
      </w:r>
    </w:p>
    <w:p w14:paraId="50C9FF18" w14:textId="77777777" w:rsidR="003F3F7B" w:rsidRPr="00E70197" w:rsidRDefault="003F3F7B" w:rsidP="003F3F7B"/>
    <w:p w14:paraId="704C09A4" w14:textId="77777777" w:rsidR="003F3F7B" w:rsidRPr="00E70197" w:rsidRDefault="003F3F7B" w:rsidP="003F3F7B">
      <w:pPr>
        <w:pStyle w:val="Heading4"/>
      </w:pPr>
      <w:r w:rsidRPr="00E70197">
        <w:t xml:space="preserve">First, colonization— </w:t>
      </w:r>
    </w:p>
    <w:p w14:paraId="301AD52F" w14:textId="77777777" w:rsidR="003F3F7B" w:rsidRPr="00E70197" w:rsidRDefault="003F3F7B" w:rsidP="003F3F7B"/>
    <w:p w14:paraId="1071489D" w14:textId="77777777" w:rsidR="003F3F7B" w:rsidRPr="00E70197" w:rsidRDefault="003F3F7B" w:rsidP="003F3F7B">
      <w:pPr>
        <w:pStyle w:val="Heading4"/>
      </w:pPr>
      <w:r w:rsidRPr="00E70197">
        <w:t>It solves a litany of existential threats – don’t put all your eggs in one basket.</w:t>
      </w:r>
    </w:p>
    <w:p w14:paraId="64FB6F06" w14:textId="6BDC7F49" w:rsidR="003F3F7B" w:rsidRPr="00E70197" w:rsidRDefault="003F3F7B" w:rsidP="003F3F7B">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w:t>
      </w:r>
      <w:proofErr w:type="gramStart"/>
      <w:r w:rsidRPr="00E70197">
        <w:t xml:space="preserve"> 2021</w:t>
      </w:r>
      <w:proofErr w:type="gramEnd"/>
      <w:r w:rsidRPr="00E70197">
        <w:t xml:space="preserve">, https://www.econlib.org/why-human-space-exploration-matters/] </w:t>
      </w:r>
      <w:r w:rsidR="00771AD5">
        <w:t xml:space="preserve"> </w:t>
      </w:r>
    </w:p>
    <w:p w14:paraId="1CDF17AB" w14:textId="77777777" w:rsidR="003F3F7B" w:rsidRPr="001C1EB1" w:rsidRDefault="003F3F7B" w:rsidP="003F3F7B">
      <w:pPr>
        <w:rPr>
          <w:sz w:val="10"/>
          <w:szCs w:val="10"/>
        </w:rPr>
      </w:pPr>
      <w:r w:rsidRPr="001C1EB1">
        <w:rPr>
          <w:sz w:val="10"/>
          <w:szCs w:val="10"/>
        </w:rPr>
        <w:t>While the yields to space exploration and the development of spaceflight technology may appear minimal in the immediate future, shifting our perspective to the longer term renders the human situation vis a viz space exploration extremely clear</w:t>
      </w:r>
      <w:r w:rsidRPr="00E70197">
        <w:rPr>
          <w:rStyle w:val="StyleUnderline"/>
        </w:rPr>
        <w:t xml:space="preserve">: </w:t>
      </w:r>
      <w:r w:rsidRPr="002B4F22">
        <w:rPr>
          <w:rStyle w:val="StyleUnderline"/>
          <w:highlight w:val="cyan"/>
        </w:rPr>
        <w:t>if humans want to survive in perpetuity</w:t>
      </w:r>
      <w:r w:rsidRPr="00E70197">
        <w:rPr>
          <w:rStyle w:val="StyleUnderline"/>
        </w:rPr>
        <w:t xml:space="preserve">, we </w:t>
      </w:r>
      <w:r w:rsidRPr="002B4F22">
        <w:rPr>
          <w:rStyle w:val="StyleUnderline"/>
          <w:highlight w:val="cyan"/>
        </w:rPr>
        <w:t>need to establish</w:t>
      </w:r>
      <w:r w:rsidRPr="00E70197">
        <w:rPr>
          <w:rStyle w:val="StyleUnderline"/>
        </w:rPr>
        <w:t xml:space="preserve"> ourselves </w:t>
      </w:r>
      <w:r w:rsidRPr="002B4F22">
        <w:rPr>
          <w:rStyle w:val="StyleUnderline"/>
        </w:rPr>
        <w:t xml:space="preserve">on </w:t>
      </w:r>
      <w:r w:rsidRPr="002B4F22">
        <w:rPr>
          <w:rStyle w:val="StyleUnderline"/>
          <w:highlight w:val="cyan"/>
        </w:rPr>
        <w:t>other planets</w:t>
      </w:r>
      <w:r w:rsidRPr="00E70197">
        <w:rPr>
          <w:rStyle w:val="StyleUnderline"/>
        </w:rPr>
        <w:t xml:space="preserve"> </w:t>
      </w:r>
      <w:r w:rsidRPr="001C1EB1">
        <w:rPr>
          <w:sz w:val="10"/>
          <w:szCs w:val="10"/>
        </w:rPr>
        <w:t xml:space="preserve">in addition to Earth.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regarding the negative events that could very well happen to Earth I think we all need to be equally clear: life might not make it here. There is no guarantee that it will, and in the very long run, with the expansion and subsequent death of our sun, we know with near certainty that it will not. Consider just a few possible extinction-level events that could strike even earlier: large meteors, </w:t>
      </w:r>
      <w:proofErr w:type="spellStart"/>
      <w:r w:rsidRPr="001C1EB1">
        <w:rPr>
          <w:sz w:val="10"/>
          <w:szCs w:val="10"/>
        </w:rPr>
        <w:t>supervolcanic</w:t>
      </w:r>
      <w:proofErr w:type="spellEnd"/>
      <w:r w:rsidRPr="001C1EB1">
        <w:rPr>
          <w:sz w:val="10"/>
          <w:szCs w:val="10"/>
        </w:rPr>
        <w:t xml:space="preserve"> eruptions, drastic climactic disruption of the “Snowball Earth” variety. As SpaceX founder and Tesla CEO Elon Musk recently observed on the Joe Rogan Experience podcast, “A species that does not become multiplanetary is simply waiting around until there is some</w:t>
      </w:r>
      <w:r w:rsidRPr="00E70197">
        <w:rPr>
          <w:rStyle w:val="StyleUnderline"/>
        </w:rPr>
        <w:t xml:space="preserve"> </w:t>
      </w:r>
      <w:r w:rsidRPr="00047DD8">
        <w:rPr>
          <w:rStyle w:val="StyleUnderline"/>
          <w:highlight w:val="cyan"/>
        </w:rPr>
        <w:t>extinction event</w:t>
      </w:r>
      <w:r w:rsidRPr="00E70197">
        <w:rPr>
          <w:rStyle w:val="StyleUnderline"/>
        </w:rPr>
        <w:t xml:space="preserve">, </w:t>
      </w:r>
      <w:r w:rsidRPr="001C1EB1">
        <w:rPr>
          <w:sz w:val="10"/>
          <w:szCs w:val="10"/>
        </w:rPr>
        <w:t>either self-inflicted or external.” 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w:t>
      </w:r>
      <w:r w:rsidRPr="00E70197">
        <w:rPr>
          <w:rStyle w:val="StyleUnderline"/>
        </w:rPr>
        <w:t xml:space="preserve"> </w:t>
      </w:r>
      <w:r w:rsidRPr="00047DD8">
        <w:rPr>
          <w:rStyle w:val="StyleUnderline"/>
          <w:highlight w:val="cyan"/>
        </w:rPr>
        <w:t>the odds that we blow ourselves up are still there.</w:t>
      </w:r>
      <w:r w:rsidRPr="00E70197">
        <w:rPr>
          <w:rStyle w:val="StyleUnderline"/>
        </w:rPr>
        <w:t xml:space="preserve"> </w:t>
      </w:r>
      <w:r w:rsidRPr="001C1EB1">
        <w:rPr>
          <w:sz w:val="10"/>
          <w:szCs w:val="10"/>
        </w:rPr>
        <w:t xml:space="preserve">Slim, but there. It’s more plausible that a severe nuclear war and the nuclear winter it would likely trigger would leave the human population greatly reduced as opposed to completely extinct, but then the question becomes: why is that a risk we would want to take? The bomb is here to stay for now, but there is no reason that 100% of known life in the universe needs to stay here on Earth to keep it company, waiting around for something even more destructive to show up. While we’re on that happy subject: Do you have any good intuitions about our collective chances against hostile, or simply arrogant or domineering, </w:t>
      </w:r>
      <w:proofErr w:type="gramStart"/>
      <w:r w:rsidRPr="001C1EB1">
        <w:rPr>
          <w:sz w:val="10"/>
          <w:szCs w:val="10"/>
        </w:rPr>
        <w:t>technologically-advanced</w:t>
      </w:r>
      <w:proofErr w:type="gramEnd"/>
      <w:r w:rsidRPr="001C1EB1">
        <w:rPr>
          <w:sz w:val="10"/>
          <w:szCs w:val="10"/>
        </w:rPr>
        <w:t xml:space="preserve"> extraterrestrial lifeforms, if and/or when they decide to pay us a visit on our home turf? These scary situation sketches will suffice. At bottom, the core reason I am a believer in the need to make life—and not just human life—multiplanetary is the same basic reason I would never counsel a friend to keep all their money and valuables in one place</w:t>
      </w:r>
      <w:r w:rsidRPr="00E70197">
        <w:rPr>
          <w:rStyle w:val="StyleUnderline"/>
        </w:rPr>
        <w:t xml:space="preserve">: </w:t>
      </w:r>
      <w:r w:rsidRPr="00047DD8">
        <w:rPr>
          <w:rStyle w:val="StyleUnderline"/>
          <w:highlight w:val="cyan"/>
        </w:rPr>
        <w:t>diversifi</w:t>
      </w:r>
      <w:r>
        <w:rPr>
          <w:rStyle w:val="StyleUnderline"/>
          <w:highlight w:val="cyan"/>
        </w:rPr>
        <w:softHyphen/>
      </w:r>
      <w:r>
        <w:rPr>
          <w:rStyle w:val="StyleUnderline"/>
          <w:highlight w:val="cyan"/>
        </w:rPr>
        <w:softHyphen/>
      </w:r>
      <w:r>
        <w:rPr>
          <w:rStyle w:val="StyleUnderline"/>
          <w:highlight w:val="cyan"/>
        </w:rPr>
        <w:softHyphen/>
      </w:r>
      <w:r w:rsidRPr="00047DD8">
        <w:rPr>
          <w:rStyle w:val="StyleUnderline"/>
          <w:highlight w:val="cyan"/>
        </w:rPr>
        <w:t>cation is good</w:t>
      </w:r>
      <w:r w:rsidRPr="00E70197">
        <w:rPr>
          <w:rStyle w:val="StyleUnderline"/>
        </w:rPr>
        <w:t>.</w:t>
      </w:r>
      <w:r w:rsidRPr="00E70197">
        <w:t xml:space="preserve"> </w:t>
      </w:r>
      <w:r w:rsidRPr="001C1EB1">
        <w:rPr>
          <w:sz w:val="10"/>
          <w:szCs w:val="10"/>
        </w:rPr>
        <w:t>Wisdom and experience suggest we store precious resources in multiple safe(</w:t>
      </w:r>
      <w:proofErr w:type="spellStart"/>
      <w:r w:rsidRPr="001C1EB1">
        <w:rPr>
          <w:sz w:val="10"/>
          <w:szCs w:val="10"/>
        </w:rPr>
        <w:t>ish</w:t>
      </w:r>
      <w:proofErr w:type="spellEnd"/>
      <w:r w:rsidRPr="001C1EB1">
        <w:rPr>
          <w:sz w:val="10"/>
          <w:szCs w:val="10"/>
        </w:rPr>
        <w:t xml:space="preserve">) places. Diversification limits our exposure to </w:t>
      </w:r>
      <w:proofErr w:type="gramStart"/>
      <w:r w:rsidRPr="001C1EB1">
        <w:rPr>
          <w:sz w:val="10"/>
          <w:szCs w:val="10"/>
        </w:rPr>
        <w:t>risk, and</w:t>
      </w:r>
      <w:proofErr w:type="gramEnd"/>
      <w:r w:rsidRPr="001C1EB1">
        <w:rPr>
          <w:sz w:val="10"/>
          <w:szCs w:val="10"/>
        </w:rPr>
        <w:t xml:space="preserve"> increases our resilience when bad things do happen. One reserve gets hit, two or three others survive, and you probably feel that the effort to spread things out was worth it. What I’m saying here has strong undercurrents of common sense, yet our approach to the human population itself—the universal store and font of “human capital”—does not currently prioritize diversification to the degree our technological capabilities would allow. The distribution of the human population, and of almost all human knowledge and works, is overwhelmingly local.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 given our recent and rapid technological advances in rocketry, computers, and materials science and engineering, among other important fields for space exploration and settlement. Quickly the </w:t>
      </w:r>
      <w:proofErr w:type="spellStart"/>
      <w:r w:rsidRPr="001C1EB1">
        <w:rPr>
          <w:sz w:val="10"/>
          <w:szCs w:val="10"/>
        </w:rPr>
        <w:t>uniplanetary</w:t>
      </w:r>
      <w:proofErr w:type="spellEnd"/>
      <w:r w:rsidRPr="001C1EB1">
        <w:rPr>
          <w:sz w:val="10"/>
          <w:szCs w:val="10"/>
        </w:rPr>
        <w:t xml:space="preserve"> human situation is becoming, if it is not already, one of pure choice.</w:t>
      </w:r>
    </w:p>
    <w:p w14:paraId="359BB079" w14:textId="77777777" w:rsidR="003F3F7B" w:rsidRPr="00E70197" w:rsidRDefault="003F3F7B" w:rsidP="003F3F7B">
      <w:pPr>
        <w:rPr>
          <w:rStyle w:val="StyleUnderline"/>
        </w:rPr>
      </w:pPr>
    </w:p>
    <w:p w14:paraId="30CDD206" w14:textId="77777777" w:rsidR="003F3F7B" w:rsidRPr="00E70197" w:rsidRDefault="003F3F7B" w:rsidP="003F3F7B">
      <w:pPr>
        <w:pStyle w:val="Heading4"/>
        <w:rPr>
          <w:rStyle w:val="StyleUnderline"/>
          <w:b w:val="0"/>
          <w:sz w:val="26"/>
          <w:u w:val="none"/>
        </w:rPr>
      </w:pPr>
      <w:r w:rsidRPr="00E70197">
        <w:rPr>
          <w:rStyle w:val="StyleUnderline"/>
          <w:sz w:val="26"/>
          <w:u w:val="none"/>
        </w:rPr>
        <w:t xml:space="preserve">Second, Russia— </w:t>
      </w:r>
    </w:p>
    <w:p w14:paraId="62FEEF44" w14:textId="77777777" w:rsidR="003F3F7B" w:rsidRPr="00E70197" w:rsidRDefault="003F3F7B" w:rsidP="003F3F7B">
      <w:pPr>
        <w:rPr>
          <w:rStyle w:val="StyleUnderline"/>
        </w:rPr>
      </w:pPr>
    </w:p>
    <w:p w14:paraId="692E01A8" w14:textId="77777777" w:rsidR="003F3F7B" w:rsidRPr="00E70197" w:rsidRDefault="003F3F7B" w:rsidP="003F3F7B">
      <w:pPr>
        <w:pStyle w:val="Heading4"/>
      </w:pPr>
      <w:r w:rsidRPr="00E70197">
        <w:t>Deep space exploration is a shared goal that prevents escalation of US-Russia tensions. But privatization threatens it independent of our other internal links</w:t>
      </w:r>
    </w:p>
    <w:p w14:paraId="250270D6" w14:textId="37A31CE4" w:rsidR="003F3F7B" w:rsidRPr="00E70197" w:rsidRDefault="003F3F7B" w:rsidP="003F3F7B">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w:t>
      </w:r>
      <w:r w:rsidR="00771AD5">
        <w:t xml:space="preserve"> </w:t>
      </w:r>
    </w:p>
    <w:p w14:paraId="69AF7D4F" w14:textId="77777777" w:rsidR="003F3F7B" w:rsidRPr="00E70197" w:rsidRDefault="003F3F7B" w:rsidP="003F3F7B">
      <w:r w:rsidRPr="001C1EB1">
        <w:rPr>
          <w:sz w:val="10"/>
          <w:szCs w:val="10"/>
        </w:rPr>
        <w:t xml:space="preserve">U.S.-Russian space cooperation continues to be a stated mutual goal. In April 2018, President Putin said of space, “Thank God, this field of activity is not being influenced by problems in politics. Therefore, I hope that everything will develop, since it is in the interests of everyone…This is a sphere that unites people. I hope it will continue to be this way.” During his statement at a recent event at CSIS, NASA Administrator Jim </w:t>
      </w:r>
      <w:proofErr w:type="spellStart"/>
      <w:r w:rsidRPr="001C1EB1">
        <w:rPr>
          <w:sz w:val="10"/>
          <w:szCs w:val="10"/>
        </w:rPr>
        <w:t>Bridenstine</w:t>
      </w:r>
      <w:proofErr w:type="spellEnd"/>
      <w:r w:rsidRPr="001C1EB1">
        <w:rPr>
          <w:sz w:val="10"/>
          <w:szCs w:val="10"/>
        </w:rPr>
        <w:t xml:space="preserve"> said,</w:t>
      </w:r>
      <w:r w:rsidRPr="00E70197">
        <w:t xml:space="preserve"> </w:t>
      </w:r>
      <w:r w:rsidRPr="00E70197">
        <w:rPr>
          <w:rStyle w:val="Emphasis"/>
        </w:rPr>
        <w:t>“[</w:t>
      </w:r>
      <w:r w:rsidRPr="002710CF">
        <w:rPr>
          <w:rStyle w:val="StyleUnderline"/>
          <w:b/>
          <w:iCs/>
          <w:highlight w:val="cyan"/>
        </w:rPr>
        <w:t>space] is our best opportunity to dialogue when everything else falls apart</w:t>
      </w:r>
      <w:r w:rsidRPr="00E70197">
        <w:rPr>
          <w:rStyle w:val="Emphasis"/>
        </w:rPr>
        <w:t>.</w:t>
      </w:r>
      <w:r w:rsidRPr="00E70197">
        <w:rPr>
          <w:rStyle w:val="StyleUnderline"/>
        </w:rPr>
        <w:t xml:space="preserve"> </w:t>
      </w:r>
      <w:r w:rsidRPr="001C1EB1">
        <w:rPr>
          <w:sz w:val="10"/>
          <w:szCs w:val="10"/>
        </w:rPr>
        <w:t>We’ve got American astronauts and Russian cosmonauts dependent on each other on the</w:t>
      </w:r>
      <w:r w:rsidRPr="002710CF">
        <w:rPr>
          <w:rStyle w:val="StyleUnderline"/>
          <w:highlight w:val="cyan"/>
        </w:rPr>
        <w:t xml:space="preserve"> I</w:t>
      </w:r>
      <w:r w:rsidRPr="00E70197">
        <w:rPr>
          <w:rStyle w:val="StyleUnderline"/>
        </w:rPr>
        <w:t xml:space="preserve">nternational </w:t>
      </w:r>
      <w:r w:rsidRPr="002710CF">
        <w:rPr>
          <w:rStyle w:val="StyleUnderline"/>
          <w:highlight w:val="cyan"/>
        </w:rPr>
        <w:t>S</w:t>
      </w:r>
      <w:r w:rsidRPr="00E70197">
        <w:rPr>
          <w:rStyle w:val="StyleUnderline"/>
        </w:rPr>
        <w:t xml:space="preserve">pace </w:t>
      </w:r>
      <w:r w:rsidRPr="002710CF">
        <w:rPr>
          <w:rStyle w:val="StyleUnderline"/>
          <w:highlight w:val="cyan"/>
        </w:rPr>
        <w:t>S</w:t>
      </w:r>
      <w:r w:rsidRPr="00E70197">
        <w:rPr>
          <w:rStyle w:val="StyleUnderline"/>
        </w:rPr>
        <w:t xml:space="preserve">tation, which </w:t>
      </w:r>
      <w:r w:rsidRPr="002710CF">
        <w:rPr>
          <w:rStyle w:val="StyleUnderline"/>
          <w:highlight w:val="cyan"/>
        </w:rPr>
        <w:t>enables</w:t>
      </w:r>
      <w:r w:rsidRPr="00E70197">
        <w:rPr>
          <w:rStyle w:val="StyleUnderline"/>
        </w:rPr>
        <w:t xml:space="preserve"> us </w:t>
      </w:r>
      <w:r w:rsidRPr="002710CF">
        <w:rPr>
          <w:rStyle w:val="StyleUnderline"/>
          <w:highlight w:val="cyan"/>
        </w:rPr>
        <w:t>to</w:t>
      </w:r>
      <w:r w:rsidRPr="00E70197">
        <w:rPr>
          <w:rStyle w:val="StyleUnderline"/>
        </w:rPr>
        <w:t xml:space="preserve"> ultimately </w:t>
      </w:r>
      <w:r w:rsidRPr="002710CF">
        <w:rPr>
          <w:rStyle w:val="StyleUnderline"/>
          <w:highlight w:val="cyan"/>
        </w:rPr>
        <w:t>maintain that dialogue</w:t>
      </w:r>
      <w:r w:rsidRPr="00E70197">
        <w:rPr>
          <w:rStyle w:val="StyleUnderline"/>
        </w:rPr>
        <w:t xml:space="preserve">.” </w:t>
      </w:r>
      <w:r w:rsidRPr="001C1EB1">
        <w:rPr>
          <w:sz w:val="10"/>
          <w:szCs w:val="10"/>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1C1EB1">
        <w:rPr>
          <w:sz w:val="10"/>
          <w:szCs w:val="10"/>
        </w:rPr>
        <w:t xml:space="preserve">benefits  </w:t>
      </w:r>
      <w:r w:rsidRPr="001C1EB1">
        <w:rPr>
          <w:b/>
          <w:iCs/>
          <w:sz w:val="10"/>
          <w:szCs w:val="10"/>
        </w:rPr>
        <w:t>The</w:t>
      </w:r>
      <w:proofErr w:type="gramEnd"/>
      <w:r w:rsidRPr="001C1EB1">
        <w:rPr>
          <w:b/>
          <w:iCs/>
          <w:sz w:val="10"/>
          <w:szCs w:val="10"/>
        </w:rPr>
        <w:t xml:space="preserve"> U.S. and Russia </w:t>
      </w:r>
      <w:r w:rsidRPr="001C1EB1">
        <w:rPr>
          <w:sz w:val="10"/>
          <w:szCs w:val="10"/>
        </w:rPr>
        <w:t>signed a joint statement in 2017 in</w:t>
      </w:r>
      <w:r w:rsidRPr="001C1EB1">
        <w:rPr>
          <w:b/>
          <w:iCs/>
          <w:sz w:val="10"/>
          <w:szCs w:val="10"/>
        </w:rPr>
        <w:t xml:space="preserve"> support</w:t>
      </w:r>
      <w:r w:rsidRPr="001C1EB1">
        <w:rPr>
          <w:sz w:val="10"/>
          <w:szCs w:val="10"/>
        </w:rPr>
        <w:t xml:space="preserve"> of</w:t>
      </w:r>
      <w:r w:rsidRPr="001C1EB1">
        <w:rPr>
          <w:b/>
          <w:iCs/>
          <w:sz w:val="10"/>
          <w:szCs w:val="10"/>
        </w:rPr>
        <w:t xml:space="preserve"> the idea of collaborating on deep space exploration</w:t>
      </w:r>
      <w:r w:rsidRPr="001C1EB1">
        <w:rPr>
          <w:sz w:val="10"/>
          <w:szCs w:val="10"/>
        </w:rPr>
        <w:t>, including the construction of the Lunar Orbital Platform-Gateway, a research-focused space station orbiting the moon. Through agreements on civilian space exploration, such as the Lunar Orbital Platform-Gateway or future Mars projects, that have clear benefits to both sides, some degree of</w:t>
      </w:r>
      <w:r w:rsidRPr="00E70197">
        <w:t xml:space="preserve"> </w:t>
      </w:r>
      <w:r w:rsidRPr="002710CF">
        <w:rPr>
          <w:rStyle w:val="StyleUnderline"/>
          <w:highlight w:val="cyan"/>
        </w:rPr>
        <w:t>cooperation</w:t>
      </w:r>
      <w:r w:rsidRPr="00E70197">
        <w:t xml:space="preserve"> will </w:t>
      </w:r>
      <w:r w:rsidRPr="002710CF">
        <w:rPr>
          <w:rStyle w:val="StyleUnderline"/>
          <w:highlight w:val="cyan"/>
        </w:rPr>
        <w:t>remain</w:t>
      </w:r>
      <w:r w:rsidRPr="00E70197">
        <w:t xml:space="preserve"> </w:t>
      </w:r>
      <w:r w:rsidRPr="002710CF">
        <w:rPr>
          <w:rStyle w:val="StyleUnderline"/>
          <w:highlight w:val="cyan"/>
        </w:rPr>
        <w:t>in both countries’ interest</w:t>
      </w:r>
      <w:r w:rsidRPr="00E70197">
        <w:t xml:space="preserve">. </w:t>
      </w:r>
      <w:r w:rsidRPr="001C1EB1">
        <w:rPr>
          <w:sz w:val="10"/>
          <w:szCs w:val="10"/>
        </w:rPr>
        <w:t>The high price tag for pursuing space exploration alone and opportunities for sharing and receiving technical expertise encourages international partnerships like the</w:t>
      </w:r>
      <w:r w:rsidRPr="00E70197">
        <w:rPr>
          <w:rStyle w:val="StyleUnderline"/>
        </w:rPr>
        <w:t xml:space="preserve"> ISS.</w:t>
      </w:r>
    </w:p>
    <w:p w14:paraId="0C67290D" w14:textId="77777777" w:rsidR="003F3F7B" w:rsidRPr="00E70197" w:rsidRDefault="003F3F7B" w:rsidP="003F3F7B">
      <w:r w:rsidRPr="00E70197">
        <w:lastRenderedPageBreak/>
        <w:t xml:space="preserve">However, at least three </w:t>
      </w:r>
      <w:r w:rsidRPr="002710CF">
        <w:rPr>
          <w:rStyle w:val="StyleUnderline"/>
          <w:highlight w:val="cyan"/>
        </w:rPr>
        <w:t>factors, apart from the overall deterioration of U.S.-Russia relations, threaten this cooperation</w:t>
      </w:r>
      <w:r w:rsidRPr="00E70197">
        <w:rPr>
          <w:rStyle w:val="StyleUnderline"/>
        </w:rPr>
        <w:t xml:space="preserve">. </w:t>
      </w:r>
      <w:r w:rsidRPr="00E70197">
        <w:t xml:space="preserve">First, </w:t>
      </w:r>
      <w:r w:rsidRPr="002710CF">
        <w:rPr>
          <w:rStyle w:val="StyleUnderline"/>
          <w:b/>
          <w:iCs/>
          <w:highlight w:val="cyan"/>
        </w:rPr>
        <w:t>growth of the private sector space industry</w:t>
      </w:r>
      <w:r w:rsidRPr="00E70197">
        <w:rPr>
          <w:rStyle w:val="Emphasis"/>
        </w:rPr>
        <w:t xml:space="preserve"> may </w:t>
      </w:r>
      <w:r w:rsidRPr="002710CF">
        <w:rPr>
          <w:rStyle w:val="StyleUnderline"/>
          <w:b/>
          <w:iCs/>
          <w:highlight w:val="cyan"/>
        </w:rPr>
        <w:t>alter the economic arrangement between</w:t>
      </w:r>
      <w:r w:rsidRPr="00E70197">
        <w:rPr>
          <w:rStyle w:val="Emphasis"/>
        </w:rPr>
        <w:t xml:space="preserve"> the </w:t>
      </w:r>
      <w:r w:rsidRPr="002710CF">
        <w:rPr>
          <w:rStyle w:val="StyleUnderline"/>
          <w:b/>
          <w:iCs/>
          <w:highlight w:val="cyan"/>
        </w:rPr>
        <w:t>U</w:t>
      </w:r>
      <w:r w:rsidRPr="002710CF">
        <w:rPr>
          <w:rStyle w:val="StyleUnderline"/>
          <w:highlight w:val="cyan"/>
        </w:rPr>
        <w:t>.</w:t>
      </w:r>
      <w:r w:rsidRPr="002710CF">
        <w:rPr>
          <w:rStyle w:val="StyleUnderline"/>
          <w:b/>
          <w:iCs/>
          <w:highlight w:val="cyan"/>
        </w:rPr>
        <w:t>S.</w:t>
      </w:r>
      <w:r w:rsidRPr="00E70197">
        <w:rPr>
          <w:rStyle w:val="Emphasis"/>
        </w:rPr>
        <w:t xml:space="preserve"> </w:t>
      </w:r>
      <w:r w:rsidRPr="002710CF">
        <w:rPr>
          <w:rStyle w:val="StyleUnderline"/>
          <w:b/>
          <w:iCs/>
          <w:highlight w:val="cyan"/>
        </w:rPr>
        <w:t xml:space="preserve">and </w:t>
      </w:r>
      <w:r w:rsidRPr="002710CF">
        <w:rPr>
          <w:rStyle w:val="StyleUnderline"/>
          <w:highlight w:val="cyan"/>
        </w:rPr>
        <w:t>R</w:t>
      </w:r>
      <w:r w:rsidRPr="002710CF">
        <w:rPr>
          <w:rStyle w:val="StyleUnderline"/>
          <w:b/>
          <w:iCs/>
          <w:highlight w:val="cyan"/>
        </w:rPr>
        <w:t>ussia</w:t>
      </w:r>
      <w:r w:rsidRPr="00E70197">
        <w:rPr>
          <w:rStyle w:val="Emphasis"/>
        </w:rPr>
        <w:t>,</w:t>
      </w:r>
      <w:r w:rsidRPr="00E70197">
        <w:rPr>
          <w:rStyle w:val="StyleUnderline"/>
        </w:rPr>
        <w:t xml:space="preserve"> and ultimately </w:t>
      </w:r>
      <w:r w:rsidRPr="002710CF">
        <w:rPr>
          <w:rStyle w:val="StyleUnderline"/>
          <w:b/>
          <w:iCs/>
          <w:highlight w:val="cyan"/>
        </w:rPr>
        <w:t>lower the benefits of cooperation to both</w:t>
      </w:r>
      <w:r w:rsidRPr="00E70197">
        <w:rPr>
          <w:rStyle w:val="StyleUnderline"/>
        </w:rPr>
        <w:t xml:space="preserve"> countries. </w:t>
      </w:r>
      <w:r w:rsidRPr="001C1EB1">
        <w:rPr>
          <w:sz w:val="10"/>
          <w:szCs w:val="10"/>
        </w:rPr>
        <w:t>The development of advanced technologies by private companies will give NASA new options to choose from and reduce the need to depend on (and negotiate with) Russia.</w:t>
      </w:r>
      <w:r w:rsidRPr="00E70197">
        <w:rPr>
          <w:rStyle w:val="StyleUnderline"/>
        </w:rPr>
        <w:t xml:space="preserve"> </w:t>
      </w:r>
      <w:r w:rsidRPr="00E70197">
        <w:rPr>
          <w:rStyle w:val="Emphasis"/>
        </w:rPr>
        <w:t xml:space="preserve">If </w:t>
      </w:r>
      <w:r w:rsidRPr="00EE67DD">
        <w:rPr>
          <w:rStyle w:val="StyleUnderline"/>
          <w:b/>
          <w:iCs/>
          <w:highlight w:val="cyan"/>
        </w:rPr>
        <w:t xml:space="preserve">NASA and its Russian counterpart, </w:t>
      </w:r>
      <w:proofErr w:type="spellStart"/>
      <w:r w:rsidRPr="00EE67DD">
        <w:rPr>
          <w:rStyle w:val="StyleUnderline"/>
          <w:b/>
          <w:iCs/>
          <w:highlight w:val="cyan"/>
        </w:rPr>
        <w:t>Roskosmos</w:t>
      </w:r>
      <w:proofErr w:type="spellEnd"/>
      <w:r w:rsidRPr="00EE67DD">
        <w:rPr>
          <w:rStyle w:val="StyleUnderline"/>
          <w:b/>
          <w:iCs/>
          <w:highlight w:val="cyan"/>
        </w:rPr>
        <w:t xml:space="preserve">, have no need to talk </w:t>
      </w:r>
      <w:r w:rsidRPr="00E70197">
        <w:rPr>
          <w:rStyle w:val="Emphasis"/>
        </w:rPr>
        <w:t xml:space="preserve">with one another, </w:t>
      </w:r>
      <w:r w:rsidRPr="00EE67DD">
        <w:rPr>
          <w:rStyle w:val="StyleUnderline"/>
          <w:b/>
          <w:iCs/>
          <w:highlight w:val="cyan"/>
        </w:rPr>
        <w:t>they</w:t>
      </w:r>
      <w:r w:rsidRPr="00E70197">
        <w:rPr>
          <w:rStyle w:val="Emphasis"/>
        </w:rPr>
        <w:t xml:space="preserve"> probably </w:t>
      </w:r>
      <w:r w:rsidRPr="00EE67DD">
        <w:rPr>
          <w:rStyle w:val="StyleUnderline"/>
          <w:b/>
          <w:iCs/>
          <w:highlight w:val="cyan"/>
        </w:rPr>
        <w:t>won’t</w:t>
      </w:r>
      <w:r w:rsidRPr="00E70197">
        <w:rPr>
          <w:rStyle w:val="Emphasis"/>
        </w:rPr>
        <w:t xml:space="preserve"> i</w:t>
      </w:r>
      <w:r w:rsidRPr="001C1EB1">
        <w:rPr>
          <w:b/>
          <w:iCs/>
          <w:sz w:val="10"/>
          <w:szCs w:val="10"/>
        </w:rPr>
        <w:t xml:space="preserve">n the face of tense political relations. </w:t>
      </w:r>
      <w:r w:rsidRPr="001C1EB1">
        <w:rPr>
          <w:sz w:val="10"/>
          <w:szCs w:val="10"/>
        </w:rPr>
        <w:t>The U.S. intends to use Boeing and SpaceX capsules for human spaceflight beginning in 2020, and a Congressional plan in 2016 set a phase out date of Russian RD-180 rocket engines by 2022.</w:t>
      </w:r>
    </w:p>
    <w:p w14:paraId="6C9E9A08" w14:textId="77777777" w:rsidR="003F3F7B" w:rsidRPr="00E70197" w:rsidRDefault="003F3F7B" w:rsidP="003F3F7B">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1B881B98" w14:textId="739B8CC8" w:rsidR="003F3F7B" w:rsidRPr="00E70197" w:rsidRDefault="003F3F7B" w:rsidP="003F3F7B">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w:t>
      </w:r>
      <w:r w:rsidR="00771AD5">
        <w:t xml:space="preserve"> </w:t>
      </w:r>
    </w:p>
    <w:p w14:paraId="4F976544" w14:textId="77777777" w:rsidR="003F3F7B" w:rsidRPr="001C1EB1" w:rsidRDefault="003F3F7B" w:rsidP="003F3F7B">
      <w:pPr>
        <w:rPr>
          <w:sz w:val="10"/>
          <w:szCs w:val="10"/>
        </w:rPr>
      </w:pPr>
      <w:r w:rsidRPr="001C1EB1">
        <w:rPr>
          <w:sz w:val="10"/>
          <w:szCs w:val="10"/>
        </w:rPr>
        <w:t>Russia’s relations with the West, and the United States in particular, appear to be plumbing depths of acrimony and mutual misunderstanding unseen even during the original Cold War.</w:t>
      </w:r>
    </w:p>
    <w:p w14:paraId="7E14D3BE" w14:textId="77777777" w:rsidR="003F3F7B" w:rsidRPr="001C1EB1" w:rsidRDefault="003F3F7B" w:rsidP="003F3F7B">
      <w:pPr>
        <w:rPr>
          <w:sz w:val="10"/>
          <w:szCs w:val="10"/>
        </w:rPr>
      </w:pPr>
      <w:r w:rsidRPr="001C1EB1">
        <w:rPr>
          <w:sz w:val="10"/>
          <w:szCs w:val="10"/>
        </w:rPr>
        <w:t xml:space="preserve">After years of deteriorating relations, sanctions, tit-for-tat diplomatic expulsions, and an escalating “information war,” some in Moscow are asking if there even </w:t>
      </w:r>
      <w:proofErr w:type="gramStart"/>
      <w:r w:rsidRPr="001C1EB1">
        <w:rPr>
          <w:sz w:val="10"/>
          <w:szCs w:val="10"/>
        </w:rPr>
        <w:t>is any point</w:t>
      </w:r>
      <w:proofErr w:type="gramEnd"/>
      <w:r w:rsidRPr="001C1EB1">
        <w:rPr>
          <w:sz w:val="10"/>
          <w:szCs w:val="10"/>
        </w:rPr>
        <w:t xml:space="preserve"> in seeking renewed dialogue with the U.S., if only out of concern that more talking might just make things worse.</w:t>
      </w:r>
    </w:p>
    <w:p w14:paraId="000C0B66" w14:textId="77777777" w:rsidR="003F3F7B" w:rsidRPr="001C1EB1" w:rsidRDefault="003F3F7B" w:rsidP="003F3F7B">
      <w:pPr>
        <w:rPr>
          <w:sz w:val="10"/>
          <w:szCs w:val="10"/>
        </w:rPr>
      </w:pPr>
      <w:r w:rsidRPr="001C1EB1">
        <w:rPr>
          <w:sz w:val="10"/>
          <w:szCs w:val="10"/>
        </w:rPr>
        <w:t>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w:t>
      </w:r>
    </w:p>
    <w:p w14:paraId="691E06C4" w14:textId="77777777" w:rsidR="003F3F7B" w:rsidRPr="001C1EB1" w:rsidRDefault="003F3F7B" w:rsidP="003F3F7B">
      <w:pPr>
        <w:rPr>
          <w:sz w:val="10"/>
          <w:szCs w:val="10"/>
        </w:rPr>
      </w:pPr>
      <w:r w:rsidRPr="001C1EB1">
        <w:rPr>
          <w:sz w:val="10"/>
          <w:szCs w:val="10"/>
        </w:rPr>
        <w:t>With its relations with Washington at a nadir, Russia is eyeing a more pragmatic, if adversarial, relationship with the U.S. in the hopes of getting the respect it desires.</w:t>
      </w:r>
    </w:p>
    <w:p w14:paraId="3FF68EAE" w14:textId="77777777" w:rsidR="003F3F7B" w:rsidRPr="001C1EB1" w:rsidRDefault="003F3F7B" w:rsidP="003F3F7B">
      <w:pPr>
        <w:rPr>
          <w:sz w:val="10"/>
          <w:szCs w:val="10"/>
        </w:rPr>
      </w:pPr>
      <w:r w:rsidRPr="001C1EB1">
        <w:rPr>
          <w:sz w:val="10"/>
          <w:szCs w:val="10"/>
        </w:rPr>
        <w:t xml:space="preserve">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1C1EB1">
        <w:rPr>
          <w:sz w:val="10"/>
          <w:szCs w:val="10"/>
        </w:rPr>
        <w:t>Ukraine, and</w:t>
      </w:r>
      <w:proofErr w:type="gramEnd"/>
      <w:r w:rsidRPr="001C1EB1">
        <w:rPr>
          <w:sz w:val="10"/>
          <w:szCs w:val="10"/>
        </w:rPr>
        <w:t xml:space="preserve"> postponed a planned visit of two U.S. warships to Russia-adjacent waters in the Black Sea.</w:t>
      </w:r>
    </w:p>
    <w:p w14:paraId="70CC8BE4" w14:textId="77777777" w:rsidR="003F3F7B" w:rsidRPr="001C1EB1" w:rsidRDefault="003F3F7B" w:rsidP="003F3F7B">
      <w:pPr>
        <w:rPr>
          <w:sz w:val="10"/>
          <w:szCs w:val="10"/>
        </w:rPr>
      </w:pPr>
      <w:r w:rsidRPr="001C1EB1">
        <w:rPr>
          <w:sz w:val="10"/>
          <w:szCs w:val="10"/>
        </w:rPr>
        <w:t>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w:t>
      </w:r>
    </w:p>
    <w:p w14:paraId="721F8C22" w14:textId="77777777" w:rsidR="003F3F7B" w:rsidRPr="00E70197" w:rsidRDefault="003F3F7B" w:rsidP="003F3F7B">
      <w:r w:rsidRPr="001C1EB1">
        <w:rPr>
          <w:sz w:val="10"/>
          <w:szCs w:val="10"/>
        </w:rPr>
        <w:t>And</w:t>
      </w:r>
      <w:r w:rsidRPr="00E70197">
        <w:t xml:space="preserve"> </w:t>
      </w:r>
      <w:r w:rsidRPr="00EE67DD">
        <w:rPr>
          <w:rStyle w:val="StyleUnderline"/>
          <w:highlight w:val="cyan"/>
        </w:rPr>
        <w:t>there is a</w:t>
      </w:r>
      <w:r w:rsidRPr="00E70197">
        <w:rPr>
          <w:rStyle w:val="StyleUnderline"/>
        </w:rPr>
        <w:t xml:space="preserve"> growing </w:t>
      </w:r>
      <w:r w:rsidRPr="00EE67DD">
        <w:rPr>
          <w:rStyle w:val="StyleUnderline"/>
          <w:highlight w:val="cyan"/>
        </w:rPr>
        <w:t>sense</w:t>
      </w:r>
      <w:r w:rsidRPr="00E70197">
        <w:rPr>
          <w:rStyle w:val="StyleUnderline"/>
        </w:rPr>
        <w:t xml:space="preserve"> in Moscow </w:t>
      </w:r>
      <w:r w:rsidRPr="00EE67DD">
        <w:rPr>
          <w:rStyle w:val="StyleUnderline"/>
          <w:highlight w:val="cyan"/>
        </w:rPr>
        <w:t>that the downward spiral of East-West ties</w:t>
      </w:r>
      <w:r w:rsidRPr="00E70197">
        <w:rPr>
          <w:rStyle w:val="StyleUnderline"/>
        </w:rPr>
        <w:t xml:space="preserve"> has </w:t>
      </w:r>
      <w:r w:rsidRPr="00EE67DD">
        <w:rPr>
          <w:rStyle w:val="StyleUnderline"/>
          <w:highlight w:val="cyan"/>
        </w:rPr>
        <w:t xml:space="preserve">reached a point of no return, </w:t>
      </w:r>
      <w:r w:rsidRPr="00E70197">
        <w:rPr>
          <w:rStyle w:val="StyleUnderline"/>
        </w:rPr>
        <w:t xml:space="preserve">and that </w:t>
      </w:r>
      <w:r w:rsidRPr="00EE67DD">
        <w:rPr>
          <w:rStyle w:val="StyleUnderline"/>
          <w:highlight w:val="cyan"/>
        </w:rPr>
        <w:t>Russia should</w:t>
      </w:r>
      <w:r w:rsidRPr="00E70197">
        <w:rPr>
          <w:rStyle w:val="StyleUnderline"/>
        </w:rPr>
        <w:t xml:space="preserve"> consider </w:t>
      </w:r>
      <w:r w:rsidRPr="00EE67DD">
        <w:rPr>
          <w:rStyle w:val="StyleUnderline"/>
          <w:highlight w:val="cyan"/>
        </w:rPr>
        <w:t>abandon</w:t>
      </w:r>
      <w:r w:rsidRPr="00E70197">
        <w:rPr>
          <w:rStyle w:val="StyleUnderline"/>
        </w:rPr>
        <w:t xml:space="preserve">ing hopes of </w:t>
      </w:r>
      <w:r w:rsidRPr="00EE67DD">
        <w:rPr>
          <w:rStyle w:val="StyleUnderline"/>
          <w:highlight w:val="cyan"/>
        </w:rPr>
        <w:t>reconciliation with</w:t>
      </w:r>
      <w:r w:rsidRPr="00E70197">
        <w:rPr>
          <w:rStyle w:val="StyleUnderline"/>
        </w:rPr>
        <w:t xml:space="preserve"> the </w:t>
      </w:r>
      <w:r w:rsidRPr="00EE67DD">
        <w:rPr>
          <w:rStyle w:val="StyleUnderline"/>
          <w:highlight w:val="cyan"/>
        </w:rPr>
        <w:t>West</w:t>
      </w:r>
      <w:r w:rsidRPr="00E70197">
        <w:t xml:space="preserve"> </w:t>
      </w:r>
      <w:r w:rsidRPr="001C1EB1">
        <w:rPr>
          <w:sz w:val="10"/>
          <w:szCs w:val="10"/>
        </w:rPr>
        <w:t>and seek permanent alternatives: perhaps in an intensified compact with China, and targeted relationships with countries of Europe and other regions that are willing to do business with Moscow</w:t>
      </w:r>
      <w:r w:rsidRPr="00E70197">
        <w:t>.</w:t>
      </w:r>
    </w:p>
    <w:p w14:paraId="3F4FDA2E" w14:textId="77777777" w:rsidR="003F3F7B" w:rsidRPr="001C1EB1" w:rsidRDefault="003F3F7B" w:rsidP="003F3F7B">
      <w:pPr>
        <w:rPr>
          <w:sz w:val="10"/>
          <w:szCs w:val="10"/>
        </w:rPr>
      </w:pPr>
      <w:r w:rsidRPr="00E70197">
        <w:rPr>
          <w:rStyle w:val="Emphasis"/>
        </w:rPr>
        <w:t>“</w:t>
      </w:r>
      <w:r w:rsidRPr="00AA2A9B">
        <w:rPr>
          <w:rStyle w:val="StyleUnderline"/>
          <w:b/>
          <w:iCs/>
          <w:highlight w:val="cyan"/>
        </w:rPr>
        <w:t>Things are at rock bottom.</w:t>
      </w:r>
      <w:r w:rsidRPr="00E70197">
        <w:rPr>
          <w:rStyle w:val="StyleUnderline"/>
        </w:rPr>
        <w:t xml:space="preserve"> </w:t>
      </w:r>
      <w:r w:rsidRPr="001C1EB1">
        <w:rPr>
          <w:sz w:val="10"/>
          <w:szCs w:val="10"/>
        </w:rPr>
        <w:t>This may not be structurally a cold war in the way the old one was, but mentally, in terms of atmosphere, it’s even worse,”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w:t>
      </w:r>
    </w:p>
    <w:p w14:paraId="7571EADA" w14:textId="77777777" w:rsidR="003F3F7B" w:rsidRPr="001C1EB1" w:rsidRDefault="003F3F7B" w:rsidP="003F3F7B">
      <w:pPr>
        <w:rPr>
          <w:sz w:val="10"/>
          <w:szCs w:val="10"/>
        </w:rPr>
      </w:pPr>
      <w:r w:rsidRPr="001C1EB1">
        <w:rPr>
          <w:sz w:val="10"/>
          <w:szCs w:val="10"/>
        </w:rPr>
        <w:t>Room for discussion</w:t>
      </w:r>
    </w:p>
    <w:p w14:paraId="2E4BACBA" w14:textId="77777777" w:rsidR="003F3F7B" w:rsidRPr="001C1EB1" w:rsidRDefault="003F3F7B" w:rsidP="003F3F7B">
      <w:pPr>
        <w:rPr>
          <w:sz w:val="10"/>
          <w:szCs w:val="10"/>
        </w:rPr>
      </w:pPr>
      <w:r w:rsidRPr="00E70197">
        <w:t xml:space="preserve">Foreign policy experts agree that </w:t>
      </w:r>
      <w:r w:rsidRPr="00AA2A9B">
        <w:rPr>
          <w:rStyle w:val="StyleUnderline"/>
          <w:highlight w:val="cyan"/>
        </w:rPr>
        <w:t>there is</w:t>
      </w:r>
      <w:r w:rsidRPr="00E70197">
        <w:t xml:space="preserve"> a long </w:t>
      </w:r>
      <w:r w:rsidRPr="00AA2A9B">
        <w:rPr>
          <w:rStyle w:val="StyleUnderline"/>
          <w:highlight w:val="cyan"/>
        </w:rPr>
        <w:t>list</w:t>
      </w:r>
      <w:r w:rsidRPr="00E70197">
        <w:t xml:space="preserve"> </w:t>
      </w:r>
      <w:r w:rsidRPr="00AA2A9B">
        <w:rPr>
          <w:rStyle w:val="StyleUnderline"/>
          <w:highlight w:val="cyan"/>
        </w:rPr>
        <w:t>of</w:t>
      </w:r>
      <w:r w:rsidRPr="00E70197">
        <w:t xml:space="preserve"> practical </w:t>
      </w:r>
      <w:r w:rsidRPr="00AA2A9B">
        <w:rPr>
          <w:rStyle w:val="StyleUnderline"/>
          <w:highlight w:val="cyan"/>
        </w:rPr>
        <w:t>issues</w:t>
      </w:r>
      <w:r w:rsidRPr="00E70197">
        <w:t xml:space="preserve"> that </w:t>
      </w:r>
      <w:r w:rsidRPr="00AA2A9B">
        <w:rPr>
          <w:rStyle w:val="StyleUnderline"/>
          <w:highlight w:val="cyan"/>
        </w:rPr>
        <w:t>could benefit from</w:t>
      </w:r>
      <w:r w:rsidRPr="00E70197">
        <w:t xml:space="preserve"> purposeful </w:t>
      </w:r>
      <w:r w:rsidRPr="00AA2A9B">
        <w:rPr>
          <w:rStyle w:val="StyleUnderline"/>
          <w:highlight w:val="cyan"/>
        </w:rPr>
        <w:t>high-level discussion</w:t>
      </w:r>
      <w:r w:rsidRPr="00E70197">
        <w:t xml:space="preserve">. </w:t>
      </w:r>
      <w:r w:rsidRPr="001C1EB1">
        <w:rPr>
          <w:sz w:val="10"/>
          <w:szCs w:val="10"/>
        </w:rPr>
        <w:t>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w:t>
      </w:r>
    </w:p>
    <w:p w14:paraId="282E150B" w14:textId="77777777" w:rsidR="003F3F7B" w:rsidRPr="001C1EB1" w:rsidRDefault="003F3F7B" w:rsidP="003F3F7B">
      <w:pPr>
        <w:rPr>
          <w:sz w:val="10"/>
          <w:szCs w:val="10"/>
        </w:rPr>
      </w:pPr>
      <w:r w:rsidRPr="001C1EB1">
        <w:rPr>
          <w:sz w:val="10"/>
          <w:szCs w:val="10"/>
        </w:rPr>
        <w:t xml:space="preserve">“If you are looking for opportunities to make the world a safer place through reason and compromise, there are quite a few,” says Andrey </w:t>
      </w:r>
      <w:proofErr w:type="spellStart"/>
      <w:r w:rsidRPr="001C1EB1">
        <w:rPr>
          <w:sz w:val="10"/>
          <w:szCs w:val="10"/>
        </w:rPr>
        <w:t>Kortunov</w:t>
      </w:r>
      <w:proofErr w:type="spellEnd"/>
      <w:r w:rsidRPr="001C1EB1">
        <w:rPr>
          <w:sz w:val="10"/>
          <w:szCs w:val="10"/>
        </w:rPr>
        <w:t>, director of the Russian International Affairs Council, which is affiliated with the Foreign Ministry. “There are also some areas where the best we could do is agree to disagree, such as Ukraine and human rights issues.”</w:t>
      </w:r>
    </w:p>
    <w:p w14:paraId="0AEA06B0" w14:textId="77777777" w:rsidR="003F3F7B" w:rsidRPr="00E70197" w:rsidRDefault="003F3F7B" w:rsidP="003F3F7B">
      <w:r w:rsidRPr="001C1EB1">
        <w:rPr>
          <w:sz w:val="10"/>
          <w:szCs w:val="10"/>
        </w:rPr>
        <w:t>The plight of Mr. Navalny, which has evoked so much outrage in the West, seems unlikely to provide leverage in dealing with the Kremlin because – as Western moral authority fades</w:t>
      </w:r>
      <w:r w:rsidRPr="00E70197">
        <w:rPr>
          <w:rStyle w:val="StyleUnderline"/>
        </w:rPr>
        <w:t xml:space="preserve"> – </w:t>
      </w:r>
      <w:r w:rsidRPr="00AA2A9B">
        <w:rPr>
          <w:rStyle w:val="StyleUnderline"/>
          <w:highlight w:val="cyan"/>
        </w:rPr>
        <w:t xml:space="preserve">Russian public </w:t>
      </w:r>
      <w:r w:rsidRPr="00AA2A9B">
        <w:rPr>
          <w:rStyle w:val="StyleUnderline"/>
        </w:rPr>
        <w:t>opinion appears</w:t>
      </w:r>
      <w:r w:rsidRPr="00E70197">
        <w:rPr>
          <w:rStyle w:val="StyleUnderline"/>
        </w:rPr>
        <w:t xml:space="preserve"> indifferent, or even </w:t>
      </w:r>
      <w:r w:rsidRPr="00AA2A9B">
        <w:rPr>
          <w:rStyle w:val="StyleUnderline"/>
          <w:highlight w:val="cyan"/>
        </w:rPr>
        <w:t>in agreement with its government’s actions</w:t>
      </w:r>
      <w:r w:rsidRPr="00E70197">
        <w:rPr>
          <w:rStyle w:val="StyleUnderline"/>
        </w:rPr>
        <w:t>.</w:t>
      </w:r>
      <w:r w:rsidRPr="00E70197">
        <w:t xml:space="preserve"> Recent surveys by the Levada Center in Moscow, Russia’s only independent pollster, found that fewer than a fifth of Russians approve of Mr. Navalny’s activities, while well over half disapprove. An April poll found that while 29% of Russians </w:t>
      </w:r>
      <w:r w:rsidRPr="00AA2A9B">
        <w:rPr>
          <w:rStyle w:val="StyleUnderline"/>
          <w:highlight w:val="cyan"/>
        </w:rPr>
        <w:t>consider</w:t>
      </w:r>
      <w:r w:rsidRPr="00E70197">
        <w:t xml:space="preserve"> Mr. </w:t>
      </w:r>
      <w:r w:rsidRPr="00AA2A9B">
        <w:rPr>
          <w:rStyle w:val="StyleUnderline"/>
          <w:highlight w:val="cyan"/>
        </w:rPr>
        <w:t>Navalny’s imprisonment</w:t>
      </w:r>
      <w:r w:rsidRPr="00E70197">
        <w:t xml:space="preserve"> unfair, </w:t>
      </w:r>
      <w:r w:rsidRPr="00AA2A9B">
        <w:rPr>
          <w:rStyle w:val="StyleUnderline"/>
          <w:highlight w:val="cyan"/>
        </w:rPr>
        <w:t>48%</w:t>
      </w:r>
      <w:r w:rsidRPr="00E70197">
        <w:t xml:space="preserve"> </w:t>
      </w:r>
      <w:r w:rsidRPr="00AA2A9B">
        <w:rPr>
          <w:rStyle w:val="StyleUnderline"/>
          <w:highlight w:val="cyan"/>
        </w:rPr>
        <w:t>think</w:t>
      </w:r>
      <w:r w:rsidRPr="00E70197">
        <w:t xml:space="preserve"> </w:t>
      </w:r>
      <w:r w:rsidRPr="00AA2A9B">
        <w:rPr>
          <w:rStyle w:val="StyleUnderline"/>
          <w:highlight w:val="cyan"/>
        </w:rPr>
        <w:t>it</w:t>
      </w:r>
      <w:r w:rsidRPr="00E70197">
        <w:t xml:space="preserve"> is </w:t>
      </w:r>
      <w:r w:rsidRPr="00AA2A9B">
        <w:rPr>
          <w:rStyle w:val="StyleUnderline"/>
          <w:highlight w:val="cyan"/>
        </w:rPr>
        <w:t>fair</w:t>
      </w:r>
      <w:r w:rsidRPr="00E70197">
        <w:t>.</w:t>
      </w:r>
    </w:p>
    <w:p w14:paraId="4F0F508C" w14:textId="77777777" w:rsidR="003F3F7B" w:rsidRPr="001C1EB1" w:rsidRDefault="003F3F7B" w:rsidP="003F3F7B">
      <w:pPr>
        <w:rPr>
          <w:sz w:val="10"/>
          <w:szCs w:val="10"/>
        </w:rPr>
      </w:pPr>
      <w:r w:rsidRPr="001C1EB1">
        <w:rPr>
          <w:sz w:val="10"/>
          <w:szCs w:val="10"/>
        </w:rPr>
        <w:t xml:space="preserve">Russian opposition figure Alexei Navalny, shown here during a hearing in the </w:t>
      </w:r>
      <w:proofErr w:type="spellStart"/>
      <w:r w:rsidRPr="001C1EB1">
        <w:rPr>
          <w:sz w:val="10"/>
          <w:szCs w:val="10"/>
        </w:rPr>
        <w:t>Babuskinsky</w:t>
      </w:r>
      <w:proofErr w:type="spellEnd"/>
      <w:r w:rsidRPr="001C1EB1">
        <w:rPr>
          <w:sz w:val="10"/>
          <w:szCs w:val="10"/>
        </w:rPr>
        <w:t xml:space="preserve"> District Court in Moscow Feb. 12, 2021, is in poor health amid his hunger strike while in prison in Russia. He was recently moved to a prison hospital.</w:t>
      </w:r>
    </w:p>
    <w:p w14:paraId="1991F70F" w14:textId="77777777" w:rsidR="003F3F7B" w:rsidRPr="001C1EB1" w:rsidRDefault="003F3F7B" w:rsidP="003F3F7B">
      <w:pPr>
        <w:rPr>
          <w:sz w:val="10"/>
          <w:szCs w:val="10"/>
        </w:rPr>
      </w:pPr>
      <w:r w:rsidRPr="001C1EB1">
        <w:rPr>
          <w:sz w:val="10"/>
          <w:szCs w:val="10"/>
        </w:rPr>
        <w:lastRenderedPageBreak/>
        <w:t xml:space="preserve">Tensions around the Russian-backed rebel republics in eastern Ukraine have been much severer than usual, with a spike in violent incidents on the front line, a demonstrative Russian military buildup near the borders, and strong U.S. and NATO affirmations of support for Kyiv. The Russian narrative claims that Ukrainian President Volodymyr </w:t>
      </w:r>
      <w:proofErr w:type="spellStart"/>
      <w:r w:rsidRPr="001C1EB1">
        <w:rPr>
          <w:sz w:val="10"/>
          <w:szCs w:val="10"/>
        </w:rPr>
        <w:t>Zelenskiy</w:t>
      </w:r>
      <w:proofErr w:type="spellEnd"/>
      <w:r w:rsidRPr="001C1EB1">
        <w:rPr>
          <w:sz w:val="10"/>
          <w:szCs w:val="10"/>
        </w:rPr>
        <w:t xml:space="preserve"> triggered the crisis a month ago by signing a decree that makes retaking the Russian-annexed territory of Crimea official Ukrainian state policy. Mr. </w:t>
      </w:r>
      <w:proofErr w:type="spellStart"/>
      <w:r w:rsidRPr="001C1EB1">
        <w:rPr>
          <w:sz w:val="10"/>
          <w:szCs w:val="10"/>
        </w:rPr>
        <w:t>Zelenskiy</w:t>
      </w:r>
      <w:proofErr w:type="spellEnd"/>
      <w:r w:rsidRPr="001C1EB1">
        <w:rPr>
          <w:sz w:val="10"/>
          <w:szCs w:val="10"/>
        </w:rPr>
        <w:t xml:space="preserve"> has also appealed to the U.S. and Europe to expedite Ukraine’s membership in NATO, which Russia has long described as </w:t>
      </w:r>
      <w:r w:rsidRPr="001C1EB1">
        <w:rPr>
          <w:b/>
          <w:iCs/>
          <w:sz w:val="10"/>
          <w:szCs w:val="10"/>
        </w:rPr>
        <w:t>a “red line” that would lead to war.</w:t>
      </w:r>
    </w:p>
    <w:p w14:paraId="0FBFB905" w14:textId="77777777" w:rsidR="003F3F7B" w:rsidRPr="001C1EB1" w:rsidRDefault="003F3F7B" w:rsidP="003F3F7B">
      <w:pPr>
        <w:rPr>
          <w:sz w:val="10"/>
          <w:szCs w:val="10"/>
        </w:rPr>
      </w:pPr>
      <w:r w:rsidRPr="001C1EB1">
        <w:rPr>
          <w:sz w:val="10"/>
          <w:szCs w:val="10"/>
        </w:rPr>
        <w:t>But Russian leaders, who have been at pains to deny any direct involvement in Ukraine’s war for the past seven years, now say openly that they will fight to defend the two rebel republics. Top Kremlin official Dmitry Kozak even warned that if conflict erupts, it could be “the beginning of the end” for Ukraine.</w:t>
      </w:r>
    </w:p>
    <w:p w14:paraId="49299BA1" w14:textId="77777777" w:rsidR="003F3F7B" w:rsidRPr="00E70197" w:rsidRDefault="003F3F7B" w:rsidP="003F3F7B">
      <w:r w:rsidRPr="00E70197">
        <w:rPr>
          <w:rStyle w:val="Emphasis"/>
        </w:rPr>
        <w:t>“</w:t>
      </w:r>
      <w:r w:rsidRPr="00AA2A9B">
        <w:rPr>
          <w:rStyle w:val="StyleUnderline"/>
          <w:b/>
          <w:iCs/>
          <w:highlight w:val="cyan"/>
        </w:rPr>
        <w:t>This is a very desperate situation</w:t>
      </w:r>
      <w:r w:rsidRPr="00E70197">
        <w:rPr>
          <w:rStyle w:val="StyleUnderline"/>
        </w:rPr>
        <w:t>,”</w:t>
      </w:r>
      <w:r w:rsidRPr="00E70197">
        <w:t xml:space="preserve"> says Vadim </w:t>
      </w:r>
      <w:proofErr w:type="spellStart"/>
      <w:r w:rsidRPr="00E70197">
        <w:t>Karasyov</w:t>
      </w:r>
      <w:proofErr w:type="spellEnd"/>
      <w:r w:rsidRPr="00E70197">
        <w:t xml:space="preserve">, director of the independent Institute of Global Strategies in Kyiv. “We know the West is not going to help Ukraine militarily if it comes to war. </w:t>
      </w:r>
      <w:proofErr w:type="gramStart"/>
      <w:r w:rsidRPr="00E70197">
        <w:t>So</w:t>
      </w:r>
      <w:proofErr w:type="gramEnd"/>
      <w:r w:rsidRPr="00E70197">
        <w:t xml:space="preserve"> </w:t>
      </w:r>
      <w:r w:rsidRPr="00AA2A9B">
        <w:rPr>
          <w:rStyle w:val="StyleUnderline"/>
          <w:highlight w:val="cyan"/>
        </w:rPr>
        <w:t>we need</w:t>
      </w:r>
      <w:r w:rsidRPr="00E70197">
        <w:t xml:space="preserve"> to find some kind of workable </w:t>
      </w:r>
      <w:r w:rsidRPr="00AA2A9B">
        <w:rPr>
          <w:rStyle w:val="StyleUnderline"/>
          <w:highlight w:val="cyan"/>
        </w:rPr>
        <w:t>compromises</w:t>
      </w:r>
      <w:r w:rsidRPr="00E70197">
        <w:t xml:space="preserve">, </w:t>
      </w:r>
      <w:r w:rsidRPr="00AA2A9B">
        <w:rPr>
          <w:rStyle w:val="StyleUnderline"/>
          <w:highlight w:val="cyan"/>
        </w:rPr>
        <w:t>not</w:t>
      </w:r>
      <w:r w:rsidRPr="00E70197">
        <w:t xml:space="preserve"> more </w:t>
      </w:r>
      <w:r w:rsidRPr="00AA2A9B">
        <w:rPr>
          <w:rStyle w:val="StyleUnderline"/>
          <w:highlight w:val="cyan"/>
        </w:rPr>
        <w:t>pretexts</w:t>
      </w:r>
      <w:r w:rsidRPr="00E70197">
        <w:t xml:space="preserve"> </w:t>
      </w:r>
      <w:r w:rsidRPr="00AA2A9B">
        <w:rPr>
          <w:rStyle w:val="StyleUnderline"/>
          <w:highlight w:val="cyan"/>
        </w:rPr>
        <w:t>for</w:t>
      </w:r>
      <w:r w:rsidRPr="00E70197">
        <w:t xml:space="preserve"> </w:t>
      </w:r>
      <w:r w:rsidRPr="00AA2A9B">
        <w:rPr>
          <w:rStyle w:val="StyleUnderline"/>
          <w:highlight w:val="cyan"/>
        </w:rPr>
        <w:t>war</w:t>
      </w:r>
      <w:r w:rsidRPr="00E70197">
        <w:t>.”</w:t>
      </w:r>
    </w:p>
    <w:p w14:paraId="5C444CC6" w14:textId="77777777" w:rsidR="003F3F7B" w:rsidRPr="001C1EB1" w:rsidRDefault="003F3F7B" w:rsidP="003F3F7B">
      <w:pPr>
        <w:rPr>
          <w:sz w:val="10"/>
          <w:szCs w:val="10"/>
        </w:rPr>
      </w:pPr>
      <w:r w:rsidRPr="001C1EB1">
        <w:rPr>
          <w:sz w:val="10"/>
          <w:szCs w:val="10"/>
        </w:rPr>
        <w:t xml:space="preserve">Time to turn </w:t>
      </w:r>
      <w:proofErr w:type="gramStart"/>
      <w:r w:rsidRPr="001C1EB1">
        <w:rPr>
          <w:sz w:val="10"/>
          <w:szCs w:val="10"/>
        </w:rPr>
        <w:t>eastward?</w:t>
      </w:r>
      <w:proofErr w:type="gramEnd"/>
    </w:p>
    <w:p w14:paraId="4342273D" w14:textId="77777777" w:rsidR="003F3F7B" w:rsidRPr="001C1EB1" w:rsidRDefault="003F3F7B" w:rsidP="003F3F7B">
      <w:pPr>
        <w:rPr>
          <w:sz w:val="10"/>
          <w:szCs w:val="10"/>
        </w:rPr>
      </w:pPr>
      <w:r w:rsidRPr="001C1EB1">
        <w:rPr>
          <w:sz w:val="10"/>
          <w:szCs w:val="10"/>
        </w:rPr>
        <w:t>In this increasingly vexed atmosphere, the Russians appear to be saying there is no point in Mr. Putin and Mr. Biden meeting unless an agenda has been prepared well in advance, setting out a few achievable goals and leaving aside areas where there can be no agreement.</w:t>
      </w:r>
    </w:p>
    <w:p w14:paraId="5BE82ACC" w14:textId="77777777" w:rsidR="003F3F7B" w:rsidRPr="001C1EB1" w:rsidRDefault="003F3F7B" w:rsidP="003F3F7B">
      <w:pPr>
        <w:rPr>
          <w:sz w:val="10"/>
          <w:szCs w:val="10"/>
        </w:rPr>
      </w:pPr>
      <w:r w:rsidRPr="001C1EB1">
        <w:rPr>
          <w:sz w:val="10"/>
          <w:szCs w:val="10"/>
        </w:rPr>
        <w:t xml:space="preserve">“Russia isn’t going to take part in another circus like we had with Trump in Helsinki in 2018,” says Sergei </w:t>
      </w:r>
      <w:proofErr w:type="spellStart"/>
      <w:r w:rsidRPr="001C1EB1">
        <w:rPr>
          <w:sz w:val="10"/>
          <w:szCs w:val="10"/>
        </w:rPr>
        <w:t>Markedonov</w:t>
      </w:r>
      <w:proofErr w:type="spellEnd"/>
      <w:r w:rsidRPr="001C1EB1">
        <w:rPr>
          <w:sz w:val="10"/>
          <w:szCs w:val="10"/>
        </w:rPr>
        <w:t>,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w:t>
      </w:r>
    </w:p>
    <w:p w14:paraId="74BEB391" w14:textId="77777777" w:rsidR="003F3F7B" w:rsidRPr="001C1EB1" w:rsidRDefault="003F3F7B" w:rsidP="003F3F7B">
      <w:pPr>
        <w:rPr>
          <w:sz w:val="10"/>
          <w:szCs w:val="10"/>
        </w:rPr>
      </w:pPr>
      <w:r w:rsidRPr="001C1EB1">
        <w:rPr>
          <w:sz w:val="10"/>
          <w:szCs w:val="10"/>
        </w:rPr>
        <w:t>Alternatively, Russia may turn away from any hopes of even pragmatic rapprochement with the West, experts warn.</w:t>
      </w:r>
    </w:p>
    <w:p w14:paraId="52FBAB40" w14:textId="77777777" w:rsidR="003F3F7B" w:rsidRPr="001C1EB1" w:rsidRDefault="003F3F7B" w:rsidP="003F3F7B">
      <w:pPr>
        <w:rPr>
          <w:sz w:val="10"/>
          <w:szCs w:val="10"/>
        </w:rPr>
      </w:pPr>
      <w:r w:rsidRPr="001C1EB1">
        <w:rPr>
          <w:sz w:val="10"/>
          <w:szCs w:val="10"/>
        </w:rPr>
        <w:t>Mr. Lukyanov, who maintains close contact with his Chinese counterparts, says 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p>
    <w:p w14:paraId="1BE58D8B" w14:textId="77777777" w:rsidR="003F3F7B" w:rsidRPr="001C1EB1" w:rsidRDefault="003F3F7B" w:rsidP="003F3F7B">
      <w:pPr>
        <w:rPr>
          <w:sz w:val="10"/>
          <w:szCs w:val="10"/>
        </w:rPr>
      </w:pPr>
      <w:r w:rsidRPr="001C1EB1">
        <w:rPr>
          <w:sz w:val="10"/>
          <w:szCs w:val="10"/>
        </w:rPr>
        <w:t>“It was the Chinese, in the past, who were very cautious about participating” in anything that looked like an anti-Western alliance, says Mr. Lukyanov. “</w:t>
      </w:r>
      <w:r w:rsidRPr="001C1EB1">
        <w:rPr>
          <w:b/>
          <w:iCs/>
          <w:sz w:val="10"/>
          <w:szCs w:val="10"/>
        </w:rPr>
        <w:t>We are hearing a new tone from them now.</w:t>
      </w:r>
      <w:r w:rsidRPr="001C1EB1">
        <w:rPr>
          <w:sz w:val="10"/>
          <w:szCs w:val="1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5073D86C" w14:textId="77777777" w:rsidR="003F3F7B" w:rsidRPr="00E70197" w:rsidRDefault="003F3F7B" w:rsidP="003F3F7B">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074299A7" w14:textId="77777777" w:rsidR="003F3F7B" w:rsidRPr="00E70197" w:rsidRDefault="003F3F7B" w:rsidP="003F3F7B">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6" w:history="1">
        <w:r w:rsidRPr="00E70197">
          <w:rPr>
            <w:rStyle w:val="Hyperlink"/>
          </w:rPr>
          <w:t>https://www.russiamatters.org/sites/default/files/media/files/Entanglement_interior_FNL.pdf</w:t>
        </w:r>
      </w:hyperlink>
      <w:r w:rsidRPr="00E70197">
        <w:t xml:space="preserve"> </w:t>
      </w:r>
    </w:p>
    <w:p w14:paraId="210D5D28" w14:textId="77777777" w:rsidR="003F3F7B" w:rsidRPr="00E70197" w:rsidRDefault="003F3F7B" w:rsidP="003F3F7B">
      <w:r w:rsidRPr="00E70197">
        <w:t xml:space="preserve">Against this background, </w:t>
      </w:r>
      <w:r w:rsidRPr="00997A1E">
        <w:rPr>
          <w:rStyle w:val="StyleUnderline"/>
          <w:highlight w:val="cyan"/>
        </w:rPr>
        <w:t>Russian</w:t>
      </w:r>
      <w:r w:rsidRPr="00E70197">
        <w:rPr>
          <w:rStyle w:val="StyleUnderline"/>
        </w:rPr>
        <w:t xml:space="preserve"> military and technical </w:t>
      </w:r>
      <w:r w:rsidRPr="00997A1E">
        <w:rPr>
          <w:rStyle w:val="StyleUnderline"/>
          <w:highlight w:val="cyan"/>
        </w:rPr>
        <w:t>experts</w:t>
      </w:r>
      <w:r w:rsidRPr="00E70197">
        <w:rPr>
          <w:rStyle w:val="StyleUnderline"/>
        </w:rPr>
        <w:t xml:space="preserve"> are</w:t>
      </w:r>
      <w:r w:rsidRPr="00E70197">
        <w:t xml:space="preserve"> currently </w:t>
      </w:r>
      <w:r w:rsidRPr="00997A1E">
        <w:rPr>
          <w:rStyle w:val="StyleUnderline"/>
          <w:highlight w:val="cyan"/>
        </w:rPr>
        <w:t>engaged</w:t>
      </w:r>
      <w:r w:rsidRPr="00E70197">
        <w:rPr>
          <w:rStyle w:val="StyleUnderline"/>
        </w:rPr>
        <w:t xml:space="preserve"> </w:t>
      </w:r>
      <w:r w:rsidRPr="00997A1E">
        <w:rPr>
          <w:rStyle w:val="StyleUnderline"/>
          <w:highlight w:val="cyan"/>
        </w:rPr>
        <w:t>in</w:t>
      </w:r>
      <w:r w:rsidRPr="00E70197">
        <w:rPr>
          <w:rStyle w:val="StyleUnderline"/>
        </w:rPr>
        <w:t xml:space="preserve"> efforts to elaborate </w:t>
      </w:r>
      <w:r w:rsidRPr="00997A1E">
        <w:rPr>
          <w:rStyle w:val="StyleUnderline"/>
          <w:highlight w:val="cyan"/>
        </w:rPr>
        <w:t>strategies</w:t>
      </w:r>
      <w:r w:rsidRPr="00E70197">
        <w:rPr>
          <w:rStyle w:val="StyleUnderline"/>
        </w:rPr>
        <w:t xml:space="preserve"> </w:t>
      </w:r>
      <w:r w:rsidRPr="00997A1E">
        <w:rPr>
          <w:rStyle w:val="StyleUnderline"/>
          <w:highlight w:val="cyan"/>
        </w:rPr>
        <w:t>for</w:t>
      </w:r>
      <w:r w:rsidRPr="00E70197">
        <w:rPr>
          <w:rStyle w:val="StyleUnderline"/>
        </w:rPr>
        <w:t xml:space="preserve"> fighting an </w:t>
      </w:r>
      <w:r w:rsidRPr="00997A1E">
        <w:rPr>
          <w:rStyle w:val="StyleUnderline"/>
          <w:highlight w:val="cyan"/>
        </w:rPr>
        <w:t>air-space war</w:t>
      </w:r>
      <w:r w:rsidRPr="00E70197">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E70197">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 xml:space="preserve">organized </w:t>
      </w:r>
      <w:r w:rsidRPr="00997A1E">
        <w:rPr>
          <w:rStyle w:val="StyleUnderline"/>
          <w:highlight w:val="cyan"/>
        </w:rPr>
        <w:t>actions</w:t>
      </w:r>
      <w:r w:rsidRPr="00E70197">
        <w:rPr>
          <w:rStyle w:val="StyleUnderline"/>
        </w:rPr>
        <w:t xml:space="preserve"> </w:t>
      </w:r>
      <w:r w:rsidRPr="00997A1E">
        <w:rPr>
          <w:rStyle w:val="StyleUnderline"/>
          <w:highlight w:val="cyan"/>
        </w:rPr>
        <w:t>of [U.S.</w:t>
      </w:r>
      <w:r w:rsidRPr="00E70197">
        <w:rPr>
          <w:rStyle w:val="StyleUnderline"/>
        </w:rPr>
        <w:t>] air-</w:t>
      </w:r>
      <w:r w:rsidRPr="00997A1E">
        <w:rPr>
          <w:rStyle w:val="StyleUnderline"/>
          <w:highlight w:val="cyan"/>
        </w:rPr>
        <w:t>space power</w:t>
      </w:r>
      <w:r w:rsidRPr="00E70197">
        <w:rPr>
          <w:rStyle w:val="StyleUnderline"/>
        </w:rPr>
        <w:t xml:space="preserve"> in this theater should be </w:t>
      </w:r>
      <w:r w:rsidRPr="00997A1E">
        <w:rPr>
          <w:rStyle w:val="StyleUnderline"/>
          <w:highlight w:val="cyan"/>
        </w:rPr>
        <w:t>countered</w:t>
      </w:r>
      <w:r w:rsidRPr="00E70197">
        <w:rPr>
          <w:rStyle w:val="StyleUnderline"/>
        </w:rPr>
        <w:t xml:space="preserve"> </w:t>
      </w:r>
      <w:r w:rsidRPr="00997A1E">
        <w:rPr>
          <w:rStyle w:val="StyleUnderline"/>
          <w:highlight w:val="cyan"/>
        </w:rPr>
        <w:t>with</w:t>
      </w:r>
      <w:r w:rsidRPr="00E70197">
        <w:rPr>
          <w:rStyle w:val="StyleUnderline"/>
        </w:rPr>
        <w:t xml:space="preserve"> united and systematically organized </w:t>
      </w:r>
      <w:r w:rsidRPr="00997A1E">
        <w:rPr>
          <w:rStyle w:val="StyleUnderline"/>
          <w:highlight w:val="cyan"/>
        </w:rPr>
        <w:t>actions</w:t>
      </w:r>
      <w:r w:rsidRPr="00E70197">
        <w:rPr>
          <w:rStyle w:val="StyleUnderline"/>
        </w:rPr>
        <w:t xml:space="preserve"> </w:t>
      </w:r>
      <w:r w:rsidRPr="00997A1E">
        <w:rPr>
          <w:rStyle w:val="StyleUnderline"/>
          <w:highlight w:val="cyan"/>
        </w:rPr>
        <w:t>by</w:t>
      </w:r>
      <w:r w:rsidRPr="00E70197">
        <w:rPr>
          <w:rStyle w:val="StyleUnderline"/>
        </w:rPr>
        <w:t xml:space="preserve"> the</w:t>
      </w:r>
      <w:r w:rsidRPr="00997A1E">
        <w:rPr>
          <w:rStyle w:val="StyleUnderline"/>
          <w:highlight w:val="cyan"/>
        </w:rPr>
        <w:t xml:space="preserve"> Russian</w:t>
      </w:r>
      <w:r w:rsidRPr="00E70197">
        <w:rPr>
          <w:rStyle w:val="StyleUnderline"/>
        </w:rPr>
        <w:t xml:space="preserve"> Air-Space Defense </w:t>
      </w:r>
      <w:r w:rsidRPr="00997A1E">
        <w:rPr>
          <w:rStyle w:val="StyleUnderline"/>
          <w:highlight w:val="cyan"/>
        </w:rPr>
        <w:t>Forces</w:t>
      </w:r>
      <w:r w:rsidRPr="00E70197">
        <w:t>. This is required under the National Security Strategy of the Russian Federation and Air-Space Defense Plan approved by the Russian president in 2006</w:t>
      </w:r>
      <w:r w:rsidRPr="00E70197">
        <w:rPr>
          <w:rStyle w:val="StyleUnderline"/>
        </w:rPr>
        <w:t>.”</w:t>
      </w:r>
      <w:r w:rsidRPr="00E70197">
        <w:t>6</w:t>
      </w:r>
    </w:p>
    <w:p w14:paraId="18BB97EF" w14:textId="77777777" w:rsidR="003F3F7B" w:rsidRPr="001C1EB1" w:rsidRDefault="003F3F7B" w:rsidP="003F3F7B">
      <w:pPr>
        <w:rPr>
          <w:sz w:val="10"/>
          <w:szCs w:val="10"/>
        </w:rPr>
      </w:pPr>
      <w:r w:rsidRPr="00E70197">
        <w:t xml:space="preserve"> </w:t>
      </w:r>
      <w:r w:rsidRPr="001C1EB1">
        <w:rPr>
          <w:sz w:val="10"/>
          <w:szCs w:val="10"/>
        </w:rPr>
        <w:t>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w:t>
      </w:r>
    </w:p>
    <w:p w14:paraId="6FC05B7A" w14:textId="77777777" w:rsidR="003F3F7B" w:rsidRPr="001C1EB1" w:rsidRDefault="003F3F7B" w:rsidP="003F3F7B">
      <w:pPr>
        <w:rPr>
          <w:sz w:val="10"/>
          <w:szCs w:val="10"/>
        </w:rPr>
      </w:pPr>
      <w:r w:rsidRPr="001C1EB1">
        <w:rPr>
          <w:sz w:val="10"/>
          <w:szCs w:val="10"/>
        </w:rPr>
        <w:t xml:space="preserve">While picking apart in detail the organizational, operational, and technical aspects of the Air-Space Defense Forces (now part of the Air-Space Forces),8 military </w:t>
      </w:r>
      <w:proofErr w:type="gramStart"/>
      <w:r w:rsidRPr="001C1EB1">
        <w:rPr>
          <w:sz w:val="10"/>
          <w:szCs w:val="10"/>
        </w:rPr>
        <w:t>analysts</w:t>
      </w:r>
      <w:proofErr w:type="gramEnd"/>
      <w:r w:rsidRPr="001C1EB1">
        <w:rPr>
          <w:sz w:val="10"/>
          <w:szCs w:val="10"/>
        </w:rPr>
        <w:t xml:space="preserve">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w:t>
      </w:r>
    </w:p>
    <w:p w14:paraId="4182453E" w14:textId="77777777" w:rsidR="003F3F7B" w:rsidRPr="001C1EB1" w:rsidRDefault="003F3F7B" w:rsidP="003F3F7B">
      <w:pPr>
        <w:rPr>
          <w:sz w:val="10"/>
          <w:szCs w:val="10"/>
        </w:rPr>
      </w:pPr>
      <w:r w:rsidRPr="001C1EB1">
        <w:rPr>
          <w:sz w:val="10"/>
          <w:szCs w:val="10"/>
        </w:rPr>
        <w:t>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w:t>
      </w:r>
    </w:p>
    <w:p w14:paraId="3DA720FC" w14:textId="77777777" w:rsidR="003F3F7B" w:rsidRPr="001C1EB1" w:rsidRDefault="003F3F7B" w:rsidP="003F3F7B">
      <w:pPr>
        <w:rPr>
          <w:sz w:val="10"/>
          <w:szCs w:val="10"/>
        </w:rPr>
      </w:pPr>
      <w:r w:rsidRPr="001C1EB1">
        <w:rPr>
          <w:sz w:val="10"/>
          <w:szCs w:val="10"/>
        </w:rPr>
        <w:t xml:space="preserve">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1C1EB1">
        <w:rPr>
          <w:sz w:val="10"/>
          <w:szCs w:val="10"/>
        </w:rPr>
        <w:t>in spite of</w:t>
      </w:r>
      <w:proofErr w:type="gramEnd"/>
      <w:r w:rsidRPr="001C1EB1">
        <w:rPr>
          <w:sz w:val="10"/>
          <w:szCs w:val="10"/>
        </w:rPr>
        <w:t xml:space="preserve">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1C1EB1">
        <w:rPr>
          <w:sz w:val="10"/>
          <w:szCs w:val="10"/>
        </w:rPr>
        <w:t>longrange</w:t>
      </w:r>
      <w:proofErr w:type="spellEnd"/>
      <w:r w:rsidRPr="001C1EB1">
        <w:rPr>
          <w:sz w:val="10"/>
          <w:szCs w:val="10"/>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w:t>
      </w:r>
    </w:p>
    <w:p w14:paraId="4FA925A2" w14:textId="77777777" w:rsidR="003F3F7B" w:rsidRPr="001C1EB1" w:rsidRDefault="003F3F7B" w:rsidP="003F3F7B">
      <w:pPr>
        <w:rPr>
          <w:sz w:val="10"/>
          <w:szCs w:val="10"/>
        </w:rPr>
      </w:pPr>
      <w:r w:rsidRPr="001C1EB1">
        <w:rPr>
          <w:sz w:val="10"/>
          <w:szCs w:val="10"/>
        </w:rPr>
        <w:t xml:space="preserve">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w:t>
      </w:r>
      <w:r w:rsidRPr="001C1EB1">
        <w:rPr>
          <w:sz w:val="10"/>
          <w:szCs w:val="10"/>
        </w:rPr>
        <w:lastRenderedPageBreak/>
        <w:t>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w:t>
      </w:r>
    </w:p>
    <w:p w14:paraId="271599A3" w14:textId="77777777" w:rsidR="003F3F7B" w:rsidRPr="00E70197" w:rsidRDefault="003F3F7B" w:rsidP="003F3F7B">
      <w:r w:rsidRPr="001C1EB1">
        <w:rPr>
          <w:sz w:val="10"/>
          <w:szCs w:val="10"/>
        </w:rPr>
        <w:t xml:space="preserve">Even if the concept of air-space war is ill-defined, the military and technical experts who propound it reach a predictable conclusion </w:t>
      </w:r>
      <w:proofErr w:type="gramStart"/>
      <w:r w:rsidRPr="001C1EB1">
        <w:rPr>
          <w:sz w:val="10"/>
          <w:szCs w:val="10"/>
        </w:rPr>
        <w:t>with regard to</w:t>
      </w:r>
      <w:proofErr w:type="gramEnd"/>
      <w:r w:rsidRPr="001C1EB1">
        <w:rPr>
          <w:sz w:val="10"/>
          <w:szCs w:val="10"/>
        </w:rPr>
        <w:t xml:space="preserve"> the capabilities needed to fight one. They typically argue that Russia needs “to counter the air-space attack system with an air-space defense system</w:t>
      </w:r>
      <w:proofErr w:type="gramStart"/>
      <w:r w:rsidRPr="001C1EB1">
        <w:rPr>
          <w:sz w:val="10"/>
          <w:szCs w:val="10"/>
        </w:rPr>
        <w:t>. . . .</w:t>
      </w:r>
      <w:proofErr w:type="gramEnd"/>
      <w:r w:rsidRPr="001C1EB1">
        <w:rPr>
          <w:sz w:val="10"/>
          <w:szCs w:val="10"/>
        </w:rPr>
        <w:t xml:space="preserve"> A prospective system for destroying and suppressing MASA should be a synergy of anti-missile, anti-satellite, and air-defense missiles, and air units, and radio-electronic warfare forces. And its composition should be multilayered.”</w:t>
      </w:r>
      <w:r w:rsidRPr="00E70197">
        <w:t xml:space="preserve">9 </w:t>
      </w:r>
      <w:r w:rsidRPr="00E70197">
        <w:rPr>
          <w:rStyle w:val="Emphasis"/>
        </w:rPr>
        <w:t xml:space="preserve">Such calls are </w:t>
      </w:r>
      <w:r w:rsidRPr="009237E9">
        <w:rPr>
          <w:rStyle w:val="StyleUnderline"/>
          <w:b/>
          <w:iCs/>
          <w:highlight w:val="cyan"/>
        </w:rPr>
        <w:t>being translated into policy</w:t>
      </w:r>
      <w:r w:rsidRPr="00E70197">
        <w:rPr>
          <w:rStyle w:val="Emphasis"/>
        </w:rPr>
        <w:t>.</w:t>
      </w:r>
      <w:r w:rsidRPr="00E70197">
        <w:t xml:space="preserve"> </w:t>
      </w:r>
      <w:r w:rsidRPr="001C1EB1">
        <w:rPr>
          <w:sz w:val="10"/>
          <w:szCs w:val="10"/>
        </w:rPr>
        <w:t xml:space="preserve">Most notably, the air-space defense program, for which the military’s top brass and industrial corporations lobbied, is the single largest component of the State Armaments Program through 2020, accounting for about 20 percent of all costs when the program was first announced in 2011—about 3.4 trillion rubles ($106 billion at the time).10 Along with the modernization of the missile early-warning system by the development and deployment of new Voronezh-type land-based radars and missile-launch detection satellites, the program envisages the deployment of twenty-eight missile regiments of S-400 Triumph air-defense systems (about 450 to 670 launchers), and thirty-eight battalions equipped with the next-generation S-500 Vityaz (recently renamed </w:t>
      </w:r>
      <w:proofErr w:type="spellStart"/>
      <w:r w:rsidRPr="001C1EB1">
        <w:rPr>
          <w:sz w:val="10"/>
          <w:szCs w:val="10"/>
        </w:rPr>
        <w:t>Prometey</w:t>
      </w:r>
      <w:proofErr w:type="spellEnd"/>
      <w:r w:rsidRPr="001C1EB1">
        <w:rPr>
          <w:sz w:val="10"/>
          <w:szCs w:val="10"/>
        </w:rPr>
        <w:t>) systems (300 to 460 launchers).11</w:t>
      </w:r>
      <w:r w:rsidRPr="00E70197">
        <w:t xml:space="preserve"> In total, </w:t>
      </w:r>
      <w:r w:rsidRPr="009237E9">
        <w:rPr>
          <w:rStyle w:val="StyleUnderline"/>
          <w:highlight w:val="cyan"/>
        </w:rPr>
        <w:t>the plan is to manufacture</w:t>
      </w:r>
      <w:r w:rsidRPr="00E70197">
        <w:rPr>
          <w:rStyle w:val="StyleUnderline"/>
        </w:rPr>
        <w:t xml:space="preserve"> up to </w:t>
      </w:r>
      <w:r w:rsidRPr="009237E9">
        <w:rPr>
          <w:rStyle w:val="StyleUnderline"/>
          <w:highlight w:val="cyan"/>
        </w:rPr>
        <w:t>3,000 missile interceptors</w:t>
      </w:r>
      <w:r w:rsidRPr="00E70197">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9237E9">
        <w:rPr>
          <w:rStyle w:val="StyleUnderline"/>
          <w:highlight w:val="cyan"/>
        </w:rPr>
        <w:t>Moscow</w:t>
      </w:r>
      <w:r w:rsidRPr="00E70197">
        <w:rPr>
          <w:rStyle w:val="StyleUnderline"/>
        </w:rPr>
        <w:t xml:space="preserve"> A-135 missile </w:t>
      </w:r>
      <w:r w:rsidRPr="009237E9">
        <w:rPr>
          <w:rStyle w:val="StyleUnderline"/>
          <w:highlight w:val="cyan"/>
        </w:rPr>
        <w:t>defense</w:t>
      </w:r>
      <w:r w:rsidRPr="00E70197">
        <w:rPr>
          <w:rStyle w:val="StyleUnderline"/>
        </w:rPr>
        <w:t xml:space="preserve"> </w:t>
      </w:r>
      <w:r w:rsidRPr="009237E9">
        <w:rPr>
          <w:rStyle w:val="StyleUnderline"/>
          <w:highlight w:val="cyan"/>
        </w:rPr>
        <w:t>system</w:t>
      </w:r>
      <w:r w:rsidRPr="00E70197">
        <w:t xml:space="preserve"> (now renamed A-235) </w:t>
      </w:r>
      <w:r w:rsidRPr="009237E9">
        <w:rPr>
          <w:rStyle w:val="StyleUnderline"/>
          <w:highlight w:val="cyan"/>
        </w:rPr>
        <w:t>is</w:t>
      </w:r>
      <w:r w:rsidRPr="00E70197">
        <w:rPr>
          <w:rStyle w:val="StyleUnderline"/>
        </w:rPr>
        <w:t xml:space="preserve"> being </w:t>
      </w:r>
      <w:r w:rsidRPr="009237E9">
        <w:rPr>
          <w:rStyle w:val="StyleUnderline"/>
          <w:highlight w:val="cyan"/>
        </w:rPr>
        <w:t>modernized</w:t>
      </w:r>
      <w:r w:rsidRPr="00E70197">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w:t>
      </w:r>
    </w:p>
    <w:p w14:paraId="02B3B745" w14:textId="77777777" w:rsidR="003F3F7B" w:rsidRPr="001C1EB1" w:rsidRDefault="003F3F7B" w:rsidP="003F3F7B">
      <w:pPr>
        <w:rPr>
          <w:sz w:val="10"/>
          <w:szCs w:val="10"/>
        </w:rPr>
      </w:pPr>
      <w:r w:rsidRPr="00E70197">
        <w:t xml:space="preserve">In a sense, </w:t>
      </w:r>
      <w:r w:rsidRPr="00E70197">
        <w:rPr>
          <w:rStyle w:val="StyleUnderline"/>
        </w:rPr>
        <w:t xml:space="preserve">Russian policy may be </w:t>
      </w:r>
      <w:r w:rsidRPr="009237E9">
        <w:rPr>
          <w:rStyle w:val="StyleUnderline"/>
          <w:highlight w:val="cyan"/>
        </w:rPr>
        <w:t>explained</w:t>
      </w:r>
      <w:r w:rsidRPr="00E70197">
        <w:rPr>
          <w:rStyle w:val="StyleUnderline"/>
        </w:rPr>
        <w:t xml:space="preserve"> </w:t>
      </w:r>
      <w:r w:rsidRPr="009237E9">
        <w:rPr>
          <w:rStyle w:val="StyleUnderline"/>
          <w:highlight w:val="cyan"/>
        </w:rPr>
        <w:t>by</w:t>
      </w:r>
      <w:r w:rsidRPr="00E70197">
        <w:rPr>
          <w:rStyle w:val="StyleUnderline"/>
        </w:rPr>
        <w:t xml:space="preserve"> the </w:t>
      </w:r>
      <w:r w:rsidRPr="00E70197">
        <w:rPr>
          <w:rStyle w:val="Emphasis"/>
        </w:rPr>
        <w:t xml:space="preserve">visceral </w:t>
      </w:r>
      <w:r w:rsidRPr="009237E9">
        <w:rPr>
          <w:rStyle w:val="StyleUnderline"/>
          <w:b/>
          <w:iCs/>
          <w:highlight w:val="cyan"/>
        </w:rPr>
        <w:t>desire</w:t>
      </w:r>
      <w:r w:rsidRPr="00E70197">
        <w:t xml:space="preserve"> of the military </w:t>
      </w:r>
      <w:r w:rsidRPr="009237E9">
        <w:rPr>
          <w:rStyle w:val="StyleUnderline"/>
          <w:highlight w:val="cyan"/>
        </w:rPr>
        <w:t>to break out from</w:t>
      </w:r>
      <w:r w:rsidRPr="00E70197">
        <w:rPr>
          <w:rStyle w:val="StyleUnderline"/>
        </w:rPr>
        <w:t xml:space="preserve"> the deadlock</w:t>
      </w:r>
      <w:r w:rsidRPr="00E70197">
        <w:t>—the “strangulating effect”—</w:t>
      </w:r>
      <w:r w:rsidRPr="00E70197">
        <w:rPr>
          <w:rStyle w:val="StyleUnderline"/>
        </w:rPr>
        <w:t xml:space="preserve">of </w:t>
      </w:r>
      <w:r w:rsidRPr="009237E9">
        <w:rPr>
          <w:rStyle w:val="StyleUnderline"/>
          <w:highlight w:val="cyan"/>
        </w:rPr>
        <w:t>mutual assured nuclear destruction</w:t>
      </w:r>
      <w:r w:rsidRPr="00E70197">
        <w:rPr>
          <w:rStyle w:val="StyleUnderline"/>
        </w:rPr>
        <w:t xml:space="preserve">, </w:t>
      </w:r>
      <w:r w:rsidRPr="001C1EB1">
        <w:rPr>
          <w:sz w:val="10"/>
          <w:szCs w:val="10"/>
        </w:rPr>
        <w:t>which has made further arms development,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w:t>
      </w:r>
    </w:p>
    <w:p w14:paraId="438A7642" w14:textId="77777777" w:rsidR="003F3F7B" w:rsidRPr="001C1EB1" w:rsidRDefault="003F3F7B" w:rsidP="003F3F7B">
      <w:pPr>
        <w:rPr>
          <w:sz w:val="10"/>
          <w:szCs w:val="10"/>
        </w:rPr>
      </w:pPr>
      <w:r w:rsidRPr="001C1EB1">
        <w:rPr>
          <w:sz w:val="10"/>
          <w:szCs w:val="10"/>
        </w:rPr>
        <w:t xml:space="preserve">The end of the Cold War and of the nuclear arms race in the early 1990s deprived them of this supposedly glorious quest, and opposing rogue states and terrorists was not a noble substitute. U.S. and NATO operations in Yugoslavia and Iraq, however, provided a new </w:t>
      </w:r>
      <w:proofErr w:type="spellStart"/>
      <w:r w:rsidRPr="001C1EB1">
        <w:rPr>
          <w:sz w:val="10"/>
          <w:szCs w:val="10"/>
        </w:rPr>
        <w:t>hightechnology</w:t>
      </w:r>
      <w:proofErr w:type="spellEnd"/>
      <w:r w:rsidRPr="001C1EB1">
        <w:rPr>
          <w:sz w:val="10"/>
          <w:szCs w:val="10"/>
        </w:rPr>
        <w:t xml:space="preserve"> challenge, defined in Russia as air-space warfare, which was eagerly embraced as a new and fascinating domain of </w:t>
      </w:r>
      <w:r w:rsidRPr="001C1EB1">
        <w:rPr>
          <w:b/>
          <w:iCs/>
          <w:sz w:val="10"/>
          <w:szCs w:val="10"/>
        </w:rPr>
        <w:t>seemingly endless competition</w:t>
      </w:r>
      <w:r w:rsidRPr="001C1EB1">
        <w:rPr>
          <w:sz w:val="10"/>
          <w:szCs w:val="10"/>
        </w:rPr>
        <w:t xml:space="preserve"> with a worthy counterpart. Besides, this new dimension of warfare doubtless gave the military and associated defense industries an opportunity to impress political leadership with newly discovered esoteric and </w:t>
      </w:r>
      <w:r w:rsidRPr="001C1EB1">
        <w:rPr>
          <w:b/>
          <w:iCs/>
          <w:sz w:val="10"/>
          <w:szCs w:val="10"/>
        </w:rPr>
        <w:t>frightening threats</w:t>
      </w:r>
      <w:r w:rsidRPr="001C1EB1">
        <w:rPr>
          <w:sz w:val="10"/>
          <w:szCs w:val="10"/>
        </w:rPr>
        <w:t>, justifying the prioritization of national defense, and hence arms procurement programs and large defense budgets.</w:t>
      </w:r>
    </w:p>
    <w:p w14:paraId="31E7918E" w14:textId="77777777" w:rsidR="003F3F7B" w:rsidRPr="001C1EB1" w:rsidRDefault="003F3F7B" w:rsidP="003F3F7B">
      <w:pPr>
        <w:rPr>
          <w:sz w:val="10"/>
          <w:szCs w:val="10"/>
        </w:rPr>
      </w:pPr>
      <w:r w:rsidRPr="001C1EB1">
        <w:rPr>
          <w:sz w:val="10"/>
          <w:szCs w:val="10"/>
        </w:rPr>
        <w:t>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w:t>
      </w:r>
    </w:p>
    <w:p w14:paraId="1BC7BB52" w14:textId="77777777" w:rsidR="003F3F7B" w:rsidRPr="001C1EB1" w:rsidRDefault="003F3F7B" w:rsidP="003F3F7B">
      <w:pPr>
        <w:rPr>
          <w:sz w:val="10"/>
          <w:szCs w:val="10"/>
        </w:rPr>
      </w:pPr>
      <w:r w:rsidRPr="001C1EB1">
        <w:rPr>
          <w:sz w:val="10"/>
          <w:szCs w:val="10"/>
        </w:rPr>
        <w:t>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w:t>
      </w:r>
    </w:p>
    <w:p w14:paraId="5869FE3F" w14:textId="77777777" w:rsidR="003F3F7B" w:rsidRPr="001C1EB1" w:rsidRDefault="003F3F7B" w:rsidP="003F3F7B">
      <w:pPr>
        <w:rPr>
          <w:sz w:val="10"/>
          <w:szCs w:val="10"/>
        </w:rPr>
      </w:pPr>
      <w:r w:rsidRPr="001C1EB1">
        <w:rPr>
          <w:sz w:val="10"/>
          <w:szCs w:val="10"/>
        </w:rPr>
        <w:t xml:space="preserve">Alternatively, if air-space war assumes a non-nuclear conflict, then the concept raises serious doubts of a different nature. Russian state and military leaders have regularly depicted terrifying scenarios of large-scale conflicts being won through non-nuclear means. Former deputy defense minister General </w:t>
      </w:r>
      <w:proofErr w:type="spellStart"/>
      <w:r w:rsidRPr="001C1EB1">
        <w:rPr>
          <w:sz w:val="10"/>
          <w:szCs w:val="10"/>
        </w:rPr>
        <w:t>Arkady</w:t>
      </w:r>
      <w:proofErr w:type="spellEnd"/>
      <w:r w:rsidRPr="001C1EB1">
        <w:rPr>
          <w:sz w:val="10"/>
          <w:szCs w:val="10"/>
        </w:rPr>
        <w:t xml:space="preserve"> </w:t>
      </w:r>
      <w:proofErr w:type="spellStart"/>
      <w:r w:rsidRPr="001C1EB1">
        <w:rPr>
          <w:sz w:val="10"/>
          <w:szCs w:val="10"/>
        </w:rPr>
        <w:t>Bakhin</w:t>
      </w:r>
      <w:proofErr w:type="spellEnd"/>
      <w:r w:rsidRPr="001C1EB1">
        <w:rPr>
          <w:sz w:val="10"/>
          <w:szCs w:val="10"/>
        </w:rPr>
        <w:t>, for example, has described how “leading world powers are staking everything on winning supremacy in the air and in space, on carrying out massive air-space operations at the outbreak of hostilities, to conduct strikes against sites of strategic and vital importance all across the country.”15 It is difficult to imagine, however, that such a conflict, in reality, would not quickly escalate to a nuclear exchange, especially as strategic forces and their C3I systems were continually attacked by conventional munitions.</w:t>
      </w:r>
    </w:p>
    <w:p w14:paraId="754B9F55" w14:textId="77777777" w:rsidR="003F3F7B" w:rsidRPr="001C1EB1" w:rsidRDefault="003F3F7B" w:rsidP="003F3F7B">
      <w:pPr>
        <w:rPr>
          <w:sz w:val="10"/>
          <w:szCs w:val="10"/>
        </w:rPr>
      </w:pPr>
      <w:r w:rsidRPr="001C1EB1">
        <w:rPr>
          <w:sz w:val="10"/>
          <w:szCs w:val="10"/>
        </w:rPr>
        <w:t>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w:t>
      </w:r>
    </w:p>
    <w:p w14:paraId="712C8805" w14:textId="77777777" w:rsidR="003F3F7B" w:rsidRPr="001C1EB1" w:rsidRDefault="003F3F7B" w:rsidP="003F3F7B">
      <w:pPr>
        <w:rPr>
          <w:sz w:val="10"/>
          <w:szCs w:val="10"/>
        </w:rPr>
      </w:pPr>
      <w:r w:rsidRPr="001C1EB1">
        <w:rPr>
          <w:sz w:val="10"/>
          <w:szCs w:val="10"/>
        </w:rPr>
        <w:t xml:space="preserve">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Now, at a time of renewed confrontation between Russia and the West, the fruits of that work are finally seeing the light of day. </w:t>
      </w:r>
      <w:proofErr w:type="gramStart"/>
      <w:r w:rsidRPr="001C1EB1">
        <w:rPr>
          <w:sz w:val="10"/>
          <w:szCs w:val="10"/>
        </w:rPr>
        <w:t>In all likelihood</w:t>
      </w:r>
      <w:proofErr w:type="gramEnd"/>
      <w:r w:rsidRPr="001C1EB1">
        <w:rPr>
          <w:sz w:val="10"/>
          <w:szCs w:val="10"/>
        </w:rPr>
        <w:t>, the authors of the strategy imagine that over a relatively long period of time—days or weeks—the West would wage a campaign of air and missile strikes against Russia without using nuclear weapons. Russia, in turn, would defend against such attacks and carry out retaliatory strikes with long-range conventional weapons. Notably, in 2016, Russian Defense Minister Sergei Shoigu stated that “by 2021, it is planned to increase by four times the combat capabilities of the nation’s strategic non-nuclear forces, which will provide the possibility of fully implementing the tasks of non-nuclear deterrence.”18</w:t>
      </w:r>
    </w:p>
    <w:p w14:paraId="546B29AB" w14:textId="77777777" w:rsidR="003F3F7B" w:rsidRPr="001C1EB1" w:rsidRDefault="003F3F7B" w:rsidP="003F3F7B">
      <w:pPr>
        <w:rPr>
          <w:sz w:val="10"/>
          <w:szCs w:val="10"/>
        </w:rPr>
      </w:pPr>
      <w:r w:rsidRPr="001C1EB1">
        <w:rPr>
          <w:sz w:val="10"/>
          <w:szCs w:val="10"/>
        </w:rPr>
        <w:t>In other words, the basic premise is that the U.S.-led campaigns against Yugoslavia in 1999 or Iraq in 1990 and 2003 (which are often cited by experts in this context) may be implemented against Russia—but with different results, thanks to the operations of the Russian Air-Space Forces, the Strategic Rocket Forces, and the Navy against the United States and its allies.</w:t>
      </w:r>
    </w:p>
    <w:p w14:paraId="2E2A56B8" w14:textId="77777777" w:rsidR="003F3F7B" w:rsidRPr="001C1EB1" w:rsidRDefault="003F3F7B" w:rsidP="003F3F7B">
      <w:pPr>
        <w:rPr>
          <w:sz w:val="10"/>
          <w:szCs w:val="10"/>
        </w:rPr>
      </w:pPr>
      <w:r w:rsidRPr="001C1EB1">
        <w:rPr>
          <w:sz w:val="10"/>
          <w:szCs w:val="10"/>
        </w:rPr>
        <w:t xml:space="preserve">The emphasis on defensive and offensive strategic non-nuclear arms does not exclude, but—on the contrary—implies the limited use of nuclear weapons at some point of the armed conflict. Sergei </w:t>
      </w:r>
      <w:proofErr w:type="spellStart"/>
      <w:r w:rsidRPr="001C1EB1">
        <w:rPr>
          <w:sz w:val="10"/>
          <w:szCs w:val="10"/>
        </w:rPr>
        <w:t>Sukhanov</w:t>
      </w:r>
      <w:proofErr w:type="spellEnd"/>
      <w:r w:rsidRPr="001C1EB1">
        <w:rPr>
          <w:sz w:val="10"/>
          <w:szCs w:val="10"/>
        </w:rPr>
        <w:t xml:space="preserve">, one of the most authoritative representatives of the defense industries as the constructor general of the </w:t>
      </w:r>
      <w:proofErr w:type="spellStart"/>
      <w:r w:rsidRPr="001C1EB1">
        <w:rPr>
          <w:sz w:val="10"/>
          <w:szCs w:val="10"/>
        </w:rPr>
        <w:t>Vympel</w:t>
      </w:r>
      <w:proofErr w:type="spellEnd"/>
      <w:r w:rsidRPr="001C1EB1">
        <w:rPr>
          <w:sz w:val="10"/>
          <w:szCs w:val="10"/>
        </w:rPr>
        <w:t xml:space="preserve"> Corporation, which is responsible for designing strategic defense systems, has exposed the whole panorama of Russia’s contemporary strategic logic on the interactions between offensive and defensive systems and between nuclear and non-nuclear systems:</w:t>
      </w:r>
    </w:p>
    <w:p w14:paraId="294DA344" w14:textId="77777777" w:rsidR="003F3F7B" w:rsidRPr="001C1EB1" w:rsidRDefault="003F3F7B" w:rsidP="003F3F7B">
      <w:pPr>
        <w:ind w:left="720"/>
        <w:rPr>
          <w:sz w:val="10"/>
          <w:szCs w:val="10"/>
        </w:rPr>
      </w:pPr>
      <w:r w:rsidRPr="001C1EB1">
        <w:rPr>
          <w:sz w:val="10"/>
          <w:szCs w:val="10"/>
        </w:rPr>
        <w:t xml:space="preserve">If we cannot exclude the possibility of the large-scale use of air-space attacks by the U.S. and other NATO countries (i.e., if we accept that the Yugoslavian strategy might be applied against Russia), then it is clearly impossible to solve the problem by fighting off air-space attacks with weapons that would neutralize them in the air-space theater,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because of the inevitable limitations in Russia’s ability to defend against air-space attacks, </w:t>
      </w:r>
      <w:proofErr w:type="spellStart"/>
      <w:r w:rsidRPr="001C1EB1">
        <w:rPr>
          <w:sz w:val="10"/>
          <w:szCs w:val="10"/>
        </w:rPr>
        <w:t>Sukhanov</w:t>
      </w:r>
      <w:proofErr w:type="spellEnd"/>
      <w:r w:rsidRPr="001C1EB1">
        <w:rPr>
          <w:sz w:val="10"/>
          <w:szCs w:val="10"/>
        </w:rPr>
        <w:t xml:space="preserve"> argues that Russia may have to resort to the limited use of nuclear weapons </w:t>
      </w:r>
      <w:proofErr w:type="gramStart"/>
      <w:r w:rsidRPr="001C1EB1">
        <w:rPr>
          <w:sz w:val="10"/>
          <w:szCs w:val="10"/>
        </w:rPr>
        <w:t>in order to</w:t>
      </w:r>
      <w:proofErr w:type="gramEnd"/>
      <w:r w:rsidRPr="001C1EB1">
        <w:rPr>
          <w:sz w:val="10"/>
          <w:szCs w:val="10"/>
        </w:rPr>
        <w:t xml:space="preserve"> compel the United States and its allies into backing down. This basic logic is </w:t>
      </w:r>
      <w:r w:rsidRPr="001C1EB1">
        <w:rPr>
          <w:b/>
          <w:iCs/>
          <w:sz w:val="10"/>
          <w:szCs w:val="10"/>
        </w:rPr>
        <w:t>widely accepted</w:t>
      </w:r>
      <w:r w:rsidRPr="001C1EB1">
        <w:rPr>
          <w:sz w:val="10"/>
          <w:szCs w:val="10"/>
        </w:rPr>
        <w:t xml:space="preserve"> in Russia.</w:t>
      </w:r>
    </w:p>
    <w:p w14:paraId="227D3A0D" w14:textId="77777777" w:rsidR="003F3F7B" w:rsidRPr="00E70197" w:rsidRDefault="003F3F7B" w:rsidP="003F3F7B">
      <w:r w:rsidRPr="001C1EB1">
        <w:rPr>
          <w:sz w:val="10"/>
          <w:szCs w:val="10"/>
        </w:rPr>
        <w:t>Judging by the available information, the United States does not have—and is not expected to have for the foreseeable future—the technological means or the operational plans to wage non-nuclear air-space warfare against Russia</w:t>
      </w:r>
      <w:r w:rsidRPr="00E70197">
        <w:t xml:space="preserve">. However, </w:t>
      </w:r>
      <w:r w:rsidRPr="00305B70">
        <w:rPr>
          <w:rStyle w:val="StyleUnderline"/>
          <w:highlight w:val="cyan"/>
        </w:rPr>
        <w:t>the fact</w:t>
      </w:r>
      <w:r w:rsidRPr="00E70197">
        <w:rPr>
          <w:rStyle w:val="StyleUnderline"/>
        </w:rPr>
        <w:t xml:space="preserve"> </w:t>
      </w:r>
      <w:r w:rsidRPr="00305B70">
        <w:rPr>
          <w:rStyle w:val="StyleUnderline"/>
          <w:highlight w:val="cyan"/>
        </w:rPr>
        <w:t>that</w:t>
      </w:r>
      <w:r w:rsidRPr="00E70197">
        <w:rPr>
          <w:rStyle w:val="StyleUnderline"/>
        </w:rPr>
        <w:t xml:space="preserve"> a major war with the United States </w:t>
      </w:r>
      <w:r w:rsidRPr="00E70197">
        <w:t xml:space="preserve">and </w:t>
      </w:r>
      <w:r w:rsidRPr="00305B70">
        <w:rPr>
          <w:rStyle w:val="StyleUnderline"/>
          <w:highlight w:val="cyan"/>
        </w:rPr>
        <w:t xml:space="preserve">NATO is </w:t>
      </w:r>
      <w:r w:rsidRPr="00305B70">
        <w:rPr>
          <w:rStyle w:val="StyleUnderline"/>
          <w:b/>
          <w:highlight w:val="cyan"/>
        </w:rPr>
        <w:t>seen</w:t>
      </w:r>
      <w:r w:rsidRPr="00E70197">
        <w:t xml:space="preserve"> </w:t>
      </w:r>
      <w:r w:rsidRPr="00305B70">
        <w:rPr>
          <w:rStyle w:val="StyleUnderline"/>
          <w:highlight w:val="cyan"/>
        </w:rPr>
        <w:t>in</w:t>
      </w:r>
      <w:r w:rsidRPr="00E70197">
        <w:rPr>
          <w:rStyle w:val="StyleUnderline"/>
        </w:rPr>
        <w:t xml:space="preserve"> contemporary </w:t>
      </w:r>
      <w:r w:rsidRPr="00305B70">
        <w:rPr>
          <w:rStyle w:val="StyleUnderline"/>
          <w:highlight w:val="cyan"/>
        </w:rPr>
        <w:t>Russian</w:t>
      </w:r>
      <w:r w:rsidRPr="00E70197">
        <w:rPr>
          <w:rStyle w:val="StyleUnderline"/>
        </w:rPr>
        <w:t xml:space="preserve"> </w:t>
      </w:r>
      <w:r w:rsidRPr="00305B70">
        <w:rPr>
          <w:rStyle w:val="StyleUnderline"/>
          <w:highlight w:val="cyan"/>
        </w:rPr>
        <w:t>strategic</w:t>
      </w:r>
      <w:r w:rsidRPr="00E70197">
        <w:rPr>
          <w:rStyle w:val="StyleUnderline"/>
        </w:rPr>
        <w:t xml:space="preserve"> </w:t>
      </w:r>
      <w:r w:rsidRPr="00305B70">
        <w:rPr>
          <w:rStyle w:val="StyleUnderline"/>
          <w:highlight w:val="cyan"/>
        </w:rPr>
        <w:t>thinking</w:t>
      </w:r>
      <w:r w:rsidRPr="00E70197">
        <w:rPr>
          <w:rStyle w:val="StyleUnderline"/>
        </w:rPr>
        <w:t xml:space="preserve"> as a prolonged endeavor involving an integrated technological and operational continuum of nuclear and non-nuclear operation</w:t>
      </w:r>
      <w:r w:rsidRPr="00E70197">
        <w:t xml:space="preserve">s, defensive and offensive capabilities, and ballistic and aerodynamic weapons </w:t>
      </w:r>
      <w:r w:rsidRPr="007D0A40">
        <w:rPr>
          <w:rStyle w:val="StyleUnderline"/>
          <w:highlight w:val="cyan"/>
        </w:rPr>
        <w:t>creates</w:t>
      </w:r>
      <w:r w:rsidRPr="00E70197">
        <w:rPr>
          <w:rStyle w:val="StyleUnderline"/>
        </w:rPr>
        <w:t xml:space="preserve"> a breeding </w:t>
      </w:r>
      <w:r w:rsidRPr="007D0A40">
        <w:rPr>
          <w:rStyle w:val="StyleUnderline"/>
          <w:highlight w:val="cyan"/>
        </w:rPr>
        <w:t>ground</w:t>
      </w:r>
      <w:r w:rsidRPr="00E70197">
        <w:rPr>
          <w:rStyle w:val="StyleUnderline"/>
        </w:rPr>
        <w:t xml:space="preserve"> </w:t>
      </w:r>
      <w:r w:rsidRPr="007D0A40">
        <w:rPr>
          <w:rStyle w:val="StyleUnderline"/>
          <w:highlight w:val="cyan"/>
        </w:rPr>
        <w:t>for entanglement</w:t>
      </w:r>
      <w:r w:rsidRPr="00E70197">
        <w:rPr>
          <w:rStyle w:val="StyleUnderline"/>
        </w:rPr>
        <w:t xml:space="preserve">. The result </w:t>
      </w:r>
      <w:r w:rsidRPr="007D0A40">
        <w:rPr>
          <w:rStyle w:val="StyleUnderline"/>
          <w:highlight w:val="cyan"/>
        </w:rPr>
        <w:t>could</w:t>
      </w:r>
      <w:r w:rsidRPr="00E70197">
        <w:rPr>
          <w:rStyle w:val="StyleUnderline"/>
        </w:rPr>
        <w:t xml:space="preserve"> </w:t>
      </w:r>
      <w:r w:rsidRPr="007D0A40">
        <w:rPr>
          <w:rStyle w:val="StyleUnderline"/>
          <w:highlight w:val="cyan"/>
        </w:rPr>
        <w:t>be</w:t>
      </w:r>
      <w:r w:rsidRPr="00E70197">
        <w:rPr>
          <w:rStyle w:val="StyleUnderline"/>
        </w:rPr>
        <w:t xml:space="preserve"> the rapid </w:t>
      </w:r>
      <w:r w:rsidRPr="007D0A40">
        <w:rPr>
          <w:rStyle w:val="StyleUnderline"/>
          <w:highlight w:val="cyan"/>
        </w:rPr>
        <w:t>escalation</w:t>
      </w:r>
      <w:r w:rsidRPr="00E70197">
        <w:rPr>
          <w:rStyle w:val="StyleUnderline"/>
        </w:rPr>
        <w:t xml:space="preserve"> of a local non-nuclear conflict </w:t>
      </w:r>
      <w:r w:rsidRPr="007D0A40">
        <w:rPr>
          <w:rStyle w:val="StyleUnderline"/>
          <w:highlight w:val="cyan"/>
        </w:rPr>
        <w:t>to</w:t>
      </w:r>
      <w:r w:rsidRPr="00E70197">
        <w:rPr>
          <w:rStyle w:val="StyleUnderline"/>
        </w:rPr>
        <w:t xml:space="preserve"> a </w:t>
      </w:r>
      <w:r w:rsidRPr="007D0A40">
        <w:rPr>
          <w:rStyle w:val="StyleUnderline"/>
          <w:b/>
          <w:iCs/>
          <w:highlight w:val="cyan"/>
        </w:rPr>
        <w:t>global nuclear war</w:t>
      </w:r>
      <w:r w:rsidRPr="00E70197">
        <w:t>. The remainder of this chapter discusses how new and emerging military technologies might contribute to such an escalation.</w:t>
      </w:r>
    </w:p>
    <w:p w14:paraId="3928D01A" w14:textId="77777777" w:rsidR="003F3F7B" w:rsidRPr="00E70197" w:rsidRDefault="003F3F7B" w:rsidP="003F3F7B">
      <w:pPr>
        <w:pStyle w:val="Heading4"/>
        <w:rPr>
          <w:rFonts w:cstheme="majorHAnsi"/>
        </w:rPr>
      </w:pPr>
      <w:r w:rsidRPr="00E70197">
        <w:rPr>
          <w:rFonts w:cstheme="majorHAnsi"/>
        </w:rPr>
        <w:lastRenderedPageBreak/>
        <w:t xml:space="preserve">It’s existential. </w:t>
      </w:r>
    </w:p>
    <w:p w14:paraId="6DC444F1" w14:textId="77777777" w:rsidR="003F3F7B" w:rsidRPr="00E70197" w:rsidRDefault="003F3F7B" w:rsidP="003F3F7B">
      <w:pPr>
        <w:rPr>
          <w:rFonts w:cstheme="majorHAnsi"/>
        </w:rPr>
      </w:pPr>
      <w:r w:rsidRPr="00E70197">
        <w:rPr>
          <w:rFonts w:cstheme="majorHAnsi"/>
        </w:rPr>
        <w:t xml:space="preserve">Owen </w:t>
      </w:r>
      <w:r w:rsidRPr="00E70197">
        <w:rPr>
          <w:rStyle w:val="Style13ptBold"/>
          <w:rFonts w:cstheme="majorHAnsi"/>
        </w:rPr>
        <w:t>Cotton-Barratt 17</w:t>
      </w:r>
      <w:r w:rsidRPr="00E70197">
        <w:rPr>
          <w:rFonts w:cstheme="majorHAnsi"/>
        </w:rPr>
        <w:t>. PhD in Pure Mathematics, Oxford, Lecturer in Mathematics at Oxford, Research Associate at the Future of Humanity Institute. 2-3-2017. “Existential Risk: Diplomacy and Governance.” https://www.fhi.ox.ac.uk/wp-content/uploads/Existential-Risks-2017-01-23.pdf</w:t>
      </w:r>
    </w:p>
    <w:p w14:paraId="1D95C70A" w14:textId="77777777" w:rsidR="003F3F7B" w:rsidRPr="00E70197" w:rsidRDefault="003F3F7B" w:rsidP="003F3F7B">
      <w:pPr>
        <w:rPr>
          <w:rFonts w:cstheme="majorHAnsi"/>
        </w:rPr>
      </w:pPr>
      <w:r w:rsidRPr="001C1EB1">
        <w:rPr>
          <w:sz w:val="10"/>
          <w:szCs w:val="10"/>
        </w:rPr>
        <w:t>The bombings of Hiroshima and Nagasaki demonstrated the unprecedented destructive power of nuclear weapons. However, even in an all-out</w:t>
      </w:r>
      <w:r w:rsidRPr="00E70197">
        <w:rPr>
          <w:rStyle w:val="StyleUnderline"/>
          <w:rFonts w:cstheme="majorHAnsi"/>
        </w:rPr>
        <w:t xml:space="preserve"> </w:t>
      </w:r>
      <w:r w:rsidRPr="007D0A40">
        <w:rPr>
          <w:rStyle w:val="StyleUnderline"/>
          <w:highlight w:val="cyan"/>
        </w:rPr>
        <w:t>nuclear war</w:t>
      </w:r>
      <w:r w:rsidRPr="00E70197">
        <w:rPr>
          <w:rStyle w:val="StyleUnderline"/>
          <w:rFonts w:cstheme="majorHAnsi"/>
        </w:rPr>
        <w:t xml:space="preserve"> </w:t>
      </w:r>
      <w:r w:rsidRPr="001C1EB1">
        <w:rPr>
          <w:sz w:val="10"/>
          <w:szCs w:val="10"/>
        </w:rPr>
        <w:t xml:space="preserve">between the </w:t>
      </w:r>
      <w:r w:rsidRPr="001C1EB1">
        <w:rPr>
          <w:b/>
          <w:iCs/>
          <w:sz w:val="10"/>
          <w:szCs w:val="10"/>
        </w:rPr>
        <w:t>U</w:t>
      </w:r>
      <w:r w:rsidRPr="001C1EB1">
        <w:rPr>
          <w:sz w:val="10"/>
          <w:szCs w:val="10"/>
        </w:rPr>
        <w:t xml:space="preserve">nited </w:t>
      </w:r>
      <w:r w:rsidRPr="001C1EB1">
        <w:rPr>
          <w:b/>
          <w:iCs/>
          <w:sz w:val="10"/>
          <w:szCs w:val="10"/>
        </w:rPr>
        <w:t>S</w:t>
      </w:r>
      <w:r w:rsidRPr="001C1EB1">
        <w:rPr>
          <w:sz w:val="10"/>
          <w:szCs w:val="10"/>
        </w:rPr>
        <w:t xml:space="preserve">tates and </w:t>
      </w:r>
      <w:r w:rsidRPr="001C1EB1">
        <w:rPr>
          <w:b/>
          <w:iCs/>
          <w:sz w:val="10"/>
          <w:szCs w:val="10"/>
        </w:rPr>
        <w:t>Russia</w:t>
      </w:r>
      <w:r w:rsidRPr="001C1EB1">
        <w:rPr>
          <w:sz w:val="10"/>
          <w:szCs w:val="10"/>
        </w:rPr>
        <w:t xml:space="preserve">, despite horrific casualties, neither country’s population is likely to be </w:t>
      </w:r>
      <w:proofErr w:type="gramStart"/>
      <w:r w:rsidRPr="001C1EB1">
        <w:rPr>
          <w:sz w:val="10"/>
          <w:szCs w:val="10"/>
        </w:rPr>
        <w:t>completely destroyed</w:t>
      </w:r>
      <w:proofErr w:type="gramEnd"/>
      <w:r w:rsidRPr="001C1EB1">
        <w:rPr>
          <w:sz w:val="10"/>
          <w:szCs w:val="10"/>
        </w:rPr>
        <w:t xml:space="preserve"> </w:t>
      </w:r>
      <w:r w:rsidRPr="001C1EB1">
        <w:rPr>
          <w:b/>
          <w:iCs/>
          <w:sz w:val="10"/>
          <w:szCs w:val="10"/>
        </w:rPr>
        <w:t>by the direct effects of the blast</w:t>
      </w:r>
      <w:r w:rsidRPr="001C1EB1">
        <w:rPr>
          <w:sz w:val="10"/>
          <w:szCs w:val="10"/>
        </w:rPr>
        <w:t>, fire, and radiation.8 The</w:t>
      </w:r>
      <w:r w:rsidRPr="00E70197">
        <w:rPr>
          <w:rStyle w:val="StyleUnderline"/>
          <w:rFonts w:cstheme="majorHAnsi"/>
        </w:rPr>
        <w:t xml:space="preserve"> </w:t>
      </w:r>
      <w:r w:rsidRPr="007D0A40">
        <w:rPr>
          <w:rStyle w:val="StyleUnderline"/>
          <w:highlight w:val="cyan"/>
        </w:rPr>
        <w:t>aftermath</w:t>
      </w:r>
      <w:r w:rsidRPr="00E70197">
        <w:rPr>
          <w:rStyle w:val="StyleUnderline"/>
          <w:rFonts w:cstheme="majorHAnsi"/>
        </w:rPr>
        <w:t xml:space="preserve"> </w:t>
      </w:r>
      <w:r w:rsidRPr="007D0A40">
        <w:rPr>
          <w:rStyle w:val="StyleUnderline"/>
          <w:highlight w:val="cyan"/>
        </w:rPr>
        <w:t>could</w:t>
      </w:r>
      <w:r w:rsidRPr="00E70197">
        <w:rPr>
          <w:rStyle w:val="StyleUnderline"/>
          <w:rFonts w:cstheme="majorHAnsi"/>
        </w:rPr>
        <w:t xml:space="preserve"> </w:t>
      </w:r>
      <w:r w:rsidRPr="007D0A40">
        <w:rPr>
          <w:rStyle w:val="StyleUnderline"/>
          <w:highlight w:val="cyan"/>
        </w:rPr>
        <w:t>be</w:t>
      </w:r>
      <w:r w:rsidRPr="00E70197">
        <w:rPr>
          <w:rStyle w:val="StyleUnderline"/>
          <w:rFonts w:cstheme="majorHAnsi"/>
        </w:rPr>
        <w:t xml:space="preserve"> </w:t>
      </w:r>
      <w:r w:rsidRPr="007D0A40">
        <w:rPr>
          <w:rStyle w:val="StyleUnderline"/>
          <w:b/>
          <w:iCs/>
          <w:highlight w:val="cyan"/>
        </w:rPr>
        <w:t>much</w:t>
      </w:r>
      <w:r w:rsidRPr="00E70197">
        <w:rPr>
          <w:rStyle w:val="Emphasis"/>
          <w:rFonts w:cstheme="majorHAnsi"/>
        </w:rPr>
        <w:t xml:space="preserve"> </w:t>
      </w:r>
      <w:r w:rsidRPr="007D0A40">
        <w:rPr>
          <w:rStyle w:val="StyleUnderline"/>
          <w:b/>
          <w:iCs/>
          <w:highlight w:val="cyan"/>
        </w:rPr>
        <w:t>worse</w:t>
      </w:r>
      <w:r w:rsidRPr="00E70197">
        <w:rPr>
          <w:rFonts w:cstheme="majorHAnsi"/>
        </w:rPr>
        <w:t xml:space="preserve">: the </w:t>
      </w:r>
      <w:r w:rsidRPr="00E70197">
        <w:rPr>
          <w:rStyle w:val="StyleUnderline"/>
          <w:rFonts w:cstheme="majorHAnsi"/>
        </w:rPr>
        <w:t>burning</w:t>
      </w:r>
      <w:r w:rsidRPr="00E70197">
        <w:rPr>
          <w:rFonts w:cstheme="majorHAnsi"/>
        </w:rPr>
        <w:t xml:space="preserve"> of </w:t>
      </w:r>
      <w:r w:rsidRPr="00E70197">
        <w:rPr>
          <w:rStyle w:val="StyleUnderline"/>
          <w:rFonts w:cstheme="majorHAnsi"/>
        </w:rPr>
        <w:t>flammable materials could send massive amounts of smoke into the atmosphere</w:t>
      </w:r>
      <w:r w:rsidRPr="00E70197">
        <w:rPr>
          <w:rFonts w:cstheme="majorHAnsi"/>
        </w:rPr>
        <w:t xml:space="preserve">, which would absorb sunlight and cause sustained global cooling, severe ozone loss, and agricultural disruption – </w:t>
      </w:r>
      <w:r w:rsidRPr="00E70197">
        <w:rPr>
          <w:rStyle w:val="Emphasis"/>
          <w:rFonts w:cstheme="majorHAnsi"/>
        </w:rPr>
        <w:t xml:space="preserve">a </w:t>
      </w:r>
      <w:r w:rsidRPr="007D0A40">
        <w:rPr>
          <w:rStyle w:val="StyleUnderline"/>
          <w:b/>
          <w:iCs/>
          <w:highlight w:val="cyan"/>
        </w:rPr>
        <w:t>nuclear</w:t>
      </w:r>
      <w:r w:rsidRPr="00E70197">
        <w:rPr>
          <w:rStyle w:val="Emphasis"/>
          <w:rFonts w:cstheme="majorHAnsi"/>
        </w:rPr>
        <w:t xml:space="preserve"> </w:t>
      </w:r>
      <w:r w:rsidRPr="007D0A40">
        <w:rPr>
          <w:rStyle w:val="StyleUnderline"/>
          <w:b/>
          <w:iCs/>
          <w:highlight w:val="cyan"/>
        </w:rPr>
        <w:t>winter</w:t>
      </w:r>
      <w:r w:rsidRPr="00E70197">
        <w:rPr>
          <w:rFonts w:cstheme="majorHAnsi"/>
        </w:rPr>
        <w:t>.</w:t>
      </w:r>
    </w:p>
    <w:p w14:paraId="16019D48" w14:textId="77777777" w:rsidR="003F3F7B" w:rsidRPr="001C1EB1" w:rsidRDefault="003F3F7B" w:rsidP="003F3F7B">
      <w:pPr>
        <w:rPr>
          <w:sz w:val="10"/>
          <w:szCs w:val="10"/>
        </w:rPr>
      </w:pPr>
      <w:r w:rsidRPr="00E70197">
        <w:rPr>
          <w:rFonts w:cstheme="majorHAnsi"/>
        </w:rPr>
        <w:t xml:space="preserve">According to one model 9, </w:t>
      </w:r>
      <w:r w:rsidRPr="00E70197">
        <w:rPr>
          <w:rStyle w:val="StyleUnderline"/>
          <w:rFonts w:cstheme="majorHAnsi"/>
        </w:rPr>
        <w:t>an all-out exchange of 4,000 weapons</w:t>
      </w:r>
      <w:r w:rsidRPr="00E70197">
        <w:rPr>
          <w:rFonts w:cstheme="majorHAnsi"/>
        </w:rPr>
        <w:t xml:space="preserve">10 </w:t>
      </w:r>
      <w:r w:rsidRPr="00E70197">
        <w:rPr>
          <w:rStyle w:val="StyleUnderline"/>
          <w:rFonts w:cstheme="majorHAnsi"/>
        </w:rPr>
        <w:t xml:space="preserve">could lead to a drop in global temperatures of around 8°C, making it </w:t>
      </w:r>
      <w:r w:rsidRPr="007D0A40">
        <w:rPr>
          <w:rStyle w:val="StyleUnderline"/>
          <w:b/>
          <w:iCs/>
          <w:highlight w:val="cyan"/>
        </w:rPr>
        <w:t>impossible</w:t>
      </w:r>
      <w:r w:rsidRPr="00E70197">
        <w:rPr>
          <w:rStyle w:val="Emphasis"/>
          <w:rFonts w:cstheme="majorHAnsi"/>
        </w:rPr>
        <w:t xml:space="preserve"> to </w:t>
      </w:r>
      <w:r w:rsidRPr="007D0A40">
        <w:rPr>
          <w:rStyle w:val="StyleUnderline"/>
          <w:b/>
          <w:iCs/>
          <w:highlight w:val="cyan"/>
        </w:rPr>
        <w:t>grow</w:t>
      </w:r>
      <w:r w:rsidRPr="00E70197">
        <w:rPr>
          <w:rStyle w:val="Emphasis"/>
          <w:rFonts w:cstheme="majorHAnsi"/>
        </w:rPr>
        <w:t xml:space="preserve"> </w:t>
      </w:r>
      <w:r w:rsidRPr="007D0A40">
        <w:rPr>
          <w:rStyle w:val="StyleUnderline"/>
          <w:b/>
          <w:iCs/>
          <w:highlight w:val="cyan"/>
        </w:rPr>
        <w:t>food</w:t>
      </w:r>
      <w:r w:rsidRPr="00E70197">
        <w:rPr>
          <w:rStyle w:val="Emphasis"/>
          <w:rFonts w:cstheme="majorHAnsi"/>
        </w:rPr>
        <w:t xml:space="preserve"> for</w:t>
      </w:r>
      <w:r w:rsidRPr="00E70197">
        <w:rPr>
          <w:rFonts w:cstheme="majorHAnsi"/>
        </w:rPr>
        <w:t xml:space="preserve"> 4 to </w:t>
      </w:r>
      <w:r w:rsidRPr="00E70197">
        <w:rPr>
          <w:rStyle w:val="Emphasis"/>
          <w:rFonts w:cstheme="majorHAnsi"/>
        </w:rPr>
        <w:t>5 years</w:t>
      </w:r>
      <w:r w:rsidRPr="00E70197">
        <w:rPr>
          <w:rStyle w:val="StyleUnderline"/>
          <w:rFonts w:cstheme="majorHAnsi"/>
        </w:rPr>
        <w:t>. This could leave some survivors</w:t>
      </w:r>
      <w:r w:rsidRPr="00E70197">
        <w:rPr>
          <w:rFonts w:cstheme="majorHAnsi"/>
        </w:rPr>
        <w:t xml:space="preserve"> in parts of Australia and New Zealand, </w:t>
      </w:r>
      <w:r w:rsidRPr="00E70197">
        <w:rPr>
          <w:rStyle w:val="StyleUnderline"/>
          <w:rFonts w:cstheme="majorHAnsi"/>
        </w:rPr>
        <w:t xml:space="preserve">but they would be in a very precarious situation and the </w:t>
      </w:r>
      <w:r w:rsidRPr="007D0A40">
        <w:rPr>
          <w:rStyle w:val="StyleUnderline"/>
          <w:b/>
          <w:iCs/>
          <w:highlight w:val="cyan"/>
        </w:rPr>
        <w:t>threat of extinction</w:t>
      </w:r>
      <w:r w:rsidRPr="00E70197">
        <w:rPr>
          <w:rStyle w:val="Emphasis"/>
          <w:rFonts w:cstheme="majorHAnsi"/>
        </w:rPr>
        <w:t xml:space="preserve"> from other sources </w:t>
      </w:r>
      <w:r w:rsidRPr="007D0A40">
        <w:rPr>
          <w:rStyle w:val="StyleUnderline"/>
          <w:b/>
          <w:iCs/>
          <w:highlight w:val="cyan"/>
        </w:rPr>
        <w:t>would be great</w:t>
      </w:r>
      <w:r w:rsidRPr="00E70197">
        <w:rPr>
          <w:rStyle w:val="StyleUnderline"/>
          <w:rFonts w:cstheme="majorHAnsi"/>
        </w:rPr>
        <w:t xml:space="preserve">. </w:t>
      </w:r>
      <w:r w:rsidRPr="001C1EB1">
        <w:rPr>
          <w:sz w:val="10"/>
          <w:szCs w:val="10"/>
        </w:rPr>
        <w:t xml:space="preserve">An exchange on this scale is </w:t>
      </w:r>
      <w:r w:rsidRPr="001C1EB1">
        <w:rPr>
          <w:b/>
          <w:iCs/>
          <w:sz w:val="10"/>
          <w:szCs w:val="10"/>
        </w:rPr>
        <w:t>only possible between the US and Russia</w:t>
      </w:r>
      <w:r w:rsidRPr="001C1EB1">
        <w:rPr>
          <w:sz w:val="10"/>
          <w:szCs w:val="10"/>
        </w:rPr>
        <w:t xml:space="preserve"> who have more than 90% of the world’s nuclear weapons, with stockpiles of around 4,500 warheads each, although many are not operationally deployed.11 Some models suggest that even a small regional nuclear war involving 100 nuclear weapons would produce a nuclear winter serious enough to put two billion people at risk of starvation,12 though this estimate </w:t>
      </w:r>
      <w:r w:rsidRPr="001C1EB1">
        <w:rPr>
          <w:b/>
          <w:iCs/>
          <w:sz w:val="10"/>
          <w:szCs w:val="10"/>
        </w:rPr>
        <w:t>might be pessimistic</w:t>
      </w:r>
      <w:r w:rsidRPr="001C1EB1">
        <w:rPr>
          <w:sz w:val="10"/>
          <w:szCs w:val="10"/>
        </w:rPr>
        <w:t xml:space="preserve">.13 Wars on this scale are </w:t>
      </w:r>
      <w:r w:rsidRPr="001C1EB1">
        <w:rPr>
          <w:b/>
          <w:iCs/>
          <w:sz w:val="10"/>
          <w:szCs w:val="10"/>
        </w:rPr>
        <w:t>unlikely to lead to</w:t>
      </w:r>
      <w:r w:rsidRPr="001C1EB1">
        <w:rPr>
          <w:sz w:val="10"/>
          <w:szCs w:val="10"/>
        </w:rPr>
        <w:t xml:space="preserve"> outright </w:t>
      </w:r>
      <w:r w:rsidRPr="001C1EB1">
        <w:rPr>
          <w:b/>
          <w:iCs/>
          <w:sz w:val="10"/>
          <w:szCs w:val="10"/>
        </w:rPr>
        <w:t>human extinction</w:t>
      </w:r>
      <w:r w:rsidRPr="001C1EB1">
        <w:rPr>
          <w:sz w:val="10"/>
          <w:szCs w:val="10"/>
        </w:rPr>
        <w:t xml:space="preserve">, but this does suggest that conflicts which are around an order of magnitude larger may be likely to threaten </w:t>
      </w:r>
      <w:proofErr w:type="spellStart"/>
      <w:r w:rsidRPr="001C1EB1">
        <w:rPr>
          <w:sz w:val="10"/>
          <w:szCs w:val="10"/>
        </w:rPr>
        <w:t>civilisation</w:t>
      </w:r>
      <w:proofErr w:type="spellEnd"/>
      <w:r w:rsidRPr="001C1EB1">
        <w:rPr>
          <w:sz w:val="10"/>
          <w:szCs w:val="10"/>
        </w:rPr>
        <w:t xml:space="preserve">. It should be </w:t>
      </w:r>
      <w:proofErr w:type="spellStart"/>
      <w:r w:rsidRPr="001C1EB1">
        <w:rPr>
          <w:sz w:val="10"/>
          <w:szCs w:val="10"/>
        </w:rPr>
        <w:t>emphasised</w:t>
      </w:r>
      <w:proofErr w:type="spellEnd"/>
      <w:r w:rsidRPr="001C1EB1">
        <w:rPr>
          <w:sz w:val="10"/>
          <w:szCs w:val="10"/>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w:t>
      </w:r>
    </w:p>
    <w:p w14:paraId="56FB940B" w14:textId="77777777" w:rsidR="003F3F7B" w:rsidRPr="00E70197" w:rsidRDefault="003F3F7B" w:rsidP="003F3F7B">
      <w:pPr>
        <w:rPr>
          <w:rFonts w:cstheme="majorHAnsi"/>
        </w:rPr>
      </w:pPr>
      <w:r w:rsidRPr="001C1EB1">
        <w:rPr>
          <w:sz w:val="10"/>
          <w:szCs w:val="10"/>
        </w:rPr>
        <w:t xml:space="preserve">It is very difficult to precisely estimate the probability of </w:t>
      </w:r>
      <w:r w:rsidRPr="001C1EB1">
        <w:rPr>
          <w:b/>
          <w:iCs/>
          <w:sz w:val="10"/>
          <w:szCs w:val="10"/>
        </w:rPr>
        <w:t>existential risk from nuclear war</w:t>
      </w:r>
      <w:r w:rsidRPr="001C1EB1">
        <w:rPr>
          <w:sz w:val="10"/>
          <w:szCs w:val="10"/>
        </w:rPr>
        <w:t xml:space="preserve"> over the next century, and existing attempts leave very large confidence intervals. According to many experts, the most likely nuclear war at present is between India and Pakistan.14 However, given the relatively modest size of their arsenals, the risk of human extinction is </w:t>
      </w:r>
      <w:r w:rsidRPr="001C1EB1">
        <w:rPr>
          <w:b/>
          <w:iCs/>
          <w:sz w:val="10"/>
          <w:szCs w:val="10"/>
        </w:rPr>
        <w:t>plausibly greater</w:t>
      </w:r>
      <w:r w:rsidRPr="001C1EB1">
        <w:rPr>
          <w:sz w:val="10"/>
          <w:szCs w:val="10"/>
        </w:rPr>
        <w:t xml:space="preserve"> from a conflict between the </w:t>
      </w:r>
      <w:r w:rsidRPr="001C1EB1">
        <w:rPr>
          <w:b/>
          <w:iCs/>
          <w:sz w:val="10"/>
          <w:szCs w:val="10"/>
        </w:rPr>
        <w:t>U</w:t>
      </w:r>
      <w:r w:rsidRPr="001C1EB1">
        <w:rPr>
          <w:sz w:val="10"/>
          <w:szCs w:val="10"/>
        </w:rPr>
        <w:t xml:space="preserve">nited </w:t>
      </w:r>
      <w:r w:rsidRPr="001C1EB1">
        <w:rPr>
          <w:b/>
          <w:iCs/>
          <w:sz w:val="10"/>
          <w:szCs w:val="10"/>
        </w:rPr>
        <w:t>S</w:t>
      </w:r>
      <w:r w:rsidRPr="001C1EB1">
        <w:rPr>
          <w:sz w:val="10"/>
          <w:szCs w:val="10"/>
        </w:rPr>
        <w:t xml:space="preserve">tates and </w:t>
      </w:r>
      <w:r w:rsidRPr="001C1EB1">
        <w:rPr>
          <w:b/>
          <w:iCs/>
          <w:sz w:val="10"/>
          <w:szCs w:val="10"/>
        </w:rPr>
        <w:t>Russia</w:t>
      </w:r>
      <w:r w:rsidRPr="001C1EB1">
        <w:rPr>
          <w:sz w:val="10"/>
          <w:szCs w:val="10"/>
        </w:rPr>
        <w:t>. Tensions between these countries have increased in recent years and it seems unreasonable to rule out the possibility of them rising further in the future</w:t>
      </w:r>
      <w:r w:rsidRPr="00E70197">
        <w:rPr>
          <w:rFonts w:cstheme="majorHAnsi"/>
        </w:rPr>
        <w:t>.</w:t>
      </w:r>
    </w:p>
    <w:p w14:paraId="0C6B4F61" w14:textId="77777777" w:rsidR="003F3F7B" w:rsidRPr="00E70197" w:rsidRDefault="003F3F7B" w:rsidP="003F3F7B"/>
    <w:p w14:paraId="0BD0E680" w14:textId="77777777" w:rsidR="003F3F7B" w:rsidRPr="00E70197" w:rsidRDefault="003F3F7B" w:rsidP="003F3F7B">
      <w:pPr>
        <w:pStyle w:val="Heading4"/>
      </w:pPr>
      <w:r w:rsidRPr="00E70197">
        <w:t>Privatization of space travel kills off public space exploration.</w:t>
      </w:r>
    </w:p>
    <w:p w14:paraId="6827810F" w14:textId="77777777" w:rsidR="003F3F7B" w:rsidRPr="00E70197" w:rsidRDefault="003F3F7B" w:rsidP="003F3F7B"/>
    <w:p w14:paraId="4E8EFE01" w14:textId="77777777" w:rsidR="003F3F7B" w:rsidRPr="00E70197" w:rsidRDefault="003F3F7B" w:rsidP="003F3F7B">
      <w:pPr>
        <w:pStyle w:val="Heading4"/>
      </w:pPr>
      <w:r w:rsidRPr="00E70197">
        <w:t>Two internal links—</w:t>
      </w:r>
    </w:p>
    <w:p w14:paraId="5EB3593C" w14:textId="77777777" w:rsidR="003F3F7B" w:rsidRPr="00E70197" w:rsidRDefault="003F3F7B" w:rsidP="003F3F7B"/>
    <w:p w14:paraId="217329B7" w14:textId="77777777" w:rsidR="003F3F7B" w:rsidRPr="00E70197" w:rsidRDefault="003F3F7B" w:rsidP="003F3F7B">
      <w:pPr>
        <w:pStyle w:val="Heading4"/>
      </w:pPr>
      <w:r w:rsidRPr="00E70197">
        <w:t xml:space="preserve">First, tradeoff— </w:t>
      </w:r>
    </w:p>
    <w:p w14:paraId="5A141FEE" w14:textId="77777777" w:rsidR="003F3F7B" w:rsidRPr="00E70197" w:rsidRDefault="003F3F7B" w:rsidP="003F3F7B">
      <w:pPr>
        <w:pStyle w:val="Heading4"/>
      </w:pPr>
      <w:r w:rsidRPr="00E70197">
        <w:t xml:space="preserve">Space exploration must be public-sector – entrepreneurs purposely understate the barriers to </w:t>
      </w:r>
      <w:proofErr w:type="gramStart"/>
      <w:r w:rsidRPr="00E70197">
        <w:t>colonization, yet</w:t>
      </w:r>
      <w:proofErr w:type="gramEnd"/>
      <w:r w:rsidRPr="00E70197">
        <w:t xml:space="preserve"> exploit its potential for financial gain. </w:t>
      </w:r>
    </w:p>
    <w:p w14:paraId="5119CE1E" w14:textId="6AC625B4" w:rsidR="003F3F7B" w:rsidRPr="00E70197" w:rsidRDefault="003F3F7B" w:rsidP="003F3F7B">
      <w:r w:rsidRPr="00E70197">
        <w:rPr>
          <w:rStyle w:val="Style13ptBold"/>
        </w:rPr>
        <w:t xml:space="preserve">Phillips 20 </w:t>
      </w:r>
      <w:r w:rsidRPr="00E70197">
        <w:t xml:space="preserve">[(Leigh, science writer and EU affairs journalist, author of Austerity Ecology &amp; the Collapse-Porn Addicts.) “We Don’t Need Elon Musk to Explore the Solar System,” May 8, 2021, https://jacobinmag.com/2021/05/elon-musk-space-exploration-mars-colonization] </w:t>
      </w:r>
      <w:r w:rsidR="00771AD5">
        <w:t xml:space="preserve"> </w:t>
      </w:r>
    </w:p>
    <w:p w14:paraId="66053AE0" w14:textId="77777777" w:rsidR="003F3F7B" w:rsidRPr="00E70197" w:rsidRDefault="003F3F7B" w:rsidP="003F3F7B">
      <w:pPr>
        <w:rPr>
          <w:b/>
          <w:u w:val="single"/>
        </w:rPr>
      </w:pPr>
      <w:r w:rsidRPr="001C1EB1">
        <w:rPr>
          <w:sz w:val="10"/>
          <w:szCs w:val="10"/>
        </w:rPr>
        <w:t>He opens the paper with a recognition that, at some point, if we stay on Earth, we will confront an eventual extinction event. “The alternative is to become a spacefaring civilization and a multi-planetary species.” 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Mars has more than its own share of habitability issues, but Musk does not mention them, other than to say that, while Mars is “a little cold”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1C1EB1">
        <w:rPr>
          <w:sz w:val="10"/>
          <w:szCs w:val="10"/>
        </w:rPr>
        <w:t>WikiImages</w:t>
      </w:r>
      <w:proofErr w:type="spellEnd"/>
      <w:r w:rsidRPr="001C1EB1">
        <w:rPr>
          <w:sz w:val="10"/>
          <w:szCs w:val="10"/>
        </w:rPr>
        <w:t xml:space="preserve"> via </w:t>
      </w:r>
      <w:proofErr w:type="spellStart"/>
      <w:r w:rsidRPr="001C1EB1">
        <w:rPr>
          <w:sz w:val="10"/>
          <w:szCs w:val="10"/>
        </w:rPr>
        <w:t>Pixabay</w:t>
      </w:r>
      <w:proofErr w:type="spellEnd"/>
      <w:r w:rsidRPr="001C1EB1">
        <w:rPr>
          <w:sz w:val="10"/>
          <w:szCs w:val="10"/>
        </w:rPr>
        <w:t xml:space="preserve">) It’s all so simple. “We just need to change the populations because currently we have seven billion people on Earth and none on Mars.” And </w:t>
      </w:r>
      <w:proofErr w:type="gramStart"/>
      <w:r w:rsidRPr="001C1EB1">
        <w:rPr>
          <w:sz w:val="10"/>
          <w:szCs w:val="10"/>
        </w:rPr>
        <w:t>so</w:t>
      </w:r>
      <w:proofErr w:type="gramEnd"/>
      <w:r w:rsidRPr="001C1EB1">
        <w:rPr>
          <w:sz w:val="10"/>
          <w:szCs w:val="10"/>
        </w:rPr>
        <w:t xml:space="preserve"> the paper is primarily devoted to explaining how to solve that sole problem: how to lower the cost of a trip to Mars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w:t>
      </w:r>
      <w:r w:rsidRPr="00E70197">
        <w:t xml:space="preserve"> </w:t>
      </w:r>
      <w:r w:rsidRPr="00E70197">
        <w:rPr>
          <w:rStyle w:val="StyleUnderline"/>
        </w:rPr>
        <w:t xml:space="preserve">Well done, Elon. Or, rather, well done to all the engineers, logistical experts, and other workers who have done most of the labor, allowing SpaceX to revolutionize the business model of getting to space. </w:t>
      </w:r>
      <w:r w:rsidRPr="00894079">
        <w:rPr>
          <w:rStyle w:val="StyleUnderline"/>
          <w:highlight w:val="cyan"/>
        </w:rPr>
        <w:t>There</w:t>
      </w:r>
      <w:r w:rsidRPr="00E70197">
        <w:rPr>
          <w:rStyle w:val="StyleUnderline"/>
        </w:rPr>
        <w:t xml:space="preserve"> </w:t>
      </w:r>
      <w:r w:rsidRPr="00894079">
        <w:rPr>
          <w:rStyle w:val="StyleUnderline"/>
          <w:highlight w:val="cyan"/>
        </w:rPr>
        <w:t>is no</w:t>
      </w:r>
      <w:r w:rsidRPr="00E70197">
        <w:rPr>
          <w:rStyle w:val="StyleUnderline"/>
        </w:rPr>
        <w:t xml:space="preserve">t really any </w:t>
      </w:r>
      <w:r w:rsidRPr="00894079">
        <w:rPr>
          <w:rStyle w:val="StyleUnderline"/>
          <w:highlight w:val="cyan"/>
        </w:rPr>
        <w:t>mention of</w:t>
      </w:r>
      <w:r w:rsidRPr="00E70197">
        <w:rPr>
          <w:rStyle w:val="StyleUnderline"/>
        </w:rPr>
        <w:t xml:space="preserve"> the enormous </w:t>
      </w:r>
      <w:r w:rsidRPr="00894079">
        <w:rPr>
          <w:rStyle w:val="StyleUnderline"/>
          <w:highlight w:val="cyan"/>
        </w:rPr>
        <w:t>challenges</w:t>
      </w:r>
      <w:r w:rsidRPr="00E70197">
        <w:rPr>
          <w:rStyle w:val="StyleUnderline"/>
        </w:rPr>
        <w:t xml:space="preserve"> </w:t>
      </w:r>
      <w:r w:rsidRPr="00894079">
        <w:rPr>
          <w:rStyle w:val="StyleUnderline"/>
          <w:highlight w:val="cyan"/>
        </w:rPr>
        <w:t>of</w:t>
      </w:r>
      <w:r w:rsidRPr="00E70197">
        <w:rPr>
          <w:rStyle w:val="StyleUnderline"/>
        </w:rPr>
        <w:t xml:space="preserve"> the atmosphere’s</w:t>
      </w:r>
      <w:r w:rsidRPr="00894079">
        <w:rPr>
          <w:rStyle w:val="StyleUnderline"/>
          <w:highlight w:val="cyan"/>
        </w:rPr>
        <w:t xml:space="preserve"> low pressure and toxic composition</w:t>
      </w:r>
      <w:r w:rsidRPr="00E70197">
        <w:rPr>
          <w:rStyle w:val="StyleUnderline"/>
        </w:rPr>
        <w:t xml:space="preserve">, the preponderance of </w:t>
      </w:r>
      <w:r w:rsidRPr="00894079">
        <w:rPr>
          <w:rStyle w:val="StyleUnderline"/>
          <w:highlight w:val="cyan"/>
        </w:rPr>
        <w:t>deadly perchlorates in the soil, or the lack of magnetosphere to protect against solar and cosmic radiation</w:t>
      </w:r>
      <w:r w:rsidRPr="00E70197">
        <w:t xml:space="preserve">. </w:t>
      </w:r>
      <w:r w:rsidRPr="001C1EB1">
        <w:rPr>
          <w:sz w:val="10"/>
          <w:szCs w:val="10"/>
        </w:rPr>
        <w:t xml:space="preserve">The current atmosphere of Mars is too thin to support most life: its pressure is only about 1 percent that of Earth. Only </w:t>
      </w:r>
      <w:proofErr w:type="spellStart"/>
      <w:r w:rsidRPr="001C1EB1">
        <w:rPr>
          <w:sz w:val="10"/>
          <w:szCs w:val="10"/>
        </w:rPr>
        <w:t>hypopiezotolerant</w:t>
      </w:r>
      <w:proofErr w:type="spellEnd"/>
      <w:r w:rsidRPr="001C1EB1">
        <w:rPr>
          <w:sz w:val="10"/>
          <w:szCs w:val="10"/>
        </w:rPr>
        <w:t xml:space="preserve"> microbes (those that live in low-pressure environments), such as ones that are lofted by winds into Earth’s stratosphere, would be able to survive. The atmosphere is also 95 percent </w:t>
      </w:r>
      <w:r w:rsidRPr="001C1EB1">
        <w:rPr>
          <w:sz w:val="10"/>
          <w:szCs w:val="10"/>
        </w:rPr>
        <w:lastRenderedPageBreak/>
        <w:t xml:space="preserve">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w:t>
      </w:r>
      <w:proofErr w:type="gramStart"/>
      <w:r w:rsidRPr="001C1EB1">
        <w:rPr>
          <w:sz w:val="10"/>
          <w:szCs w:val="10"/>
        </w:rPr>
        <w:t>time period</w:t>
      </w:r>
      <w:proofErr w:type="gramEnd"/>
      <w:r w:rsidRPr="001C1EB1">
        <w:rPr>
          <w:sz w:val="10"/>
          <w:szCs w:val="10"/>
        </w:rPr>
        <w:t>, and who would pay for it. Same with the construction of an artificial magnetosphere. Dealing with the perchlorates alone would likely be profoundly more challenging and expensive than the relatively straightforward process of decarbonizing Earth’s economy</w:t>
      </w:r>
      <w:r w:rsidRPr="00E70197">
        <w:t xml:space="preserve">. </w:t>
      </w:r>
      <w:r w:rsidRPr="00E70197">
        <w:rPr>
          <w:rStyle w:val="StyleUnderline"/>
        </w:rPr>
        <w:t xml:space="preserve">A 2018 </w:t>
      </w:r>
      <w:r w:rsidRPr="00894079">
        <w:rPr>
          <w:rStyle w:val="StyleUnderline"/>
          <w:highlight w:val="cyan"/>
        </w:rPr>
        <w:t>NASA</w:t>
      </w:r>
      <w:r w:rsidRPr="00E70197">
        <w:rPr>
          <w:rStyle w:val="StyleUnderline"/>
        </w:rPr>
        <w:t xml:space="preserve"> study </w:t>
      </w:r>
      <w:r w:rsidRPr="00894079">
        <w:rPr>
          <w:rStyle w:val="StyleUnderline"/>
          <w:highlight w:val="cyan"/>
        </w:rPr>
        <w:t>found</w:t>
      </w:r>
      <w:r w:rsidRPr="00E70197">
        <w:rPr>
          <w:rStyle w:val="StyleUnderline"/>
        </w:rPr>
        <w:t xml:space="preserve"> that there is </w:t>
      </w:r>
      <w:r w:rsidRPr="00894079">
        <w:rPr>
          <w:rStyle w:val="StyleUnderline"/>
          <w:highlight w:val="cyan"/>
        </w:rPr>
        <w:t>insufficient</w:t>
      </w:r>
      <w:r w:rsidRPr="00E70197">
        <w:rPr>
          <w:rStyle w:val="StyleUnderline"/>
        </w:rPr>
        <w:t xml:space="preserve"> </w:t>
      </w:r>
      <w:r w:rsidRPr="00894079">
        <w:rPr>
          <w:rStyle w:val="StyleUnderline"/>
          <w:highlight w:val="cyan"/>
        </w:rPr>
        <w:t>CO2</w:t>
      </w:r>
      <w:r w:rsidRPr="00E70197">
        <w:rPr>
          <w:rStyle w:val="StyleUnderline"/>
        </w:rPr>
        <w:t xml:space="preserve"> and </w:t>
      </w:r>
      <w:r w:rsidRPr="00894079">
        <w:rPr>
          <w:rStyle w:val="StyleUnderline"/>
          <w:highlight w:val="cyan"/>
        </w:rPr>
        <w:t>H2O</w:t>
      </w:r>
      <w:r w:rsidRPr="00E70197">
        <w:rPr>
          <w:rStyle w:val="StyleUnderline"/>
        </w:rPr>
        <w:t xml:space="preserve"> </w:t>
      </w:r>
      <w:r w:rsidRPr="001C1EB1">
        <w:rPr>
          <w:sz w:val="10"/>
          <w:szCs w:val="10"/>
        </w:rPr>
        <w:t>from the Martian soil, polar ice caps, and minerals in the upper crust to get anywhere close to thickening the atmosphere and using it like a blanket to warm up the planet. All these sources combined would still only boost the pressure to about 7 percent of that of Earth.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w:t>
      </w:r>
      <w:r w:rsidRPr="00E70197">
        <w:rPr>
          <w:rStyle w:val="StyleUnderline"/>
        </w:rPr>
        <w:t xml:space="preserve"> Again, these are fantastical </w:t>
      </w:r>
      <w:r w:rsidRPr="005A0CA5">
        <w:rPr>
          <w:rStyle w:val="StyleUnderline"/>
          <w:highlight w:val="cyan"/>
        </w:rPr>
        <w:t>ideas</w:t>
      </w:r>
      <w:r w:rsidRPr="00E70197">
        <w:rPr>
          <w:rStyle w:val="StyleUnderline"/>
        </w:rPr>
        <w:t xml:space="preserve"> that </w:t>
      </w:r>
      <w:r w:rsidRPr="005A0CA5">
        <w:rPr>
          <w:rStyle w:val="StyleUnderline"/>
          <w:highlight w:val="cyan"/>
        </w:rPr>
        <w:t xml:space="preserve">will be impractical </w:t>
      </w:r>
      <w:r w:rsidRPr="00E70197">
        <w:rPr>
          <w:rStyle w:val="StyleUnderline"/>
        </w:rPr>
        <w:t xml:space="preserve">for many, many generations yet to come. </w:t>
      </w:r>
      <w:r w:rsidRPr="00E70197">
        <w:t xml:space="preserve">NASA astronauts in space. (NASA) </w:t>
      </w:r>
      <w:r w:rsidRPr="00E70197">
        <w:rPr>
          <w:rStyle w:val="StyleUnderline"/>
        </w:rPr>
        <w:t xml:space="preserve">And there is likely </w:t>
      </w:r>
      <w:r w:rsidRPr="005A0CA5">
        <w:rPr>
          <w:rStyle w:val="StyleUnderline"/>
          <w:highlight w:val="cyan"/>
        </w:rPr>
        <w:t xml:space="preserve">no way of </w:t>
      </w:r>
      <w:r w:rsidRPr="00E70197">
        <w:rPr>
          <w:rStyle w:val="StyleUnderline"/>
        </w:rPr>
        <w:t xml:space="preserve">ever </w:t>
      </w:r>
      <w:r w:rsidRPr="005A0CA5">
        <w:rPr>
          <w:rStyle w:val="StyleUnderline"/>
          <w:highlight w:val="cyan"/>
        </w:rPr>
        <w:t>overcoming Mars’s</w:t>
      </w:r>
      <w:r w:rsidRPr="00E70197">
        <w:rPr>
          <w:rStyle w:val="StyleUnderline"/>
        </w:rPr>
        <w:t xml:space="preserve"> low </w:t>
      </w:r>
      <w:r w:rsidRPr="005A0CA5">
        <w:rPr>
          <w:rStyle w:val="StyleUnderline"/>
          <w:highlight w:val="cyan"/>
        </w:rPr>
        <w:t>gravity</w:t>
      </w:r>
      <w:r w:rsidRPr="00E70197">
        <w:t xml:space="preserve">. </w:t>
      </w:r>
      <w:r w:rsidRPr="001C1EB1">
        <w:rPr>
          <w:sz w:val="10"/>
          <w:szCs w:val="10"/>
        </w:rPr>
        <w:t>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w:t>
      </w:r>
      <w:r w:rsidRPr="00E70197">
        <w:t xml:space="preserve"> </w:t>
      </w:r>
      <w:r w:rsidRPr="005A0CA5">
        <w:rPr>
          <w:rStyle w:val="StyleUnderline"/>
          <w:highlight w:val="cyan"/>
        </w:rPr>
        <w:t>0G is extremely bad for human health</w:t>
      </w:r>
      <w:r w:rsidRPr="00E70197">
        <w:t xml:space="preserve">. </w:t>
      </w:r>
      <w:r w:rsidRPr="001C1EB1">
        <w:rPr>
          <w:sz w:val="10"/>
          <w:szCs w:val="10"/>
        </w:rPr>
        <w:t xml:space="preserve">Muscles atrophy. Tendons and ligaments begin to fail. Facial and finger muscles, which cannot be worked out via onboard gyms or treadmills, weaken. The spine lengthens, with astronauts gaining an inch or two in height and suffering from back pain. Bones demineralize, losing density at a rate of 1 percent per month. As Christopher </w:t>
      </w:r>
      <w:proofErr w:type="spellStart"/>
      <w:r w:rsidRPr="001C1EB1">
        <w:rPr>
          <w:sz w:val="10"/>
          <w:szCs w:val="10"/>
        </w:rPr>
        <w:t>Wanjek</w:t>
      </w:r>
      <w:proofErr w:type="spellEnd"/>
      <w:r w:rsidRPr="001C1EB1">
        <w:rPr>
          <w:sz w:val="10"/>
          <w:szCs w:val="10"/>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1C1EB1">
        <w:rPr>
          <w:sz w:val="10"/>
          <w:szCs w:val="10"/>
        </w:rPr>
        <w:t>Wanjek</w:t>
      </w:r>
      <w:proofErr w:type="spellEnd"/>
      <w:r w:rsidRPr="001C1EB1">
        <w:rPr>
          <w:sz w:val="10"/>
          <w:szCs w:val="10"/>
        </w:rPr>
        <w:t xml:space="preserve"> writes how the rate of vision loss is such that a crew to Mars would need to pack eyeglasses with various prescriptions for “each phase of their gradual, inevitable, and permanent vision loss.” Kidneys get confused by blood not being where it’s supposed to be and think there is an excess, so they start to remove what they believe to be excess water. The blood thickens, driving a reduced production of red blood cells, which in turn drives anemia, shortness of breath, lethargy, and greater likelihood of infection. Perhaps worst of all, brain compression resulting from microgravity negatively impacts regions responsible for fine motor movement and executive function — deteriorations that could be permanent. 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It is for this reason that Venus, with its gravity not too far off that of Earth, may </w:t>
      </w:r>
      <w:proofErr w:type="gramStart"/>
      <w:r w:rsidRPr="001C1EB1">
        <w:rPr>
          <w:sz w:val="10"/>
          <w:szCs w:val="10"/>
        </w:rPr>
        <w:t>actually be</w:t>
      </w:r>
      <w:proofErr w:type="gramEnd"/>
      <w:r w:rsidRPr="001C1EB1">
        <w:rPr>
          <w:sz w:val="10"/>
          <w:szCs w:val="10"/>
        </w:rPr>
        <w:t xml:space="preserve"> a better terraforming candidate than Mars — one day — despite its currently inhospitable atmosphere. The Real Business of SpaceX Isn’t Mars One </w:t>
      </w:r>
      <w:proofErr w:type="gramStart"/>
      <w:r w:rsidRPr="001C1EB1">
        <w:rPr>
          <w:sz w:val="10"/>
          <w:szCs w:val="10"/>
        </w:rPr>
        <w:t>has to</w:t>
      </w:r>
      <w:proofErr w:type="gramEnd"/>
      <w:r w:rsidRPr="001C1EB1">
        <w:rPr>
          <w:sz w:val="10"/>
          <w:szCs w:val="10"/>
        </w:rPr>
        <w:t xml:space="preserve"> suspect that Musk knows all this. We have a hint of this when, at one point in his paper</w:t>
      </w:r>
      <w:r w:rsidRPr="00E70197">
        <w:rPr>
          <w:rStyle w:val="StyleUnderline"/>
        </w:rPr>
        <w:t xml:space="preserve">, </w:t>
      </w:r>
      <w:r w:rsidRPr="005A0CA5">
        <w:rPr>
          <w:rStyle w:val="StyleUnderline"/>
          <w:highlight w:val="cyan"/>
        </w:rPr>
        <w:t>Musk</w:t>
      </w:r>
      <w:r w:rsidRPr="00E70197">
        <w:rPr>
          <w:rStyle w:val="StyleUnderline"/>
        </w:rPr>
        <w:t xml:space="preserve"> </w:t>
      </w:r>
      <w:r w:rsidRPr="005A0CA5">
        <w:rPr>
          <w:rStyle w:val="StyleUnderline"/>
          <w:highlight w:val="cyan"/>
        </w:rPr>
        <w:t>concedes</w:t>
      </w:r>
      <w:r w:rsidRPr="00E70197">
        <w:rPr>
          <w:rStyle w:val="StyleUnderline"/>
        </w:rPr>
        <w:t xml:space="preserve"> that it </w:t>
      </w:r>
      <w:r w:rsidRPr="005A0CA5">
        <w:rPr>
          <w:rStyle w:val="StyleUnderline"/>
          <w:highlight w:val="cyan"/>
        </w:rPr>
        <w:t>will be difficult to fund his vision</w:t>
      </w:r>
      <w:r w:rsidRPr="00E70197">
        <w:rPr>
          <w:rStyle w:val="StyleUnderline"/>
        </w:rPr>
        <w:t xml:space="preserve"> just by slashing the cost of getting to space. He admits that </w:t>
      </w:r>
      <w:r w:rsidRPr="005A0CA5">
        <w:rPr>
          <w:rStyle w:val="StyleUnderline"/>
          <w:highlight w:val="cyan"/>
        </w:rPr>
        <w:t>SpaceX expects</w:t>
      </w:r>
      <w:r w:rsidRPr="00E70197">
        <w:rPr>
          <w:rStyle w:val="StyleUnderline"/>
        </w:rPr>
        <w:t xml:space="preserve"> to generate </w:t>
      </w:r>
      <w:r w:rsidRPr="005A0CA5">
        <w:rPr>
          <w:rStyle w:val="StyleUnderline"/>
          <w:highlight w:val="cyan"/>
        </w:rPr>
        <w:t>substantial cash flow</w:t>
      </w:r>
      <w:r w:rsidRPr="00E70197">
        <w:rPr>
          <w:rStyle w:val="StyleUnderline"/>
        </w:rPr>
        <w:t xml:space="preserve"> from launching lots of </w:t>
      </w:r>
      <w:r w:rsidRPr="001C1EB1">
        <w:rPr>
          <w:sz w:val="10"/>
          <w:szCs w:val="10"/>
        </w:rPr>
        <w:t>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a self-sustaining</w:t>
      </w:r>
      <w:r w:rsidRPr="00E70197">
        <w:rPr>
          <w:rStyle w:val="StyleUnderline"/>
        </w:rPr>
        <w:t xml:space="preserve"> </w:t>
      </w:r>
      <w:r w:rsidRPr="005A0CA5">
        <w:rPr>
          <w:rStyle w:val="StyleUnderline"/>
          <w:highlight w:val="cyan"/>
        </w:rPr>
        <w:t>Martian</w:t>
      </w:r>
      <w:r w:rsidRPr="00E70197">
        <w:rPr>
          <w:rStyle w:val="StyleUnderline"/>
        </w:rPr>
        <w:t xml:space="preserve"> </w:t>
      </w:r>
      <w:r w:rsidRPr="005A0CA5">
        <w:rPr>
          <w:rStyle w:val="StyleUnderline"/>
          <w:highlight w:val="cyan"/>
        </w:rPr>
        <w:t>city</w:t>
      </w:r>
      <w:r w:rsidRPr="00E70197">
        <w:rPr>
          <w:rStyle w:val="StyleUnderline"/>
        </w:rPr>
        <w:t xml:space="preserve"> </w:t>
      </w:r>
      <w:r w:rsidRPr="005A0CA5">
        <w:rPr>
          <w:rStyle w:val="StyleUnderline"/>
          <w:highlight w:val="cyan"/>
        </w:rPr>
        <w:t>is</w:t>
      </w:r>
      <w:r w:rsidRPr="00E70197">
        <w:rPr>
          <w:rStyle w:val="StyleUnderline"/>
        </w:rPr>
        <w:t xml:space="preserve"> all just </w:t>
      </w:r>
      <w:r w:rsidRPr="005A0CA5">
        <w:rPr>
          <w:rStyle w:val="StyleUnderline"/>
          <w:highlight w:val="cyan"/>
        </w:rPr>
        <w:t>a</w:t>
      </w:r>
      <w:r w:rsidRPr="00E70197">
        <w:rPr>
          <w:rStyle w:val="StyleUnderline"/>
        </w:rPr>
        <w:t xml:space="preserve">n impressive </w:t>
      </w:r>
      <w:r w:rsidRPr="005A0CA5">
        <w:rPr>
          <w:rStyle w:val="StyleUnderline"/>
          <w:highlight w:val="cyan"/>
        </w:rPr>
        <w:t xml:space="preserve">marketing maneuver taking advantage of </w:t>
      </w:r>
      <w:r w:rsidRPr="00E70197">
        <w:rPr>
          <w:rStyle w:val="StyleUnderline"/>
        </w:rPr>
        <w:t xml:space="preserve">most </w:t>
      </w:r>
      <w:r w:rsidRPr="005A0CA5">
        <w:rPr>
          <w:rStyle w:val="StyleUnderline"/>
          <w:highlight w:val="cyan"/>
        </w:rPr>
        <w:t>people’s</w:t>
      </w:r>
      <w:r w:rsidRPr="00E70197">
        <w:rPr>
          <w:rStyle w:val="StyleUnderline"/>
        </w:rPr>
        <w:t xml:space="preserve"> </w:t>
      </w:r>
      <w:r w:rsidRPr="005A0CA5">
        <w:rPr>
          <w:rStyle w:val="StyleUnderline"/>
          <w:highlight w:val="cyan"/>
        </w:rPr>
        <w:t>sense</w:t>
      </w:r>
      <w:r w:rsidRPr="00E70197">
        <w:rPr>
          <w:rStyle w:val="StyleUnderline"/>
        </w:rPr>
        <w:t xml:space="preserve"> of </w:t>
      </w:r>
      <w:r w:rsidRPr="005A0CA5">
        <w:rPr>
          <w:rStyle w:val="StyleUnderline"/>
          <w:highlight w:val="cyan"/>
        </w:rPr>
        <w:t>adventure</w:t>
      </w:r>
      <w:r w:rsidRPr="00E70197">
        <w:rPr>
          <w:rStyle w:val="StyleUnderline"/>
        </w:rPr>
        <w:t xml:space="preserve"> and wonder; of our species’ ancient need to wander and explore. The </w:t>
      </w:r>
      <w:r w:rsidRPr="005A0CA5">
        <w:rPr>
          <w:rStyle w:val="StyleUnderline"/>
          <w:highlight w:val="cyan"/>
        </w:rPr>
        <w:t>real business</w:t>
      </w:r>
      <w:r w:rsidRPr="00E70197">
        <w:rPr>
          <w:rStyle w:val="StyleUnderline"/>
        </w:rPr>
        <w:t xml:space="preserve"> of </w:t>
      </w:r>
      <w:r w:rsidRPr="005A0CA5">
        <w:rPr>
          <w:rStyle w:val="StyleUnderline"/>
          <w:highlight w:val="cyan"/>
        </w:rPr>
        <w:t>SpaceX</w:t>
      </w:r>
      <w:r w:rsidRPr="00E70197">
        <w:rPr>
          <w:rStyle w:val="StyleUnderline"/>
        </w:rPr>
        <w:t xml:space="preserve"> </w:t>
      </w:r>
      <w:r w:rsidRPr="005A0CA5">
        <w:rPr>
          <w:rStyle w:val="StyleUnderline"/>
          <w:highlight w:val="cyan"/>
        </w:rPr>
        <w:t>was</w:t>
      </w:r>
      <w:r w:rsidRPr="00E70197">
        <w:rPr>
          <w:rStyle w:val="StyleUnderline"/>
        </w:rPr>
        <w:t xml:space="preserve"> </w:t>
      </w:r>
      <w:r w:rsidRPr="005A0CA5">
        <w:rPr>
          <w:rStyle w:val="StyleUnderline"/>
          <w:highlight w:val="cyan"/>
        </w:rPr>
        <w:t>never</w:t>
      </w:r>
      <w:r w:rsidRPr="00E70197">
        <w:rPr>
          <w:rStyle w:val="StyleUnderline"/>
        </w:rPr>
        <w:t xml:space="preserve"> a </w:t>
      </w:r>
      <w:r w:rsidRPr="005A0CA5">
        <w:rPr>
          <w:rStyle w:val="StyleUnderline"/>
          <w:highlight w:val="cyan"/>
        </w:rPr>
        <w:t>Martian colony</w:t>
      </w:r>
      <w:r w:rsidRPr="00E70197">
        <w:rPr>
          <w:rStyle w:val="StyleUnderline"/>
        </w:rPr>
        <w:t xml:space="preserve"> but </w:t>
      </w:r>
      <w:r w:rsidRPr="005A0CA5">
        <w:rPr>
          <w:rStyle w:val="StyleUnderline"/>
          <w:highlight w:val="cyan"/>
        </w:rPr>
        <w:t>rather</w:t>
      </w:r>
      <w:r w:rsidRPr="00E70197">
        <w:rPr>
          <w:rStyle w:val="StyleUnderline"/>
        </w:rPr>
        <w:t xml:space="preserve"> </w:t>
      </w:r>
      <w:r w:rsidRPr="005A0CA5">
        <w:rPr>
          <w:rStyle w:val="StyleUnderline"/>
          <w:highlight w:val="cyan"/>
        </w:rPr>
        <w:t>servicing</w:t>
      </w:r>
      <w:r w:rsidRPr="00E70197">
        <w:rPr>
          <w:rStyle w:val="StyleUnderline"/>
        </w:rPr>
        <w:t xml:space="preserve"> </w:t>
      </w:r>
      <w:r w:rsidRPr="005A0CA5">
        <w:rPr>
          <w:rStyle w:val="StyleUnderline"/>
          <w:highlight w:val="cyan"/>
        </w:rPr>
        <w:t>a mature satellite market</w:t>
      </w:r>
      <w:r w:rsidRPr="00E70197">
        <w:rPr>
          <w:rStyle w:val="StyleUnderline"/>
        </w:rPr>
        <w:t xml:space="preserve">, </w:t>
      </w:r>
      <w:r w:rsidRPr="005A0CA5">
        <w:rPr>
          <w:rStyle w:val="StyleUnderline"/>
          <w:highlight w:val="cyan"/>
        </w:rPr>
        <w:t>stealing government space contract</w:t>
      </w:r>
      <w:r w:rsidRPr="00E70197">
        <w:rPr>
          <w:rStyle w:val="StyleUnderline"/>
        </w:rPr>
        <w:t xml:space="preserve">s </w:t>
      </w:r>
      <w:r w:rsidRPr="001C1EB1">
        <w:rPr>
          <w:sz w:val="10"/>
          <w:szCs w:val="10"/>
        </w:rPr>
        <w:t>from the likes of Boeing, and kicking off a terrestrial rocket transport sector. The dream of Mars is, in this case, not really any different from the adman’s fiction of romance and aspiration that sells a can of Pepsi or a Jeep. 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Because</w:t>
      </w:r>
      <w:r w:rsidRPr="00E70197">
        <w:rPr>
          <w:rStyle w:val="StyleUnderline"/>
        </w:rPr>
        <w:t xml:space="preserve"> </w:t>
      </w:r>
      <w:r w:rsidRPr="00590CE0">
        <w:rPr>
          <w:rStyle w:val="StyleUnderline"/>
          <w:highlight w:val="cyan"/>
        </w:rPr>
        <w:t>humans</w:t>
      </w:r>
      <w:r w:rsidRPr="00E70197">
        <w:rPr>
          <w:rStyle w:val="StyleUnderline"/>
        </w:rPr>
        <w:t xml:space="preserve"> do </w:t>
      </w:r>
      <w:r w:rsidRPr="00590CE0">
        <w:rPr>
          <w:rStyle w:val="StyleUnderline"/>
          <w:highlight w:val="cyan"/>
        </w:rPr>
        <w:t>need to exit Earth</w:t>
      </w:r>
      <w:r w:rsidRPr="00E70197">
        <w:rPr>
          <w:rStyle w:val="StyleUnderline"/>
        </w:rPr>
        <w:t xml:space="preserve"> at some point </w:t>
      </w:r>
      <w:proofErr w:type="gramStart"/>
      <w:r w:rsidRPr="00E70197">
        <w:rPr>
          <w:rStyle w:val="StyleUnderline"/>
        </w:rPr>
        <w:t xml:space="preserve">in order </w:t>
      </w:r>
      <w:r w:rsidRPr="00590CE0">
        <w:rPr>
          <w:rStyle w:val="StyleUnderline"/>
          <w:highlight w:val="cyan"/>
        </w:rPr>
        <w:t>to</w:t>
      </w:r>
      <w:proofErr w:type="gramEnd"/>
      <w:r w:rsidRPr="00590CE0">
        <w:rPr>
          <w:rStyle w:val="StyleUnderline"/>
          <w:highlight w:val="cyan"/>
        </w:rPr>
        <w:t xml:space="preserve"> maintain the species</w:t>
      </w:r>
      <w:r w:rsidRPr="00E70197">
        <w:rPr>
          <w:rStyle w:val="StyleUnderline"/>
        </w:rPr>
        <w:t xml:space="preserve">, if we are to establish genuinely self-sustaining colonies, then </w:t>
      </w:r>
      <w:r w:rsidRPr="00590CE0">
        <w:rPr>
          <w:rStyle w:val="StyleUnderline"/>
          <w:highlight w:val="cyan"/>
        </w:rPr>
        <w:t>terraforming</w:t>
      </w:r>
      <w:r w:rsidRPr="00E70197">
        <w:rPr>
          <w:rStyle w:val="StyleUnderline"/>
        </w:rPr>
        <w:t xml:space="preserve"> </w:t>
      </w:r>
      <w:r w:rsidRPr="00590CE0">
        <w:rPr>
          <w:rStyle w:val="StyleUnderline"/>
          <w:highlight w:val="cyan"/>
        </w:rPr>
        <w:t>will</w:t>
      </w:r>
      <w:r w:rsidRPr="00E70197">
        <w:rPr>
          <w:rStyle w:val="StyleUnderline"/>
        </w:rPr>
        <w:t xml:space="preserve"> likely </w:t>
      </w:r>
      <w:r w:rsidRPr="00590CE0">
        <w:rPr>
          <w:rStyle w:val="StyleUnderline"/>
          <w:highlight w:val="cyan"/>
        </w:rPr>
        <w:t>be necessary</w:t>
      </w:r>
      <w:r w:rsidRPr="00E70197">
        <w:rPr>
          <w:rStyle w:val="StyleUnderline"/>
        </w:rPr>
        <w:t xml:space="preserve"> </w:t>
      </w:r>
      <w:r w:rsidRPr="001C1EB1">
        <w:rPr>
          <w:sz w:val="10"/>
          <w:szCs w:val="10"/>
        </w:rPr>
        <w:t xml:space="preserve">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1C1EB1">
        <w:rPr>
          <w:sz w:val="10"/>
          <w:szCs w:val="10"/>
        </w:rPr>
        <w:t>riverless</w:t>
      </w:r>
      <w:proofErr w:type="spellEnd"/>
      <w:r w:rsidRPr="001C1EB1">
        <w:rPr>
          <w:sz w:val="10"/>
          <w:szCs w:val="10"/>
        </w:rPr>
        <w:t xml:space="preserve"> Starship Enterprise would leave its inhabitants very sick before too long. How much of our ecology do we need to take with us, though? We just don’t know yet. The science of ecology is very much still a young discipline. This is where fantastical science-fiction conceptions of vast ships made from hollowed out asteroids and packed with different biomes fills the gap of what we do not know. Likewise for novels like Becky </w:t>
      </w:r>
      <w:proofErr w:type="spellStart"/>
      <w:r w:rsidRPr="001C1EB1">
        <w:rPr>
          <w:sz w:val="10"/>
          <w:szCs w:val="10"/>
        </w:rPr>
        <w:t>Chambers’s</w:t>
      </w:r>
      <w:proofErr w:type="spellEnd"/>
      <w:r w:rsidRPr="001C1EB1">
        <w:rPr>
          <w:sz w:val="10"/>
          <w:szCs w:val="10"/>
        </w:rPr>
        <w:t xml:space="preserve"> To be Taught, if Fortunate, in which, instead of terraforming other worlds, adapting them to our needs, we genetically alter our bodies via “</w:t>
      </w:r>
      <w:proofErr w:type="spellStart"/>
      <w:r w:rsidRPr="001C1EB1">
        <w:rPr>
          <w:sz w:val="10"/>
          <w:szCs w:val="10"/>
        </w:rPr>
        <w:t>somaforming</w:t>
      </w:r>
      <w:proofErr w:type="spellEnd"/>
      <w:r w:rsidRPr="001C1EB1">
        <w:rPr>
          <w:sz w:val="10"/>
          <w:szCs w:val="10"/>
        </w:rPr>
        <w:t>” to adapt ourselves to their conditions.</w:t>
      </w:r>
      <w:r w:rsidRPr="00E70197">
        <w:t xml:space="preserve"> </w:t>
      </w:r>
      <w:r w:rsidRPr="00E70197">
        <w:rPr>
          <w:rStyle w:val="StyleUnderline"/>
        </w:rPr>
        <w:t xml:space="preserve">Plainly, then, </w:t>
      </w:r>
      <w:r w:rsidRPr="00590CE0">
        <w:rPr>
          <w:rStyle w:val="StyleUnderline"/>
          <w:highlight w:val="cyan"/>
        </w:rPr>
        <w:t>there is no rush for</w:t>
      </w:r>
      <w:r w:rsidRPr="00E70197">
        <w:rPr>
          <w:rStyle w:val="StyleUnderline"/>
        </w:rPr>
        <w:t xml:space="preserve"> any of </w:t>
      </w:r>
      <w:r w:rsidRPr="00590CE0">
        <w:rPr>
          <w:rStyle w:val="StyleUnderline"/>
          <w:highlight w:val="cyan"/>
        </w:rPr>
        <w:t>this</w:t>
      </w:r>
      <w:r w:rsidRPr="00E70197">
        <w:rPr>
          <w:rStyle w:val="StyleUnderline"/>
        </w:rPr>
        <w:t xml:space="preserve">, even as there is a moral imperative for us, one day in the distant future, to permanently exit Earth. Our </w:t>
      </w:r>
      <w:r w:rsidRPr="00590CE0">
        <w:rPr>
          <w:rStyle w:val="StyleUnderline"/>
          <w:highlight w:val="cyan"/>
        </w:rPr>
        <w:t>colonization of</w:t>
      </w:r>
      <w:r w:rsidRPr="00E70197">
        <w:rPr>
          <w:rStyle w:val="StyleUnderline"/>
        </w:rPr>
        <w:t xml:space="preserve"> other </w:t>
      </w:r>
      <w:r w:rsidRPr="00590CE0">
        <w:rPr>
          <w:rStyle w:val="StyleUnderline"/>
          <w:highlight w:val="cyan"/>
        </w:rPr>
        <w:t>worlds</w:t>
      </w:r>
      <w:r w:rsidRPr="00E70197">
        <w:rPr>
          <w:rStyle w:val="StyleUnderline"/>
        </w:rPr>
        <w:t xml:space="preserve"> is akin to the building of the grandest cathedral we have ever envisaged: a project that </w:t>
      </w:r>
      <w:r w:rsidRPr="00590CE0">
        <w:rPr>
          <w:rStyle w:val="StyleUnderline"/>
          <w:highlight w:val="cyan"/>
        </w:rPr>
        <w:t xml:space="preserve">will take </w:t>
      </w:r>
      <w:r w:rsidRPr="00E70197">
        <w:rPr>
          <w:rStyle w:val="StyleUnderline"/>
        </w:rPr>
        <w:t xml:space="preserve">centuries, or more likely </w:t>
      </w:r>
      <w:r w:rsidRPr="00590CE0">
        <w:rPr>
          <w:rStyle w:val="StyleUnderline"/>
          <w:highlight w:val="cyan"/>
        </w:rPr>
        <w:t>millennia</w:t>
      </w:r>
      <w:r w:rsidRPr="00E70197">
        <w:rPr>
          <w:rStyle w:val="StyleUnderline"/>
        </w:rPr>
        <w:t xml:space="preserve">, many millennia. This is </w:t>
      </w:r>
      <w:r w:rsidRPr="00590CE0">
        <w:rPr>
          <w:rStyle w:val="StyleUnderline"/>
          <w:highlight w:val="cyan"/>
        </w:rPr>
        <w:t>nothing that a private company can deliver</w:t>
      </w:r>
      <w:r w:rsidRPr="00E70197">
        <w:rPr>
          <w:rStyle w:val="StyleUnderline"/>
        </w:rPr>
        <w:t xml:space="preserve">. There is </w:t>
      </w:r>
      <w:r w:rsidRPr="00590CE0">
        <w:rPr>
          <w:rStyle w:val="StyleUnderline"/>
          <w:highlight w:val="cyan"/>
        </w:rPr>
        <w:t>no near-term return on investment</w:t>
      </w:r>
      <w:r w:rsidRPr="00E70197">
        <w:rPr>
          <w:rStyle w:val="StyleUnderline"/>
        </w:rPr>
        <w:t xml:space="preserve">; indeed, there is no aim </w:t>
      </w:r>
      <w:r w:rsidRPr="00590CE0">
        <w:rPr>
          <w:rStyle w:val="StyleUnderline"/>
          <w:highlight w:val="cyan"/>
        </w:rPr>
        <w:t>of profitability</w:t>
      </w:r>
      <w:r w:rsidRPr="00E70197">
        <w:rPr>
          <w:rStyle w:val="StyleUnderline"/>
        </w:rPr>
        <w:t xml:space="preserve"> at all, </w:t>
      </w:r>
      <w:r w:rsidRPr="00590CE0">
        <w:rPr>
          <w:rStyle w:val="StyleUnderline"/>
          <w:highlight w:val="cyan"/>
        </w:rPr>
        <w:t>but</w:t>
      </w:r>
      <w:r w:rsidRPr="00E70197">
        <w:rPr>
          <w:rStyle w:val="StyleUnderline"/>
        </w:rPr>
        <w:t xml:space="preserve"> rather of </w:t>
      </w:r>
      <w:r w:rsidRPr="00590CE0">
        <w:rPr>
          <w:rStyle w:val="StyleUnderline"/>
          <w:highlight w:val="cyan"/>
        </w:rPr>
        <w:t>our species’ survival</w:t>
      </w:r>
      <w:r w:rsidRPr="00E70197">
        <w:rPr>
          <w:rStyle w:val="StyleUnderline"/>
        </w:rPr>
        <w:t xml:space="preserve"> through the eons.</w:t>
      </w:r>
    </w:p>
    <w:p w14:paraId="71B08561" w14:textId="77777777" w:rsidR="003F3F7B" w:rsidRPr="00E70197" w:rsidRDefault="003F3F7B" w:rsidP="003F3F7B">
      <w:pPr>
        <w:pStyle w:val="Heading4"/>
      </w:pPr>
      <w:r w:rsidRPr="00E70197">
        <w:t>Privatization of space travel makes it politically polarizing and drains public support.</w:t>
      </w:r>
    </w:p>
    <w:p w14:paraId="1BF9CA8F" w14:textId="1E44606B" w:rsidR="003F3F7B" w:rsidRPr="00E70197" w:rsidRDefault="003F3F7B" w:rsidP="003F3F7B">
      <w:r w:rsidRPr="00E70197">
        <w:rPr>
          <w:rStyle w:val="Style13ptBold"/>
        </w:rPr>
        <w:t xml:space="preserve">Phillips 20 </w:t>
      </w:r>
      <w:r w:rsidRPr="00E70197">
        <w:t xml:space="preserve">[(Leigh, science writer and EU affairs journalist, author of Austerity Ecology &amp; the Collapse-Porn Addicts.) “We Don’t Need Elon Musk to Explore the Solar System,” May 8, 2021, https://jacobinmag.com/2021/05/elon-musk-space-exploration-mars-colonization] </w:t>
      </w:r>
      <w:r w:rsidR="00771AD5">
        <w:t xml:space="preserve"> </w:t>
      </w:r>
    </w:p>
    <w:p w14:paraId="58DC8E37" w14:textId="77777777" w:rsidR="003F3F7B" w:rsidRPr="001C1EB1" w:rsidRDefault="003F3F7B" w:rsidP="003F3F7B">
      <w:pPr>
        <w:rPr>
          <w:sz w:val="10"/>
          <w:szCs w:val="10"/>
        </w:rPr>
      </w:pPr>
      <w:r w:rsidRPr="00E70197">
        <w:rPr>
          <w:rStyle w:val="StyleUnderline"/>
        </w:rPr>
        <w:t xml:space="preserve">Elon Musk is right to dream of humanity’s future as a multi-planet species. However, the multigenerational, millennia-long project of </w:t>
      </w:r>
      <w:r w:rsidRPr="00590CE0">
        <w:rPr>
          <w:rStyle w:val="StyleUnderline"/>
          <w:b/>
          <w:iCs/>
          <w:highlight w:val="cyan"/>
        </w:rPr>
        <w:t xml:space="preserve">space colonization will be a public-sector endeavor, or it will not happen. </w:t>
      </w:r>
      <w:r w:rsidRPr="001C1EB1">
        <w:rPr>
          <w:sz w:val="10"/>
          <w:szCs w:val="10"/>
        </w:rPr>
        <w:t xml:space="preserve">Elon Musk, the third-richest man in the world, CEO of </w:t>
      </w:r>
      <w:proofErr w:type="gramStart"/>
      <w:r w:rsidRPr="001C1EB1">
        <w:rPr>
          <w:sz w:val="10"/>
          <w:szCs w:val="10"/>
        </w:rPr>
        <w:t>SpaceX</w:t>
      </w:r>
      <w:proofErr w:type="gramEnd"/>
      <w:r w:rsidRPr="001C1EB1">
        <w:rPr>
          <w:sz w:val="10"/>
          <w:szCs w:val="10"/>
        </w:rPr>
        <w:t xml:space="preserve"> and Tesla (and dabbler in online </w:t>
      </w:r>
      <w:proofErr w:type="spellStart"/>
      <w:r w:rsidRPr="001C1EB1">
        <w:rPr>
          <w:sz w:val="10"/>
          <w:szCs w:val="10"/>
        </w:rPr>
        <w:t>edgelord</w:t>
      </w:r>
      <w:proofErr w:type="spellEnd"/>
      <w:r w:rsidRPr="001C1EB1">
        <w:rPr>
          <w:sz w:val="10"/>
          <w:szCs w:val="10"/>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1C1EB1">
        <w:rPr>
          <w:sz w:val="10"/>
          <w:szCs w:val="10"/>
        </w:rPr>
        <w:t>centibillionaire</w:t>
      </w:r>
      <w:proofErr w:type="spellEnd"/>
      <w:r w:rsidRPr="001C1EB1">
        <w:rPr>
          <w:sz w:val="10"/>
          <w:szCs w:val="10"/>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1C1EB1">
        <w:rPr>
          <w:sz w:val="10"/>
          <w:szCs w:val="10"/>
        </w:rPr>
        <w:t>centibillions</w:t>
      </w:r>
      <w:proofErr w:type="spellEnd"/>
      <w:r w:rsidRPr="001C1EB1">
        <w:rPr>
          <w:sz w:val="10"/>
          <w:szCs w:val="10"/>
        </w:rPr>
        <w:t xml:space="preserve">, there simply should not be </w:t>
      </w:r>
      <w:proofErr w:type="spellStart"/>
      <w:r w:rsidRPr="001C1EB1">
        <w:rPr>
          <w:sz w:val="10"/>
          <w:szCs w:val="10"/>
        </w:rPr>
        <w:t>centibillionaires</w:t>
      </w:r>
      <w:proofErr w:type="spellEnd"/>
      <w:r w:rsidRPr="001C1EB1">
        <w:rPr>
          <w:sz w:val="10"/>
          <w:szCs w:val="10"/>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A democratic and</w:t>
      </w:r>
      <w:r w:rsidRPr="00E70197">
        <w:rPr>
          <w:rStyle w:val="StyleUnderline"/>
        </w:rPr>
        <w:t xml:space="preserve"> </w:t>
      </w:r>
      <w:r w:rsidRPr="00590CE0">
        <w:rPr>
          <w:rStyle w:val="StyleUnderline"/>
          <w:highlight w:val="cyan"/>
        </w:rPr>
        <w:t>public</w:t>
      </w:r>
      <w:r w:rsidRPr="00E70197">
        <w:rPr>
          <w:rStyle w:val="StyleUnderline"/>
        </w:rPr>
        <w:t xml:space="preserve"> </w:t>
      </w:r>
      <w:r w:rsidRPr="00590CE0">
        <w:rPr>
          <w:rStyle w:val="StyleUnderline"/>
          <w:highlight w:val="cyan"/>
        </w:rPr>
        <w:t>redirection</w:t>
      </w:r>
      <w:r w:rsidRPr="00E70197">
        <w:rPr>
          <w:rStyle w:val="StyleUnderline"/>
        </w:rPr>
        <w:t xml:space="preserve"> </w:t>
      </w:r>
      <w:r w:rsidRPr="00590CE0">
        <w:rPr>
          <w:rStyle w:val="StyleUnderline"/>
          <w:highlight w:val="cyan"/>
        </w:rPr>
        <w:t>of</w:t>
      </w:r>
      <w:r w:rsidRPr="00E70197">
        <w:rPr>
          <w:rStyle w:val="StyleUnderline"/>
        </w:rPr>
        <w:t xml:space="preserve"> Elon </w:t>
      </w:r>
      <w:r w:rsidRPr="00590CE0">
        <w:rPr>
          <w:rStyle w:val="StyleUnderline"/>
          <w:highlight w:val="cyan"/>
        </w:rPr>
        <w:t>Musk’s billions</w:t>
      </w:r>
      <w:r w:rsidRPr="00E70197">
        <w:rPr>
          <w:rStyle w:val="StyleUnderline"/>
        </w:rPr>
        <w:t xml:space="preserve"> might be spent differently. One might further assert that, given the non-identity of the set of all things that are </w:t>
      </w:r>
      <w:r w:rsidRPr="00E70197">
        <w:rPr>
          <w:rStyle w:val="StyleUnderline"/>
        </w:rPr>
        <w:lastRenderedPageBreak/>
        <w:t xml:space="preserve">beneficial and the set of all things that are profitable, </w:t>
      </w:r>
      <w:r w:rsidRPr="00F76FEC">
        <w:rPr>
          <w:rStyle w:val="StyleUnderline"/>
          <w:highlight w:val="cyan"/>
        </w:rPr>
        <w:t>space colonization</w:t>
      </w:r>
      <w:r w:rsidRPr="00E70197">
        <w:rPr>
          <w:rStyle w:val="StyleUnderline"/>
        </w:rPr>
        <w:t xml:space="preserve"> will be a public-sector endeavor, or it </w:t>
      </w:r>
      <w:r w:rsidRPr="00F76FEC">
        <w:rPr>
          <w:rStyle w:val="StyleUnderline"/>
          <w:highlight w:val="cyan"/>
        </w:rPr>
        <w:t>will not happen</w:t>
      </w:r>
      <w:r w:rsidRPr="00E70197">
        <w:rPr>
          <w:rStyle w:val="StyleUnderline"/>
        </w:rPr>
        <w:t xml:space="preserve"> — </w:t>
      </w:r>
      <w:r w:rsidRPr="00F76FEC">
        <w:rPr>
          <w:rStyle w:val="StyleUnderline"/>
          <w:highlight w:val="cyan"/>
        </w:rPr>
        <w:t>as</w:t>
      </w:r>
      <w:r w:rsidRPr="00E70197">
        <w:rPr>
          <w:rStyle w:val="StyleUnderline"/>
        </w:rPr>
        <w:t xml:space="preserve"> such a </w:t>
      </w:r>
      <w:r w:rsidRPr="00F76FEC">
        <w:rPr>
          <w:rStyle w:val="StyleUnderline"/>
          <w:highlight w:val="cyan"/>
        </w:rPr>
        <w:t xml:space="preserve">private space travel has no </w:t>
      </w:r>
      <w:r w:rsidRPr="00E70197">
        <w:rPr>
          <w:rStyle w:val="StyleUnderline"/>
        </w:rPr>
        <w:t xml:space="preserve">near-term, medium-term, or even long-term </w:t>
      </w:r>
      <w:r w:rsidRPr="00F76FEC">
        <w:rPr>
          <w:rStyle w:val="StyleUnderline"/>
          <w:highlight w:val="cyan"/>
        </w:rPr>
        <w:t>prospect</w:t>
      </w:r>
      <w:r w:rsidRPr="00E70197">
        <w:rPr>
          <w:rStyle w:val="StyleUnderline"/>
        </w:rPr>
        <w:t xml:space="preserve"> </w:t>
      </w:r>
      <w:r w:rsidRPr="00F76FEC">
        <w:rPr>
          <w:rStyle w:val="StyleUnderline"/>
          <w:highlight w:val="cyan"/>
        </w:rPr>
        <w:t>of</w:t>
      </w:r>
      <w:r w:rsidRPr="00E70197">
        <w:rPr>
          <w:rStyle w:val="StyleUnderline"/>
        </w:rPr>
        <w:t xml:space="preserve"> any </w:t>
      </w:r>
      <w:r w:rsidRPr="00F76FEC">
        <w:rPr>
          <w:rStyle w:val="StyleUnderline"/>
          <w:highlight w:val="cyan"/>
        </w:rPr>
        <w:t>return</w:t>
      </w:r>
      <w:r w:rsidRPr="00E70197">
        <w:rPr>
          <w:rStyle w:val="StyleUnderline"/>
        </w:rPr>
        <w:t xml:space="preserve"> on </w:t>
      </w:r>
      <w:r w:rsidRPr="00F76FEC">
        <w:rPr>
          <w:rStyle w:val="StyleUnderline"/>
          <w:highlight w:val="cyan"/>
        </w:rPr>
        <w:t>financial</w:t>
      </w:r>
      <w:r w:rsidRPr="00E70197">
        <w:rPr>
          <w:rStyle w:val="StyleUnderline"/>
        </w:rPr>
        <w:t xml:space="preserve"> investment beyond servicing low-earth, medium-earth, or geostationary orbit. And, finally, we might </w:t>
      </w:r>
      <w:r w:rsidRPr="00F76FEC">
        <w:rPr>
          <w:rStyle w:val="StyleUnderline"/>
          <w:highlight w:val="cyan"/>
        </w:rPr>
        <w:t>denounce</w:t>
      </w:r>
      <w:r w:rsidRPr="00E70197">
        <w:rPr>
          <w:rStyle w:val="StyleUnderline"/>
        </w:rPr>
        <w:t xml:space="preserve"> the </w:t>
      </w:r>
      <w:r w:rsidRPr="00F76FEC">
        <w:rPr>
          <w:rStyle w:val="StyleUnderline"/>
          <w:highlight w:val="cyan"/>
        </w:rPr>
        <w:t>union-busting at Musk’s factories</w:t>
      </w:r>
      <w:r w:rsidRPr="00E70197">
        <w:rPr>
          <w:rStyle w:val="StyleUnderline"/>
        </w:rPr>
        <w:t xml:space="preserve"> or </w:t>
      </w:r>
      <w:r w:rsidRPr="001C1EB1">
        <w:rPr>
          <w:sz w:val="10"/>
          <w:szCs w:val="10"/>
        </w:rPr>
        <w:t xml:space="preserve">even argue that his “accumulation of resources” is less the product of his own efforts than it is primarily an upward redistribution of value created by his workers. That is to say that there </w:t>
      </w:r>
      <w:proofErr w:type="gramStart"/>
      <w:r w:rsidRPr="001C1EB1">
        <w:rPr>
          <w:sz w:val="10"/>
          <w:szCs w:val="10"/>
        </w:rPr>
        <w:t>are</w:t>
      </w:r>
      <w:proofErr w:type="gramEnd"/>
      <w:r w:rsidRPr="001C1EB1">
        <w:rPr>
          <w:sz w:val="10"/>
          <w:szCs w:val="10"/>
        </w:rPr>
        <w:t xml:space="preserve"> a raft of progressive critiques of Musk that could be made that nevertheless still value space exploration and, one day, human colonization of the cosmos. Indeed, if one values space exploration and looks forward to the time, as astronomer Carl Sagan put it, “when most human cultures will be engaged in an activity you might describe as a dandelion going to seed,” then a</w:t>
      </w:r>
      <w:r w:rsidRPr="00E70197">
        <w:rPr>
          <w:rStyle w:val="StyleUnderline"/>
        </w:rPr>
        <w:t xml:space="preserve"> </w:t>
      </w:r>
      <w:r w:rsidRPr="00F76FEC">
        <w:rPr>
          <w:rStyle w:val="StyleUnderline"/>
          <w:highlight w:val="cyan"/>
        </w:rPr>
        <w:t>socialist critique</w:t>
      </w:r>
      <w:r w:rsidRPr="00E70197">
        <w:rPr>
          <w:rStyle w:val="StyleUnderline"/>
        </w:rPr>
        <w:t xml:space="preserve"> </w:t>
      </w:r>
      <w:r w:rsidRPr="00F76FEC">
        <w:rPr>
          <w:rStyle w:val="StyleUnderline"/>
          <w:highlight w:val="cyan"/>
        </w:rPr>
        <w:t>is</w:t>
      </w:r>
      <w:r w:rsidRPr="00E70197">
        <w:rPr>
          <w:rStyle w:val="StyleUnderline"/>
        </w:rPr>
        <w:t xml:space="preserve"> </w:t>
      </w:r>
      <w:proofErr w:type="gramStart"/>
      <w:r w:rsidRPr="00E70197">
        <w:rPr>
          <w:rStyle w:val="StyleUnderline"/>
        </w:rPr>
        <w:t>all the more</w:t>
      </w:r>
      <w:proofErr w:type="gramEnd"/>
      <w:r w:rsidRPr="00E70197">
        <w:rPr>
          <w:rStyle w:val="StyleUnderline"/>
        </w:rPr>
        <w:t xml:space="preserve"> </w:t>
      </w:r>
      <w:r w:rsidRPr="00F76FEC">
        <w:rPr>
          <w:rStyle w:val="StyleUnderline"/>
          <w:highlight w:val="cyan"/>
        </w:rPr>
        <w:t>necessary</w:t>
      </w:r>
      <w:r w:rsidRPr="00E70197">
        <w:rPr>
          <w:rStyle w:val="StyleUnderline"/>
        </w:rPr>
        <w:t xml:space="preserve">, </w:t>
      </w:r>
      <w:r w:rsidRPr="00F76FEC">
        <w:rPr>
          <w:rStyle w:val="StyleUnderline"/>
          <w:highlight w:val="cyan"/>
        </w:rPr>
        <w:t>given</w:t>
      </w:r>
      <w:r w:rsidRPr="00E70197">
        <w:rPr>
          <w:rStyle w:val="StyleUnderline"/>
        </w:rPr>
        <w:t xml:space="preserve"> the irrational </w:t>
      </w:r>
      <w:r w:rsidRPr="00F76FEC">
        <w:rPr>
          <w:rStyle w:val="StyleUnderline"/>
          <w:highlight w:val="cyan"/>
        </w:rPr>
        <w:t>limitations</w:t>
      </w:r>
      <w:r w:rsidRPr="00E70197">
        <w:rPr>
          <w:rStyle w:val="StyleUnderline"/>
        </w:rPr>
        <w:t xml:space="preserve"> </w:t>
      </w:r>
      <w:r w:rsidRPr="00F76FEC">
        <w:rPr>
          <w:rStyle w:val="StyleUnderline"/>
          <w:highlight w:val="cyan"/>
        </w:rPr>
        <w:t>markets</w:t>
      </w:r>
      <w:r w:rsidRPr="00E70197">
        <w:rPr>
          <w:rStyle w:val="StyleUnderline"/>
        </w:rPr>
        <w:t xml:space="preserve"> </w:t>
      </w:r>
      <w:r w:rsidRPr="00F76FEC">
        <w:rPr>
          <w:rStyle w:val="StyleUnderline"/>
          <w:highlight w:val="cyan"/>
        </w:rPr>
        <w:t>impose</w:t>
      </w:r>
      <w:r w:rsidRPr="00E70197">
        <w:rPr>
          <w:rStyle w:val="StyleUnderline"/>
        </w:rPr>
        <w:t xml:space="preserve"> </w:t>
      </w:r>
      <w:r w:rsidRPr="00F76FEC">
        <w:rPr>
          <w:rStyle w:val="StyleUnderline"/>
          <w:highlight w:val="cyan"/>
        </w:rPr>
        <w:t>on</w:t>
      </w:r>
      <w:r w:rsidRPr="00E70197">
        <w:rPr>
          <w:rStyle w:val="StyleUnderline"/>
        </w:rPr>
        <w:t xml:space="preserve"> human </w:t>
      </w:r>
      <w:r w:rsidRPr="00F76FEC">
        <w:rPr>
          <w:rStyle w:val="StyleUnderline"/>
          <w:highlight w:val="cyan"/>
        </w:rPr>
        <w:t>endeavor</w:t>
      </w:r>
      <w:r w:rsidRPr="00E70197">
        <w:rPr>
          <w:rStyle w:val="StyleUnderline"/>
        </w:rPr>
        <w:t xml:space="preserve">. </w:t>
      </w:r>
      <w:r w:rsidRPr="001C1EB1">
        <w:rPr>
          <w:sz w:val="10"/>
          <w:szCs w:val="10"/>
        </w:rPr>
        <w:t xml:space="preserve">There </w:t>
      </w:r>
      <w:proofErr w:type="gramStart"/>
      <w:r w:rsidRPr="001C1EB1">
        <w:rPr>
          <w:sz w:val="10"/>
          <w:szCs w:val="10"/>
        </w:rPr>
        <w:t>are</w:t>
      </w:r>
      <w:proofErr w:type="gramEnd"/>
      <w:r w:rsidRPr="001C1EB1">
        <w:rPr>
          <w:sz w:val="10"/>
          <w:szCs w:val="10"/>
        </w:rPr>
        <w:t xml:space="preserv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w:t>
      </w:r>
      <w:proofErr w:type="gramStart"/>
      <w:r w:rsidRPr="001C1EB1">
        <w:rPr>
          <w:sz w:val="10"/>
          <w:szCs w:val="10"/>
        </w:rPr>
        <w:t>homeless</w:t>
      </w:r>
      <w:proofErr w:type="gramEnd"/>
      <w:r w:rsidRPr="001C1EB1">
        <w:rPr>
          <w:sz w:val="10"/>
          <w:szCs w:val="10"/>
        </w:rPr>
        <w:t xml:space="preserve"> and all Americans have healthcare. The level of inequality in America is obscene and a threat to our democracy.” At the time of writing, the senator’s tweet had received some 95,000 likes. Bernie is, in this case, wrong. Space exploration, including space travel, is one of the grandest tasks </w:t>
      </w:r>
      <w:proofErr w:type="gramStart"/>
      <w:r w:rsidRPr="001C1EB1">
        <w:rPr>
          <w:sz w:val="10"/>
          <w:szCs w:val="10"/>
        </w:rPr>
        <w:t>humanity</w:t>
      </w:r>
      <w:proofErr w:type="gramEnd"/>
      <w:r w:rsidRPr="001C1EB1">
        <w:rPr>
          <w:sz w:val="10"/>
          <w:szCs w:val="10"/>
        </w:rPr>
        <w:t xml:space="preserve"> has ever set for itself</w:t>
      </w:r>
      <w:r w:rsidRPr="00E70197">
        <w:rPr>
          <w:rStyle w:val="StyleUnderline"/>
        </w:rPr>
        <w:t xml:space="preserve">. </w:t>
      </w:r>
      <w:r w:rsidRPr="00F76FEC">
        <w:rPr>
          <w:rStyle w:val="StyleUnderline"/>
          <w:highlight w:val="cyan"/>
        </w:rPr>
        <w:t>It is</w:t>
      </w:r>
      <w:r w:rsidRPr="00E70197">
        <w:rPr>
          <w:rStyle w:val="StyleUnderline"/>
        </w:rPr>
        <w:t xml:space="preserve"> a </w:t>
      </w:r>
      <w:r w:rsidRPr="00F76FEC">
        <w:rPr>
          <w:rStyle w:val="StyleUnderline"/>
          <w:highlight w:val="cyan"/>
        </w:rPr>
        <w:t>false</w:t>
      </w:r>
      <w:r w:rsidRPr="00E70197">
        <w:rPr>
          <w:rStyle w:val="StyleUnderline"/>
        </w:rPr>
        <w:t xml:space="preserve"> dichotomy — and an </w:t>
      </w:r>
      <w:proofErr w:type="spellStart"/>
      <w:r w:rsidRPr="00E70197">
        <w:rPr>
          <w:rStyle w:val="StyleUnderline"/>
        </w:rPr>
        <w:t>austerian</w:t>
      </w:r>
      <w:proofErr w:type="spellEnd"/>
      <w:r w:rsidRPr="00E70197">
        <w:rPr>
          <w:rStyle w:val="StyleUnderline"/>
        </w:rPr>
        <w:t xml:space="preserve"> one at that — </w:t>
      </w:r>
      <w:r w:rsidRPr="00F76FEC">
        <w:rPr>
          <w:rStyle w:val="StyleUnderline"/>
          <w:highlight w:val="cyan"/>
        </w:rPr>
        <w:t>to say that we do not</w:t>
      </w:r>
      <w:r w:rsidRPr="00E70197">
        <w:rPr>
          <w:rStyle w:val="StyleUnderline"/>
        </w:rPr>
        <w:t xml:space="preserve"> </w:t>
      </w:r>
      <w:r w:rsidRPr="00F76FEC">
        <w:rPr>
          <w:rStyle w:val="StyleUnderline"/>
          <w:highlight w:val="cyan"/>
        </w:rPr>
        <w:t>have</w:t>
      </w:r>
      <w:r w:rsidRPr="00E70197">
        <w:rPr>
          <w:rStyle w:val="StyleUnderline"/>
        </w:rPr>
        <w:t xml:space="preserve"> enough </w:t>
      </w:r>
      <w:r w:rsidRPr="00F76FEC">
        <w:rPr>
          <w:rStyle w:val="StyleUnderline"/>
          <w:highlight w:val="cyan"/>
        </w:rPr>
        <w:t>money for both</w:t>
      </w:r>
      <w:r w:rsidRPr="00E70197">
        <w:rPr>
          <w:rStyle w:val="StyleUnderline"/>
        </w:rPr>
        <w:t xml:space="preserve"> a space program </w:t>
      </w:r>
      <w:r w:rsidRPr="00F76FEC">
        <w:rPr>
          <w:rStyle w:val="StyleUnderline"/>
          <w:highlight w:val="cyan"/>
        </w:rPr>
        <w:t>and</w:t>
      </w:r>
      <w:r w:rsidRPr="00E70197">
        <w:rPr>
          <w:rStyle w:val="StyleUnderline"/>
        </w:rPr>
        <w:t xml:space="preserve"> </w:t>
      </w:r>
      <w:r w:rsidRPr="00F76FEC">
        <w:rPr>
          <w:rStyle w:val="StyleUnderline"/>
          <w:highlight w:val="cyan"/>
        </w:rPr>
        <w:t>social</w:t>
      </w:r>
      <w:r w:rsidRPr="00E70197">
        <w:rPr>
          <w:rStyle w:val="StyleUnderline"/>
        </w:rPr>
        <w:t xml:space="preserve"> justice </w:t>
      </w:r>
      <w:r w:rsidRPr="00F76FEC">
        <w:rPr>
          <w:rStyle w:val="StyleUnderline"/>
          <w:highlight w:val="cyan"/>
        </w:rPr>
        <w:t>or</w:t>
      </w:r>
      <w:r w:rsidRPr="00E70197">
        <w:rPr>
          <w:rStyle w:val="StyleUnderline"/>
        </w:rPr>
        <w:t xml:space="preserve"> </w:t>
      </w:r>
      <w:r w:rsidRPr="00F76FEC">
        <w:rPr>
          <w:rStyle w:val="StyleUnderline"/>
          <w:highlight w:val="cyan"/>
        </w:rPr>
        <w:t>environmental</w:t>
      </w:r>
      <w:r w:rsidRPr="00E70197">
        <w:rPr>
          <w:rStyle w:val="StyleUnderline"/>
        </w:rPr>
        <w:t xml:space="preserve"> </w:t>
      </w:r>
      <w:r w:rsidRPr="00F76FEC">
        <w:rPr>
          <w:rStyle w:val="StyleUnderline"/>
          <w:highlight w:val="cyan"/>
        </w:rPr>
        <w:t>protection</w:t>
      </w:r>
      <w:r w:rsidRPr="00E70197">
        <w:rPr>
          <w:rStyle w:val="StyleUnderline"/>
        </w:rPr>
        <w:t xml:space="preserve">. We can more than afford to do both. NASA’s budget is but a fraction of the Pentagon’s. It should not be difficult to imagine </w:t>
      </w:r>
      <w:r w:rsidRPr="00F76FEC">
        <w:rPr>
          <w:rStyle w:val="StyleUnderline"/>
          <w:highlight w:val="cyan"/>
        </w:rPr>
        <w:t>a democratic</w:t>
      </w:r>
      <w:r w:rsidRPr="00E70197">
        <w:rPr>
          <w:rStyle w:val="StyleUnderline"/>
        </w:rPr>
        <w:t xml:space="preserve"> socialist </w:t>
      </w:r>
      <w:r w:rsidRPr="00F76FEC">
        <w:rPr>
          <w:rStyle w:val="StyleUnderline"/>
          <w:highlight w:val="cyan"/>
        </w:rPr>
        <w:t>economy</w:t>
      </w:r>
      <w:r w:rsidRPr="00E70197">
        <w:rPr>
          <w:rStyle w:val="StyleUnderline"/>
        </w:rPr>
        <w:t xml:space="preserve">, or even just one a little less neoliberal, that </w:t>
      </w:r>
      <w:r w:rsidRPr="00F76FEC">
        <w:rPr>
          <w:rStyle w:val="StyleUnderline"/>
          <w:highlight w:val="cyan"/>
        </w:rPr>
        <w:t>permits</w:t>
      </w:r>
      <w:r w:rsidRPr="00E70197">
        <w:rPr>
          <w:rStyle w:val="StyleUnderline"/>
        </w:rPr>
        <w:t xml:space="preserve"> much </w:t>
      </w:r>
      <w:r w:rsidRPr="00F76FEC">
        <w:rPr>
          <w:rStyle w:val="StyleUnderline"/>
          <w:highlight w:val="cyan"/>
        </w:rPr>
        <w:t>more space</w:t>
      </w:r>
      <w:r w:rsidRPr="00E70197">
        <w:rPr>
          <w:rStyle w:val="StyleUnderline"/>
        </w:rPr>
        <w:t xml:space="preserve"> </w:t>
      </w:r>
      <w:r w:rsidRPr="00F76FEC">
        <w:rPr>
          <w:rStyle w:val="StyleUnderline"/>
          <w:highlight w:val="cyan"/>
        </w:rPr>
        <w:t>and</w:t>
      </w:r>
      <w:r w:rsidRPr="00E70197">
        <w:rPr>
          <w:rStyle w:val="StyleUnderline"/>
        </w:rPr>
        <w:t xml:space="preserve"> much </w:t>
      </w:r>
      <w:r w:rsidRPr="00F76FEC">
        <w:rPr>
          <w:rStyle w:val="StyleUnderline"/>
          <w:highlight w:val="cyan"/>
        </w:rPr>
        <w:t>less war</w:t>
      </w:r>
      <w:r w:rsidRPr="00E70197">
        <w:rPr>
          <w:rStyle w:val="StyleUnderline"/>
        </w:rPr>
        <w:t xml:space="preserve">. We can have public health care and science. We can end homelessness and explore the cosmos. We </w:t>
      </w:r>
      <w:r w:rsidRPr="00F652AC">
        <w:rPr>
          <w:rStyle w:val="StyleUnderline"/>
          <w:highlight w:val="cyan"/>
        </w:rPr>
        <w:t>can have</w:t>
      </w:r>
      <w:r w:rsidRPr="00E70197">
        <w:rPr>
          <w:rStyle w:val="StyleUnderline"/>
        </w:rPr>
        <w:t xml:space="preserve"> unionized, </w:t>
      </w:r>
      <w:r w:rsidRPr="00F652AC">
        <w:rPr>
          <w:rStyle w:val="StyleUnderline"/>
          <w:highlight w:val="cyan"/>
        </w:rPr>
        <w:t>family-supporting jobs</w:t>
      </w:r>
      <w:r w:rsidRPr="00E70197">
        <w:rPr>
          <w:rStyle w:val="StyleUnderline"/>
        </w:rPr>
        <w:t xml:space="preserve"> for all </w:t>
      </w:r>
      <w:r w:rsidRPr="00F652AC">
        <w:rPr>
          <w:rStyle w:val="StyleUnderline"/>
          <w:highlight w:val="cyan"/>
        </w:rPr>
        <w:t>and</w:t>
      </w:r>
      <w:r w:rsidRPr="00E70197">
        <w:rPr>
          <w:rStyle w:val="StyleUnderline"/>
        </w:rPr>
        <w:t xml:space="preserve">, one day, almost certainly some considerable time from now, </w:t>
      </w:r>
      <w:r w:rsidRPr="00F652AC">
        <w:rPr>
          <w:rStyle w:val="StyleUnderline"/>
          <w:highlight w:val="cyan"/>
        </w:rPr>
        <w:t>colonies</w:t>
      </w:r>
      <w:r w:rsidRPr="00E70197">
        <w:rPr>
          <w:rStyle w:val="StyleUnderline"/>
        </w:rPr>
        <w:t xml:space="preserve"> on other worlds. </w:t>
      </w:r>
      <w:r w:rsidRPr="001C1EB1">
        <w:rPr>
          <w:sz w:val="10"/>
          <w:szCs w:val="10"/>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w:t>
      </w:r>
      <w:proofErr w:type="gramStart"/>
      <w:r w:rsidRPr="001C1EB1">
        <w:rPr>
          <w:sz w:val="10"/>
          <w:szCs w:val="10"/>
        </w:rPr>
        <w:t>So</w:t>
      </w:r>
      <w:proofErr w:type="gramEnd"/>
      <w:r w:rsidRPr="001C1EB1">
        <w:rPr>
          <w:sz w:val="10"/>
          <w:szCs w:val="10"/>
        </w:rPr>
        <w:t xml:space="preserve"> I got in touch with some of the British and American engineers that had worked on these projects and interviewed them off the record. To varying degrees, they conceded that this was </w:t>
      </w:r>
      <w:proofErr w:type="gramStart"/>
      <w:r w:rsidRPr="001C1EB1">
        <w:rPr>
          <w:sz w:val="10"/>
          <w:szCs w:val="10"/>
        </w:rPr>
        <w:t>more or less what</w:t>
      </w:r>
      <w:proofErr w:type="gramEnd"/>
      <w:r w:rsidRPr="001C1EB1">
        <w:rPr>
          <w:sz w:val="10"/>
          <w:szCs w:val="10"/>
        </w:rPr>
        <w:t xml:space="preserve"> was happening in some places, but not in others, where a country was more advanced and did have at least some of the capacity necessary. Off the record, they told stories of corruption and incompetence, </w:t>
      </w:r>
      <w:proofErr w:type="gramStart"/>
      <w:r w:rsidRPr="001C1EB1">
        <w:rPr>
          <w:sz w:val="10"/>
          <w:szCs w:val="10"/>
        </w:rPr>
        <w:t>delays</w:t>
      </w:r>
      <w:proofErr w:type="gramEnd"/>
      <w:r w:rsidRPr="001C1EB1">
        <w:rPr>
          <w:sz w:val="10"/>
          <w:szCs w:val="10"/>
        </w:rPr>
        <w:t xml:space="preserve"> and malfunctions. But they also said that there was a learning process and there absolutely was a transfer of skills and knowledge. It was a mixed bag, they said. It is a false dichotomy — and an </w:t>
      </w:r>
      <w:proofErr w:type="spellStart"/>
      <w:r w:rsidRPr="001C1EB1">
        <w:rPr>
          <w:sz w:val="10"/>
          <w:szCs w:val="10"/>
        </w:rPr>
        <w:t>austerian</w:t>
      </w:r>
      <w:proofErr w:type="spellEnd"/>
      <w:r w:rsidRPr="001C1EB1">
        <w:rPr>
          <w:sz w:val="10"/>
          <w:szCs w:val="10"/>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1C1EB1">
        <w:rPr>
          <w:sz w:val="10"/>
          <w:szCs w:val="10"/>
        </w:rPr>
        <w:t>Turok</w:t>
      </w:r>
      <w:proofErr w:type="spellEnd"/>
      <w:r w:rsidRPr="001C1EB1">
        <w:rPr>
          <w:sz w:val="10"/>
          <w:szCs w:val="10"/>
        </w:rPr>
        <w:t xml:space="preserve"> — also the son of the man who crafted the South African ANC’s armed struggle strategy, Ben </w:t>
      </w:r>
      <w:proofErr w:type="spellStart"/>
      <w:r w:rsidRPr="001C1EB1">
        <w:rPr>
          <w:sz w:val="10"/>
          <w:szCs w:val="10"/>
        </w:rPr>
        <w:t>Turok</w:t>
      </w:r>
      <w:proofErr w:type="spellEnd"/>
      <w:r w:rsidRPr="001C1EB1">
        <w:rPr>
          <w:sz w:val="10"/>
          <w:szCs w:val="10"/>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1C1EB1">
        <w:rPr>
          <w:sz w:val="10"/>
          <w:szCs w:val="10"/>
        </w:rPr>
        <w:t>GeoCarb</w:t>
      </w:r>
      <w:proofErr w:type="spellEnd"/>
      <w:r w:rsidRPr="001C1EB1">
        <w:rPr>
          <w:sz w:val="10"/>
          <w:szCs w:val="10"/>
        </w:rPr>
        <w:t xml:space="preserve">), yet to launch, will monitor greenhouse gas emissions, and the Ice, </w:t>
      </w:r>
      <w:proofErr w:type="gramStart"/>
      <w:r w:rsidRPr="001C1EB1">
        <w:rPr>
          <w:sz w:val="10"/>
          <w:szCs w:val="10"/>
        </w:rPr>
        <w:t>Cloud</w:t>
      </w:r>
      <w:proofErr w:type="gramEnd"/>
      <w:r w:rsidRPr="001C1EB1">
        <w:rPr>
          <w:sz w:val="10"/>
          <w:szCs w:val="10"/>
        </w:rPr>
        <w:t xml:space="preserve">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1C1EB1">
        <w:rPr>
          <w:sz w:val="10"/>
          <w:szCs w:val="10"/>
        </w:rPr>
        <w:t>Jezero</w:t>
      </w:r>
      <w:proofErr w:type="spellEnd"/>
      <w:r w:rsidRPr="001C1EB1">
        <w:rPr>
          <w:sz w:val="10"/>
          <w:szCs w:val="10"/>
        </w:rPr>
        <w:t xml:space="preserve"> Crater on Mars aiming, among other goals, to search for evidence of ancient microbial life, are much more able to access extreme environments inhospitable to humans and at a much lower cost. But while there are many </w:t>
      </w:r>
      <w:proofErr w:type="gramStart"/>
      <w:r w:rsidRPr="001C1EB1">
        <w:rPr>
          <w:sz w:val="10"/>
          <w:szCs w:val="10"/>
        </w:rPr>
        <w:t>things</w:t>
      </w:r>
      <w:proofErr w:type="gramEnd"/>
      <w:r w:rsidRPr="001C1EB1">
        <w:rPr>
          <w:sz w:val="10"/>
          <w:szCs w:val="10"/>
        </w:rPr>
        <w:t xml:space="preserve">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1C1EB1">
        <w:rPr>
          <w:sz w:val="10"/>
          <w:szCs w:val="10"/>
        </w:rPr>
        <w:t>Squyres</w:t>
      </w:r>
      <w:proofErr w:type="spellEnd"/>
      <w:r w:rsidRPr="001C1EB1">
        <w:rPr>
          <w:sz w:val="10"/>
          <w:szCs w:val="10"/>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1C1EB1">
        <w:rPr>
          <w:sz w:val="10"/>
          <w:szCs w:val="10"/>
        </w:rPr>
        <w:t>Tim</w:t>
      </w:r>
      <w:proofErr w:type="spellEnd"/>
      <w:r w:rsidRPr="001C1EB1">
        <w:rPr>
          <w:sz w:val="10"/>
          <w:szCs w:val="10"/>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a strictly utilitarian approach that demands we cannot spend on large scientific endeavors until poverty and inequality are eradicated would likewise have to rule out other big-ticket but curiosity-driven science efforts such as the Large Hadron Collider.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Those in the seventeenth century who thought, “Isn’t </w:t>
      </w:r>
      <w:proofErr w:type="gramStart"/>
      <w:r w:rsidRPr="001C1EB1">
        <w:rPr>
          <w:sz w:val="10"/>
          <w:szCs w:val="10"/>
        </w:rPr>
        <w:t>it</w:t>
      </w:r>
      <w:proofErr w:type="gramEnd"/>
      <w:r w:rsidRPr="001C1EB1">
        <w:rPr>
          <w:sz w:val="10"/>
          <w:szCs w:val="10"/>
        </w:rPr>
        <w:t xml:space="preserve"> kind of neat and weird that when I rub a piece of amber against a cat’s fur, the amber can pick up a feather? I wonder why this is,” had no notion that any investigation into the phenomenon of what we now call electricity would one day result in applications that power much of the world. And the demand that we only engage in activities with clear utility requires that all resources allocated to art and music be shifted elsewhere. How like the university administration philistines we see today slashing humanities funding to deliver more to STEM subjects, mothballing language courses and classics programs!</w:t>
      </w:r>
    </w:p>
    <w:p w14:paraId="2048ABA6" w14:textId="77777777" w:rsidR="003F3F7B" w:rsidRPr="00E70197" w:rsidRDefault="003F3F7B" w:rsidP="003F3F7B"/>
    <w:p w14:paraId="1EEDC6B7" w14:textId="77777777" w:rsidR="003F3F7B" w:rsidRPr="00E70197" w:rsidRDefault="003F3F7B" w:rsidP="003F3F7B">
      <w:pPr>
        <w:pStyle w:val="Heading4"/>
      </w:pPr>
      <w:r w:rsidRPr="00E70197">
        <w:t>Second, debris—</w:t>
      </w:r>
    </w:p>
    <w:p w14:paraId="22ED11EE" w14:textId="77777777" w:rsidR="003F3F7B" w:rsidRPr="00E70197" w:rsidRDefault="003F3F7B" w:rsidP="003F3F7B"/>
    <w:p w14:paraId="7BD59AD1" w14:textId="063D8B02" w:rsidR="003F3F7B" w:rsidRPr="00E70197" w:rsidRDefault="003F3F7B" w:rsidP="003F3F7B">
      <w:pPr>
        <w:pStyle w:val="Heading4"/>
      </w:pPr>
      <w:r w:rsidRPr="00E70197">
        <w:lastRenderedPageBreak/>
        <w:t>Commercial rocket launches produce space clutter—increased debris could reach a tipping point</w:t>
      </w:r>
      <w:r w:rsidR="000B2BCC">
        <w:t>.</w:t>
      </w:r>
    </w:p>
    <w:p w14:paraId="4CA14F71" w14:textId="194959C1" w:rsidR="003F3F7B" w:rsidRPr="00E70197" w:rsidRDefault="003F3F7B" w:rsidP="003F3F7B">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7" w:history="1">
        <w:r w:rsidRPr="00E70197">
          <w:rPr>
            <w:rStyle w:val="Hyperlink"/>
          </w:rPr>
          <w:t>https://newrepublic.com/article/160303/monetizing-final-frontier</w:t>
        </w:r>
      </w:hyperlink>
      <w:r w:rsidRPr="00E70197">
        <w:t xml:space="preserve">] </w:t>
      </w:r>
      <w:r w:rsidR="00771AD5">
        <w:t xml:space="preserve"> </w:t>
      </w:r>
    </w:p>
    <w:p w14:paraId="63718448" w14:textId="77777777" w:rsidR="003F3F7B" w:rsidRPr="00E70197" w:rsidRDefault="003F3F7B" w:rsidP="003F3F7B">
      <w:r w:rsidRPr="00E70197">
        <w:rPr>
          <w:rStyle w:val="StyleUnderline"/>
        </w:rPr>
        <w:t>“</w:t>
      </w:r>
      <w:r w:rsidRPr="001C1EB1">
        <w:rPr>
          <w:sz w:val="10"/>
          <w:szCs w:val="10"/>
        </w:rPr>
        <w:t xml:space="preserve">Physics tells us that two things can’t occupy the same space at the same time or else bad things happen,” Jah said dryly. Indeed, there’s already been one collision that produced sprawling orbital pollution. 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1C1EB1">
        <w:rPr>
          <w:sz w:val="10"/>
          <w:szCs w:val="10"/>
        </w:rPr>
        <w:t>unsteerable</w:t>
      </w:r>
      <w:proofErr w:type="spellEnd"/>
      <w:r w:rsidRPr="001C1EB1">
        <w:rPr>
          <w:sz w:val="10"/>
          <w:szCs w:val="10"/>
        </w:rPr>
        <w:t>—the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w:t>
      </w:r>
      <w:r w:rsidRPr="00E70197">
        <w:t xml:space="preserve"> </w:t>
      </w:r>
      <w:r w:rsidRPr="00E70197">
        <w:rPr>
          <w:rStyle w:val="StyleUnderline"/>
        </w:rPr>
        <w:t xml:space="preserve">One particularly grim vision of the future that haunts astronomers is the “Kessler syndrome,” proposed by the astrophysicist Donald Kessler in 1978. Kessler hypothesized that space clutter could reach a tipping point: </w:t>
      </w:r>
      <w:r w:rsidRPr="00F652AC">
        <w:rPr>
          <w:rStyle w:val="StyleUnderline"/>
          <w:highlight w:val="cyan"/>
        </w:rPr>
        <w:t>One</w:t>
      </w:r>
      <w:r w:rsidRPr="00E70197">
        <w:rPr>
          <w:rStyle w:val="StyleUnderline"/>
        </w:rPr>
        <w:t xml:space="preserve"> </w:t>
      </w:r>
      <w:proofErr w:type="gramStart"/>
      <w:r w:rsidRPr="00E70197">
        <w:rPr>
          <w:rStyle w:val="StyleUnderline"/>
        </w:rPr>
        <w:t>really bad</w:t>
      </w:r>
      <w:proofErr w:type="gramEnd"/>
      <w:r w:rsidRPr="00E70197">
        <w:rPr>
          <w:rStyle w:val="StyleUnderline"/>
        </w:rPr>
        <w:t xml:space="preserve"> </w:t>
      </w:r>
      <w:r w:rsidRPr="00F652AC">
        <w:rPr>
          <w:rStyle w:val="StyleUnderline"/>
          <w:highlight w:val="cyan"/>
        </w:rPr>
        <w:t>collision</w:t>
      </w:r>
      <w:r w:rsidRPr="00E70197">
        <w:rPr>
          <w:rStyle w:val="StyleUnderline"/>
        </w:rPr>
        <w:t xml:space="preserve"> </w:t>
      </w:r>
      <w:r w:rsidRPr="00F652AC">
        <w:rPr>
          <w:rStyle w:val="StyleUnderline"/>
          <w:highlight w:val="cyan"/>
        </w:rPr>
        <w:t>could</w:t>
      </w:r>
      <w:r w:rsidRPr="00E70197">
        <w:rPr>
          <w:rStyle w:val="StyleUnderline"/>
        </w:rPr>
        <w:t xml:space="preserve"> </w:t>
      </w:r>
      <w:r w:rsidRPr="00F652AC">
        <w:rPr>
          <w:rStyle w:val="StyleUnderline"/>
          <w:highlight w:val="cyan"/>
        </w:rPr>
        <w:t>produce</w:t>
      </w:r>
      <w:r w:rsidRPr="00E70197">
        <w:rPr>
          <w:rStyle w:val="StyleUnderline"/>
        </w:rPr>
        <w:t xml:space="preserve"> so much </w:t>
      </w:r>
      <w:r w:rsidRPr="00F652AC">
        <w:rPr>
          <w:rStyle w:val="StyleUnderline"/>
          <w:highlight w:val="cyan"/>
        </w:rPr>
        <w:t>junk</w:t>
      </w:r>
      <w:r w:rsidRPr="00E70197">
        <w:rPr>
          <w:rStyle w:val="StyleUnderline"/>
        </w:rPr>
        <w:t xml:space="preserve"> </w:t>
      </w:r>
      <w:r w:rsidRPr="00F652AC">
        <w:rPr>
          <w:rStyle w:val="StyleUnderline"/>
          <w:highlight w:val="cyan"/>
        </w:rPr>
        <w:t>that</w:t>
      </w:r>
      <w:r w:rsidRPr="00E70197">
        <w:rPr>
          <w:rStyle w:val="StyleUnderline"/>
        </w:rPr>
        <w:t xml:space="preserve"> it </w:t>
      </w:r>
      <w:r w:rsidRPr="00F652AC">
        <w:rPr>
          <w:rStyle w:val="StyleUnderline"/>
          <w:highlight w:val="cyan"/>
        </w:rPr>
        <w:t>would</w:t>
      </w:r>
      <w:r w:rsidRPr="00E70197">
        <w:rPr>
          <w:rStyle w:val="StyleUnderline"/>
        </w:rPr>
        <w:t xml:space="preserve"> </w:t>
      </w:r>
      <w:r w:rsidRPr="00F652AC">
        <w:rPr>
          <w:rStyle w:val="StyleUnderline"/>
          <w:highlight w:val="cyan"/>
        </w:rPr>
        <w:t>trigger</w:t>
      </w:r>
      <w:r w:rsidRPr="00E70197">
        <w:rPr>
          <w:rStyle w:val="StyleUnderline"/>
        </w:rPr>
        <w:t xml:space="preserve"> a </w:t>
      </w:r>
      <w:r w:rsidRPr="00F652AC">
        <w:rPr>
          <w:rStyle w:val="StyleUnderline"/>
          <w:highlight w:val="cyan"/>
        </w:rPr>
        <w:t>chain reaction of collisions</w:t>
      </w:r>
      <w:r w:rsidRPr="00E70197">
        <w:rPr>
          <w:rStyle w:val="StyleUnderline"/>
        </w:rPr>
        <w:t xml:space="preserve">. This disaster scenario would </w:t>
      </w:r>
      <w:r w:rsidRPr="00F652AC">
        <w:rPr>
          <w:rStyle w:val="StyleUnderline"/>
          <w:highlight w:val="cyan"/>
        </w:rPr>
        <w:t>leave</w:t>
      </w:r>
      <w:r w:rsidRPr="00E70197">
        <w:rPr>
          <w:rStyle w:val="StyleUnderline"/>
        </w:rPr>
        <w:t xml:space="preserve"> hundreds of </w:t>
      </w:r>
      <w:r w:rsidRPr="00F652AC">
        <w:rPr>
          <w:rStyle w:val="StyleUnderline"/>
          <w:highlight w:val="cyan"/>
        </w:rPr>
        <w:t>satellites</w:t>
      </w:r>
      <w:r w:rsidRPr="00E70197">
        <w:rPr>
          <w:rStyle w:val="StyleUnderline"/>
        </w:rPr>
        <w:t xml:space="preserve"> eventually </w:t>
      </w:r>
      <w:proofErr w:type="gramStart"/>
      <w:r w:rsidRPr="00F652AC">
        <w:rPr>
          <w:rStyle w:val="StyleUnderline"/>
          <w:highlight w:val="cyan"/>
        </w:rPr>
        <w:t>destroyed</w:t>
      </w:r>
      <w:r w:rsidRPr="00E70197">
        <w:rPr>
          <w:rStyle w:val="StyleUnderline"/>
        </w:rPr>
        <w:t>, and</w:t>
      </w:r>
      <w:proofErr w:type="gramEnd"/>
      <w:r w:rsidRPr="00E70197">
        <w:rPr>
          <w:rStyle w:val="StyleUnderline"/>
        </w:rPr>
        <w:t xml:space="preserve"> create a ring of debris that would </w:t>
      </w:r>
      <w:r w:rsidRPr="00F652AC">
        <w:rPr>
          <w:rStyle w:val="StyleUnderline"/>
          <w:highlight w:val="cyan"/>
        </w:rPr>
        <w:t>make</w:t>
      </w:r>
      <w:r w:rsidRPr="00E70197">
        <w:rPr>
          <w:rStyle w:val="StyleUnderline"/>
        </w:rPr>
        <w:t xml:space="preserve"> launching any </w:t>
      </w:r>
      <w:r w:rsidRPr="00F652AC">
        <w:rPr>
          <w:rStyle w:val="StyleUnderline"/>
          <w:highlight w:val="cyan"/>
        </w:rPr>
        <w:t>new satellites impossible</w:t>
      </w:r>
      <w:r w:rsidRPr="00E70197">
        <w:rPr>
          <w:rStyle w:val="StyleUnderline"/>
        </w:rPr>
        <w:t>, forever.</w:t>
      </w:r>
      <w:r w:rsidRPr="00E70197">
        <w:t xml:space="preserve"> </w:t>
      </w:r>
      <w:r w:rsidRPr="00E70197">
        <w:rPr>
          <w:rStyle w:val="StyleUnderline"/>
        </w:rPr>
        <w:t>“</w:t>
      </w:r>
      <w:r w:rsidRPr="00F652AC">
        <w:rPr>
          <w:rStyle w:val="StyleUnderline"/>
          <w:highlight w:val="cyan"/>
        </w:rPr>
        <w:t>Near space is finite</w:t>
      </w:r>
      <w:r w:rsidRPr="00E70197">
        <w:rPr>
          <w:rStyle w:val="StyleUnderline"/>
        </w:rPr>
        <w:t>—it’s a finite resource</w:t>
      </w:r>
      <w:r w:rsidRPr="00E70197">
        <w:t xml:space="preserve">,” Jah said. “So now you have this growing trash problem that isn’t being remediated.... </w:t>
      </w:r>
      <w:r w:rsidRPr="001C1EB1">
        <w:rPr>
          <w:sz w:val="10"/>
          <w:szCs w:val="10"/>
        </w:rPr>
        <w:t xml:space="preserve">And if we exceed the capacity of the environment to carry all this traffic safely, then it becomes unusable.”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1C1EB1">
        <w:rPr>
          <w:sz w:val="10"/>
          <w:szCs w:val="10"/>
        </w:rPr>
        <w:t>Nesvold</w:t>
      </w:r>
      <w:proofErr w:type="spellEnd"/>
      <w:r w:rsidRPr="001C1EB1">
        <w:rPr>
          <w:sz w:val="10"/>
          <w:szCs w:val="10"/>
        </w:rPr>
        <w:t xml:space="preserve">, an astrophysicist who’s the cofounder of The </w:t>
      </w:r>
      <w:proofErr w:type="spellStart"/>
      <w:r w:rsidRPr="001C1EB1">
        <w:rPr>
          <w:sz w:val="10"/>
          <w:szCs w:val="10"/>
        </w:rPr>
        <w:t>JustSpace</w:t>
      </w:r>
      <w:proofErr w:type="spellEnd"/>
      <w:r w:rsidRPr="001C1EB1">
        <w:rPr>
          <w:sz w:val="10"/>
          <w:szCs w:val="10"/>
        </w:rPr>
        <w:t xml:space="preserve"> Alliance. “As we’ve seen, people don’t really intuitively understand exponential growth.” That’s the dilemma in a nutshell: The available room in the sky is limited, but the plans for growth are exponential. SpaceX isn’t the only New Space firm looking to toss up satellites. </w:t>
      </w:r>
      <w:r w:rsidRPr="00E70197">
        <w:rPr>
          <w:rStyle w:val="StyleUnderline"/>
        </w:rPr>
        <w:t xml:space="preserve">Satellite and rocket </w:t>
      </w:r>
      <w:r w:rsidRPr="00F652AC">
        <w:rPr>
          <w:rStyle w:val="StyleUnderline"/>
          <w:highlight w:val="cyan"/>
        </w:rPr>
        <w:t>start-ups</w:t>
      </w:r>
      <w:r w:rsidRPr="00E70197">
        <w:rPr>
          <w:rStyle w:val="StyleUnderline"/>
        </w:rPr>
        <w:t xml:space="preserve"> </w:t>
      </w:r>
      <w:r w:rsidRPr="00F652AC">
        <w:rPr>
          <w:rStyle w:val="StyleUnderline"/>
          <w:highlight w:val="cyan"/>
        </w:rPr>
        <w:t>are</w:t>
      </w:r>
      <w:r w:rsidRPr="00E70197">
        <w:rPr>
          <w:rStyle w:val="StyleUnderline"/>
        </w:rPr>
        <w:t xml:space="preserve"> now </w:t>
      </w:r>
      <w:r w:rsidRPr="00F652AC">
        <w:rPr>
          <w:rStyle w:val="StyleUnderline"/>
          <w:highlight w:val="cyan"/>
        </w:rPr>
        <w:t>lining</w:t>
      </w:r>
      <w:r w:rsidRPr="00E70197">
        <w:rPr>
          <w:rStyle w:val="StyleUnderline"/>
        </w:rPr>
        <w:t xml:space="preserve"> </w:t>
      </w:r>
      <w:r w:rsidRPr="00F652AC">
        <w:rPr>
          <w:rStyle w:val="StyleUnderline"/>
          <w:highlight w:val="cyan"/>
        </w:rPr>
        <w:t>up</w:t>
      </w:r>
      <w:r w:rsidRPr="00E70197">
        <w:rPr>
          <w:rStyle w:val="StyleUnderline"/>
        </w:rPr>
        <w:t xml:space="preserve"> </w:t>
      </w:r>
      <w:proofErr w:type="spellStart"/>
      <w:r w:rsidRPr="00E70197">
        <w:rPr>
          <w:rStyle w:val="StyleUnderline"/>
        </w:rPr>
        <w:t>en</w:t>
      </w:r>
      <w:proofErr w:type="spellEnd"/>
      <w:r w:rsidRPr="00E70197">
        <w:rPr>
          <w:rStyle w:val="StyleUnderline"/>
        </w:rPr>
        <w:t xml:space="preserve"> masse, atop new waves of investment</w:t>
      </w:r>
      <w:r w:rsidRPr="00E70197">
        <w:t xml:space="preserve">. </w:t>
      </w:r>
      <w:r w:rsidRPr="001C1EB1">
        <w:rPr>
          <w:sz w:val="10"/>
          <w:szCs w:val="10"/>
        </w:rPr>
        <w:t>There are satellites geared up to connect to “the internet of things” so companies can communicate among proprietary networks of household devices. There are floating cameras pointing down—</w:t>
      </w:r>
      <w:proofErr w:type="gramStart"/>
      <w:r w:rsidRPr="001C1EB1">
        <w:rPr>
          <w:sz w:val="10"/>
          <w:szCs w:val="10"/>
        </w:rPr>
        <w:t>so as to</w:t>
      </w:r>
      <w:proofErr w:type="gramEnd"/>
      <w:r w:rsidRPr="001C1EB1">
        <w:rPr>
          <w:sz w:val="10"/>
          <w:szCs w:val="10"/>
        </w:rPr>
        <w:t xml:space="preserve">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w:t>
      </w:r>
      <w:proofErr w:type="gramStart"/>
      <w:r w:rsidRPr="001C1EB1">
        <w:rPr>
          <w:sz w:val="10"/>
          <w:szCs w:val="10"/>
        </w:rPr>
        <w:t>at the moment</w:t>
      </w:r>
      <w:proofErr w:type="gramEnd"/>
      <w:r w:rsidRPr="001C1EB1">
        <w:rPr>
          <w:sz w:val="10"/>
          <w:szCs w:val="10"/>
        </w:rPr>
        <w:t xml:space="preserve">, remarkably unregulated—not unlike the internet of the early ’90s. An American firm </w:t>
      </w:r>
      <w:proofErr w:type="gramStart"/>
      <w:r w:rsidRPr="001C1EB1">
        <w:rPr>
          <w:sz w:val="10"/>
          <w:szCs w:val="10"/>
        </w:rPr>
        <w:t>has to</w:t>
      </w:r>
      <w:proofErr w:type="gramEnd"/>
      <w:r w:rsidRPr="001C1EB1">
        <w:rPr>
          <w:sz w:val="10"/>
          <w:szCs w:val="10"/>
        </w:rPr>
        <w:t xml:space="preserve">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1C1EB1">
        <w:rPr>
          <w:sz w:val="10"/>
          <w:szCs w:val="10"/>
        </w:rPr>
        <w:t>Starlink</w:t>
      </w:r>
      <w:proofErr w:type="spellEnd"/>
      <w:r w:rsidRPr="001C1EB1">
        <w:rPr>
          <w:sz w:val="10"/>
          <w:szCs w:val="10"/>
        </w:rPr>
        <w:t xml:space="preserve"> satellites was on a dangerously close path to an ESA satellite. SpaceX said it had no plans to move the satellite; </w:t>
      </w:r>
      <w:proofErr w:type="gramStart"/>
      <w:r w:rsidRPr="001C1EB1">
        <w:rPr>
          <w:sz w:val="10"/>
          <w:szCs w:val="10"/>
        </w:rPr>
        <w:t>so</w:t>
      </w:r>
      <w:proofErr w:type="gramEnd"/>
      <w:r w:rsidRPr="001C1EB1">
        <w:rPr>
          <w:sz w:val="10"/>
          <w:szCs w:val="10"/>
        </w:rPr>
        <w:t xml:space="preserve"> the ESA decided to fire its thrusters and get clear. This high-stakes negotiation was conducted via email. What’s more, space debris is extremely hard to source. If a British satellite slams into yours, you can probably figure out who hit you. But if your satellite is wrecked by a random piece of junk, nobody has any clue where that debris came from. It is, in this way, a neat parallel to the problem of C02, where a ceaseless barrage of tiny commercial decisions creates a sprawling problem—one that’s all but designed to ensure that everyone who caused it can deny responsibility.</w:t>
      </w:r>
      <w:r w:rsidRPr="00E70197">
        <w:t xml:space="preserve"> And </w:t>
      </w:r>
      <w:r w:rsidRPr="00E70197">
        <w:rPr>
          <w:rStyle w:val="StyleUnderline"/>
        </w:rPr>
        <w:t xml:space="preserve">damage is asymmetric: </w:t>
      </w:r>
      <w:r w:rsidRPr="0077433D">
        <w:rPr>
          <w:rStyle w:val="StyleUnderline"/>
          <w:highlight w:val="cyan"/>
        </w:rPr>
        <w:t>A</w:t>
      </w:r>
      <w:r w:rsidRPr="00E70197">
        <w:rPr>
          <w:rStyle w:val="StyleUnderline"/>
        </w:rPr>
        <w:t xml:space="preserve"> </w:t>
      </w:r>
      <w:r w:rsidRPr="0077433D">
        <w:rPr>
          <w:rStyle w:val="StyleUnderline"/>
          <w:highlight w:val="cyan"/>
        </w:rPr>
        <w:t>company</w:t>
      </w:r>
      <w:r w:rsidRPr="00E70197">
        <w:rPr>
          <w:rStyle w:val="StyleUnderline"/>
        </w:rPr>
        <w:t xml:space="preserve"> </w:t>
      </w:r>
      <w:r w:rsidRPr="0077433D">
        <w:rPr>
          <w:rStyle w:val="StyleUnderline"/>
          <w:highlight w:val="cyan"/>
        </w:rPr>
        <w:t>with</w:t>
      </w:r>
      <w:r w:rsidRPr="00E70197">
        <w:rPr>
          <w:rStyle w:val="StyleUnderline"/>
        </w:rPr>
        <w:t xml:space="preserve"> a small $60,000 </w:t>
      </w:r>
      <w:r w:rsidRPr="0077433D">
        <w:rPr>
          <w:rStyle w:val="StyleUnderline"/>
          <w:highlight w:val="cyan"/>
        </w:rPr>
        <w:t>satellite</w:t>
      </w:r>
      <w:r w:rsidRPr="00E70197">
        <w:rPr>
          <w:rStyle w:val="StyleUnderline"/>
        </w:rPr>
        <w:t xml:space="preserve"> </w:t>
      </w:r>
      <w:r w:rsidRPr="0077433D">
        <w:rPr>
          <w:rStyle w:val="StyleUnderline"/>
          <w:highlight w:val="cyan"/>
        </w:rPr>
        <w:t>could</w:t>
      </w:r>
      <w:r w:rsidRPr="00E70197">
        <w:rPr>
          <w:rStyle w:val="StyleUnderline"/>
        </w:rPr>
        <w:t xml:space="preserve"> </w:t>
      </w:r>
      <w:r w:rsidRPr="0077433D">
        <w:rPr>
          <w:rStyle w:val="StyleUnderline"/>
          <w:highlight w:val="cyan"/>
        </w:rPr>
        <w:t>smash</w:t>
      </w:r>
      <w:r w:rsidRPr="00E70197">
        <w:rPr>
          <w:rStyle w:val="StyleUnderline"/>
        </w:rPr>
        <w:t xml:space="preserve"> into </w:t>
      </w:r>
      <w:r w:rsidRPr="0077433D">
        <w:rPr>
          <w:rStyle w:val="StyleUnderline"/>
          <w:highlight w:val="cyan"/>
        </w:rPr>
        <w:t>a</w:t>
      </w:r>
      <w:r w:rsidRPr="00E70197">
        <w:rPr>
          <w:rStyle w:val="StyleUnderline"/>
        </w:rPr>
        <w:t xml:space="preserve"> wildly </w:t>
      </w:r>
      <w:r w:rsidRPr="0077433D">
        <w:rPr>
          <w:rStyle w:val="StyleUnderline"/>
          <w:highlight w:val="cyan"/>
        </w:rPr>
        <w:t>expensive</w:t>
      </w:r>
      <w:r w:rsidRPr="00E70197">
        <w:rPr>
          <w:rStyle w:val="StyleUnderline"/>
        </w:rPr>
        <w:t xml:space="preserve"> </w:t>
      </w:r>
      <w:r w:rsidRPr="0077433D">
        <w:rPr>
          <w:rStyle w:val="StyleUnderline"/>
          <w:highlight w:val="cyan"/>
        </w:rPr>
        <w:t>one</w:t>
      </w:r>
      <w:r w:rsidRPr="00E70197">
        <w:rPr>
          <w:rStyle w:val="StyleUnderline"/>
        </w:rPr>
        <w:t xml:space="preserve"> </w:t>
      </w:r>
      <w:r w:rsidRPr="0077433D">
        <w:rPr>
          <w:rStyle w:val="StyleUnderline"/>
          <w:highlight w:val="cyan"/>
        </w:rPr>
        <w:t>paid</w:t>
      </w:r>
      <w:r w:rsidRPr="00E70197">
        <w:rPr>
          <w:rStyle w:val="StyleUnderline"/>
        </w:rPr>
        <w:t xml:space="preserve"> for </w:t>
      </w:r>
      <w:r w:rsidRPr="0077433D">
        <w:rPr>
          <w:rStyle w:val="StyleUnderline"/>
          <w:highlight w:val="cyan"/>
        </w:rPr>
        <w:t>by</w:t>
      </w:r>
      <w:r w:rsidRPr="00E70197">
        <w:rPr>
          <w:rStyle w:val="StyleUnderline"/>
        </w:rPr>
        <w:t xml:space="preserve"> U.S. </w:t>
      </w:r>
      <w:r w:rsidRPr="0077433D">
        <w:rPr>
          <w:rStyle w:val="StyleUnderline"/>
          <w:highlight w:val="cyan"/>
        </w:rPr>
        <w:t>taxpayers</w:t>
      </w:r>
      <w:r w:rsidRPr="00E70197">
        <w:rPr>
          <w:rStyle w:val="StyleUnderline"/>
        </w:rPr>
        <w:t xml:space="preserve">. </w:t>
      </w:r>
      <w:r w:rsidRPr="00E70197">
        <w:t>“</w:t>
      </w:r>
      <w:r w:rsidRPr="00E70197">
        <w:rPr>
          <w:rStyle w:val="StyleUnderline"/>
        </w:rPr>
        <w:t>A National Reconnaissance Office satellite is at least a billion dollars, if not more, so they have a lot more to lose if something hits a satellite</w:t>
      </w:r>
      <w:r w:rsidRPr="00E70197">
        <w:t xml:space="preserve">,” </w:t>
      </w:r>
      <w:r w:rsidRPr="001C1EB1">
        <w:rPr>
          <w:sz w:val="10"/>
          <w:szCs w:val="10"/>
        </w:rPr>
        <w:t>Bhavya Lal, a researcher at the IDA Science and Technology Policy Institute, noted. “As more private activity starts to happen, there’s more chances of that loss of control, too.” One might dismiss all this anxiety as a sort of sci-fi version of hippie environmentalism—except that even the administrator</w:t>
      </w:r>
      <w:r w:rsidRPr="00E70197">
        <w:rPr>
          <w:rStyle w:val="StyleUnderline"/>
        </w:rPr>
        <w:t xml:space="preserve"> of </w:t>
      </w:r>
      <w:r w:rsidRPr="0077433D">
        <w:rPr>
          <w:rStyle w:val="StyleUnderline"/>
          <w:highlight w:val="cyan"/>
        </w:rPr>
        <w:t>NASA</w:t>
      </w:r>
      <w:r w:rsidRPr="00E70197">
        <w:rPr>
          <w:rStyle w:val="StyleUnderline"/>
        </w:rPr>
        <w:t xml:space="preserve"> </w:t>
      </w:r>
      <w:r w:rsidRPr="0077433D">
        <w:rPr>
          <w:rStyle w:val="StyleUnderline"/>
          <w:highlight w:val="cyan"/>
        </w:rPr>
        <w:t>is</w:t>
      </w:r>
      <w:r w:rsidRPr="00E70197">
        <w:rPr>
          <w:rStyle w:val="StyleUnderline"/>
        </w:rPr>
        <w:t xml:space="preserve"> deeply </w:t>
      </w:r>
      <w:r w:rsidRPr="0077433D">
        <w:rPr>
          <w:rStyle w:val="StyleUnderline"/>
          <w:highlight w:val="cyan"/>
        </w:rPr>
        <w:t>worried</w:t>
      </w:r>
      <w:r w:rsidRPr="00E70197">
        <w:rPr>
          <w:rStyle w:val="StyleUnderline"/>
        </w:rPr>
        <w:t xml:space="preserve"> </w:t>
      </w:r>
      <w:r w:rsidRPr="0077433D">
        <w:rPr>
          <w:rStyle w:val="StyleUnderline"/>
          <w:highlight w:val="cyan"/>
        </w:rPr>
        <w:t>about</w:t>
      </w:r>
      <w:r w:rsidRPr="00E70197">
        <w:rPr>
          <w:rStyle w:val="StyleUnderline"/>
        </w:rPr>
        <w:t xml:space="preserve"> the chaos and </w:t>
      </w:r>
      <w:r w:rsidRPr="0077433D">
        <w:rPr>
          <w:rStyle w:val="StyleUnderline"/>
          <w:highlight w:val="cyan"/>
        </w:rPr>
        <w:t>destruction</w:t>
      </w:r>
      <w:r w:rsidRPr="00E70197">
        <w:rPr>
          <w:rStyle w:val="StyleUnderline"/>
        </w:rPr>
        <w:t xml:space="preserve"> likely to be </w:t>
      </w:r>
      <w:r w:rsidRPr="0077433D">
        <w:rPr>
          <w:rStyle w:val="StyleUnderline"/>
          <w:highlight w:val="cyan"/>
        </w:rPr>
        <w:t>sown</w:t>
      </w:r>
      <w:r w:rsidRPr="00E70197">
        <w:rPr>
          <w:rStyle w:val="StyleUnderline"/>
        </w:rPr>
        <w:t xml:space="preserve"> </w:t>
      </w:r>
      <w:r w:rsidRPr="0077433D">
        <w:rPr>
          <w:rStyle w:val="StyleUnderline"/>
          <w:highlight w:val="cyan"/>
        </w:rPr>
        <w:t>by commercial</w:t>
      </w:r>
      <w:r w:rsidRPr="00E70197">
        <w:rPr>
          <w:rStyle w:val="StyleUnderline"/>
        </w:rPr>
        <w:t xml:space="preserve"> </w:t>
      </w:r>
      <w:r w:rsidRPr="0077433D">
        <w:rPr>
          <w:rStyle w:val="StyleUnderline"/>
          <w:highlight w:val="cyan"/>
        </w:rPr>
        <w:t>activity in near-Earth orbit</w:t>
      </w:r>
      <w:r w:rsidRPr="00E70197">
        <w:rPr>
          <w:rStyle w:val="StyleUnderline"/>
        </w:rPr>
        <w:t>.</w:t>
      </w:r>
      <w:r w:rsidRPr="00E70197">
        <w:t xml:space="preserve"> Jim </w:t>
      </w:r>
      <w:proofErr w:type="spellStart"/>
      <w:r w:rsidRPr="00E70197">
        <w:t>Bridenstine</w:t>
      </w:r>
      <w:proofErr w:type="spellEnd"/>
      <w:r w:rsidRPr="00E70197">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14EC9D05" w14:textId="77777777" w:rsidR="003F3F7B" w:rsidRPr="00E70197" w:rsidRDefault="003F3F7B" w:rsidP="003F3F7B">
      <w:pPr>
        <w:rPr>
          <w:rStyle w:val="StyleUnderline"/>
        </w:rPr>
      </w:pPr>
    </w:p>
    <w:p w14:paraId="54507AA5" w14:textId="77777777" w:rsidR="003F3F7B" w:rsidRPr="00E70197" w:rsidRDefault="003F3F7B" w:rsidP="003F3F7B">
      <w:pPr>
        <w:pStyle w:val="Heading4"/>
      </w:pPr>
      <w:r w:rsidRPr="00E70197">
        <w:t>Privatized space tourism increases collision risks due to orbital debris.</w:t>
      </w:r>
    </w:p>
    <w:p w14:paraId="2E7DDDC4" w14:textId="10336A81" w:rsidR="003F3F7B" w:rsidRPr="00E70197" w:rsidRDefault="003F3F7B" w:rsidP="003F3F7B">
      <w:r w:rsidRPr="00E70197">
        <w:rPr>
          <w:rStyle w:val="Style13ptBold"/>
        </w:rPr>
        <w:t xml:space="preserve">Tehrani 4/1 </w:t>
      </w:r>
      <w:r w:rsidRPr="00E70197">
        <w:t xml:space="preserve">[(James, Editor in Chief of Spark Magazine) “Space Junk: A Safety and Sustainability Problem Moving at 18,000 MPH,” April 1, 2021, </w:t>
      </w:r>
      <w:hyperlink r:id="rId8" w:history="1">
        <w:r w:rsidRPr="00E70197">
          <w:rPr>
            <w:rStyle w:val="Hyperlink"/>
          </w:rPr>
          <w:t>https://sphera.com/spark/space-junk-a-safety-and-sustainability-problem-moving-at-18000-mph/</w:t>
        </w:r>
      </w:hyperlink>
      <w:r w:rsidRPr="00E70197">
        <w:t xml:space="preserve">] </w:t>
      </w:r>
      <w:r w:rsidR="00771AD5">
        <w:t xml:space="preserve"> </w:t>
      </w:r>
    </w:p>
    <w:p w14:paraId="2DB1692B" w14:textId="77777777" w:rsidR="003F3F7B" w:rsidRPr="001C1EB1" w:rsidRDefault="003F3F7B" w:rsidP="003F3F7B">
      <w:pPr>
        <w:rPr>
          <w:sz w:val="10"/>
          <w:szCs w:val="10"/>
        </w:rPr>
      </w:pPr>
      <w:r w:rsidRPr="001C1EB1">
        <w:rPr>
          <w:sz w:val="10"/>
          <w:szCs w:val="10"/>
        </w:rPr>
        <w:t xml:space="preserve">Most of the current debris is found in the low Earth orbit (LEO), which is about 600 to 1,200 miles (1,000 to 2,000 kilometers) above the planet. NASA calls LEO an “orbital space junkyard.” The junk isn’t sitting idly in a landfill; it is moving around at speeds up to 18,000 mph (29,000 kph), or 23 times the speed of sound. While the Inter-Agency Space Debris Coordination Committee was designed to coordinate space debris efforts, there are currently no international laws in place regarding removing space debris. Since a single satellite can cost between $50 million and $400 million, the risk of damage from space debris to a satellite is clearly significant. And as more debris is left behind, there is obviously more risk of collisions, especially when space tourism picks up. The orbiting junk was explored in the 2013 film “Gravity,” starring George Clooney and Sandra </w:t>
      </w:r>
      <w:proofErr w:type="gramStart"/>
      <w:r w:rsidRPr="001C1EB1">
        <w:rPr>
          <w:sz w:val="10"/>
          <w:szCs w:val="10"/>
        </w:rPr>
        <w:t>Bullock;</w:t>
      </w:r>
      <w:proofErr w:type="gramEnd"/>
      <w:r w:rsidRPr="001C1EB1">
        <w:rPr>
          <w:sz w:val="10"/>
          <w:szCs w:val="10"/>
        </w:rPr>
        <w:t xml:space="preserve"> it’s known as the Kessler Effect. Don Kessler, the former NASA scientist who studied space debris even told the Guardian back in 2011 </w:t>
      </w:r>
      <w:proofErr w:type="gramStart"/>
      <w:r w:rsidRPr="001C1EB1">
        <w:rPr>
          <w:sz w:val="10"/>
          <w:szCs w:val="10"/>
        </w:rPr>
        <w:t>in regard to</w:t>
      </w:r>
      <w:proofErr w:type="gramEnd"/>
      <w:r w:rsidRPr="001C1EB1">
        <w:rPr>
          <w:sz w:val="10"/>
          <w:szCs w:val="10"/>
        </w:rPr>
        <w:t xml:space="preserve"> formulating a plan to deal with space junk: “The longer you wait to do this, the more expensive it’s going to be. … This scenario of increasing space debris will play out even if we don’t put anything else in orbit,” he said. On that point, the European Space Agency has contracted with a Swiss startup called </w:t>
      </w:r>
      <w:proofErr w:type="spellStart"/>
      <w:r w:rsidRPr="001C1EB1">
        <w:rPr>
          <w:sz w:val="10"/>
          <w:szCs w:val="10"/>
        </w:rPr>
        <w:t>ClearSpace</w:t>
      </w:r>
      <w:proofErr w:type="spellEnd"/>
      <w:r w:rsidRPr="001C1EB1">
        <w:rPr>
          <w:sz w:val="10"/>
          <w:szCs w:val="10"/>
        </w:rPr>
        <w:t xml:space="preserve"> that plans to launch its first mission to remove space debris in 2025. The Gravity of the Situation Without a doubt, space debris is an Operational Risk; even the International Space Station </w:t>
      </w:r>
      <w:proofErr w:type="gramStart"/>
      <w:r w:rsidRPr="001C1EB1">
        <w:rPr>
          <w:sz w:val="10"/>
          <w:szCs w:val="10"/>
        </w:rPr>
        <w:t>has to</w:t>
      </w:r>
      <w:proofErr w:type="gramEnd"/>
      <w:r w:rsidRPr="001C1EB1">
        <w:rPr>
          <w:sz w:val="10"/>
          <w:szCs w:val="10"/>
        </w:rPr>
        <w:t xml:space="preserve"> dodge space junk at times. Former NASA Administrator Jim </w:t>
      </w:r>
      <w:proofErr w:type="spellStart"/>
      <w:r w:rsidRPr="001C1EB1">
        <w:rPr>
          <w:sz w:val="10"/>
          <w:szCs w:val="10"/>
        </w:rPr>
        <w:t>Bridenstine</w:t>
      </w:r>
      <w:proofErr w:type="spellEnd"/>
      <w:r w:rsidRPr="001C1EB1">
        <w:rPr>
          <w:sz w:val="10"/>
          <w:szCs w:val="10"/>
        </w:rPr>
        <w:t xml:space="preserve"> even tweeted last September that the “Space Station has maneuvered 3 times in 2020 to avoid debris. In the last 2 weeks, there have been 3 high concern potential conjunctions. Debris is getting worse!” Some of the larger debris that doesn’t burn up re-entering the atmosphere (about one object per day) even crashes back on Earth. Since most of the Earth’s surface is covered in water, it’s not surprisingly that most of the junk winds up in oceans, so the risk to humans is statistically very low. That doesn’t mean nil though. For example, there is debris from Russian Proton rockets that has been found in Siberia, including that of old fuel tanks containing toxic fuel residue, which can be harmful to plants, </w:t>
      </w:r>
      <w:proofErr w:type="gramStart"/>
      <w:r w:rsidRPr="001C1EB1">
        <w:rPr>
          <w:sz w:val="10"/>
          <w:szCs w:val="10"/>
        </w:rPr>
        <w:t>animals</w:t>
      </w:r>
      <w:proofErr w:type="gramEnd"/>
      <w:r w:rsidRPr="001C1EB1">
        <w:rPr>
          <w:sz w:val="10"/>
          <w:szCs w:val="10"/>
        </w:rPr>
        <w:t xml:space="preserve"> and humans. 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 That’s especially true when you consider space tourism is poised to blast off to become a potential $1.5 billion industry by 2028. The more activity, the more debris.</w:t>
      </w:r>
    </w:p>
    <w:p w14:paraId="0A1C5C9C" w14:textId="77777777" w:rsidR="003F3F7B" w:rsidRPr="00E70197" w:rsidRDefault="003F3F7B" w:rsidP="003F3F7B">
      <w:pPr>
        <w:rPr>
          <w:rStyle w:val="StyleUnderline"/>
        </w:rPr>
      </w:pPr>
    </w:p>
    <w:p w14:paraId="7D1972CF" w14:textId="498173A0" w:rsidR="003F3F7B" w:rsidRPr="00E70197" w:rsidRDefault="003F3F7B" w:rsidP="003F3F7B">
      <w:pPr>
        <w:pStyle w:val="Heading4"/>
      </w:pPr>
      <w:r w:rsidRPr="00E70197">
        <w:t>Increased space debris makes future space exploration impossible</w:t>
      </w:r>
      <w:r w:rsidR="000B2BCC">
        <w:t xml:space="preserve">. </w:t>
      </w:r>
    </w:p>
    <w:p w14:paraId="54565A7F" w14:textId="7A8A1D67" w:rsidR="003F3F7B" w:rsidRPr="00E70197" w:rsidRDefault="003F3F7B" w:rsidP="003F3F7B">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w:t>
      </w:r>
      <w:proofErr w:type="gramStart"/>
      <w:r w:rsidRPr="00E70197">
        <w:t>2018</w:t>
      </w:r>
      <w:proofErr w:type="gramEnd"/>
      <w:r w:rsidRPr="00E70197">
        <w:t xml:space="preserve"> https://www.wired.com/story/we-need-a-plan-to-stop-polluting-space-before-its-too-late/] </w:t>
      </w:r>
      <w:r w:rsidR="00771AD5">
        <w:t xml:space="preserve"> </w:t>
      </w:r>
    </w:p>
    <w:p w14:paraId="0FDA982D" w14:textId="77777777" w:rsidR="003F3F7B" w:rsidRPr="00E70197" w:rsidRDefault="003F3F7B" w:rsidP="003F3F7B">
      <w:pPr>
        <w:rPr>
          <w:rStyle w:val="StyleUnderline"/>
        </w:rPr>
      </w:pPr>
      <w:r w:rsidRPr="00326959">
        <w:rPr>
          <w:rStyle w:val="StyleUnderline"/>
          <w:highlight w:val="cyan"/>
        </w:rPr>
        <w:t>Space</w:t>
      </w:r>
      <w:r w:rsidRPr="00E70197">
        <w:rPr>
          <w:rStyle w:val="StyleUnderline"/>
        </w:rPr>
        <w:t xml:space="preserve"> </w:t>
      </w:r>
      <w:r w:rsidRPr="00326959">
        <w:rPr>
          <w:rStyle w:val="StyleUnderline"/>
          <w:highlight w:val="cyan"/>
        </w:rPr>
        <w:t>is</w:t>
      </w:r>
      <w:r w:rsidRPr="00E70197">
        <w:rPr>
          <w:rStyle w:val="StyleUnderline"/>
        </w:rPr>
        <w:t xml:space="preserve"> our next </w:t>
      </w:r>
      <w:r w:rsidRPr="00326959">
        <w:rPr>
          <w:rStyle w:val="StyleUnderline"/>
          <w:highlight w:val="cyan"/>
        </w:rPr>
        <w:t>dumping ground</w:t>
      </w:r>
      <w:r w:rsidRPr="00E70197">
        <w:rPr>
          <w:rStyle w:val="StyleUnderline"/>
        </w:rPr>
        <w:t>.</w:t>
      </w:r>
      <w:r w:rsidRPr="00E70197">
        <w:t xml:space="preserve"> As many as 170 million fragments of metal and </w:t>
      </w:r>
      <w:proofErr w:type="spellStart"/>
      <w:r w:rsidRPr="00E70197">
        <w:t>astro</w:t>
      </w:r>
      <w:proofErr w:type="spellEnd"/>
      <w:r w:rsidRPr="00E70197">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p>
    <w:p w14:paraId="500CA840" w14:textId="77777777" w:rsidR="003F3F7B" w:rsidRPr="001C1EB1" w:rsidRDefault="003F3F7B" w:rsidP="003F3F7B">
      <w:pPr>
        <w:rPr>
          <w:sz w:val="10"/>
          <w:szCs w:val="10"/>
        </w:rPr>
      </w:pPr>
      <w:r w:rsidRPr="00E70197">
        <w:t xml:space="preserve">This </w:t>
      </w:r>
      <w:r w:rsidRPr="00326959">
        <w:rPr>
          <w:rStyle w:val="StyleUnderline"/>
          <w:b/>
          <w:iCs/>
          <w:highlight w:val="cyan"/>
        </w:rPr>
        <w:t>debris will pose a navigation hazard for many centuries to come</w:t>
      </w:r>
      <w:r w:rsidRPr="00E70197">
        <w:t xml:space="preserve">. At least 200 objects roar back into the atmosphere each year, including pieces of solar panels and antennas and fragments of metal. </w:t>
      </w:r>
      <w:r w:rsidRPr="001C1EB1">
        <w:rPr>
          <w:sz w:val="10"/>
          <w:szCs w:val="10"/>
        </w:rPr>
        <w:t>All of them pose dangers for future astronauts: One plum-sized piece of gnarled space trash traveling faster than a speeding bullet could rip a five-foot hole into a spacecraft. And that collision, then, would hatch its own spectacle of shrapnel, which would join the rushing river of junk already circling the planet.</w:t>
      </w:r>
    </w:p>
    <w:p w14:paraId="109F780B" w14:textId="77777777" w:rsidR="003F3F7B" w:rsidRPr="001C1EB1" w:rsidRDefault="003F3F7B" w:rsidP="003F3F7B">
      <w:pPr>
        <w:rPr>
          <w:sz w:val="10"/>
          <w:szCs w:val="10"/>
        </w:rPr>
      </w:pPr>
      <w:r w:rsidRPr="001C1EB1">
        <w:rPr>
          <w:sz w:val="10"/>
          <w:szCs w:val="10"/>
        </w:rPr>
        <w:t>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w:t>
      </w:r>
    </w:p>
    <w:p w14:paraId="50CCFAD6" w14:textId="77777777" w:rsidR="003F3F7B" w:rsidRPr="001C1EB1" w:rsidRDefault="003F3F7B" w:rsidP="003F3F7B">
      <w:pPr>
        <w:rPr>
          <w:sz w:val="10"/>
          <w:szCs w:val="10"/>
        </w:rPr>
      </w:pPr>
      <w:r w:rsidRPr="001C1EB1">
        <w:rPr>
          <w:sz w:val="10"/>
          <w:szCs w:val="10"/>
        </w:rPr>
        <w:t xml:space="preserve">Now that Tesla and its driver are overhead, in America’s junkyard in the sky. To be sure, space is big. Really big. Most debris </w:t>
      </w:r>
      <w:proofErr w:type="gramStart"/>
      <w:r w:rsidRPr="001C1EB1">
        <w:rPr>
          <w:sz w:val="10"/>
          <w:szCs w:val="10"/>
        </w:rPr>
        <w:t>soars</w:t>
      </w:r>
      <w:proofErr w:type="gramEnd"/>
      <w:r w:rsidRPr="001C1EB1">
        <w:rPr>
          <w:sz w:val="10"/>
          <w:szCs w:val="10"/>
        </w:rPr>
        <w:t xml:space="preserve">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w:t>
      </w:r>
    </w:p>
    <w:p w14:paraId="62BFD076" w14:textId="77777777" w:rsidR="003F3F7B" w:rsidRPr="001C1EB1" w:rsidRDefault="003F3F7B" w:rsidP="003F3F7B">
      <w:pPr>
        <w:rPr>
          <w:sz w:val="10"/>
          <w:szCs w:val="10"/>
        </w:rPr>
      </w:pPr>
      <w:r w:rsidRPr="001C1EB1">
        <w:rPr>
          <w:sz w:val="10"/>
          <w:szCs w:val="10"/>
        </w:rPr>
        <w:t xml:space="preserve">We weren’t always so short-sighted. Ancient Native Americans lived by the Seventh Generation </w:t>
      </w:r>
      <w:proofErr w:type="gramStart"/>
      <w:r w:rsidRPr="001C1EB1">
        <w:rPr>
          <w:sz w:val="10"/>
          <w:szCs w:val="10"/>
        </w:rPr>
        <w:t>Principal,</w:t>
      </w:r>
      <w:proofErr w:type="gramEnd"/>
      <w:r w:rsidRPr="001C1EB1">
        <w:rPr>
          <w:sz w:val="10"/>
          <w:szCs w:val="10"/>
        </w:rPr>
        <w:t xml:space="preserve"> a way of long-term thinking that considered how every decision would affect their descendants seven generations into the future. In Japan, Buddhist monks devoted part of their daily rituals and work to ensuring the longevity of their communities, even </w:t>
      </w:r>
      <w:proofErr w:type="gramStart"/>
      <w:r w:rsidRPr="001C1EB1">
        <w:rPr>
          <w:sz w:val="10"/>
          <w:szCs w:val="10"/>
        </w:rPr>
        <w:t>planting</w:t>
      </w:r>
      <w:proofErr w:type="gramEnd"/>
      <w:r w:rsidRPr="001C1EB1">
        <w:rPr>
          <w:sz w:val="10"/>
          <w:szCs w:val="10"/>
        </w:rPr>
        <w:t xml:space="preserve"> and tending to bamboo forests, which would eventually be harvested, treated and used to repair temple roofs many decades hence. With each new generation, we live life faster than our ancestors. As a result, we spend less time thinking about the farther future of humanity.</w:t>
      </w:r>
    </w:p>
    <w:p w14:paraId="73AD2E35" w14:textId="77777777" w:rsidR="003F3F7B" w:rsidRPr="001C1EB1" w:rsidRDefault="003F3F7B" w:rsidP="003F3F7B">
      <w:pPr>
        <w:rPr>
          <w:sz w:val="10"/>
          <w:szCs w:val="10"/>
        </w:rPr>
      </w:pPr>
      <w:r w:rsidRPr="001C1EB1">
        <w:rPr>
          <w:sz w:val="10"/>
          <w:szCs w:val="10"/>
        </w:rPr>
        <w:t>We now have</w:t>
      </w:r>
      <w:r w:rsidRPr="00E70197">
        <w:rPr>
          <w:rStyle w:val="StyleUnderline"/>
        </w:rPr>
        <w:t xml:space="preserve"> </w:t>
      </w:r>
      <w:r w:rsidRPr="00326959">
        <w:rPr>
          <w:rStyle w:val="StyleUnderline"/>
          <w:highlight w:val="cyan"/>
        </w:rPr>
        <w:t>our sights set on</w:t>
      </w:r>
      <w:r w:rsidRPr="00E70197">
        <w:rPr>
          <w:rStyle w:val="StyleUnderline"/>
        </w:rPr>
        <w:t xml:space="preserve"> colonizing</w:t>
      </w:r>
      <w:r w:rsidRPr="00E70197">
        <w:t xml:space="preserve"> </w:t>
      </w:r>
      <w:r w:rsidRPr="00326959">
        <w:rPr>
          <w:rStyle w:val="StyleUnderline"/>
          <w:highlight w:val="cyan"/>
        </w:rPr>
        <w:t>Mars</w:t>
      </w:r>
      <w:r w:rsidRPr="00E70197">
        <w:t xml:space="preserve">, </w:t>
      </w:r>
      <w:r w:rsidRPr="001C1EB1">
        <w:rPr>
          <w:sz w:val="10"/>
          <w:szCs w:val="10"/>
        </w:rPr>
        <w:t>mining asteroids for research and commerce, and venturing</w:t>
      </w:r>
      <w:r w:rsidRPr="00E70197">
        <w:rPr>
          <w:rStyle w:val="StyleUnderline"/>
        </w:rPr>
        <w:t xml:space="preserve"> out </w:t>
      </w:r>
      <w:r w:rsidRPr="001C1EB1">
        <w:rPr>
          <w:sz w:val="10"/>
          <w:szCs w:val="10"/>
        </w:rPr>
        <w:t>to the furthest reaches of our galaxy. Space is no longer the final frontier; we’re already exploring it. Our current approach is about getting there, rather than considering what “getting there” could mean for future generations of humans, not to mention other life in the universe.</w:t>
      </w:r>
    </w:p>
    <w:p w14:paraId="55D2A44F" w14:textId="77777777" w:rsidR="003F3F7B" w:rsidRPr="001C1EB1" w:rsidRDefault="003F3F7B" w:rsidP="003F3F7B">
      <w:pPr>
        <w:rPr>
          <w:sz w:val="10"/>
          <w:szCs w:val="10"/>
        </w:rPr>
      </w:pPr>
      <w:r w:rsidRPr="001C1EB1">
        <w:rPr>
          <w:sz w:val="10"/>
          <w:szCs w:val="10"/>
        </w:rPr>
        <w:t xml:space="preserve">Where all that junk winds up </w:t>
      </w:r>
      <w:proofErr w:type="gramStart"/>
      <w:r w:rsidRPr="001C1EB1">
        <w:rPr>
          <w:sz w:val="10"/>
          <w:szCs w:val="10"/>
        </w:rPr>
        <w:t>isn’t</w:t>
      </w:r>
      <w:proofErr w:type="gramEnd"/>
      <w:r w:rsidRPr="001C1EB1">
        <w:rPr>
          <w:sz w:val="10"/>
          <w:szCs w:val="10"/>
        </w:rPr>
        <w:t xml:space="preserve"> something we can predict accurately. We could be unintentionally wreaking havoc on civilizations far away from Earth, catalyzing future intergalactic wars. </w:t>
      </w:r>
      <w:proofErr w:type="gramStart"/>
      <w:r w:rsidRPr="001C1EB1">
        <w:rPr>
          <w:sz w:val="10"/>
          <w:szCs w:val="10"/>
        </w:rPr>
        <w:t>Or,</w:t>
      </w:r>
      <w:proofErr w:type="gramEnd"/>
      <w:r w:rsidRPr="001C1EB1">
        <w:rPr>
          <w:sz w:val="10"/>
          <w:szCs w:val="10"/>
        </w:rPr>
        <w:t xml:space="preserve"> we might cause far less scintillating problems</w:t>
      </w:r>
      <w:r w:rsidRPr="00E70197">
        <w:t xml:space="preserve">. </w:t>
      </w:r>
      <w:r w:rsidRPr="00326959">
        <w:rPr>
          <w:rStyle w:val="StyleUnderline"/>
          <w:highlight w:val="cyan"/>
        </w:rPr>
        <w:t>Space junk</w:t>
      </w:r>
      <w:r w:rsidRPr="00E70197">
        <w:t xml:space="preserve"> </w:t>
      </w:r>
      <w:r w:rsidRPr="00326959">
        <w:rPr>
          <w:rStyle w:val="StyleUnderline"/>
          <w:highlight w:val="cyan"/>
        </w:rPr>
        <w:t>could</w:t>
      </w:r>
      <w:r w:rsidRPr="00E70197">
        <w:t xml:space="preserve"> start to </w:t>
      </w:r>
      <w:r w:rsidRPr="00326959">
        <w:rPr>
          <w:rStyle w:val="StyleUnderline"/>
          <w:highlight w:val="cyan"/>
        </w:rPr>
        <w:t>behave in unpredictable ways</w:t>
      </w:r>
      <w:r w:rsidRPr="00E70197">
        <w:t xml:space="preserve">, </w:t>
      </w:r>
      <w:r w:rsidRPr="001C1EB1">
        <w:rPr>
          <w:sz w:val="10"/>
          <w:szCs w:val="10"/>
        </w:rPr>
        <w:t>reflecting sunlight the wrong direction, or changing our atmosphere, or impacting the universe in ways that don’t fit into our current understanding of physics.</w:t>
      </w:r>
    </w:p>
    <w:p w14:paraId="0CF64AB0" w14:textId="77777777" w:rsidR="003F3F7B" w:rsidRPr="001C1EB1" w:rsidRDefault="003F3F7B" w:rsidP="003F3F7B">
      <w:pPr>
        <w:rPr>
          <w:sz w:val="10"/>
          <w:szCs w:val="10"/>
        </w:rPr>
      </w:pPr>
      <w:r w:rsidRPr="001C1EB1">
        <w:rPr>
          <w:sz w:val="10"/>
          <w:szCs w:val="10"/>
        </w:rPr>
        <w:t xml:space="preserve">Last week—30 years after my friends and I created an imaginary net to capture space debris—SpaceX launched </w:t>
      </w:r>
      <w:proofErr w:type="spellStart"/>
      <w:r w:rsidRPr="001C1EB1">
        <w:rPr>
          <w:sz w:val="10"/>
          <w:szCs w:val="10"/>
        </w:rPr>
        <w:t>RemoveDEBRIS</w:t>
      </w:r>
      <w:proofErr w:type="spellEnd"/>
      <w:r w:rsidRPr="001C1EB1">
        <w:rPr>
          <w:sz w:val="10"/>
          <w:szCs w:val="10"/>
        </w:rPr>
        <w:t>, its own prototype, an experimental net to collect junk in orbit. It’s a neat idea, but even as middle schoolers, we knew it was an impractical one. Individual nets can’t possibly scale to address the hundreds of millions of particles of debris already in orbit.</w:t>
      </w:r>
    </w:p>
    <w:p w14:paraId="5F9BE933" w14:textId="77777777" w:rsidR="003F3F7B" w:rsidRPr="001C1EB1" w:rsidRDefault="003F3F7B" w:rsidP="003F3F7B">
      <w:pPr>
        <w:rPr>
          <w:sz w:val="10"/>
          <w:szCs w:val="10"/>
        </w:rPr>
      </w:pPr>
      <w:r w:rsidRPr="001C1EB1">
        <w:rPr>
          <w:sz w:val="10"/>
          <w:szCs w:val="10"/>
        </w:rPr>
        <w:t xml:space="preserve">The challenge is that </w:t>
      </w:r>
      <w:proofErr w:type="gramStart"/>
      <w:r w:rsidRPr="001C1EB1">
        <w:rPr>
          <w:sz w:val="10"/>
          <w:szCs w:val="10"/>
        </w:rPr>
        <w:t>all of</w:t>
      </w:r>
      <w:proofErr w:type="gramEnd"/>
      <w:r w:rsidRPr="001C1EB1">
        <w:rPr>
          <w:sz w:val="10"/>
          <w:szCs w:val="10"/>
        </w:rPr>
        <w:t xml:space="preserve"> our space agencies are inextricably tied to national governments and militaries. Seeking a global agreement on how to mitigate debris would involve each country divulging exactly what it was launching and when—an unlikely scenario. The</w:t>
      </w:r>
      <w:r w:rsidRPr="00E70197">
        <w:rPr>
          <w:rStyle w:val="StyleUnderline"/>
        </w:rPr>
        <w:t xml:space="preserve"> </w:t>
      </w:r>
      <w:r w:rsidRPr="00326959">
        <w:rPr>
          <w:rStyle w:val="StyleUnderline"/>
          <w:highlight w:val="cyan"/>
        </w:rPr>
        <w:t>private sector</w:t>
      </w:r>
      <w:r w:rsidRPr="00E70197">
        <w:rPr>
          <w:rStyle w:val="StyleUnderline"/>
        </w:rPr>
        <w:t xml:space="preserve"> could collaborate to build grand-scale orbital cleaners, but their commercial interests are </w:t>
      </w:r>
      <w:r w:rsidRPr="00326959">
        <w:rPr>
          <w:rStyle w:val="StyleUnderline"/>
          <w:highlight w:val="cyan"/>
        </w:rPr>
        <w:t>driven by immediate launches</w:t>
      </w:r>
      <w:r w:rsidRPr="00E70197">
        <w:rPr>
          <w:rStyle w:val="StyleUnderline"/>
        </w:rPr>
        <w:t xml:space="preserve">. </w:t>
      </w:r>
      <w:r w:rsidRPr="001C1EB1">
        <w:rPr>
          <w:sz w:val="10"/>
          <w:szCs w:val="10"/>
        </w:rPr>
        <w:t>Given all the planned launches in our near future, we don’t have much time to wait. We must learn to be better stewards of our own planet—and commit to very long-term thinking—before we try to colonize any others.</w:t>
      </w:r>
    </w:p>
    <w:p w14:paraId="7B4E2A42" w14:textId="77777777" w:rsidR="003F3F7B" w:rsidRPr="001C1EB1" w:rsidRDefault="003F3F7B" w:rsidP="003F3F7B">
      <w:pPr>
        <w:rPr>
          <w:sz w:val="10"/>
          <w:szCs w:val="10"/>
        </w:rPr>
      </w:pPr>
    </w:p>
    <w:p w14:paraId="00B812ED" w14:textId="3A6403F6" w:rsidR="003F3F7B" w:rsidRPr="00E70197" w:rsidRDefault="003F3F7B" w:rsidP="003F3F7B">
      <w:pPr>
        <w:pStyle w:val="Heading4"/>
      </w:pPr>
      <w:r w:rsidRPr="00E70197">
        <w:t>Independently, debris causes great power war</w:t>
      </w:r>
      <w:r w:rsidR="000B2BCC">
        <w:t>.</w:t>
      </w:r>
    </w:p>
    <w:p w14:paraId="30BAC5C5" w14:textId="7E599718" w:rsidR="003F3F7B" w:rsidRPr="00E70197" w:rsidRDefault="003F3F7B" w:rsidP="003F3F7B">
      <w:r w:rsidRPr="00E70197">
        <w:rPr>
          <w:rStyle w:val="Style13ptBold"/>
        </w:rPr>
        <w:t xml:space="preserve">Orwig 16 </w:t>
      </w:r>
      <w:r w:rsidRPr="00E70197">
        <w:t xml:space="preserve">[(Jessica, senior editor at Insider. She has a Master of Science in science and technology journalism from Texas A&amp;M University and a Bachelor of Science in astronomy and physics from The Ohio State University.) “Russia says a growing problem in space could be enough to spark a war,” January 26, 2016, https://www.businessinsider.com/russia-says-space-junk-could-spark-war-2016-1] </w:t>
      </w:r>
      <w:r w:rsidR="00771AD5">
        <w:t xml:space="preserve"> </w:t>
      </w:r>
    </w:p>
    <w:p w14:paraId="0841EED6" w14:textId="77777777" w:rsidR="003F3F7B" w:rsidRPr="001C1EB1" w:rsidRDefault="003F3F7B" w:rsidP="003F3F7B">
      <w:pPr>
        <w:rPr>
          <w:sz w:val="10"/>
          <w:szCs w:val="10"/>
        </w:rPr>
      </w:pPr>
      <w:r w:rsidRPr="001C1EB1">
        <w:rPr>
          <w:sz w:val="10"/>
          <w:szCs w:val="10"/>
        </w:rPr>
        <w:t>NASA has already warned that the large amount of space junk around our planet is growing beyond our control, but now a team of Russian scientists has cited another potentially unforeseen consequence of that debris: War. Scientists estimate that anywhere</w:t>
      </w:r>
      <w:r w:rsidRPr="00E70197">
        <w:rPr>
          <w:rStyle w:val="StyleUnderline"/>
        </w:rPr>
        <w:t xml:space="preserve"> </w:t>
      </w:r>
      <w:r w:rsidRPr="00080124">
        <w:rPr>
          <w:rStyle w:val="StyleUnderline"/>
          <w:highlight w:val="cyan"/>
        </w:rPr>
        <w:t>from 500,000 to 600,000 pieces of</w:t>
      </w:r>
      <w:r w:rsidRPr="00E70197">
        <w:rPr>
          <w:rStyle w:val="StyleUnderline"/>
        </w:rPr>
        <w:t xml:space="preserve"> human-made space </w:t>
      </w:r>
      <w:r w:rsidRPr="00080124">
        <w:rPr>
          <w:rStyle w:val="StyleUnderline"/>
          <w:highlight w:val="cyan"/>
        </w:rPr>
        <w:t>debris</w:t>
      </w:r>
      <w:r w:rsidRPr="00E70197">
        <w:rPr>
          <w:rStyle w:val="StyleUnderline"/>
        </w:rPr>
        <w:t xml:space="preserve"> between 0.4 and 4 </w:t>
      </w:r>
      <w:r w:rsidRPr="00080124">
        <w:rPr>
          <w:rStyle w:val="StyleUnderline"/>
        </w:rPr>
        <w:t>inches</w:t>
      </w:r>
      <w:r w:rsidRPr="00E70197">
        <w:rPr>
          <w:rStyle w:val="StyleUnderline"/>
        </w:rPr>
        <w:t xml:space="preserve"> in size are currently </w:t>
      </w:r>
      <w:r w:rsidRPr="00080124">
        <w:rPr>
          <w:rStyle w:val="StyleUnderline"/>
          <w:highlight w:val="cyan"/>
        </w:rPr>
        <w:t>orbit</w:t>
      </w:r>
      <w:r w:rsidRPr="00E70197">
        <w:rPr>
          <w:rStyle w:val="StyleUnderline"/>
        </w:rPr>
        <w:t xml:space="preserve">ing the </w:t>
      </w:r>
      <w:r w:rsidRPr="00080124">
        <w:rPr>
          <w:rStyle w:val="StyleUnderline"/>
          <w:highlight w:val="cyan"/>
        </w:rPr>
        <w:t>Earth</w:t>
      </w:r>
      <w:r w:rsidRPr="00E70197">
        <w:rPr>
          <w:rStyle w:val="StyleUnderline"/>
        </w:rPr>
        <w:t xml:space="preserve"> and traveling </w:t>
      </w:r>
      <w:r w:rsidRPr="00080124">
        <w:rPr>
          <w:rStyle w:val="StyleUnderline"/>
          <w:highlight w:val="cyan"/>
        </w:rPr>
        <w:t>at</w:t>
      </w:r>
      <w:r w:rsidRPr="00E70197">
        <w:rPr>
          <w:rStyle w:val="StyleUnderline"/>
        </w:rPr>
        <w:t xml:space="preserve"> speeds over </w:t>
      </w:r>
      <w:r w:rsidRPr="00080124">
        <w:rPr>
          <w:rStyle w:val="StyleUnderline"/>
          <w:highlight w:val="cyan"/>
        </w:rPr>
        <w:t>17,000</w:t>
      </w:r>
      <w:r w:rsidRPr="00E70197">
        <w:rPr>
          <w:rStyle w:val="StyleUnderline"/>
        </w:rPr>
        <w:t xml:space="preserve"> </w:t>
      </w:r>
      <w:r w:rsidRPr="00080124">
        <w:rPr>
          <w:rStyle w:val="StyleUnderline"/>
          <w:highlight w:val="cyan"/>
        </w:rPr>
        <w:t>m</w:t>
      </w:r>
      <w:r w:rsidRPr="00E70197">
        <w:rPr>
          <w:rStyle w:val="StyleUnderline"/>
        </w:rPr>
        <w:t xml:space="preserve">iles </w:t>
      </w:r>
      <w:r w:rsidRPr="00080124">
        <w:rPr>
          <w:rStyle w:val="StyleUnderline"/>
          <w:highlight w:val="cyan"/>
        </w:rPr>
        <w:t>p</w:t>
      </w:r>
      <w:r w:rsidRPr="00E70197">
        <w:rPr>
          <w:rStyle w:val="StyleUnderline"/>
        </w:rPr>
        <w:t xml:space="preserve">er </w:t>
      </w:r>
      <w:r w:rsidRPr="00080124">
        <w:rPr>
          <w:rStyle w:val="StyleUnderline"/>
          <w:highlight w:val="cyan"/>
        </w:rPr>
        <w:t>h</w:t>
      </w:r>
      <w:r w:rsidRPr="00E70197">
        <w:rPr>
          <w:rStyle w:val="StyleUnderline"/>
        </w:rPr>
        <w:t>our.</w:t>
      </w:r>
      <w:r w:rsidRPr="00E70197">
        <w:t xml:space="preserve"> </w:t>
      </w:r>
      <w:r w:rsidRPr="00080124">
        <w:rPr>
          <w:rStyle w:val="StyleUnderline"/>
          <w:highlight w:val="cyan"/>
        </w:rPr>
        <w:t>If one</w:t>
      </w:r>
      <w:r w:rsidRPr="00E70197">
        <w:rPr>
          <w:rStyle w:val="StyleUnderline"/>
        </w:rPr>
        <w:t xml:space="preserve"> of those pieces </w:t>
      </w:r>
      <w:r w:rsidRPr="00080124">
        <w:rPr>
          <w:rStyle w:val="StyleUnderline"/>
          <w:highlight w:val="cyan"/>
        </w:rPr>
        <w:t>smashed</w:t>
      </w:r>
      <w:r w:rsidRPr="00E70197">
        <w:rPr>
          <w:rStyle w:val="StyleUnderline"/>
        </w:rPr>
        <w:t xml:space="preserve"> </w:t>
      </w:r>
      <w:r w:rsidRPr="00080124">
        <w:rPr>
          <w:rStyle w:val="StyleUnderline"/>
          <w:highlight w:val="cyan"/>
        </w:rPr>
        <w:t>into</w:t>
      </w:r>
      <w:r w:rsidRPr="00E70197">
        <w:rPr>
          <w:rStyle w:val="StyleUnderline"/>
        </w:rPr>
        <w:t xml:space="preserve"> a </w:t>
      </w:r>
      <w:r w:rsidRPr="00080124">
        <w:rPr>
          <w:rStyle w:val="StyleUnderline"/>
          <w:highlight w:val="cyan"/>
        </w:rPr>
        <w:t>military</w:t>
      </w:r>
      <w:r w:rsidRPr="00E70197">
        <w:rPr>
          <w:rStyle w:val="StyleUnderline"/>
        </w:rPr>
        <w:t xml:space="preserve"> </w:t>
      </w:r>
      <w:r w:rsidRPr="00080124">
        <w:rPr>
          <w:rStyle w:val="StyleUnderline"/>
          <w:highlight w:val="cyan"/>
        </w:rPr>
        <w:t>satellite</w:t>
      </w:r>
      <w:r w:rsidRPr="00E70197">
        <w:rPr>
          <w:rStyle w:val="StyleUnderline"/>
        </w:rPr>
        <w:t xml:space="preserve"> it "may </w:t>
      </w:r>
      <w:r w:rsidRPr="00080124">
        <w:rPr>
          <w:rStyle w:val="StyleUnderline"/>
          <w:highlight w:val="cyan"/>
        </w:rPr>
        <w:t>provoke political</w:t>
      </w:r>
      <w:r w:rsidRPr="00E70197">
        <w:rPr>
          <w:rStyle w:val="StyleUnderline"/>
        </w:rPr>
        <w:t xml:space="preserve"> </w:t>
      </w:r>
      <w:r w:rsidRPr="00080124">
        <w:rPr>
          <w:rStyle w:val="StyleUnderline"/>
          <w:highlight w:val="cyan"/>
        </w:rPr>
        <w:t>or</w:t>
      </w:r>
      <w:r w:rsidRPr="00E70197">
        <w:rPr>
          <w:rStyle w:val="StyleUnderline"/>
        </w:rPr>
        <w:t xml:space="preserve"> even </w:t>
      </w:r>
      <w:r w:rsidRPr="00080124">
        <w:rPr>
          <w:rStyle w:val="StyleUnderline"/>
          <w:highlight w:val="cyan"/>
        </w:rPr>
        <w:t>armed</w:t>
      </w:r>
      <w:r w:rsidRPr="00E70197">
        <w:rPr>
          <w:rStyle w:val="StyleUnderline"/>
        </w:rPr>
        <w:t xml:space="preserve"> </w:t>
      </w:r>
      <w:r w:rsidRPr="00080124">
        <w:rPr>
          <w:rStyle w:val="StyleUnderline"/>
          <w:highlight w:val="cyan"/>
        </w:rPr>
        <w:t>conflict</w:t>
      </w:r>
      <w:r w:rsidRPr="00E70197">
        <w:rPr>
          <w:rStyle w:val="StyleUnderline"/>
        </w:rPr>
        <w:t xml:space="preserve"> </w:t>
      </w:r>
      <w:r w:rsidRPr="00080124">
        <w:rPr>
          <w:rStyle w:val="StyleUnderline"/>
          <w:highlight w:val="cyan"/>
        </w:rPr>
        <w:t>between</w:t>
      </w:r>
      <w:r w:rsidRPr="00E70197">
        <w:rPr>
          <w:rStyle w:val="StyleUnderline"/>
        </w:rPr>
        <w:t xml:space="preserve"> space-faring </w:t>
      </w:r>
      <w:r w:rsidRPr="00080124">
        <w:rPr>
          <w:rStyle w:val="StyleUnderline"/>
          <w:highlight w:val="cyan"/>
        </w:rPr>
        <w:t>nations</w:t>
      </w:r>
      <w:r w:rsidRPr="00E70197">
        <w:rPr>
          <w:rStyle w:val="StyleUnderline"/>
        </w:rPr>
        <w:t>,"</w:t>
      </w:r>
      <w:r w:rsidRPr="00E70197">
        <w:t xml:space="preserve"> </w:t>
      </w:r>
      <w:r w:rsidRPr="001C1EB1">
        <w:rPr>
          <w:sz w:val="10"/>
          <w:szCs w:val="10"/>
        </w:rPr>
        <w:t xml:space="preserve">Vitaly </w:t>
      </w:r>
      <w:proofErr w:type="spellStart"/>
      <w:r w:rsidRPr="001C1EB1">
        <w:rPr>
          <w:sz w:val="10"/>
          <w:szCs w:val="10"/>
        </w:rPr>
        <w:t>Adushkin</w:t>
      </w:r>
      <w:proofErr w:type="spellEnd"/>
      <w:r w:rsidRPr="001C1EB1">
        <w:rPr>
          <w:sz w:val="10"/>
          <w:szCs w:val="10"/>
        </w:rPr>
        <w:t xml:space="preserve">, a researcher for the Institute of Geosphere Dynamics at the Russian Academy of Sciences, reported in a paper set to be published in the peer-reviewed journal Acta </w:t>
      </w:r>
      <w:proofErr w:type="spellStart"/>
      <w:r w:rsidRPr="001C1EB1">
        <w:rPr>
          <w:sz w:val="10"/>
          <w:szCs w:val="10"/>
        </w:rPr>
        <w:t>Astronautica</w:t>
      </w:r>
      <w:proofErr w:type="spellEnd"/>
      <w:r w:rsidRPr="001C1EB1">
        <w:rPr>
          <w:sz w:val="10"/>
          <w:szCs w:val="10"/>
        </w:rPr>
        <w:t xml:space="preserve">, which is sponsored by the International Academy of Astronautics. Say, for example, that a satellite was destroyed or significantly damaged in orbit — something that a 4-inch hunk of space junk could easily do traveling at speeds of 17,500 miles per hour, </w:t>
      </w:r>
      <w:proofErr w:type="spellStart"/>
      <w:r w:rsidRPr="001C1EB1">
        <w:rPr>
          <w:sz w:val="10"/>
          <w:szCs w:val="10"/>
        </w:rPr>
        <w:t>Adushkin</w:t>
      </w:r>
      <w:proofErr w:type="spellEnd"/>
      <w:r w:rsidRPr="001C1EB1">
        <w:rPr>
          <w:sz w:val="10"/>
          <w:szCs w:val="10"/>
        </w:rPr>
        <w:t xml:space="preserve"> reported. (Even smaller pieces no bigger than size of a pea could cause enough damage to the satellite that it would no longer operate correctly, he notes.) It would be difficult </w:t>
      </w:r>
      <w:r w:rsidRPr="001C1EB1">
        <w:rPr>
          <w:sz w:val="10"/>
          <w:szCs w:val="10"/>
        </w:rPr>
        <w:lastRenderedPageBreak/>
        <w:t>for anyone to determine whether the event was accidental or deliberate. This lack of immediate</w:t>
      </w:r>
      <w:r w:rsidRPr="00E70197">
        <w:rPr>
          <w:rStyle w:val="StyleUnderline"/>
        </w:rPr>
        <w:t xml:space="preserve"> </w:t>
      </w:r>
      <w:r w:rsidRPr="00080124">
        <w:rPr>
          <w:rStyle w:val="StyleUnderline"/>
          <w:highlight w:val="cyan"/>
        </w:rPr>
        <w:t>proof</w:t>
      </w:r>
      <w:r w:rsidRPr="00E70197">
        <w:rPr>
          <w:rStyle w:val="StyleUnderline"/>
        </w:rPr>
        <w:t xml:space="preserve"> could </w:t>
      </w:r>
      <w:r w:rsidRPr="00080124">
        <w:rPr>
          <w:rStyle w:val="StyleUnderline"/>
          <w:highlight w:val="cyan"/>
        </w:rPr>
        <w:t>lead to false accusations</w:t>
      </w:r>
      <w:r w:rsidRPr="00E70197">
        <w:rPr>
          <w:rStyle w:val="StyleUnderline"/>
        </w:rPr>
        <w:t xml:space="preserve">, heated </w:t>
      </w:r>
      <w:r w:rsidRPr="00080124">
        <w:rPr>
          <w:rStyle w:val="StyleUnderline"/>
          <w:highlight w:val="cyan"/>
        </w:rPr>
        <w:t>arguments</w:t>
      </w:r>
      <w:r w:rsidRPr="00E70197">
        <w:rPr>
          <w:rStyle w:val="StyleUnderline"/>
        </w:rPr>
        <w:t xml:space="preserve"> and, </w:t>
      </w:r>
      <w:r w:rsidRPr="00080124">
        <w:rPr>
          <w:rStyle w:val="StyleUnderline"/>
          <w:highlight w:val="cyan"/>
        </w:rPr>
        <w:t>eventually, war</w:t>
      </w:r>
      <w:r w:rsidRPr="00E70197">
        <w:rPr>
          <w:rStyle w:val="StyleUnderline"/>
        </w:rPr>
        <w:t xml:space="preserve">, </w:t>
      </w:r>
      <w:r w:rsidRPr="001C1EB1">
        <w:rPr>
          <w:sz w:val="10"/>
          <w:szCs w:val="10"/>
        </w:rPr>
        <w:t xml:space="preserve">according to </w:t>
      </w:r>
      <w:proofErr w:type="spellStart"/>
      <w:r w:rsidRPr="001C1EB1">
        <w:rPr>
          <w:sz w:val="10"/>
          <w:szCs w:val="10"/>
        </w:rPr>
        <w:t>Adushkin</w:t>
      </w:r>
      <w:proofErr w:type="spellEnd"/>
      <w:r w:rsidRPr="001C1EB1">
        <w:rPr>
          <w:sz w:val="10"/>
          <w:szCs w:val="10"/>
        </w:rPr>
        <w:t xml:space="preserve"> and his colleagues. A politically dangerous dilemma space junk ESA - </w:t>
      </w:r>
      <w:proofErr w:type="spellStart"/>
      <w:proofErr w:type="gramStart"/>
      <w:r w:rsidRPr="001C1EB1">
        <w:rPr>
          <w:sz w:val="10"/>
          <w:szCs w:val="10"/>
        </w:rPr>
        <w:t>D.Ducros</w:t>
      </w:r>
      <w:proofErr w:type="spellEnd"/>
      <w:proofErr w:type="gramEnd"/>
      <w:r w:rsidRPr="001C1EB1">
        <w:rPr>
          <w:sz w:val="10"/>
          <w:szCs w:val="10"/>
        </w:rPr>
        <w:t xml:space="preserve"> In the report, the </w:t>
      </w:r>
      <w:proofErr w:type="spellStart"/>
      <w:r w:rsidRPr="001C1EB1">
        <w:rPr>
          <w:sz w:val="10"/>
          <w:szCs w:val="10"/>
        </w:rPr>
        <w:t>Adushkin</w:t>
      </w:r>
      <w:proofErr w:type="spellEnd"/>
      <w:r w:rsidRPr="001C1EB1">
        <w:rPr>
          <w:sz w:val="10"/>
          <w:szCs w:val="10"/>
        </w:rPr>
        <w:t xml:space="preserve"> said that there have already been repeated "sudden failures" of military spacecraft in the last two decades that cannot be explained. "So, there are two possible explanations," he wrote. The first is "unregistered collisions with space objects." The second is "machinations" [deliberate action] of the space adversary. "This is a politically dangerous dilemma," he added. But these mysterious failures in the past aren't what concerns </w:t>
      </w:r>
      <w:proofErr w:type="spellStart"/>
      <w:r w:rsidRPr="001C1EB1">
        <w:rPr>
          <w:sz w:val="10"/>
          <w:szCs w:val="10"/>
        </w:rPr>
        <w:t>Adushkin</w:t>
      </w:r>
      <w:proofErr w:type="spellEnd"/>
      <w:r w:rsidRPr="001C1EB1">
        <w:rPr>
          <w:sz w:val="10"/>
          <w:szCs w:val="10"/>
        </w:rPr>
        <w:t xml:space="preserve"> most. It's a future threat of what experts call the cascade effect that has </w:t>
      </w:r>
      <w:proofErr w:type="spellStart"/>
      <w:r w:rsidRPr="001C1EB1">
        <w:rPr>
          <w:sz w:val="10"/>
          <w:szCs w:val="10"/>
        </w:rPr>
        <w:t>Adushkin</w:t>
      </w:r>
      <w:proofErr w:type="spellEnd"/>
      <w:r w:rsidRPr="001C1EB1">
        <w:rPr>
          <w:sz w:val="10"/>
          <w:szCs w:val="10"/>
        </w:rPr>
        <w:t xml:space="preserve"> and other scientists around the world extremely concerned. The Kessler Syndrome space debris 2 </w:t>
      </w:r>
      <w:proofErr w:type="spellStart"/>
      <w:r w:rsidRPr="001C1EB1">
        <w:rPr>
          <w:sz w:val="10"/>
          <w:szCs w:val="10"/>
        </w:rPr>
        <w:t>leo</w:t>
      </w:r>
      <w:proofErr w:type="spellEnd"/>
      <w:r w:rsidRPr="001C1EB1">
        <w:rPr>
          <w:sz w:val="10"/>
          <w:szCs w:val="10"/>
        </w:rPr>
        <w:t xml:space="preserve"> </w:t>
      </w:r>
      <w:proofErr w:type="spellStart"/>
      <w:r w:rsidRPr="001C1EB1">
        <w:rPr>
          <w:sz w:val="10"/>
          <w:szCs w:val="10"/>
        </w:rPr>
        <w:t>David.Shikomba</w:t>
      </w:r>
      <w:proofErr w:type="spellEnd"/>
      <w:r w:rsidRPr="001C1EB1">
        <w:rPr>
          <w:sz w:val="10"/>
          <w:szCs w:val="10"/>
        </w:rPr>
        <w:t xml:space="preserve"> on Wikipedia </w:t>
      </w:r>
      <w:proofErr w:type="gramStart"/>
      <w:r w:rsidRPr="001C1EB1">
        <w:rPr>
          <w:sz w:val="10"/>
          <w:szCs w:val="10"/>
        </w:rPr>
        <w:t>In</w:t>
      </w:r>
      <w:proofErr w:type="gramEnd"/>
      <w:r w:rsidRPr="001C1EB1">
        <w:rPr>
          <w:sz w:val="10"/>
          <w:szCs w:val="10"/>
        </w:rPr>
        <w:t xml:space="preserve"> 1978, American astrophysicist Donald Kessler predicted that the amount of space debris around Earth would begin to grow exponentially after the turn of the millennium. Kessler 's predictions rely on the fact that over time, space junk accumulates. We leave most of our defunct satellites in space, and when meteors and other man-made space debris slam into them, you get a cascade of debris. The cascade effect — also known as the Kessler Syndrome — refers to a critical point wherein the density of space junk grows so large that</w:t>
      </w:r>
      <w:r w:rsidRPr="00E70197">
        <w:rPr>
          <w:rStyle w:val="StyleUnderline"/>
        </w:rPr>
        <w:t xml:space="preserve"> </w:t>
      </w:r>
      <w:r w:rsidRPr="00080124">
        <w:rPr>
          <w:rStyle w:val="StyleUnderline"/>
          <w:highlight w:val="cyan"/>
        </w:rPr>
        <w:t>a single collision</w:t>
      </w:r>
      <w:r w:rsidRPr="00E70197">
        <w:rPr>
          <w:rStyle w:val="StyleUnderline"/>
        </w:rPr>
        <w:t xml:space="preserve"> </w:t>
      </w:r>
      <w:r w:rsidRPr="00080124">
        <w:rPr>
          <w:rStyle w:val="StyleUnderline"/>
          <w:highlight w:val="cyan"/>
        </w:rPr>
        <w:t>could</w:t>
      </w:r>
      <w:r w:rsidRPr="00E70197">
        <w:rPr>
          <w:rStyle w:val="StyleUnderline"/>
        </w:rPr>
        <w:t xml:space="preserve"> </w:t>
      </w:r>
      <w:r w:rsidRPr="00080124">
        <w:rPr>
          <w:rStyle w:val="StyleUnderline"/>
          <w:highlight w:val="cyan"/>
        </w:rPr>
        <w:t>set off a domino effect of increasingly more collisions</w:t>
      </w:r>
      <w:r w:rsidRPr="00E70197">
        <w:rPr>
          <w:rStyle w:val="StyleUnderline"/>
        </w:rPr>
        <w:t xml:space="preserve">. </w:t>
      </w:r>
      <w:r w:rsidRPr="00E70197">
        <w:t xml:space="preserve">For Kessler, this is a problem because it would "create small debris faster than it can be removed," Kessler said last year. And this cloud of junk could eventually make missions to space too dangerous. </w:t>
      </w:r>
      <w:r w:rsidRPr="00E70197">
        <w:rPr>
          <w:rStyle w:val="StyleUnderline"/>
        </w:rPr>
        <w:t xml:space="preserve">For </w:t>
      </w:r>
      <w:proofErr w:type="spellStart"/>
      <w:r w:rsidRPr="00E70197">
        <w:rPr>
          <w:rStyle w:val="StyleUnderline"/>
        </w:rPr>
        <w:t>Adushkin</w:t>
      </w:r>
      <w:proofErr w:type="spellEnd"/>
      <w:r w:rsidRPr="00E70197">
        <w:rPr>
          <w:rStyle w:val="StyleUnderline"/>
        </w:rPr>
        <w:t xml:space="preserve">, this </w:t>
      </w:r>
      <w:r w:rsidRPr="00080124">
        <w:rPr>
          <w:rStyle w:val="StyleUnderline"/>
          <w:highlight w:val="cyan"/>
        </w:rPr>
        <w:t>would exacerbate</w:t>
      </w:r>
      <w:r w:rsidRPr="00E70197">
        <w:rPr>
          <w:rStyle w:val="StyleUnderline"/>
        </w:rPr>
        <w:t xml:space="preserve"> the </w:t>
      </w:r>
      <w:r w:rsidRPr="00080124">
        <w:rPr>
          <w:rStyle w:val="StyleUnderline"/>
          <w:highlight w:val="cyan"/>
        </w:rPr>
        <w:t>issue</w:t>
      </w:r>
      <w:r w:rsidRPr="00E70197">
        <w:rPr>
          <w:rStyle w:val="StyleUnderline"/>
        </w:rPr>
        <w:t xml:space="preserve"> of </w:t>
      </w:r>
      <w:r w:rsidRPr="00080124">
        <w:rPr>
          <w:rStyle w:val="StyleUnderline"/>
          <w:highlight w:val="cyan"/>
        </w:rPr>
        <w:t>identifying</w:t>
      </w:r>
      <w:r w:rsidRPr="00E70197">
        <w:rPr>
          <w:rStyle w:val="StyleUnderline"/>
        </w:rPr>
        <w:t xml:space="preserve"> </w:t>
      </w:r>
      <w:r w:rsidRPr="00080124">
        <w:rPr>
          <w:rStyle w:val="StyleUnderline"/>
          <w:highlight w:val="cyan"/>
        </w:rPr>
        <w:t>what</w:t>
      </w:r>
      <w:r w:rsidRPr="00E70197">
        <w:rPr>
          <w:rStyle w:val="StyleUnderline"/>
        </w:rPr>
        <w:t xml:space="preserve">, or who, could be </w:t>
      </w:r>
      <w:r w:rsidRPr="00080124">
        <w:rPr>
          <w:rStyle w:val="StyleUnderline"/>
          <w:highlight w:val="cyan"/>
        </w:rPr>
        <w:t>behind broken satellites</w:t>
      </w:r>
      <w:r w:rsidRPr="00E70197">
        <w:rPr>
          <w:rStyle w:val="StyleUnderline"/>
        </w:rPr>
        <w:t xml:space="preserve">. </w:t>
      </w:r>
      <w:r w:rsidRPr="001C1EB1">
        <w:rPr>
          <w:sz w:val="10"/>
          <w:szCs w:val="10"/>
        </w:rPr>
        <w:t xml:space="preserve">The future satellite Facebook Developers/YouTube So far, the US and Russian Space Surveillance Systems have catalogued 170,000 pieces of large space debris (between 4 and 8 inches wide) and are currently tracking them to prevent anymore dilemmas like the ones </w:t>
      </w:r>
      <w:proofErr w:type="spellStart"/>
      <w:r w:rsidRPr="001C1EB1">
        <w:rPr>
          <w:sz w:val="10"/>
          <w:szCs w:val="10"/>
        </w:rPr>
        <w:t>Adushkin</w:t>
      </w:r>
      <w:proofErr w:type="spellEnd"/>
      <w:r w:rsidRPr="001C1EB1">
        <w:rPr>
          <w:sz w:val="10"/>
          <w:szCs w:val="10"/>
        </w:rPr>
        <w:t xml:space="preserve"> and his colleagues cite in their paper. But it's not just the large objects that concern </w:t>
      </w:r>
      <w:proofErr w:type="spellStart"/>
      <w:r w:rsidRPr="001C1EB1">
        <w:rPr>
          <w:sz w:val="10"/>
          <w:szCs w:val="10"/>
        </w:rPr>
        <w:t>Adushkin</w:t>
      </w:r>
      <w:proofErr w:type="spellEnd"/>
      <w:r w:rsidRPr="001C1EB1">
        <w:rPr>
          <w:sz w:val="10"/>
          <w:szCs w:val="10"/>
        </w:rPr>
        <w:t xml:space="preserve">, who reported that even small objects (less than 1/3 of an inch) could damage satellites to the point they can't function properly. Using mathematical models, </w:t>
      </w:r>
      <w:proofErr w:type="spellStart"/>
      <w:r w:rsidRPr="001C1EB1">
        <w:rPr>
          <w:sz w:val="10"/>
          <w:szCs w:val="10"/>
        </w:rPr>
        <w:t>Adushkin</w:t>
      </w:r>
      <w:proofErr w:type="spellEnd"/>
      <w:r w:rsidRPr="001C1EB1">
        <w:rPr>
          <w:sz w:val="10"/>
          <w:szCs w:val="10"/>
        </w:rPr>
        <w:t xml:space="preserve"> and his colleagues calculated what the </w:t>
      </w:r>
      <w:proofErr w:type="spellStart"/>
      <w:r w:rsidRPr="001C1EB1">
        <w:rPr>
          <w:sz w:val="10"/>
          <w:szCs w:val="10"/>
        </w:rPr>
        <w:t>situtation</w:t>
      </w:r>
      <w:proofErr w:type="spellEnd"/>
      <w:r w:rsidRPr="001C1EB1">
        <w:rPr>
          <w:sz w:val="10"/>
          <w:szCs w:val="10"/>
        </w:rPr>
        <w:t xml:space="preserve"> will be like in 200 years if we continue to leave satellites in space and make no effort to clean up the mess. They estimate we'll have: 1.5 times more fragments greater than 8 inches across 3.2 times more fragments between 4 and 8 inches across 13-20 times </w:t>
      </w:r>
      <w:proofErr w:type="gramStart"/>
      <w:r w:rsidRPr="001C1EB1">
        <w:rPr>
          <w:sz w:val="10"/>
          <w:szCs w:val="10"/>
        </w:rPr>
        <w:t>more smaller</w:t>
      </w:r>
      <w:proofErr w:type="gramEnd"/>
      <w:r w:rsidRPr="001C1EB1">
        <w:rPr>
          <w:sz w:val="10"/>
          <w:szCs w:val="10"/>
        </w:rPr>
        <w:t>-sized fragments less than 4 inches across "The number of small-size, non-catalogued objects will grow exponentially in mutual collisions," the researchers reported.</w:t>
      </w:r>
    </w:p>
    <w:p w14:paraId="647445AB" w14:textId="77777777" w:rsidR="003F3F7B" w:rsidRPr="00E70197" w:rsidRDefault="003F3F7B" w:rsidP="003F3F7B">
      <w:pPr>
        <w:pStyle w:val="Heading3"/>
      </w:pPr>
      <w:r w:rsidRPr="00E70197">
        <w:lastRenderedPageBreak/>
        <w:t xml:space="preserve">AC – Solvency </w:t>
      </w:r>
    </w:p>
    <w:p w14:paraId="5BA1A2F9" w14:textId="77777777" w:rsidR="003F3F7B" w:rsidRPr="00E70197" w:rsidRDefault="003F3F7B" w:rsidP="003F3F7B">
      <w:pPr>
        <w:pStyle w:val="Heading4"/>
        <w:rPr>
          <w:rStyle w:val="Style13ptBold"/>
          <w:b/>
          <w:bCs w:val="0"/>
        </w:rPr>
      </w:pPr>
      <w:r w:rsidRPr="00E70197">
        <w:rPr>
          <w:rStyle w:val="StyleUnderline"/>
          <w:sz w:val="26"/>
          <w:u w:val="none"/>
        </w:rPr>
        <w:t>The United States federal government should end commercial space exploration and tourism, ruling that they violate its non-appropriation obligations under the Outer Space Treaty of 1967 and its succeeding treaties.</w:t>
      </w:r>
    </w:p>
    <w:p w14:paraId="62F6178D" w14:textId="6704A8CA" w:rsidR="003F3F7B" w:rsidRPr="00E70197" w:rsidRDefault="003F3F7B" w:rsidP="003F3F7B">
      <w:r w:rsidRPr="00E70197">
        <w:rPr>
          <w:rStyle w:val="Style13ptBold"/>
        </w:rPr>
        <w:t>Cooper 8</w:t>
      </w:r>
      <w:r w:rsidRPr="00E70197">
        <w:t xml:space="preserve"> [Cooper, Nikhil D. "Circumventing Non-Appropriation: Law and Development of United States Space Commerce." Hastings Const. LQ 36 (2008): 457.] </w:t>
      </w:r>
      <w:r w:rsidR="00771AD5">
        <w:t xml:space="preserve"> </w:t>
      </w:r>
    </w:p>
    <w:p w14:paraId="15F2680C" w14:textId="77777777" w:rsidR="003F3F7B" w:rsidRPr="001C1EB1" w:rsidRDefault="003F3F7B" w:rsidP="003F3F7B">
      <w:pPr>
        <w:rPr>
          <w:sz w:val="10"/>
          <w:szCs w:val="10"/>
        </w:rPr>
      </w:pPr>
      <w:r w:rsidRPr="00E70197">
        <w:t xml:space="preserve">The latest piece of congressional legislation regulating the commercial space industry was </w:t>
      </w:r>
      <w:r w:rsidRPr="00080124">
        <w:rPr>
          <w:rStyle w:val="StyleUnderline"/>
          <w:highlight w:val="cyan"/>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E70197">
        <w:t xml:space="preserve"> (</w:t>
      </w:r>
      <w:r w:rsidRPr="00080124">
        <w:rPr>
          <w:rStyle w:val="StyleUnderline"/>
          <w:highlight w:val="cyan"/>
        </w:rPr>
        <w:t>CSLA</w:t>
      </w:r>
      <w:r w:rsidRPr="00E70197">
        <w:t>) 77 that was spurred on in part by the host of new technologies capable of commercially exploiting space. 78 The CSLA</w:t>
      </w:r>
      <w:r w:rsidRPr="00E70197">
        <w:rPr>
          <w:rStyle w:val="StyleUnderline"/>
        </w:rPr>
        <w:t xml:space="preserve"> </w:t>
      </w:r>
      <w:r w:rsidRPr="00080124">
        <w:rPr>
          <w:rStyle w:val="StyleUnderline"/>
          <w:highlight w:val="cyan"/>
        </w:rPr>
        <w:t>streamlined</w:t>
      </w:r>
      <w:r w:rsidRPr="00E70197">
        <w:rPr>
          <w:rStyle w:val="StyleUnderline"/>
        </w:rPr>
        <w:t xml:space="preserve"> the earlier </w:t>
      </w:r>
      <w:r w:rsidRPr="00080124">
        <w:rPr>
          <w:rStyle w:val="StyleUnderline"/>
          <w:highlight w:val="cyan"/>
        </w:rPr>
        <w:t>space</w:t>
      </w:r>
      <w:r w:rsidRPr="00E70197">
        <w:rPr>
          <w:rStyle w:val="StyleUnderline"/>
        </w:rPr>
        <w:t xml:space="preserve">-launch </w:t>
      </w:r>
      <w:r w:rsidRPr="00080124">
        <w:rPr>
          <w:rStyle w:val="StyleUnderline"/>
          <w:highlight w:val="cyan"/>
        </w:rPr>
        <w:t>bureaucracy</w:t>
      </w:r>
      <w:r w:rsidRPr="00E70197">
        <w:rPr>
          <w:rStyle w:val="StyleUnderline"/>
        </w:rPr>
        <w:t xml:space="preserve"> and </w:t>
      </w:r>
      <w:r w:rsidRPr="00080124">
        <w:rPr>
          <w:rStyle w:val="StyleUnderline"/>
          <w:b/>
          <w:iCs/>
          <w:highlight w:val="cyan"/>
        </w:rPr>
        <w:t>mandated</w:t>
      </w:r>
      <w:r w:rsidRPr="00E70197">
        <w:rPr>
          <w:rStyle w:val="StyleUnderline"/>
        </w:rPr>
        <w:t xml:space="preserve"> the </w:t>
      </w:r>
      <w:r w:rsidRPr="00080124">
        <w:rPr>
          <w:rStyle w:val="StyleUnderline"/>
          <w:highlight w:val="cyan"/>
        </w:rPr>
        <w:t>DOT</w:t>
      </w:r>
      <w:r w:rsidRPr="00E70197">
        <w:rPr>
          <w:rStyle w:val="StyleUnderline"/>
        </w:rPr>
        <w:t xml:space="preserve"> to </w:t>
      </w:r>
      <w:r w:rsidRPr="00080124">
        <w:rPr>
          <w:rStyle w:val="StyleUnderline"/>
          <w:highlight w:val="cyan"/>
        </w:rPr>
        <w:t xml:space="preserve">issue </w:t>
      </w:r>
      <w:r w:rsidRPr="00080124">
        <w:rPr>
          <w:rStyle w:val="StyleUnderline"/>
          <w:b/>
          <w:iCs/>
          <w:highlight w:val="cyan"/>
        </w:rPr>
        <w:t>licenses for</w:t>
      </w:r>
      <w:r w:rsidRPr="00E70197">
        <w:rPr>
          <w:rStyle w:val="StyleUnderline"/>
        </w:rPr>
        <w:t xml:space="preserve"> all </w:t>
      </w:r>
      <w:r w:rsidRPr="0029197F">
        <w:rPr>
          <w:rStyle w:val="StyleUnderline"/>
          <w:b/>
          <w:iCs/>
          <w:highlight w:val="cyan"/>
        </w:rPr>
        <w:t>commercial</w:t>
      </w:r>
      <w:r w:rsidRPr="00E70197">
        <w:rPr>
          <w:rStyle w:val="Emphasis"/>
        </w:rPr>
        <w:t xml:space="preserve"> space </w:t>
      </w:r>
      <w:r w:rsidRPr="0029197F">
        <w:rPr>
          <w:rStyle w:val="StyleUnderline"/>
          <w:b/>
          <w:iCs/>
          <w:highlight w:val="cyan"/>
        </w:rPr>
        <w:t>launch</w:t>
      </w:r>
      <w:r w:rsidRPr="00E70197">
        <w:rPr>
          <w:rStyle w:val="StyleUnderline"/>
        </w:rPr>
        <w:t xml:space="preserve"> programs,</w:t>
      </w:r>
      <w:r w:rsidRPr="00E70197">
        <w:t xml:space="preserve"> 79</w:t>
      </w:r>
      <w:r w:rsidRPr="00E70197">
        <w:rPr>
          <w:rStyle w:val="StyleUnderline"/>
        </w:rPr>
        <w:t xml:space="preserve"> regulate forms of </w:t>
      </w:r>
      <w:r w:rsidRPr="0029197F">
        <w:rPr>
          <w:rStyle w:val="StyleUnderline"/>
          <w:b/>
          <w:iCs/>
          <w:highlight w:val="cyan"/>
        </w:rPr>
        <w:t>space tourism</w:t>
      </w:r>
      <w:r w:rsidRPr="00E70197">
        <w:t xml:space="preserve">8 </w:t>
      </w:r>
      <w:r w:rsidRPr="001C1EB1">
        <w:rPr>
          <w:sz w:val="10"/>
          <w:szCs w:val="10"/>
        </w:rPr>
        <w:t>and space advertising, 8 ' impose minimum liability insurance</w:t>
      </w:r>
      <w:r w:rsidRPr="00E70197">
        <w:rPr>
          <w:rStyle w:val="StyleUnderline"/>
        </w:rPr>
        <w:t xml:space="preserve"> </w:t>
      </w:r>
      <w:r w:rsidRPr="0029197F">
        <w:rPr>
          <w:rStyle w:val="StyleUnderline"/>
          <w:b/>
          <w:iCs/>
          <w:highlight w:val="cyan"/>
        </w:rPr>
        <w:t>and financial responsibility</w:t>
      </w:r>
      <w:r w:rsidRPr="00E70197">
        <w:rPr>
          <w:rStyle w:val="StyleUnderline"/>
        </w:rPr>
        <w:t xml:space="preserve"> </w:t>
      </w:r>
      <w:r w:rsidRPr="001C1EB1">
        <w:rPr>
          <w:sz w:val="10"/>
          <w:szCs w:val="10"/>
        </w:rPr>
        <w:t xml:space="preserve">requirements, and82 provide for administrative and judicial review of DOT Secretariat decisions.83 Il. A Legal System? 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t>
      </w:r>
      <w:proofErr w:type="gramStart"/>
      <w:r w:rsidRPr="001C1EB1">
        <w:rPr>
          <w:sz w:val="10"/>
          <w:szCs w:val="10"/>
        </w:rPr>
        <w:t>whether or not</w:t>
      </w:r>
      <w:proofErr w:type="gramEnd"/>
      <w:r w:rsidRPr="00E70197">
        <w:rPr>
          <w:rStyle w:val="StyleUnderline"/>
        </w:rPr>
        <w:t xml:space="preserve"> </w:t>
      </w:r>
      <w:r w:rsidRPr="0029197F">
        <w:rPr>
          <w:rStyle w:val="StyleUnderline"/>
          <w:b/>
          <w:iCs/>
          <w:highlight w:val="cyan"/>
        </w:rPr>
        <w:t>the United States is circumventing the intent of non-appropriation by encouraging and protecting private commercial expansion into</w:t>
      </w:r>
      <w:r w:rsidRPr="00E70197">
        <w:rPr>
          <w:rStyle w:val="Emphasis"/>
        </w:rPr>
        <w:t xml:space="preserve"> </w:t>
      </w:r>
      <w:r w:rsidRPr="0029197F">
        <w:rPr>
          <w:rStyle w:val="StyleUnderline"/>
          <w:b/>
          <w:iCs/>
          <w:highlight w:val="cyan"/>
        </w:rPr>
        <w:t>space</w:t>
      </w:r>
      <w:r w:rsidRPr="00E70197">
        <w:rPr>
          <w:rStyle w:val="StyleUnderline"/>
        </w:rPr>
        <w:t>.</w:t>
      </w:r>
      <w:r w:rsidRPr="00E70197">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66307C">
        <w:rPr>
          <w:rStyle w:val="StyleUnderline"/>
          <w:b/>
          <w:iCs/>
          <w:highlight w:val="cyan"/>
        </w:rPr>
        <w:t>an issue that could be reviewed</w:t>
      </w:r>
      <w:r w:rsidRPr="00E70197">
        <w:rPr>
          <w:rStyle w:val="Emphasis"/>
        </w:rPr>
        <w:t xml:space="preserve"> </w:t>
      </w:r>
      <w:r w:rsidRPr="0066307C">
        <w:rPr>
          <w:rStyle w:val="StyleUnderline"/>
          <w:highlight w:val="cyan"/>
        </w:rPr>
        <w:t>by</w:t>
      </w:r>
      <w:r w:rsidRPr="00E70197">
        <w:rPr>
          <w:rStyle w:val="Emphasis"/>
        </w:rPr>
        <w:t xml:space="preserve"> the </w:t>
      </w:r>
      <w:r w:rsidRPr="0066307C">
        <w:rPr>
          <w:rStyle w:val="StyleUnderline"/>
          <w:b/>
          <w:iCs/>
          <w:highlight w:val="cyan"/>
        </w:rPr>
        <w:t>federal</w:t>
      </w:r>
      <w:r w:rsidRPr="00E70197">
        <w:rPr>
          <w:rStyle w:val="Emphasis"/>
        </w:rPr>
        <w:t xml:space="preserve"> </w:t>
      </w:r>
      <w:r w:rsidRPr="0066307C">
        <w:rPr>
          <w:rStyle w:val="StyleUnderline"/>
          <w:b/>
          <w:iCs/>
          <w:highlight w:val="cyan"/>
        </w:rPr>
        <w:t>judiciary</w:t>
      </w:r>
      <w:r w:rsidRPr="00E70197">
        <w:rPr>
          <w:rStyle w:val="Emphasis"/>
        </w:rPr>
        <w:t xml:space="preserve"> </w:t>
      </w:r>
      <w:r w:rsidRPr="0066307C">
        <w:rPr>
          <w:rStyle w:val="StyleUnderline"/>
          <w:b/>
          <w:iCs/>
          <w:highlight w:val="cyan"/>
        </w:rPr>
        <w:t>under</w:t>
      </w:r>
      <w:r w:rsidRPr="00E70197">
        <w:rPr>
          <w:rStyle w:val="Emphasis"/>
        </w:rPr>
        <w:t xml:space="preserve"> its</w:t>
      </w:r>
      <w:r w:rsidRPr="0066307C">
        <w:rPr>
          <w:rStyle w:val="StyleUnderline"/>
          <w:b/>
          <w:iCs/>
          <w:highlight w:val="cyan"/>
        </w:rPr>
        <w:t xml:space="preserve"> </w:t>
      </w:r>
      <w:r w:rsidRPr="00E70197">
        <w:rPr>
          <w:rStyle w:val="Emphasis"/>
        </w:rPr>
        <w:t xml:space="preserve">constitutional grant of </w:t>
      </w:r>
      <w:r w:rsidRPr="0066307C">
        <w:rPr>
          <w:rStyle w:val="StyleUnderline"/>
          <w:b/>
          <w:iCs/>
          <w:highlight w:val="cyan"/>
        </w:rPr>
        <w:t>subject-matter jurisdiction over</w:t>
      </w:r>
      <w:r w:rsidRPr="00E70197">
        <w:rPr>
          <w:rStyle w:val="Emphasis"/>
        </w:rPr>
        <w:t xml:space="preserve"> cases "arising under" </w:t>
      </w:r>
      <w:r w:rsidRPr="0066307C">
        <w:rPr>
          <w:rStyle w:val="StyleUnderline"/>
          <w:b/>
          <w:iCs/>
          <w:highlight w:val="cyan"/>
        </w:rPr>
        <w:t>treaties</w:t>
      </w:r>
      <w:r w:rsidRPr="00E70197">
        <w:t xml:space="preserve">.8 </w:t>
      </w:r>
      <w:r w:rsidRPr="001C1EB1">
        <w:rPr>
          <w:sz w:val="10"/>
          <w:szCs w:val="10"/>
        </w:rPr>
        <w:t xml:space="preserve">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Treaties </w:t>
      </w:r>
      <w:proofErr w:type="gramStart"/>
      <w:r w:rsidRPr="001C1EB1">
        <w:rPr>
          <w:sz w:val="10"/>
          <w:szCs w:val="10"/>
        </w:rPr>
        <w:t>entered into</w:t>
      </w:r>
      <w:proofErr w:type="gramEnd"/>
      <w:r w:rsidRPr="001C1EB1">
        <w:rPr>
          <w:sz w:val="10"/>
          <w:szCs w:val="10"/>
        </w:rPr>
        <w:t xml:space="preserve"> in this manner are the supreme law of the United States and bind state constitutions, legislatures, and judiciaries.8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1C1EB1">
        <w:rPr>
          <w:sz w:val="10"/>
          <w:szCs w:val="10"/>
        </w:rPr>
        <w:t>ven</w:t>
      </w:r>
      <w:proofErr w:type="spellEnd"/>
      <w:r w:rsidRPr="001C1EB1">
        <w:rPr>
          <w:sz w:val="10"/>
          <w:szCs w:val="10"/>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1C1EB1">
        <w:rPr>
          <w:sz w:val="10"/>
          <w:szCs w:val="10"/>
        </w:rPr>
        <w:t>ther</w:t>
      </w:r>
      <w:proofErr w:type="spellEnd"/>
      <w:r w:rsidRPr="001C1EB1">
        <w:rPr>
          <w:sz w:val="10"/>
          <w:szCs w:val="10"/>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1C1EB1">
        <w:rPr>
          <w:sz w:val="10"/>
          <w:szCs w:val="10"/>
        </w:rPr>
        <w:t>were</w:t>
      </w:r>
      <w:proofErr w:type="gramEnd"/>
      <w:r w:rsidRPr="001C1EB1">
        <w:rPr>
          <w:sz w:val="10"/>
          <w:szCs w:val="10"/>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The best argument one could make against the CSLA's provisions is to advocate the court to broadly interpret the "appropriation" principle of the Outer Space Treaty. The proponent of this argument would urge that in so doing, a court should look beyond the words of the treaty and examine the history, negotiations, and practical considerations at the time of the treaty's negotiation to determine its true intent. 100 One would also want to argue </w:t>
      </w:r>
      <w:r w:rsidRPr="001C1EB1">
        <w:rPr>
          <w:b/>
          <w:iCs/>
          <w:sz w:val="10"/>
          <w:szCs w:val="10"/>
        </w:rPr>
        <w:t xml:space="preserve">that </w:t>
      </w:r>
      <w:r w:rsidRPr="001C1EB1">
        <w:rPr>
          <w:sz w:val="10"/>
          <w:szCs w:val="10"/>
        </w:rPr>
        <w:t>the space commerce industry</w:t>
      </w:r>
      <w:r w:rsidRPr="001C1EB1">
        <w:rPr>
          <w:b/>
          <w:iCs/>
          <w:sz w:val="10"/>
          <w:szCs w:val="10"/>
        </w:rPr>
        <w:t xml:space="preserve"> violates</w:t>
      </w:r>
      <w:r w:rsidRPr="001C1EB1">
        <w:rPr>
          <w:sz w:val="10"/>
          <w:szCs w:val="10"/>
        </w:rPr>
        <w:t xml:space="preserve"> perhaps not the "letter" of the treaty, but circumvents entirely </w:t>
      </w:r>
      <w:r w:rsidRPr="001C1EB1">
        <w:rPr>
          <w:b/>
          <w:iCs/>
          <w:sz w:val="10"/>
          <w:szCs w:val="10"/>
        </w:rPr>
        <w:t>its "spirit</w:t>
      </w:r>
      <w:r w:rsidRPr="001C1EB1">
        <w:rPr>
          <w:sz w:val="10"/>
          <w:szCs w:val="10"/>
        </w:rPr>
        <w:t>" if a court were taking into account "considerations deducible from the situation of the parties; and the reasonableness, justice, and nature of the thing, for which provision has been made."' 01 One who attacked the CSLA's general legitimacy in this way could argue that</w:t>
      </w:r>
      <w:r w:rsidRPr="00E70197">
        <w:t xml:space="preserve"> </w:t>
      </w:r>
      <w:r w:rsidRPr="00E70197">
        <w:rPr>
          <w:rStyle w:val="StyleUnderline"/>
        </w:rPr>
        <w:t xml:space="preserve">the </w:t>
      </w:r>
      <w:r w:rsidRPr="0029197F">
        <w:rPr>
          <w:rStyle w:val="StyleUnderline"/>
          <w:highlight w:val="cyan"/>
        </w:rPr>
        <w:t>U</w:t>
      </w:r>
      <w:r w:rsidRPr="00E70197">
        <w:rPr>
          <w:rStyle w:val="StyleUnderline"/>
        </w:rPr>
        <w:t xml:space="preserve">nited </w:t>
      </w:r>
      <w:r w:rsidRPr="0029197F">
        <w:rPr>
          <w:rStyle w:val="StyleUnderline"/>
          <w:highlight w:val="cyan"/>
        </w:rPr>
        <w:t>S</w:t>
      </w:r>
      <w:r>
        <w:rPr>
          <w:rStyle w:val="StyleUnderline"/>
        </w:rPr>
        <w:t>t</w:t>
      </w:r>
      <w:r w:rsidRPr="00E70197">
        <w:rPr>
          <w:rStyle w:val="StyleUnderline"/>
        </w:rPr>
        <w:t xml:space="preserve">ates </w:t>
      </w:r>
      <w:r w:rsidRPr="0029197F">
        <w:rPr>
          <w:rStyle w:val="StyleUnderline"/>
          <w:b/>
          <w:iCs/>
          <w:highlight w:val="cyan"/>
        </w:rPr>
        <w:t>is effectively "appropriating" space through its protection and encouragement of private industry</w:t>
      </w:r>
      <w:r w:rsidRPr="00E70197">
        <w:rPr>
          <w:rStyle w:val="StyleUnderline"/>
        </w:rPr>
        <w:t xml:space="preserve">. </w:t>
      </w:r>
      <w:r w:rsidRPr="001C1EB1">
        <w:rPr>
          <w:sz w:val="10"/>
          <w:szCs w:val="10"/>
        </w:rPr>
        <w:t xml:space="preserve">Such an appropriation would take place not by realizing a "sovereign" right to space property or the uses of space as expressly proscribed in the Outer Space Treaty, but, instead, through the effective use of government power, services, and contracts to encourage and support the rapid development of the private space commerce industry in the United States. In essence, the result of such government encouragement might not amount to wholesale sovereign appropriation, but, at the very least, a kind of sovereign and private space activity that would cast doubt on whether the non-appropriation principle is </w:t>
      </w:r>
      <w:proofErr w:type="gramStart"/>
      <w:r w:rsidRPr="001C1EB1">
        <w:rPr>
          <w:sz w:val="10"/>
          <w:szCs w:val="10"/>
        </w:rPr>
        <w:t>actually being</w:t>
      </w:r>
      <w:proofErr w:type="gramEnd"/>
      <w:r w:rsidRPr="001C1EB1">
        <w:rPr>
          <w:sz w:val="10"/>
          <w:szCs w:val="10"/>
        </w:rPr>
        <w:t xml:space="preserve">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the Outer Space Treaty and its progeny envision a "state-oriented" system of responsibility 10 2 where each member state is responsible for all actions in outer space undertaken by the state and its nationals.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w:t>
      </w:r>
      <w:r w:rsidRPr="00E70197">
        <w:t xml:space="preserve"> 0 6 </w:t>
      </w:r>
      <w:r w:rsidRPr="0029197F">
        <w:rPr>
          <w:rStyle w:val="StyleUnderline"/>
          <w:b/>
          <w:iCs/>
          <w:highlight w:val="cyan"/>
        </w:rPr>
        <w:t>The CSLA licensing program</w:t>
      </w:r>
      <w:r w:rsidRPr="00E70197">
        <w:t xml:space="preserve"> </w:t>
      </w:r>
      <w:r w:rsidRPr="001C1EB1">
        <w:rPr>
          <w:sz w:val="10"/>
          <w:szCs w:val="10"/>
        </w:rPr>
        <w:t>ensures overall safety of private space ventures, 0 7 raises the funds necessary to pay "potential treaty claims through its liability insurance requirement,' 10 8 and limits the United States' joint and several liability exposure through</w:t>
      </w:r>
      <w:r w:rsidRPr="00E70197">
        <w:rPr>
          <w:rStyle w:val="StyleUnderline"/>
        </w:rPr>
        <w:t xml:space="preserve"> </w:t>
      </w:r>
      <w:r w:rsidRPr="0029197F">
        <w:rPr>
          <w:rStyle w:val="StyleUnderline"/>
          <w:b/>
          <w:iCs/>
          <w:highlight w:val="cyan"/>
        </w:rPr>
        <w:t>restrict</w:t>
      </w:r>
      <w:r w:rsidRPr="00E70197">
        <w:rPr>
          <w:rStyle w:val="Emphasis"/>
        </w:rPr>
        <w:t>i</w:t>
      </w:r>
      <w:r w:rsidRPr="00E70197">
        <w:rPr>
          <w:rStyle w:val="StyleUnderline"/>
        </w:rPr>
        <w:t xml:space="preserve">ng </w:t>
      </w:r>
      <w:r w:rsidRPr="0029197F">
        <w:rPr>
          <w:rStyle w:val="StyleUnderline"/>
          <w:b/>
          <w:iCs/>
          <w:highlight w:val="cyan"/>
        </w:rPr>
        <w:t>private</w:t>
      </w:r>
      <w:r w:rsidRPr="00E70197">
        <w:rPr>
          <w:rStyle w:val="Emphasis"/>
        </w:rPr>
        <w:t xml:space="preserve"> </w:t>
      </w:r>
      <w:r w:rsidRPr="0029197F">
        <w:rPr>
          <w:rStyle w:val="StyleUnderline"/>
          <w:b/>
          <w:iCs/>
          <w:highlight w:val="cyan"/>
        </w:rPr>
        <w:t xml:space="preserve">use of </w:t>
      </w:r>
      <w:r w:rsidRPr="0029197F">
        <w:rPr>
          <w:rStyle w:val="StyleUnderline"/>
        </w:rPr>
        <w:t>foreign</w:t>
      </w:r>
      <w:r w:rsidRPr="0029197F">
        <w:rPr>
          <w:rStyle w:val="StyleUnderline"/>
          <w:b/>
          <w:iCs/>
        </w:rPr>
        <w:t xml:space="preserve"> </w:t>
      </w:r>
      <w:r w:rsidRPr="0029197F">
        <w:rPr>
          <w:rStyle w:val="StyleUnderline"/>
          <w:b/>
          <w:iCs/>
          <w:highlight w:val="cyan"/>
        </w:rPr>
        <w:t>launch</w:t>
      </w:r>
      <w:r w:rsidRPr="00E70197">
        <w:rPr>
          <w:rStyle w:val="Emphasis"/>
        </w:rPr>
        <w:t xml:space="preserve"> and reentry </w:t>
      </w:r>
      <w:r w:rsidRPr="0029197F">
        <w:rPr>
          <w:rStyle w:val="StyleUnderline"/>
          <w:b/>
          <w:iCs/>
          <w:highlight w:val="cyan"/>
        </w:rPr>
        <w:t>facilities</w:t>
      </w:r>
      <w:r w:rsidRPr="00E70197">
        <w:rPr>
          <w:rStyle w:val="StyleUnderline"/>
        </w:rPr>
        <w:t>.</w:t>
      </w:r>
      <w:r w:rsidRPr="00E70197">
        <w:t xml:space="preserve">'09 These </w:t>
      </w:r>
      <w:r w:rsidRPr="00E70197">
        <w:rPr>
          <w:rStyle w:val="StyleUnderline"/>
        </w:rPr>
        <w:t xml:space="preserve">provisions </w:t>
      </w:r>
      <w:r w:rsidRPr="00E70197">
        <w:rPr>
          <w:rStyle w:val="Emphasis"/>
        </w:rPr>
        <w:t xml:space="preserve">effectively </w:t>
      </w:r>
      <w:r w:rsidRPr="0029197F">
        <w:rPr>
          <w:rStyle w:val="StyleUnderline"/>
          <w:b/>
          <w:iCs/>
          <w:highlight w:val="cyan"/>
        </w:rPr>
        <w:t>allow the U</w:t>
      </w:r>
      <w:r w:rsidRPr="00E70197">
        <w:rPr>
          <w:rStyle w:val="StyleUnderline"/>
        </w:rPr>
        <w:t xml:space="preserve">nited </w:t>
      </w:r>
      <w:r w:rsidRPr="0029197F">
        <w:rPr>
          <w:rStyle w:val="StyleUnderline"/>
          <w:b/>
          <w:iCs/>
          <w:highlight w:val="cyan"/>
        </w:rPr>
        <w:t>S</w:t>
      </w:r>
      <w:r>
        <w:rPr>
          <w:rStyle w:val="StyleUnderline"/>
        </w:rPr>
        <w:t>t</w:t>
      </w:r>
      <w:r w:rsidRPr="00E70197">
        <w:rPr>
          <w:rStyle w:val="StyleUnderline"/>
        </w:rPr>
        <w:t xml:space="preserve">ates </w:t>
      </w:r>
      <w:r w:rsidRPr="00E70197">
        <w:rPr>
          <w:rStyle w:val="Emphasis"/>
        </w:rPr>
        <w:t xml:space="preserve">to </w:t>
      </w:r>
      <w:r w:rsidRPr="0029197F">
        <w:rPr>
          <w:rStyle w:val="StyleUnderline"/>
          <w:b/>
          <w:iCs/>
          <w:highlight w:val="cyan"/>
        </w:rPr>
        <w:t xml:space="preserve">pass </w:t>
      </w:r>
      <w:r w:rsidRPr="0029197F">
        <w:rPr>
          <w:rStyle w:val="StyleUnderline"/>
          <w:highlight w:val="cyan"/>
        </w:rPr>
        <w:t>o</w:t>
      </w:r>
      <w:r w:rsidRPr="0029197F">
        <w:rPr>
          <w:rStyle w:val="StyleUnderline"/>
          <w:b/>
          <w:iCs/>
          <w:highlight w:val="cyan"/>
        </w:rPr>
        <w:t>n</w:t>
      </w:r>
      <w:r w:rsidRPr="00E70197">
        <w:rPr>
          <w:rStyle w:val="StyleUnderline"/>
        </w:rPr>
        <w:t xml:space="preserve"> the financial cost and recover from their private entities the amount of </w:t>
      </w:r>
      <w:r w:rsidRPr="0029197F">
        <w:rPr>
          <w:rStyle w:val="StyleUnderline"/>
          <w:b/>
          <w:iCs/>
          <w:highlight w:val="cyan"/>
        </w:rPr>
        <w:t>damages</w:t>
      </w:r>
      <w:r w:rsidRPr="00E70197">
        <w:rPr>
          <w:rStyle w:val="Emphasis"/>
        </w:rPr>
        <w:t xml:space="preserve"> </w:t>
      </w:r>
      <w:r w:rsidRPr="001C1EB1">
        <w:rPr>
          <w:b/>
          <w:iCs/>
          <w:sz w:val="10"/>
          <w:szCs w:val="10"/>
        </w:rPr>
        <w:t>for which they are internationally liable</w:t>
      </w:r>
      <w:r w:rsidRPr="001C1EB1">
        <w:rPr>
          <w:sz w:val="10"/>
          <w:szCs w:val="10"/>
        </w:rPr>
        <w:t xml:space="preserve">. 110 In this way, the government is limiting its international liability exposure by passing on the cost to the private sector. 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1C1EB1">
        <w:rPr>
          <w:sz w:val="10"/>
          <w:szCs w:val="10"/>
        </w:rPr>
        <w:t>time[</w:t>
      </w:r>
      <w:proofErr w:type="gramEnd"/>
      <w:r w:rsidRPr="001C1EB1">
        <w:rPr>
          <w:sz w:val="10"/>
          <w:szCs w:val="10"/>
        </w:rPr>
        <w:t>]' . . . . NASA's budget for [fiscal year] 2009 provides $173 million for entrepreneurs-from big companies or small ones-to develop commercial transport capabilities. . . [and] NASA is designating $500 million toward the development of this commercial space capability." 2</w:t>
      </w:r>
    </w:p>
    <w:p w14:paraId="0F8E5673" w14:textId="77777777" w:rsidR="003F3F7B" w:rsidRPr="00E70197" w:rsidRDefault="003F3F7B" w:rsidP="003F3F7B">
      <w:pPr>
        <w:pStyle w:val="Heading4"/>
      </w:pPr>
      <w:r w:rsidRPr="00E70197">
        <w:lastRenderedPageBreak/>
        <w:t xml:space="preserve">The </w:t>
      </w:r>
      <w:proofErr w:type="spellStart"/>
      <w:r w:rsidRPr="00E70197">
        <w:t>aff</w:t>
      </w:r>
      <w:proofErr w:type="spellEnd"/>
      <w:r w:rsidRPr="00E70197">
        <w:t xml:space="preserve"> solves orbital debris and decreases collision risks.</w:t>
      </w:r>
    </w:p>
    <w:p w14:paraId="62973532" w14:textId="0DE68667" w:rsidR="003F3F7B" w:rsidRPr="00E70197" w:rsidRDefault="003F3F7B" w:rsidP="003F3F7B">
      <w:proofErr w:type="spellStart"/>
      <w:r w:rsidRPr="00E70197">
        <w:rPr>
          <w:rStyle w:val="Style13ptBold"/>
        </w:rPr>
        <w:t>Budhiraia</w:t>
      </w:r>
      <w:proofErr w:type="spellEnd"/>
      <w:r w:rsidRPr="00E70197">
        <w:rPr>
          <w:rStyle w:val="Style13ptBold"/>
        </w:rPr>
        <w:t xml:space="preserve"> 20</w:t>
      </w:r>
      <w:r w:rsidRPr="00E70197">
        <w:t xml:space="preserve"> [(</w:t>
      </w:r>
      <w:proofErr w:type="spellStart"/>
      <w:r w:rsidRPr="00E70197">
        <w:t>Mili</w:t>
      </w:r>
      <w:proofErr w:type="spellEnd"/>
      <w:r w:rsidRPr="00E70197">
        <w:t xml:space="preserve">, LL.B. candidate 2022 at Faculty of Law, University of Delhi.) “The Menace of Space Debris,” August 30, 2020, https://www.jurist.org/commentary/2020/08/mili-budhiraja-space-debris-india/] </w:t>
      </w:r>
      <w:r w:rsidR="00771AD5">
        <w:t xml:space="preserve"> </w:t>
      </w:r>
    </w:p>
    <w:p w14:paraId="5DE09A93" w14:textId="77777777" w:rsidR="003F3F7B" w:rsidRPr="001C1EB1" w:rsidRDefault="003F3F7B" w:rsidP="003F3F7B">
      <w:pPr>
        <w:rPr>
          <w:sz w:val="10"/>
          <w:szCs w:val="10"/>
        </w:rPr>
      </w:pPr>
      <w:r w:rsidRPr="001C1EB1">
        <w:rPr>
          <w:sz w:val="10"/>
          <w:szCs w:val="10"/>
        </w:rPr>
        <w:t>For most of the time India has participated in the space industry, it has played with one hand firmly tied behind its back. But with the introduction of the Self-Reliant India Movement (</w:t>
      </w:r>
      <w:proofErr w:type="spellStart"/>
      <w:r w:rsidRPr="001C1EB1">
        <w:rPr>
          <w:sz w:val="10"/>
          <w:szCs w:val="10"/>
        </w:rPr>
        <w:t>Aatma</w:t>
      </w:r>
      <w:proofErr w:type="spellEnd"/>
      <w:r w:rsidRPr="001C1EB1">
        <w:rPr>
          <w:sz w:val="10"/>
          <w:szCs w:val="10"/>
        </w:rPr>
        <w:t xml:space="preserve"> </w:t>
      </w:r>
      <w:proofErr w:type="spellStart"/>
      <w:r w:rsidRPr="001C1EB1">
        <w:rPr>
          <w:sz w:val="10"/>
          <w:szCs w:val="10"/>
        </w:rPr>
        <w:t>Nirbhar</w:t>
      </w:r>
      <w:proofErr w:type="spellEnd"/>
      <w:r w:rsidRPr="001C1EB1">
        <w:rPr>
          <w:sz w:val="10"/>
          <w:szCs w:val="10"/>
        </w:rPr>
        <w:t xml:space="preserve"> Bharat </w:t>
      </w:r>
      <w:proofErr w:type="spellStart"/>
      <w:r w:rsidRPr="001C1EB1">
        <w:rPr>
          <w:sz w:val="10"/>
          <w:szCs w:val="10"/>
        </w:rPr>
        <w:t>Abhiyaan</w:t>
      </w:r>
      <w:proofErr w:type="spellEnd"/>
      <w:r w:rsidRPr="001C1EB1">
        <w:rPr>
          <w:sz w:val="10"/>
          <w:szCs w:val="10"/>
        </w:rPr>
        <w:t xml:space="preserve">), private companies hold the baton along with the government organizations to operate in the entire range of space activities.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 there are 375 private companies </w:t>
      </w:r>
      <w:proofErr w:type="gramStart"/>
      <w:r w:rsidRPr="001C1EB1">
        <w:rPr>
          <w:sz w:val="10"/>
          <w:szCs w:val="10"/>
        </w:rPr>
        <w:t>all across</w:t>
      </w:r>
      <w:proofErr w:type="gramEnd"/>
      <w:r w:rsidRPr="001C1EB1">
        <w:rPr>
          <w:sz w:val="10"/>
          <w:szCs w:val="10"/>
        </w:rPr>
        <w:t xml:space="preserve"> the globe engaged in the space industry. The privatization of the space industry relies upon the premise that it would lead to the expansion of opportunities to utilize the space. 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the ‘Outer Space Treaty’, was made when the concept of involving commercial entities into the multitude of space operations was not favored. The United States Communication Satellite Act of 1962 provided foundational support to the launch of communication satellites by</w:t>
      </w:r>
      <w:r w:rsidRPr="00E70197">
        <w:rPr>
          <w:rStyle w:val="StyleUnderline"/>
        </w:rPr>
        <w:t xml:space="preserve"> </w:t>
      </w:r>
      <w:r w:rsidRPr="008D794A">
        <w:rPr>
          <w:rStyle w:val="StyleUnderline"/>
          <w:highlight w:val="cyan"/>
        </w:rPr>
        <w:t>commercial enterprises</w:t>
      </w:r>
      <w:r w:rsidRPr="00E70197">
        <w:rPr>
          <w:rStyle w:val="StyleUnderline"/>
        </w:rPr>
        <w:t xml:space="preserve">, thereby setting the stage for the entry of private players into the industry. But </w:t>
      </w:r>
      <w:r w:rsidRPr="008D794A">
        <w:rPr>
          <w:rStyle w:val="StyleUnderline"/>
          <w:highlight w:val="cyan"/>
        </w:rPr>
        <w:t>with</w:t>
      </w:r>
      <w:r w:rsidRPr="00E70197">
        <w:rPr>
          <w:rStyle w:val="StyleUnderline"/>
        </w:rPr>
        <w:t xml:space="preserve"> increasing </w:t>
      </w:r>
      <w:r w:rsidRPr="008D794A">
        <w:rPr>
          <w:rStyle w:val="StyleUnderline"/>
          <w:highlight w:val="cyan"/>
        </w:rPr>
        <w:t>access to space</w:t>
      </w:r>
      <w:r w:rsidRPr="00E70197">
        <w:rPr>
          <w:rStyle w:val="StyleUnderline"/>
        </w:rPr>
        <w:t xml:space="preserve"> operations and </w:t>
      </w:r>
      <w:r w:rsidRPr="008D794A">
        <w:rPr>
          <w:rStyle w:val="StyleUnderline"/>
          <w:highlight w:val="cyan"/>
        </w:rPr>
        <w:t>a growing</w:t>
      </w:r>
      <w:r w:rsidRPr="00E70197">
        <w:rPr>
          <w:rStyle w:val="StyleUnderline"/>
        </w:rPr>
        <w:t xml:space="preserve"> level of </w:t>
      </w:r>
      <w:r w:rsidRPr="008D794A">
        <w:rPr>
          <w:rStyle w:val="StyleUnderline"/>
          <w:highlight w:val="cyan"/>
        </w:rPr>
        <w:t>satellite</w:t>
      </w:r>
      <w:r w:rsidRPr="00E70197">
        <w:rPr>
          <w:rStyle w:val="StyleUnderline"/>
        </w:rPr>
        <w:t xml:space="preserve"> </w:t>
      </w:r>
      <w:r w:rsidRPr="008D794A">
        <w:rPr>
          <w:rStyle w:val="StyleUnderline"/>
          <w:highlight w:val="cyan"/>
        </w:rPr>
        <w:t>population</w:t>
      </w:r>
      <w:r w:rsidRPr="00E70197">
        <w:rPr>
          <w:rStyle w:val="StyleUnderline"/>
        </w:rPr>
        <w:t>, the problem of space debris, and the pollution caused due to the congestion of satellites, witnessed a simultaneous growth reaction</w:t>
      </w:r>
      <w:r w:rsidRPr="00E70197">
        <w:t xml:space="preserve">. Space debris ranges from defunct spacecraft to paint flecks chipped off from wear and tear. </w:t>
      </w:r>
      <w:r w:rsidRPr="00E70197">
        <w:rPr>
          <w:rStyle w:val="StyleUnderline"/>
        </w:rPr>
        <w:t xml:space="preserve">A small debris particle of a mere 1 millimeter has the potential to cause catastrophic collisions. Privatization </w:t>
      </w:r>
      <w:r w:rsidRPr="008D794A">
        <w:rPr>
          <w:rStyle w:val="StyleUnderline"/>
          <w:highlight w:val="cyan"/>
        </w:rPr>
        <w:t>can act as an</w:t>
      </w:r>
      <w:r w:rsidRPr="00E70197">
        <w:rPr>
          <w:rStyle w:val="StyleUnderline"/>
        </w:rPr>
        <w:t xml:space="preserve"> </w:t>
      </w:r>
      <w:r w:rsidRPr="008D794A">
        <w:rPr>
          <w:rStyle w:val="StyleUnderline"/>
          <w:highlight w:val="cyan"/>
        </w:rPr>
        <w:t>inducement in</w:t>
      </w:r>
      <w:r w:rsidRPr="00E70197">
        <w:rPr>
          <w:rStyle w:val="StyleUnderline"/>
        </w:rPr>
        <w:t xml:space="preserve"> a hyper-dependent society </w:t>
      </w:r>
      <w:r w:rsidRPr="008D794A">
        <w:rPr>
          <w:rStyle w:val="StyleUnderline"/>
          <w:highlight w:val="cyan"/>
        </w:rPr>
        <w:t>banking upon</w:t>
      </w:r>
      <w:r w:rsidRPr="00E70197">
        <w:rPr>
          <w:rStyle w:val="StyleUnderline"/>
        </w:rPr>
        <w:t xml:space="preserve"> satellite </w:t>
      </w:r>
      <w:r w:rsidRPr="008D794A">
        <w:rPr>
          <w:rStyle w:val="StyleUnderline"/>
          <w:highlight w:val="cyan"/>
        </w:rPr>
        <w:t>supported</w:t>
      </w:r>
      <w:r w:rsidRPr="00E70197">
        <w:rPr>
          <w:rStyle w:val="StyleUnderline"/>
        </w:rPr>
        <w:t xml:space="preserve"> </w:t>
      </w:r>
      <w:r w:rsidRPr="008D794A">
        <w:rPr>
          <w:rStyle w:val="StyleUnderline"/>
          <w:highlight w:val="cyan"/>
        </w:rPr>
        <w:t>tech</w:t>
      </w:r>
      <w:r w:rsidRPr="00E70197">
        <w:rPr>
          <w:rStyle w:val="StyleUnderline"/>
        </w:rPr>
        <w:t xml:space="preserve">nology </w:t>
      </w:r>
      <w:r w:rsidRPr="008D794A">
        <w:rPr>
          <w:rStyle w:val="StyleUnderline"/>
          <w:highlight w:val="cyan"/>
        </w:rPr>
        <w:t>to launch more satellites</w:t>
      </w:r>
      <w:r w:rsidRPr="00E70197">
        <w:rPr>
          <w:rStyle w:val="StyleUnderline"/>
        </w:rPr>
        <w:t xml:space="preserve"> into space. The estimate hints upon </w:t>
      </w:r>
      <w:r w:rsidRPr="008D794A">
        <w:rPr>
          <w:rStyle w:val="StyleUnderline"/>
          <w:highlight w:val="cyan"/>
        </w:rPr>
        <w:t>a possible 1100 satellites launched</w:t>
      </w:r>
      <w:r w:rsidRPr="00E70197">
        <w:rPr>
          <w:rStyle w:val="StyleUnderline"/>
        </w:rPr>
        <w:t xml:space="preserve"> by the space industry </w:t>
      </w:r>
      <w:r w:rsidRPr="008D794A">
        <w:rPr>
          <w:rStyle w:val="StyleUnderline"/>
          <w:highlight w:val="cyan"/>
        </w:rPr>
        <w:t>each year by 2025</w:t>
      </w:r>
      <w:r w:rsidRPr="00E70197">
        <w:rPr>
          <w:rStyle w:val="StyleUnderline"/>
        </w:rPr>
        <w:t xml:space="preserve">. </w:t>
      </w:r>
      <w:r w:rsidRPr="001C1EB1">
        <w:rPr>
          <w:sz w:val="10"/>
          <w:szCs w:val="10"/>
        </w:rPr>
        <w:t xml:space="preserve">While satellites provide a broad, interdisciplinary use including human space exploration, meteorology, and climate change to name a few, the situation has the potential to significantly increase space traffic. It calls for a higher level of safety in the orbiting region from the floating debris, which can cause collisions. Astrophysicist Donald J. Kessler predicted that the debris in the Lower Earth Orbit (LEO) would reach a breaking point with an increase in satellite traffic and would start a collision chain reaction. This phenomenon is known as Kessler Syndrome. As a corollary to this phenomenon runs the concept of “Tragedy of the Commons” introduced by Garrett </w:t>
      </w:r>
      <w:proofErr w:type="spellStart"/>
      <w:r w:rsidRPr="001C1EB1">
        <w:rPr>
          <w:sz w:val="10"/>
          <w:szCs w:val="10"/>
        </w:rPr>
        <w:t>Hardins</w:t>
      </w:r>
      <w:proofErr w:type="spellEnd"/>
      <w:r w:rsidRPr="001C1EB1">
        <w:rPr>
          <w:sz w:val="10"/>
          <w:szCs w:val="10"/>
        </w:rPr>
        <w:t>. The tragedy of commons occurs in a shared-resource system where independent</w:t>
      </w:r>
      <w:r w:rsidRPr="00E70197">
        <w:rPr>
          <w:rStyle w:val="StyleUnderline"/>
        </w:rPr>
        <w:t xml:space="preserve"> </w:t>
      </w:r>
      <w:r w:rsidRPr="00BE67F8">
        <w:rPr>
          <w:rStyle w:val="StyleUnderline"/>
          <w:highlight w:val="cyan"/>
        </w:rPr>
        <w:t>operations</w:t>
      </w:r>
      <w:r w:rsidRPr="00E70197">
        <w:rPr>
          <w:rStyle w:val="StyleUnderline"/>
        </w:rPr>
        <w:t xml:space="preserve"> </w:t>
      </w:r>
      <w:r w:rsidRPr="00BE67F8">
        <w:rPr>
          <w:rStyle w:val="StyleUnderline"/>
          <w:highlight w:val="cyan"/>
        </w:rPr>
        <w:t>motivated</w:t>
      </w:r>
      <w:r w:rsidRPr="00E70197">
        <w:rPr>
          <w:rStyle w:val="StyleUnderline"/>
        </w:rPr>
        <w:t xml:space="preserve"> </w:t>
      </w:r>
      <w:r w:rsidRPr="00BE67F8">
        <w:rPr>
          <w:rStyle w:val="StyleUnderline"/>
          <w:highlight w:val="cyan"/>
        </w:rPr>
        <w:t>by</w:t>
      </w:r>
      <w:r w:rsidRPr="00E70197">
        <w:rPr>
          <w:rStyle w:val="StyleUnderline"/>
        </w:rPr>
        <w:t xml:space="preserve"> </w:t>
      </w:r>
      <w:r w:rsidRPr="00BE67F8">
        <w:rPr>
          <w:rStyle w:val="StyleUnderline"/>
          <w:highlight w:val="cyan"/>
        </w:rPr>
        <w:t>self-interests</w:t>
      </w:r>
      <w:r w:rsidRPr="00E70197">
        <w:rPr>
          <w:rStyle w:val="StyleUnderline"/>
        </w:rPr>
        <w:t xml:space="preserve"> </w:t>
      </w:r>
      <w:r w:rsidRPr="00BE67F8">
        <w:rPr>
          <w:rStyle w:val="StyleUnderline"/>
          <w:highlight w:val="cyan"/>
        </w:rPr>
        <w:t>deplete</w:t>
      </w:r>
      <w:r w:rsidRPr="00E70197">
        <w:rPr>
          <w:rStyle w:val="StyleUnderline"/>
        </w:rPr>
        <w:t xml:space="preserve"> the </w:t>
      </w:r>
      <w:r w:rsidRPr="00BE67F8">
        <w:rPr>
          <w:rStyle w:val="StyleUnderline"/>
          <w:highlight w:val="cyan"/>
        </w:rPr>
        <w:t>shared-resource</w:t>
      </w:r>
      <w:r w:rsidRPr="00E70197">
        <w:rPr>
          <w:rStyle w:val="StyleUnderline"/>
        </w:rPr>
        <w:t xml:space="preserve"> </w:t>
      </w:r>
      <w:r w:rsidRPr="001C1EB1">
        <w:rPr>
          <w:sz w:val="10"/>
          <w:szCs w:val="10"/>
        </w:rPr>
        <w:t>through their collective action. The increase in space traffic, which subsequently leads to an increase in space debris, can render LEO economically unviable for other participants. 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Article VI of the</w:t>
      </w:r>
      <w:r w:rsidRPr="00E70197">
        <w:rPr>
          <w:rStyle w:val="StyleUnderline"/>
        </w:rPr>
        <w:t xml:space="preserve"> </w:t>
      </w:r>
      <w:r w:rsidRPr="00BE67F8">
        <w:rPr>
          <w:rStyle w:val="StyleUnderline"/>
          <w:highlight w:val="cyan"/>
        </w:rPr>
        <w:t>Outer Space</w:t>
      </w:r>
      <w:r w:rsidRPr="00E70197">
        <w:rPr>
          <w:rStyle w:val="StyleUnderline"/>
        </w:rPr>
        <w:t xml:space="preserve"> </w:t>
      </w:r>
      <w:r w:rsidRPr="00BE67F8">
        <w:rPr>
          <w:rStyle w:val="StyleUnderline"/>
          <w:highlight w:val="cyan"/>
        </w:rPr>
        <w:t>Treaty</w:t>
      </w:r>
      <w:r w:rsidRPr="00E70197">
        <w:rPr>
          <w:rStyle w:val="StyleUnderline"/>
        </w:rPr>
        <w:t xml:space="preserve"> </w:t>
      </w:r>
      <w:r w:rsidRPr="00BE67F8">
        <w:rPr>
          <w:rStyle w:val="StyleUnderline"/>
          <w:highlight w:val="cyan"/>
        </w:rPr>
        <w:t>imposes</w:t>
      </w:r>
      <w:r w:rsidRPr="00E70197">
        <w:rPr>
          <w:rStyle w:val="StyleUnderline"/>
        </w:rPr>
        <w:t xml:space="preserve"> an international </w:t>
      </w:r>
      <w:r w:rsidRPr="00BE67F8">
        <w:rPr>
          <w:rStyle w:val="StyleUnderline"/>
          <w:highlight w:val="cyan"/>
        </w:rPr>
        <w:t>responsibility</w:t>
      </w:r>
      <w:r w:rsidRPr="00E70197">
        <w:rPr>
          <w:rStyle w:val="StyleUnderline"/>
        </w:rPr>
        <w:t xml:space="preserve"> </w:t>
      </w:r>
      <w:r w:rsidRPr="00BE67F8">
        <w:rPr>
          <w:rStyle w:val="StyleUnderline"/>
          <w:highlight w:val="cyan"/>
        </w:rPr>
        <w:t>on</w:t>
      </w:r>
      <w:r w:rsidRPr="00E70197">
        <w:rPr>
          <w:rStyle w:val="StyleUnderline"/>
        </w:rPr>
        <w:t xml:space="preserve"> the </w:t>
      </w:r>
      <w:r w:rsidRPr="00BE67F8">
        <w:rPr>
          <w:rStyle w:val="StyleUnderline"/>
          <w:highlight w:val="cyan"/>
        </w:rPr>
        <w:t>states</w:t>
      </w:r>
      <w:r w:rsidRPr="00E70197">
        <w:rPr>
          <w:rStyle w:val="StyleUnderline"/>
        </w:rPr>
        <w:t xml:space="preserve">, and Article VII renders a state party internationally </w:t>
      </w:r>
      <w:r w:rsidRPr="00BE67F8">
        <w:rPr>
          <w:rStyle w:val="StyleUnderline"/>
          <w:highlight w:val="cyan"/>
        </w:rPr>
        <w:t>liable</w:t>
      </w:r>
      <w:r w:rsidRPr="00E70197">
        <w:rPr>
          <w:rStyle w:val="StyleUnderline"/>
        </w:rPr>
        <w:t xml:space="preserve"> to other states </w:t>
      </w:r>
      <w:r w:rsidRPr="00BE67F8">
        <w:rPr>
          <w:rStyle w:val="StyleUnderline"/>
          <w:highlight w:val="cyan"/>
        </w:rPr>
        <w:t>for</w:t>
      </w:r>
      <w:r w:rsidRPr="00E70197">
        <w:rPr>
          <w:rStyle w:val="StyleUnderline"/>
        </w:rPr>
        <w:t xml:space="preserve"> any </w:t>
      </w:r>
      <w:r w:rsidRPr="00BE67F8">
        <w:rPr>
          <w:rStyle w:val="StyleUnderline"/>
          <w:highlight w:val="cyan"/>
        </w:rPr>
        <w:t>harm</w:t>
      </w:r>
      <w:r w:rsidRPr="00E70197">
        <w:rPr>
          <w:rStyle w:val="StyleUnderline"/>
        </w:rPr>
        <w:t xml:space="preserve"> </w:t>
      </w:r>
      <w:r w:rsidRPr="00BE67F8">
        <w:rPr>
          <w:rStyle w:val="StyleUnderline"/>
          <w:highlight w:val="cyan"/>
        </w:rPr>
        <w:t>caused</w:t>
      </w:r>
      <w:r w:rsidRPr="00E70197">
        <w:rPr>
          <w:rStyle w:val="StyleUnderline"/>
        </w:rPr>
        <w:t xml:space="preserve"> </w:t>
      </w:r>
      <w:r w:rsidRPr="001C1EB1">
        <w:rPr>
          <w:sz w:val="10"/>
          <w:szCs w:val="10"/>
        </w:rPr>
        <w:t>due to their operations. Though these provisions address the issues of responsibility in case of ruptures caused at an international level, they do not obligate states to take preventive actions or to remove the harmful agents from the outer space region. Moreover, Article IX of the Outer Space Treaty creates an obligation on the state parties to intimate with other members of the “potentially harmful activities”, but because the release of pollution is a recurrent phenomenon, the law cannot be put to good use. 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w:t>
      </w:r>
      <w:r w:rsidRPr="00E70197">
        <w:t xml:space="preserve">. </w:t>
      </w:r>
      <w:r w:rsidRPr="00BE67F8">
        <w:rPr>
          <w:rStyle w:val="StyleUnderline"/>
          <w:highlight w:val="cyan"/>
        </w:rPr>
        <w:t>With</w:t>
      </w:r>
      <w:r w:rsidRPr="00E70197">
        <w:rPr>
          <w:rStyle w:val="StyleUnderline"/>
        </w:rPr>
        <w:t xml:space="preserve"> the </w:t>
      </w:r>
      <w:r w:rsidRPr="00BE67F8">
        <w:rPr>
          <w:rStyle w:val="StyleUnderline"/>
          <w:highlight w:val="cyan"/>
        </w:rPr>
        <w:t>growing privatization</w:t>
      </w:r>
      <w:r w:rsidRPr="00E70197">
        <w:rPr>
          <w:rStyle w:val="StyleUnderline"/>
        </w:rPr>
        <w:t xml:space="preserve"> </w:t>
      </w:r>
      <w:r w:rsidRPr="00BE67F8">
        <w:rPr>
          <w:rStyle w:val="StyleUnderline"/>
          <w:highlight w:val="cyan"/>
        </w:rPr>
        <w:t>of</w:t>
      </w:r>
      <w:r w:rsidRPr="00E70197">
        <w:rPr>
          <w:rStyle w:val="StyleUnderline"/>
        </w:rPr>
        <w:t xml:space="preserve"> the </w:t>
      </w:r>
      <w:r w:rsidRPr="00BE67F8">
        <w:rPr>
          <w:rStyle w:val="StyleUnderline"/>
          <w:highlight w:val="cyan"/>
        </w:rPr>
        <w:t>Space</w:t>
      </w:r>
      <w:r w:rsidRPr="00E70197">
        <w:rPr>
          <w:rStyle w:val="StyleUnderline"/>
        </w:rPr>
        <w:t xml:space="preserve"> Industry, the </w:t>
      </w:r>
      <w:r w:rsidRPr="00BE67F8">
        <w:rPr>
          <w:rStyle w:val="StyleUnderline"/>
          <w:highlight w:val="cyan"/>
        </w:rPr>
        <w:t>responsibility</w:t>
      </w:r>
      <w:r w:rsidRPr="00E70197">
        <w:rPr>
          <w:rStyle w:val="StyleUnderline"/>
        </w:rPr>
        <w:t xml:space="preserve"> </w:t>
      </w:r>
      <w:r w:rsidRPr="00BE67F8">
        <w:rPr>
          <w:rStyle w:val="StyleUnderline"/>
          <w:highlight w:val="cyan"/>
        </w:rPr>
        <w:t>in</w:t>
      </w:r>
      <w:r w:rsidRPr="00E70197">
        <w:rPr>
          <w:rStyle w:val="StyleUnderline"/>
        </w:rPr>
        <w:t xml:space="preserve"> outer </w:t>
      </w:r>
      <w:r w:rsidRPr="00BE67F8">
        <w:rPr>
          <w:rStyle w:val="StyleUnderline"/>
          <w:highlight w:val="cyan"/>
        </w:rPr>
        <w:t>space</w:t>
      </w:r>
      <w:r w:rsidRPr="00E70197">
        <w:rPr>
          <w:rStyle w:val="StyleUnderline"/>
        </w:rPr>
        <w:t xml:space="preserve"> </w:t>
      </w:r>
      <w:r w:rsidRPr="00BE67F8">
        <w:rPr>
          <w:rStyle w:val="StyleUnderline"/>
          <w:highlight w:val="cyan"/>
        </w:rPr>
        <w:t>requires</w:t>
      </w:r>
      <w:r w:rsidRPr="00E70197">
        <w:rPr>
          <w:rStyle w:val="StyleUnderline"/>
        </w:rPr>
        <w:t xml:space="preserve"> </w:t>
      </w:r>
      <w:r w:rsidRPr="00BE67F8">
        <w:rPr>
          <w:rStyle w:val="StyleUnderline"/>
          <w:highlight w:val="cyan"/>
        </w:rPr>
        <w:t>prompt</w:t>
      </w:r>
      <w:r w:rsidRPr="00E70197">
        <w:rPr>
          <w:rStyle w:val="StyleUnderline"/>
        </w:rPr>
        <w:t xml:space="preserve"> </w:t>
      </w:r>
      <w:r w:rsidRPr="00BE67F8">
        <w:rPr>
          <w:rStyle w:val="StyleUnderline"/>
          <w:highlight w:val="cyan"/>
        </w:rPr>
        <w:t>actions</w:t>
      </w:r>
      <w:r w:rsidRPr="00E70197">
        <w:rPr>
          <w:rStyle w:val="StyleUnderline"/>
        </w:rPr>
        <w:t xml:space="preserve">. </w:t>
      </w:r>
      <w:r w:rsidRPr="001C1EB1">
        <w:rPr>
          <w:sz w:val="10"/>
          <w:szCs w:val="10"/>
        </w:rPr>
        <w:t>There is a need for international agreements of a binding nature to</w:t>
      </w:r>
      <w:r w:rsidRPr="00E70197">
        <w:rPr>
          <w:rStyle w:val="StyleUnderline"/>
        </w:rPr>
        <w:t xml:space="preserve"> </w:t>
      </w:r>
      <w:r w:rsidRPr="00BE67F8">
        <w:rPr>
          <w:rStyle w:val="StyleUnderline"/>
          <w:highlight w:val="cyan"/>
        </w:rPr>
        <w:t>increase</w:t>
      </w:r>
      <w:r w:rsidRPr="00E70197">
        <w:rPr>
          <w:rStyle w:val="StyleUnderline"/>
        </w:rPr>
        <w:t xml:space="preserve"> </w:t>
      </w:r>
      <w:r w:rsidRPr="001C1EB1">
        <w:rPr>
          <w:sz w:val="10"/>
          <w:szCs w:val="10"/>
        </w:rPr>
        <w:t>the threshold of</w:t>
      </w:r>
      <w:r w:rsidRPr="00E70197">
        <w:rPr>
          <w:rStyle w:val="StyleUnderline"/>
        </w:rPr>
        <w:t xml:space="preserve"> </w:t>
      </w:r>
      <w:r w:rsidRPr="00BE67F8">
        <w:rPr>
          <w:rStyle w:val="StyleUnderline"/>
          <w:highlight w:val="cyan"/>
        </w:rPr>
        <w:t>accountability</w:t>
      </w:r>
      <w:r w:rsidRPr="00E70197">
        <w:rPr>
          <w:rStyle w:val="StyleUnderline"/>
        </w:rPr>
        <w:t xml:space="preserve"> </w:t>
      </w:r>
      <w:r w:rsidRPr="00BE67F8">
        <w:rPr>
          <w:rStyle w:val="StyleUnderline"/>
          <w:highlight w:val="cyan"/>
        </w:rPr>
        <w:t>of</w:t>
      </w:r>
      <w:r w:rsidRPr="00E70197">
        <w:rPr>
          <w:rStyle w:val="StyleUnderline"/>
        </w:rPr>
        <w:t xml:space="preserve"> member </w:t>
      </w:r>
      <w:r w:rsidRPr="00BE67F8">
        <w:rPr>
          <w:rStyle w:val="StyleUnderline"/>
          <w:highlight w:val="cyan"/>
        </w:rPr>
        <w:t>states</w:t>
      </w:r>
      <w:r w:rsidRPr="00E70197">
        <w:rPr>
          <w:rStyle w:val="StyleUnderline"/>
        </w:rPr>
        <w:t xml:space="preserve"> </w:t>
      </w:r>
      <w:r w:rsidRPr="001C1EB1">
        <w:rPr>
          <w:sz w:val="10"/>
          <w:szCs w:val="10"/>
        </w:rPr>
        <w:t xml:space="preserve">to ensure a sustainable orbital domain. While increased participation of commercial enterprises is expounded as an economically growing feature of a country, the liability involved with the enlargement of the opportunity base cannot be side-lined. A legal framework </w:t>
      </w:r>
      <w:proofErr w:type="gramStart"/>
      <w:r w:rsidRPr="001C1EB1">
        <w:rPr>
          <w:sz w:val="10"/>
          <w:szCs w:val="10"/>
        </w:rPr>
        <w:t>has to</w:t>
      </w:r>
      <w:proofErr w:type="gramEnd"/>
      <w:r w:rsidRPr="001C1EB1">
        <w:rPr>
          <w:sz w:val="10"/>
          <w:szCs w:val="10"/>
        </w:rPr>
        <w:t xml:space="preserve"> be structured at both the international and national level to respond to the international responsibility laid down in Article VI of the Outer Space Treaty. Since the Outer Space Treaty is limited in its jurisdiction to state-sponsored activities, there is a need for an international instrument governing the operations of private players. The delay in employing environmental measures has significantly impacted the atmospheric make-up. The same temperament showcased for this issue could bring Kessler Syndrome to life.</w:t>
      </w:r>
    </w:p>
    <w:p w14:paraId="0C96EA53" w14:textId="77777777" w:rsidR="003F3F7B" w:rsidRPr="00E70197" w:rsidRDefault="003F3F7B" w:rsidP="003F3F7B">
      <w:pPr>
        <w:pStyle w:val="Heading4"/>
      </w:pPr>
      <w:r w:rsidRPr="00E70197">
        <w:t xml:space="preserve">A public-private partnership solves none of the </w:t>
      </w:r>
      <w:proofErr w:type="spellStart"/>
      <w:r w:rsidRPr="00E70197">
        <w:t>aff</w:t>
      </w:r>
      <w:proofErr w:type="spellEnd"/>
      <w:r w:rsidRPr="00E70197">
        <w:t xml:space="preserve"> – market dynamics and hiring competition mean the two sectors are zero sum.</w:t>
      </w:r>
    </w:p>
    <w:p w14:paraId="14A81B5E" w14:textId="39CD6B6B" w:rsidR="003F3F7B" w:rsidRPr="00E70197" w:rsidRDefault="003F3F7B" w:rsidP="003F3F7B">
      <w:r w:rsidRPr="00E70197">
        <w:rPr>
          <w:rStyle w:val="Style13ptBold"/>
        </w:rPr>
        <w:t xml:space="preserve">Davenport 2/25 </w:t>
      </w:r>
      <w:r w:rsidRPr="00E70197">
        <w:t xml:space="preserve">[(Christian, Reporter covering NASA and the space industry, Colby College, B.A., American Studies), “As private companies erode government’s hold on space travel, NASA looks to open a new frontier,” February 25, 2021, https://www.washingtonpost.com/technology/2021/02/25/nasa-space-future-private/] </w:t>
      </w:r>
      <w:r w:rsidR="00771AD5">
        <w:t xml:space="preserve"> </w:t>
      </w:r>
    </w:p>
    <w:p w14:paraId="102E94E2" w14:textId="77777777" w:rsidR="003F3F7B" w:rsidRPr="00183C3A" w:rsidRDefault="003F3F7B" w:rsidP="003F3F7B">
      <w:pPr>
        <w:rPr>
          <w:sz w:val="10"/>
          <w:szCs w:val="10"/>
        </w:rPr>
      </w:pPr>
      <w:r w:rsidRPr="001C1EB1">
        <w:rPr>
          <w:sz w:val="10"/>
          <w:szCs w:val="10"/>
        </w:rPr>
        <w:t xml:space="preserve">The four astronauts who will fly on a SpaceX mission by the end of the year will be a bunch of private citizens with no space experience. One’s a billionaire funding the mission; another is a health care provider. The third will be selected at random through a sweepstakes, and the last seat will go to the winner of a competition. In the new Space Age, you can buy a ticket to orbit — no need to have been a fighter pilot in the military or to compete against thousands of other overachievers for a coveted spot in NASA’s astronaut corps. 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w:t>
      </w:r>
      <w:proofErr w:type="spellStart"/>
      <w:r w:rsidRPr="001C1EB1">
        <w:rPr>
          <w:sz w:val="10"/>
          <w:szCs w:val="10"/>
        </w:rPr>
        <w:t>Isaacman</w:t>
      </w:r>
      <w:proofErr w:type="spellEnd"/>
      <w:r w:rsidRPr="001C1EB1">
        <w:rPr>
          <w:sz w:val="10"/>
          <w:szCs w:val="10"/>
        </w:rPr>
        <w:t xml:space="preserve">, who has set it up as a fundraiser for St. Jude’s Research Hospital and a promotional device for his business, Shift4Shop, which helps businesses set up websites and process payments. This is the new look of human space exploration as government’s long-held monopoly on space travel continues to erode, redefining not only who owns the vehicles that carry people to space, but also the very nature of what an astronaut is and who gets to be one. And it comes as NASA confronts some of the largest changes it has faced since it was founded in 1958 when the United States’ world standing was challenged by the Soviet Union’s surprise launch of the first Sputnik into orbit. 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private sector will launch some of the major components of the space station NASA wants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changing dynamic also has left NASA, which for decades has set the pace for the </w:t>
      </w:r>
      <w:r w:rsidRPr="001C1EB1">
        <w:rPr>
          <w:sz w:val="10"/>
          <w:szCs w:val="10"/>
        </w:rPr>
        <w:lastRenderedPageBreak/>
        <w:t>American space project, with an uncertain role, a development NASA’s Safety Aerospace Safety Advisory Panel warns could have consequences for years to come.</w:t>
      </w:r>
      <w:r w:rsidRPr="00E70197">
        <w:rPr>
          <w:rStyle w:val="StyleUnderline"/>
        </w:rPr>
        <w:t xml:space="preserve"> </w:t>
      </w:r>
      <w:r w:rsidRPr="00E70197">
        <w:t xml:space="preserve">The </w:t>
      </w:r>
      <w:r w:rsidRPr="00DB6ED5">
        <w:rPr>
          <w:rStyle w:val="StyleUnderline"/>
          <w:highlight w:val="cyan"/>
        </w:rPr>
        <w:t>growth of companies</w:t>
      </w:r>
      <w:r w:rsidRPr="00E70197">
        <w:t xml:space="preserve"> like SpaceX </w:t>
      </w:r>
      <w:r w:rsidRPr="00DB6ED5">
        <w:rPr>
          <w:rStyle w:val="StyleUnderline"/>
          <w:highlight w:val="cyan"/>
        </w:rPr>
        <w:t>has</w:t>
      </w:r>
      <w:r w:rsidRPr="00E70197">
        <w:t xml:space="preserve"> "tremendous upside potential — and are accompanied by equally tremendous challenges for managing the </w:t>
      </w:r>
      <w:r w:rsidRPr="00DB6ED5">
        <w:rPr>
          <w:rStyle w:val="StyleUnderline"/>
          <w:highlight w:val="cyan"/>
        </w:rPr>
        <w:t>risk</w:t>
      </w:r>
      <w:r w:rsidRPr="00E70197">
        <w:t xml:space="preserve"> of human space exploration,” it said in its annual report, released last month. “</w:t>
      </w:r>
      <w:r w:rsidRPr="00DB6ED5">
        <w:rPr>
          <w:rStyle w:val="StyleUnderline"/>
          <w:highlight w:val="cyan"/>
        </w:rPr>
        <w:t>NASA</w:t>
      </w:r>
      <w:r w:rsidRPr="00E70197">
        <w:rPr>
          <w:rStyle w:val="StyleUnderline"/>
        </w:rPr>
        <w:t xml:space="preserve"> leadership in human space exploration is still preeminent, but the agency</w:t>
      </w:r>
      <w:r w:rsidRPr="00DB6ED5">
        <w:rPr>
          <w:rStyle w:val="StyleUnderline"/>
          <w:highlight w:val="cyan"/>
        </w:rPr>
        <w:t>’s role is evolving</w:t>
      </w:r>
      <w:r w:rsidRPr="00E70197">
        <w:rPr>
          <w:rStyle w:val="StyleUnderline"/>
        </w:rPr>
        <w:t xml:space="preserve"> with </w:t>
      </w:r>
      <w:r w:rsidRPr="00DB6ED5">
        <w:rPr>
          <w:rStyle w:val="StyleUnderline"/>
          <w:highlight w:val="cyan"/>
        </w:rPr>
        <w:t>critical implications</w:t>
      </w:r>
      <w:r w:rsidRPr="00E70197">
        <w:rPr>
          <w:rStyle w:val="StyleUnderline"/>
        </w:rPr>
        <w:t xml:space="preserve"> </w:t>
      </w:r>
      <w:r w:rsidRPr="00DB6ED5">
        <w:rPr>
          <w:rStyle w:val="StyleUnderline"/>
          <w:highlight w:val="cyan"/>
        </w:rPr>
        <w:t>for</w:t>
      </w:r>
      <w:r w:rsidRPr="00E70197">
        <w:rPr>
          <w:rStyle w:val="StyleUnderline"/>
        </w:rPr>
        <w:t xml:space="preserve"> how risk and </w:t>
      </w:r>
      <w:r w:rsidRPr="00DB6ED5">
        <w:rPr>
          <w:rStyle w:val="StyleUnderline"/>
          <w:highlight w:val="cyan"/>
        </w:rPr>
        <w:t>safety</w:t>
      </w:r>
      <w:r w:rsidRPr="00E70197">
        <w:rPr>
          <w:rStyle w:val="StyleUnderline"/>
        </w:rPr>
        <w:t xml:space="preserve"> will be </w:t>
      </w:r>
      <w:r w:rsidRPr="00DB6ED5">
        <w:rPr>
          <w:rStyle w:val="StyleUnderline"/>
          <w:highlight w:val="cyan"/>
        </w:rPr>
        <w:t>managed</w:t>
      </w:r>
      <w:r w:rsidRPr="00E70197">
        <w:rPr>
          <w:rStyle w:val="StyleUnderline"/>
        </w:rPr>
        <w:t xml:space="preserve">.” </w:t>
      </w:r>
      <w:r w:rsidRPr="001C1EB1">
        <w:rPr>
          <w:sz w:val="10"/>
          <w:szCs w:val="10"/>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1C1EB1">
        <w:rPr>
          <w:sz w:val="10"/>
          <w:szCs w:val="10"/>
        </w:rPr>
        <w:t>Jurczyk</w:t>
      </w:r>
      <w:proofErr w:type="spellEnd"/>
      <w:r w:rsidRPr="001C1EB1">
        <w:rPr>
          <w:sz w:val="10"/>
          <w:szCs w:val="10"/>
        </w:rPr>
        <w:t xml:space="preserve">, NASA’s acting administrator, said the agency is </w:t>
      </w:r>
      <w:proofErr w:type="gramStart"/>
      <w:r w:rsidRPr="001C1EB1">
        <w:rPr>
          <w:sz w:val="10"/>
          <w:szCs w:val="10"/>
        </w:rPr>
        <w:t>well aware</w:t>
      </w:r>
      <w:proofErr w:type="gramEnd"/>
      <w:r w:rsidRPr="001C1EB1">
        <w:rPr>
          <w:sz w:val="10"/>
          <w:szCs w:val="10"/>
        </w:rPr>
        <w:t xml:space="preserve"> of how its identity and role are changing, and he likened the agency’s role to how the U.S. government fostered the commercial aviation industry in the early 20th century. 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1C1EB1">
        <w:rPr>
          <w:sz w:val="10"/>
          <w:szCs w:val="10"/>
        </w:rPr>
        <w:t>Worner</w:t>
      </w:r>
      <w:proofErr w:type="spellEnd"/>
      <w:r w:rsidRPr="001C1EB1">
        <w:rPr>
          <w:sz w:val="10"/>
          <w:szCs w:val="10"/>
        </w:rPr>
        <w:t>, the outgoing general director of the European Space Agency, agrees. “I believe space agencies have to change,” he said in an interview. “If you are fixed permanently to the same thing that you did in the past, you will lose.” But NASA officials are concerned that much of the future workforce is going to be attracted to a growing number of commercial companies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w:t>
      </w:r>
      <w:r w:rsidRPr="00E70197">
        <w:rPr>
          <w:rStyle w:val="StyleUnderline"/>
        </w:rPr>
        <w:t xml:space="preserve"> The </w:t>
      </w:r>
      <w:r w:rsidRPr="003077E5">
        <w:rPr>
          <w:rStyle w:val="StyleUnderline"/>
          <w:highlight w:val="cyan"/>
        </w:rPr>
        <w:t>question</w:t>
      </w:r>
      <w:r w:rsidRPr="00E70197">
        <w:rPr>
          <w:rStyle w:val="StyleUnderline"/>
        </w:rPr>
        <w:t xml:space="preserve"> </w:t>
      </w:r>
      <w:r w:rsidRPr="003077E5">
        <w:rPr>
          <w:rStyle w:val="StyleUnderline"/>
          <w:highlight w:val="cyan"/>
        </w:rPr>
        <w:t>NASA faces</w:t>
      </w:r>
      <w:r w:rsidRPr="00E70197">
        <w:rPr>
          <w:rStyle w:val="StyleUnderline"/>
        </w:rPr>
        <w:t xml:space="preserve">, then, </w:t>
      </w:r>
      <w:r w:rsidRPr="003077E5">
        <w:rPr>
          <w:rStyle w:val="StyleUnderline"/>
          <w:highlight w:val="cyan"/>
        </w:rPr>
        <w:t>is</w:t>
      </w:r>
      <w:r w:rsidRPr="00E70197">
        <w:rPr>
          <w:rStyle w:val="StyleUnderline"/>
        </w:rPr>
        <w:t xml:space="preserve"> an urgent one: “</w:t>
      </w:r>
      <w:r w:rsidRPr="003077E5">
        <w:rPr>
          <w:rStyle w:val="StyleUnderline"/>
          <w:highlight w:val="cyan"/>
        </w:rPr>
        <w:t>How</w:t>
      </w:r>
      <w:r w:rsidRPr="00E70197">
        <w:rPr>
          <w:rStyle w:val="StyleUnderline"/>
        </w:rPr>
        <w:t xml:space="preserve"> </w:t>
      </w:r>
      <w:r w:rsidRPr="003077E5">
        <w:rPr>
          <w:rStyle w:val="StyleUnderline"/>
          <w:highlight w:val="cyan"/>
        </w:rPr>
        <w:t>do you maintain</w:t>
      </w:r>
      <w:r w:rsidRPr="00E70197">
        <w:rPr>
          <w:rStyle w:val="StyleUnderline"/>
        </w:rPr>
        <w:t xml:space="preserve"> that </w:t>
      </w:r>
      <w:r w:rsidRPr="003077E5">
        <w:rPr>
          <w:rStyle w:val="StyleUnderline"/>
          <w:highlight w:val="cyan"/>
        </w:rPr>
        <w:t>NASA</w:t>
      </w:r>
      <w:r w:rsidRPr="00E70197">
        <w:rPr>
          <w:rStyle w:val="StyleUnderline"/>
        </w:rPr>
        <w:t xml:space="preserve"> technical </w:t>
      </w:r>
      <w:r w:rsidRPr="003077E5">
        <w:rPr>
          <w:rStyle w:val="StyleUnderline"/>
          <w:highlight w:val="cyan"/>
        </w:rPr>
        <w:t>expertise</w:t>
      </w:r>
      <w:r w:rsidRPr="00E70197">
        <w:rPr>
          <w:rStyle w:val="StyleUnderline"/>
        </w:rPr>
        <w:t>?”</w:t>
      </w:r>
      <w:r w:rsidRPr="00E70197">
        <w:t xml:space="preserve"> </w:t>
      </w:r>
      <w:proofErr w:type="spellStart"/>
      <w:r w:rsidRPr="00E70197">
        <w:t>Jurczyk</w:t>
      </w:r>
      <w:proofErr w:type="spellEnd"/>
      <w:r w:rsidRPr="00E70197">
        <w:t xml:space="preserve"> said. </w:t>
      </w:r>
      <w:r w:rsidRPr="00E70197">
        <w:rPr>
          <w:rStyle w:val="StyleUnderline"/>
        </w:rPr>
        <w:t xml:space="preserve">The agency does not know. </w:t>
      </w:r>
      <w:r w:rsidRPr="00E70197">
        <w:t xml:space="preserve">“It may mean people are hiring more midcareer from industry or having people come to NASA, then go to industry, and come back. Or </w:t>
      </w:r>
      <w:r w:rsidRPr="003077E5">
        <w:rPr>
          <w:rStyle w:val="StyleUnderline"/>
          <w:highlight w:val="cyan"/>
        </w:rPr>
        <w:t>a</w:t>
      </w:r>
      <w:r w:rsidRPr="00E70197">
        <w:t xml:space="preserve"> different </w:t>
      </w:r>
      <w:r w:rsidRPr="003077E5">
        <w:rPr>
          <w:rStyle w:val="StyleUnderline"/>
          <w:highlight w:val="cyan"/>
        </w:rPr>
        <w:t>model</w:t>
      </w:r>
      <w:r w:rsidRPr="00E70197">
        <w:t xml:space="preserve"> </w:t>
      </w:r>
      <w:r w:rsidRPr="003077E5">
        <w:rPr>
          <w:rStyle w:val="StyleUnderline"/>
          <w:highlight w:val="cyan"/>
        </w:rPr>
        <w:t>where</w:t>
      </w:r>
      <w:r w:rsidRPr="00E70197">
        <w:t xml:space="preserve"> maybe </w:t>
      </w:r>
      <w:r w:rsidRPr="003077E5">
        <w:rPr>
          <w:rStyle w:val="StyleUnderline"/>
          <w:highlight w:val="cyan"/>
        </w:rPr>
        <w:t>you’re</w:t>
      </w:r>
      <w:r w:rsidRPr="00E70197">
        <w:t xml:space="preserve"> </w:t>
      </w:r>
      <w:r w:rsidRPr="003077E5">
        <w:rPr>
          <w:rStyle w:val="StyleUnderline"/>
          <w:highlight w:val="cyan"/>
        </w:rPr>
        <w:t>not</w:t>
      </w:r>
      <w:r w:rsidRPr="00E70197">
        <w:t xml:space="preserve"> coming to NASA and </w:t>
      </w:r>
      <w:r w:rsidRPr="003077E5">
        <w:rPr>
          <w:rStyle w:val="StyleUnderline"/>
          <w:highlight w:val="cyan"/>
        </w:rPr>
        <w:t>staying for your</w:t>
      </w:r>
      <w:r w:rsidRPr="00E70197">
        <w:t xml:space="preserve"> 35-, </w:t>
      </w:r>
      <w:r w:rsidRPr="003077E5">
        <w:rPr>
          <w:rStyle w:val="StyleUnderline"/>
          <w:highlight w:val="cyan"/>
        </w:rPr>
        <w:t>40-year career</w:t>
      </w:r>
      <w:r w:rsidRPr="00E70197">
        <w:t xml:space="preserve">,” he said. “We’re still thinking through that.” </w:t>
      </w:r>
      <w:r w:rsidRPr="001C1EB1">
        <w:rPr>
          <w:sz w:val="10"/>
          <w:szCs w:val="10"/>
        </w:rPr>
        <w:t>The workforce predicament was not on NASA’s mind when it embarked on this road in 2006.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now NASA is relying on the private sector not only to deliver supplies and science experiments to the surface of the moon, but also its most precious cargo — its astronauts — there.</w:t>
      </w:r>
      <w:r w:rsidRPr="00E70197">
        <w:rPr>
          <w:rStyle w:val="StyleUnderline"/>
        </w:rPr>
        <w:t xml:space="preserve"> </w:t>
      </w:r>
      <w:r w:rsidRPr="00176FFD">
        <w:rPr>
          <w:rStyle w:val="StyleUnderline"/>
          <w:highlight w:val="cyan"/>
        </w:rPr>
        <w:t>Turning over human</w:t>
      </w:r>
      <w:r w:rsidRPr="00E70197">
        <w:rPr>
          <w:rStyle w:val="StyleUnderline"/>
        </w:rPr>
        <w:t xml:space="preserve"> space</w:t>
      </w:r>
      <w:r w:rsidRPr="00176FFD">
        <w:rPr>
          <w:rStyle w:val="StyleUnderline"/>
          <w:highlight w:val="cyan"/>
        </w:rPr>
        <w:t>flight</w:t>
      </w:r>
      <w:r w:rsidRPr="00E70197">
        <w:rPr>
          <w:rStyle w:val="StyleUnderline"/>
        </w:rPr>
        <w:t xml:space="preserve"> </w:t>
      </w:r>
      <w:r w:rsidRPr="00176FFD">
        <w:rPr>
          <w:rStyle w:val="StyleUnderline"/>
          <w:highlight w:val="cyan"/>
        </w:rPr>
        <w:t>to</w:t>
      </w:r>
      <w:r w:rsidRPr="00E70197">
        <w:rPr>
          <w:rStyle w:val="StyleUnderline"/>
        </w:rPr>
        <w:t xml:space="preserve"> the </w:t>
      </w:r>
      <w:r w:rsidRPr="00176FFD">
        <w:rPr>
          <w:rStyle w:val="StyleUnderline"/>
          <w:highlight w:val="cyan"/>
        </w:rPr>
        <w:t>private</w:t>
      </w:r>
      <w:r w:rsidRPr="00E70197">
        <w:rPr>
          <w:rStyle w:val="StyleUnderline"/>
        </w:rPr>
        <w:t xml:space="preserve"> sector </w:t>
      </w:r>
      <w:r w:rsidRPr="00176FFD">
        <w:rPr>
          <w:rStyle w:val="StyleUnderline"/>
          <w:highlight w:val="cyan"/>
        </w:rPr>
        <w:t>was</w:t>
      </w:r>
      <w:r w:rsidRPr="00E70197">
        <w:rPr>
          <w:rStyle w:val="StyleUnderline"/>
        </w:rPr>
        <w:t xml:space="preserve"> </w:t>
      </w:r>
      <w:r w:rsidRPr="00176FFD">
        <w:rPr>
          <w:rStyle w:val="StyleUnderline"/>
          <w:highlight w:val="cyan"/>
        </w:rPr>
        <w:t xml:space="preserve">a line many </w:t>
      </w:r>
      <w:proofErr w:type="gramStart"/>
      <w:r w:rsidRPr="00176FFD">
        <w:rPr>
          <w:rStyle w:val="StyleUnderline"/>
          <w:highlight w:val="cyan"/>
        </w:rPr>
        <w:t>thought</w:t>
      </w:r>
      <w:proofErr w:type="gramEnd"/>
      <w:r w:rsidRPr="00176FFD">
        <w:rPr>
          <w:rStyle w:val="StyleUnderline"/>
          <w:highlight w:val="cyan"/>
        </w:rPr>
        <w:t xml:space="preserve"> NASA would never cross</w:t>
      </w:r>
      <w:r w:rsidRPr="00E70197">
        <w:rPr>
          <w:rStyle w:val="StyleUnderline"/>
        </w:rPr>
        <w:t xml:space="preserve">. </w:t>
      </w:r>
      <w:r w:rsidRPr="001C1EB1">
        <w:rPr>
          <w:sz w:val="10"/>
          <w:szCs w:val="10"/>
        </w:rPr>
        <w:t xml:space="preserve">But last year, SpaceX successfully flew two crewed missions to the space station, and Boeing, the other company with the human spaceflight contract, is hoping to fly its first later this year.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w:t>
      </w:r>
      <w:proofErr w:type="gramStart"/>
      <w:r w:rsidRPr="001C1EB1">
        <w:rPr>
          <w:sz w:val="10"/>
          <w:szCs w:val="10"/>
        </w:rPr>
        <w:t>as long as</w:t>
      </w:r>
      <w:proofErr w:type="gramEnd"/>
      <w:r w:rsidRPr="001C1EB1">
        <w:rPr>
          <w:sz w:val="10"/>
          <w:szCs w:val="10"/>
        </w:rPr>
        <w:t xml:space="preserve">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1C1EB1">
        <w:rPr>
          <w:sz w:val="10"/>
          <w:szCs w:val="10"/>
        </w:rPr>
        <w:t>Bridenstine</w:t>
      </w:r>
      <w:proofErr w:type="spellEnd"/>
      <w:r w:rsidRPr="001C1EB1">
        <w:rPr>
          <w:sz w:val="10"/>
          <w:szCs w:val="10"/>
        </w:rPr>
        <w:t>, have indicated that 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NASA has always relied on contractors to build its hardware — from the Apollo lunar module built by Grumman to the space shuttle, built largely by North American Rockwell</w:t>
      </w:r>
      <w:r w:rsidRPr="00E70197">
        <w:rPr>
          <w:rStyle w:val="StyleUnderline"/>
        </w:rPr>
        <w:t xml:space="preserve">. But </w:t>
      </w:r>
      <w:r w:rsidRPr="00AD021D">
        <w:rPr>
          <w:rStyle w:val="StyleUnderline"/>
          <w:highlight w:val="cyan"/>
        </w:rPr>
        <w:t>NASA defined the precise requirements</w:t>
      </w:r>
      <w:r w:rsidRPr="00E70197">
        <w:rPr>
          <w:rStyle w:val="StyleUnderline"/>
        </w:rPr>
        <w:t xml:space="preserve">, took ownership of the </w:t>
      </w:r>
      <w:proofErr w:type="gramStart"/>
      <w:r w:rsidRPr="00E70197">
        <w:rPr>
          <w:rStyle w:val="StyleUnderline"/>
        </w:rPr>
        <w:t>spacecraft</w:t>
      </w:r>
      <w:proofErr w:type="gramEnd"/>
      <w:r w:rsidRPr="00E70197">
        <w:rPr>
          <w:rStyle w:val="StyleUnderline"/>
        </w:rPr>
        <w:t xml:space="preserve"> and operated them. That is </w:t>
      </w:r>
      <w:r w:rsidRPr="00AD021D">
        <w:rPr>
          <w:rStyle w:val="StyleUnderline"/>
          <w:highlight w:val="cyan"/>
        </w:rPr>
        <w:t>not the case</w:t>
      </w:r>
      <w:r w:rsidRPr="00E70197">
        <w:rPr>
          <w:rStyle w:val="StyleUnderline"/>
        </w:rPr>
        <w:t xml:space="preserve"> </w:t>
      </w:r>
      <w:r w:rsidRPr="00AD021D">
        <w:rPr>
          <w:rStyle w:val="StyleUnderline"/>
          <w:highlight w:val="cyan"/>
        </w:rPr>
        <w:t>with</w:t>
      </w:r>
      <w:r w:rsidRPr="00E70197">
        <w:rPr>
          <w:rStyle w:val="StyleUnderline"/>
        </w:rPr>
        <w:t xml:space="preserve"> many of </w:t>
      </w:r>
      <w:r w:rsidRPr="00AD021D">
        <w:rPr>
          <w:rStyle w:val="StyleUnderline"/>
          <w:highlight w:val="cyan"/>
        </w:rPr>
        <w:t>its programs today</w:t>
      </w:r>
      <w:r w:rsidRPr="00E70197">
        <w:t xml:space="preserve">. It works alongside the companies to validate their rockets and spacecraft and ensure they meet the agency’s safety standards. But </w:t>
      </w:r>
      <w:r w:rsidRPr="00E70197">
        <w:rPr>
          <w:rStyle w:val="StyleUnderline"/>
        </w:rPr>
        <w:t xml:space="preserve">the </w:t>
      </w:r>
      <w:r w:rsidRPr="00AD021D">
        <w:rPr>
          <w:rStyle w:val="StyleUnderline"/>
          <w:highlight w:val="cyan"/>
        </w:rPr>
        <w:t>hardware and the launch procedures</w:t>
      </w:r>
      <w:r w:rsidRPr="00E70197">
        <w:rPr>
          <w:rStyle w:val="StyleUnderline"/>
        </w:rPr>
        <w:t xml:space="preserve"> remain </w:t>
      </w:r>
      <w:r w:rsidRPr="00AD021D">
        <w:rPr>
          <w:rStyle w:val="StyleUnderline"/>
          <w:highlight w:val="cyan"/>
        </w:rPr>
        <w:t>in private hands</w:t>
      </w:r>
      <w:r w:rsidRPr="00E70197">
        <w:rPr>
          <w:rStyle w:val="StyleUnderline"/>
        </w:rPr>
        <w:t>. The private astronaut mission, dubbed Inspiration4, marks the next iteration in this transition</w:t>
      </w:r>
      <w:r w:rsidRPr="00E70197">
        <w:t xml:space="preserve">. </w:t>
      </w:r>
      <w:proofErr w:type="spellStart"/>
      <w:r w:rsidRPr="00183C3A">
        <w:rPr>
          <w:sz w:val="10"/>
          <w:szCs w:val="10"/>
        </w:rPr>
        <w:t>Isaacman</w:t>
      </w:r>
      <w:proofErr w:type="spellEnd"/>
      <w:r w:rsidRPr="00183C3A">
        <w:rPr>
          <w:sz w:val="10"/>
          <w:szCs w:val="10"/>
        </w:rPr>
        <w:t xml:space="preserve">, the billionaire founder and chief executive of Shift4Shop, a payments technology company, paid an undisclosed sum for the SpaceX flight. </w:t>
      </w:r>
      <w:proofErr w:type="spellStart"/>
      <w:r w:rsidRPr="00183C3A">
        <w:rPr>
          <w:sz w:val="10"/>
          <w:szCs w:val="10"/>
        </w:rPr>
        <w:t>Isaacman</w:t>
      </w:r>
      <w:proofErr w:type="spellEnd"/>
      <w:r w:rsidRPr="00183C3A">
        <w:rPr>
          <w:sz w:val="10"/>
          <w:szCs w:val="10"/>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183C3A">
        <w:rPr>
          <w:sz w:val="10"/>
          <w:szCs w:val="10"/>
        </w:rPr>
        <w:t>Isaacman</w:t>
      </w:r>
      <w:proofErr w:type="spellEnd"/>
      <w:r w:rsidRPr="00183C3A">
        <w:rPr>
          <w:sz w:val="10"/>
          <w:szCs w:val="10"/>
        </w:rPr>
        <w:t xml:space="preserve"> has donated $100 million to St. Jude and hopes the fundraising effort will match that. “We will, of course, coordinate this with NASA,” Musk said on a call with reporters earlier this month to discuss the mission. “NASA has been briefed on this and is supportive.” But it will be SpaceX and the crew that will determine the flight parameters and training requirements, not NASA. “Wherever you want to go, we’ll take you there,” Musk said to </w:t>
      </w:r>
      <w:proofErr w:type="spellStart"/>
      <w:r w:rsidRPr="00183C3A">
        <w:rPr>
          <w:sz w:val="10"/>
          <w:szCs w:val="10"/>
        </w:rPr>
        <w:t>Isaacman</w:t>
      </w:r>
      <w:proofErr w:type="spellEnd"/>
      <w:r w:rsidRPr="00183C3A">
        <w:rPr>
          <w:sz w:val="10"/>
          <w:szCs w:val="10"/>
        </w:rPr>
        <w:t xml:space="preserve"> on the call. Meet the people paying $55 million each to fly to the space station 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Ultimately, Axiom’s goal is even bigger — to build a space station of its own. The ISS is getting old and will need to come down at some point. NASA has said that it would eventually get out of the space station business — and outsource that to the private sector as well. Axiom is one of the leading candidates to build the successor. If Axiom is successful, it could then proceed to its </w:t>
      </w:r>
      <w:proofErr w:type="gramStart"/>
      <w:r w:rsidRPr="00183C3A">
        <w:rPr>
          <w:sz w:val="10"/>
          <w:szCs w:val="10"/>
        </w:rPr>
        <w:t>ultimate goal</w:t>
      </w:r>
      <w:proofErr w:type="gramEnd"/>
      <w:r w:rsidRPr="00183C3A">
        <w:rPr>
          <w:sz w:val="10"/>
          <w:szCs w:val="10"/>
        </w:rPr>
        <w:t>: charter missions of private citizens, flying on private rockets to a private space station with little to no involvement from NASA.</w:t>
      </w:r>
    </w:p>
    <w:p w14:paraId="66124A43" w14:textId="77777777" w:rsidR="003F3F7B" w:rsidRPr="00E70197" w:rsidRDefault="003F3F7B" w:rsidP="003F3F7B">
      <w:pPr>
        <w:pStyle w:val="Heading4"/>
      </w:pPr>
      <w:r w:rsidRPr="00E70197">
        <w:t xml:space="preserve">Every adv CP fails – corporate incentives defang policy reforms and treaties. </w:t>
      </w:r>
    </w:p>
    <w:p w14:paraId="66B7D3F7" w14:textId="1EC4C5EB" w:rsidR="003F3F7B" w:rsidRPr="00E70197" w:rsidRDefault="003F3F7B" w:rsidP="003F3F7B">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w:t>
      </w:r>
      <w:proofErr w:type="gramStart"/>
      <w:r w:rsidRPr="00E70197">
        <w:t>2020</w:t>
      </w:r>
      <w:proofErr w:type="gramEnd"/>
      <w:r w:rsidRPr="00E70197">
        <w:t xml:space="preserve"> https://newrepublic.com/article/160303/monetizing-final-frontier] </w:t>
      </w:r>
      <w:r w:rsidR="00771AD5">
        <w:t xml:space="preserve"> </w:t>
      </w:r>
    </w:p>
    <w:p w14:paraId="354B8C96" w14:textId="77777777" w:rsidR="003F3F7B" w:rsidRPr="00E70197" w:rsidRDefault="003F3F7B" w:rsidP="003F3F7B">
      <w:r w:rsidRPr="00E70197">
        <w:rPr>
          <w:rStyle w:val="StyleUnderline"/>
        </w:rPr>
        <w:t xml:space="preserve">But even </w:t>
      </w:r>
      <w:r w:rsidRPr="00AD021D">
        <w:rPr>
          <w:rStyle w:val="StyleUnderline"/>
          <w:highlight w:val="cyan"/>
        </w:rPr>
        <w:t>assuming</w:t>
      </w:r>
      <w:r w:rsidRPr="00E70197">
        <w:rPr>
          <w:rStyle w:val="StyleUnderline"/>
        </w:rPr>
        <w:t xml:space="preserve"> the wet </w:t>
      </w:r>
      <w:r w:rsidRPr="00AD021D">
        <w:rPr>
          <w:rStyle w:val="StyleUnderline"/>
          <w:highlight w:val="cyan"/>
        </w:rPr>
        <w:t>new lunar frontier can be tamed</w:t>
      </w:r>
      <w:r w:rsidRPr="00E70197">
        <w:rPr>
          <w:rStyle w:val="StyleUnderline"/>
        </w:rPr>
        <w:t>—for all the space-booster rhetoric, it’s still a very speculative prospect, both logistically and economically—</w:t>
      </w:r>
      <w:r w:rsidRPr="00AD021D">
        <w:rPr>
          <w:rStyle w:val="StyleUnderline"/>
          <w:highlight w:val="cyan"/>
        </w:rPr>
        <w:t>there’s a</w:t>
      </w:r>
      <w:r w:rsidRPr="00E70197">
        <w:rPr>
          <w:rStyle w:val="StyleUnderline"/>
        </w:rPr>
        <w:t xml:space="preserve"> whole </w:t>
      </w:r>
      <w:r w:rsidRPr="00AD021D">
        <w:rPr>
          <w:rStyle w:val="StyleUnderline"/>
          <w:highlight w:val="cyan"/>
        </w:rPr>
        <w:t>host</w:t>
      </w:r>
      <w:r w:rsidRPr="00E70197">
        <w:rPr>
          <w:rStyle w:val="StyleUnderline"/>
        </w:rPr>
        <w:t xml:space="preserve"> </w:t>
      </w:r>
      <w:r w:rsidRPr="00AD021D">
        <w:rPr>
          <w:rStyle w:val="StyleUnderline"/>
          <w:highlight w:val="cyan"/>
        </w:rPr>
        <w:t xml:space="preserve">of </w:t>
      </w:r>
      <w:r w:rsidRPr="00E70197">
        <w:rPr>
          <w:rStyle w:val="StyleUnderline"/>
        </w:rPr>
        <w:t xml:space="preserve">untested </w:t>
      </w:r>
      <w:r w:rsidRPr="00AD021D">
        <w:rPr>
          <w:rStyle w:val="StyleUnderline"/>
          <w:highlight w:val="cyan"/>
        </w:rPr>
        <w:t>questions about property rights</w:t>
      </w:r>
      <w:r w:rsidRPr="00E70197">
        <w:rPr>
          <w:rStyle w:val="StyleUnderline"/>
        </w:rPr>
        <w:t xml:space="preserve"> in the great beyond. Space </w:t>
      </w:r>
      <w:r w:rsidRPr="00AD021D">
        <w:rPr>
          <w:rStyle w:val="StyleUnderline"/>
          <w:highlight w:val="cyan"/>
        </w:rPr>
        <w:t>law</w:t>
      </w:r>
      <w:r w:rsidRPr="00E70197">
        <w:rPr>
          <w:rStyle w:val="StyleUnderline"/>
        </w:rPr>
        <w:t xml:space="preserve">, it turns out, </w:t>
      </w:r>
      <w:r w:rsidRPr="00AD021D">
        <w:rPr>
          <w:rStyle w:val="StyleUnderline"/>
          <w:highlight w:val="cyan"/>
        </w:rPr>
        <w:t>is</w:t>
      </w:r>
      <w:r w:rsidRPr="00E70197">
        <w:rPr>
          <w:rStyle w:val="StyleUnderline"/>
        </w:rPr>
        <w:t xml:space="preserve"> very </w:t>
      </w:r>
      <w:r w:rsidRPr="00AD021D">
        <w:rPr>
          <w:rStyle w:val="StyleUnderline"/>
          <w:highlight w:val="cyan"/>
        </w:rPr>
        <w:t>ambiguous</w:t>
      </w:r>
      <w:r w:rsidRPr="00E70197">
        <w:rPr>
          <w:rStyle w:val="StyleUnderline"/>
        </w:rPr>
        <w:t xml:space="preserve"> about </w:t>
      </w:r>
      <w:r w:rsidRPr="00E70197">
        <w:rPr>
          <w:rStyle w:val="StyleUnderline"/>
        </w:rPr>
        <w:lastRenderedPageBreak/>
        <w:t>who’s empowered to exploit space resources,</w:t>
      </w:r>
      <w:r w:rsidRPr="00E70197">
        <w:t xml:space="preserve"> and to what geopolitical-cum-commercial ends. There’s an </w:t>
      </w:r>
      <w:r w:rsidRPr="003B7574">
        <w:rPr>
          <w:rStyle w:val="StyleUnderline"/>
          <w:highlight w:val="cyan"/>
        </w:rPr>
        <w:t>O</w:t>
      </w:r>
      <w:r w:rsidRPr="00E70197">
        <w:t xml:space="preserve">uter </w:t>
      </w:r>
      <w:r w:rsidRPr="003B7574">
        <w:rPr>
          <w:rStyle w:val="StyleUnderline"/>
          <w:highlight w:val="cyan"/>
        </w:rPr>
        <w:t>S</w:t>
      </w:r>
      <w:r w:rsidRPr="00E70197">
        <w:t xml:space="preserve">pace </w:t>
      </w:r>
      <w:r w:rsidRPr="003B7574">
        <w:rPr>
          <w:rStyle w:val="StyleUnderline"/>
          <w:highlight w:val="cyan"/>
        </w:rPr>
        <w:t>T</w:t>
      </w:r>
      <w:r w:rsidRPr="00E70197">
        <w:t xml:space="preserve">reaty, signed in 1967 by most major industrial countries, which seeks to establish space as a shared resource for humanity. It lets </w:t>
      </w:r>
      <w:r w:rsidRPr="003B7574">
        <w:rPr>
          <w:rStyle w:val="StyleUnderline"/>
          <w:highlight w:val="cyan"/>
        </w:rPr>
        <w:t>corporations</w:t>
      </w:r>
      <w:r w:rsidRPr="00E70197">
        <w:t xml:space="preserve"> engage in commercial activities on other celestial bodies—but neither they </w:t>
      </w:r>
      <w:r w:rsidRPr="003B7574">
        <w:rPr>
          <w:rStyle w:val="StyleUnderline"/>
          <w:highlight w:val="cyan"/>
        </w:rPr>
        <w:t>nor countries</w:t>
      </w:r>
      <w:r w:rsidRPr="00E70197">
        <w:t xml:space="preserve"> </w:t>
      </w:r>
      <w:r w:rsidRPr="003B7574">
        <w:rPr>
          <w:rStyle w:val="StyleUnderline"/>
          <w:highlight w:val="cyan"/>
        </w:rPr>
        <w:t>can</w:t>
      </w:r>
      <w:r w:rsidRPr="00E70197">
        <w:t xml:space="preserve"> </w:t>
      </w:r>
      <w:r w:rsidRPr="003B7574">
        <w:rPr>
          <w:rStyle w:val="StyleUnderline"/>
          <w:highlight w:val="cyan"/>
        </w:rPr>
        <w:t>claim</w:t>
      </w:r>
      <w:r w:rsidRPr="00E70197">
        <w:t xml:space="preserve"> </w:t>
      </w:r>
      <w:r w:rsidRPr="003B7574">
        <w:rPr>
          <w:rStyle w:val="StyleUnderline"/>
          <w:highlight w:val="cyan"/>
        </w:rPr>
        <w:t>property</w:t>
      </w:r>
      <w:r w:rsidRPr="00E70197">
        <w:t xml:space="preserve"> </w:t>
      </w:r>
      <w:r w:rsidRPr="003B7574">
        <w:rPr>
          <w:rStyle w:val="StyleUnderline"/>
          <w:highlight w:val="cyan"/>
        </w:rPr>
        <w:t>rights</w:t>
      </w:r>
      <w:r w:rsidRPr="00E70197">
        <w:t xml:space="preserve">; </w:t>
      </w:r>
      <w:r w:rsidRPr="00183C3A">
        <w:rPr>
          <w:sz w:val="10"/>
          <w:szCs w:val="10"/>
        </w:rPr>
        <w:t>and whatever a corporation does in space, its host country is on the hook for. There is also a Moon Treaty, created in 1979, that bans property rights on the moon and requires equitable use of lunar resources by all nations. But the Moon Treaty is mostly toothless; no country that has launched humans into space ever signed it. The force of those treaties was never certain. But now that there’s possible</w:t>
      </w:r>
      <w:r w:rsidRPr="00E70197">
        <w:rPr>
          <w:rStyle w:val="StyleUnderline"/>
        </w:rPr>
        <w:t xml:space="preserve"> </w:t>
      </w:r>
      <w:r w:rsidRPr="003B7574">
        <w:rPr>
          <w:rStyle w:val="StyleUnderline"/>
          <w:highlight w:val="cyan"/>
        </w:rPr>
        <w:t>money at hand</w:t>
      </w:r>
      <w:r w:rsidRPr="00E70197">
        <w:rPr>
          <w:rStyle w:val="StyleUnderline"/>
        </w:rPr>
        <w:t xml:space="preserve">, individual </w:t>
      </w:r>
      <w:r w:rsidRPr="003B7574">
        <w:rPr>
          <w:rStyle w:val="StyleUnderline"/>
          <w:highlight w:val="cyan"/>
        </w:rPr>
        <w:t>countries</w:t>
      </w:r>
      <w:r w:rsidRPr="00E70197">
        <w:rPr>
          <w:rStyle w:val="StyleUnderline"/>
        </w:rPr>
        <w:t xml:space="preserve"> are openly </w:t>
      </w:r>
      <w:r w:rsidRPr="003B7574">
        <w:rPr>
          <w:rStyle w:val="StyleUnderline"/>
          <w:highlight w:val="cyan"/>
        </w:rPr>
        <w:t>defy</w:t>
      </w:r>
      <w:r w:rsidRPr="00E70197">
        <w:rPr>
          <w:rStyle w:val="StyleUnderline"/>
        </w:rPr>
        <w:t xml:space="preserve">ing the </w:t>
      </w:r>
      <w:r w:rsidRPr="003B7574">
        <w:rPr>
          <w:rStyle w:val="StyleUnderline"/>
          <w:highlight w:val="cyan"/>
        </w:rPr>
        <w:t>treaties</w:t>
      </w:r>
      <w:r w:rsidRPr="00E70197">
        <w:rPr>
          <w:rStyle w:val="StyleUnderline"/>
        </w:rPr>
        <w:t>—</w:t>
      </w:r>
      <w:r w:rsidRPr="003B7574">
        <w:rPr>
          <w:rStyle w:val="StyleUnderline"/>
          <w:highlight w:val="cyan"/>
        </w:rPr>
        <w:t>writing laws</w:t>
      </w:r>
      <w:r w:rsidRPr="00E70197">
        <w:rPr>
          <w:rStyle w:val="StyleUnderline"/>
        </w:rPr>
        <w:t xml:space="preserve"> under their own steam to </w:t>
      </w:r>
      <w:r w:rsidRPr="003B7574">
        <w:rPr>
          <w:rStyle w:val="StyleUnderline"/>
          <w:highlight w:val="cyan"/>
        </w:rPr>
        <w:t>allow property rights</w:t>
      </w:r>
      <w:r w:rsidRPr="00E70197">
        <w:rPr>
          <w:rStyle w:val="StyleUnderline"/>
        </w:rPr>
        <w:t xml:space="preserve"> </w:t>
      </w:r>
      <w:r w:rsidRPr="00183C3A">
        <w:rPr>
          <w:sz w:val="10"/>
          <w:szCs w:val="10"/>
        </w:rPr>
        <w:t>in the heavens. In 2015, Obama signed the SPACE Act, which explicitly gives U.S. firms the rights to any resources they mine from a celestial body. The Trump administration is actively pushing for firms to mine the moon. Other countries courting New Space firms—hello, Luxembourg—are following suit. History, of course, would suggest that</w:t>
      </w:r>
      <w:r w:rsidRPr="00E70197">
        <w:rPr>
          <w:rStyle w:val="StyleUnderline"/>
        </w:rPr>
        <w:t xml:space="preserve"> </w:t>
      </w:r>
      <w:r w:rsidRPr="003B7574">
        <w:rPr>
          <w:rStyle w:val="StyleUnderline"/>
          <w:highlight w:val="cyan"/>
        </w:rPr>
        <w:t>treaties crumble</w:t>
      </w:r>
      <w:r w:rsidRPr="00E70197">
        <w:rPr>
          <w:rStyle w:val="StyleUnderline"/>
        </w:rPr>
        <w:t xml:space="preserve"> when serious </w:t>
      </w:r>
      <w:r w:rsidRPr="003B7574">
        <w:rPr>
          <w:rStyle w:val="StyleUnderline"/>
          <w:highlight w:val="cyan"/>
        </w:rPr>
        <w:t>money</w:t>
      </w:r>
      <w:r w:rsidRPr="00E70197">
        <w:rPr>
          <w:rStyle w:val="StyleUnderline"/>
        </w:rPr>
        <w:t xml:space="preserve"> </w:t>
      </w:r>
      <w:r w:rsidRPr="003B7574">
        <w:rPr>
          <w:rStyle w:val="StyleUnderline"/>
          <w:highlight w:val="cyan"/>
        </w:rPr>
        <w:t>comes</w:t>
      </w:r>
      <w:r w:rsidRPr="00E70197">
        <w:rPr>
          <w:rStyle w:val="StyleUnderline"/>
        </w:rPr>
        <w:t xml:space="preserve"> </w:t>
      </w:r>
      <w:r w:rsidRPr="003B7574">
        <w:rPr>
          <w:rStyle w:val="StyleUnderline"/>
          <w:highlight w:val="cyan"/>
        </w:rPr>
        <w:t>into play</w:t>
      </w:r>
      <w:r w:rsidRPr="00E70197">
        <w:rPr>
          <w:rStyle w:val="StyleUnderline"/>
        </w:rPr>
        <w:t xml:space="preserve">. </w:t>
      </w:r>
      <w:r w:rsidRPr="00183C3A">
        <w:rPr>
          <w:sz w:val="10"/>
          <w:szCs w:val="10"/>
        </w:rPr>
        <w:t xml:space="preserve">Western settlers signed treaties with indigenous people in the Americas, then ignored them, as </w:t>
      </w:r>
      <w:proofErr w:type="spellStart"/>
      <w:r w:rsidRPr="00183C3A">
        <w:rPr>
          <w:sz w:val="10"/>
          <w:szCs w:val="10"/>
        </w:rPr>
        <w:t>Lucianne</w:t>
      </w:r>
      <w:proofErr w:type="spellEnd"/>
      <w:r w:rsidRPr="00183C3A">
        <w:rPr>
          <w:sz w:val="10"/>
          <w:szCs w:val="10"/>
        </w:rPr>
        <w:t xml:space="preserve"> </w:t>
      </w:r>
      <w:proofErr w:type="spellStart"/>
      <w:r w:rsidRPr="00183C3A">
        <w:rPr>
          <w:sz w:val="10"/>
          <w:szCs w:val="10"/>
        </w:rPr>
        <w:t>Walkowicz</w:t>
      </w:r>
      <w:proofErr w:type="spellEnd"/>
      <w:r w:rsidRPr="00183C3A">
        <w:rPr>
          <w:sz w:val="10"/>
          <w:szCs w:val="10"/>
        </w:rPr>
        <w:t xml:space="preserve">, an astronomer at the Adler Planetarium and another cofounder of the </w:t>
      </w:r>
      <w:proofErr w:type="spellStart"/>
      <w:r w:rsidRPr="00183C3A">
        <w:rPr>
          <w:sz w:val="10"/>
          <w:szCs w:val="10"/>
        </w:rPr>
        <w:t>JustSpace</w:t>
      </w:r>
      <w:proofErr w:type="spellEnd"/>
      <w:r w:rsidRPr="00183C3A">
        <w:rPr>
          <w:sz w:val="10"/>
          <w:szCs w:val="10"/>
        </w:rPr>
        <w:t xml:space="preserve"> Alliance, noted. “In many cases,” she told me, </w:t>
      </w:r>
      <w:proofErr w:type="gramStart"/>
      <w:r w:rsidRPr="00183C3A">
        <w:rPr>
          <w:sz w:val="10"/>
          <w:szCs w:val="10"/>
        </w:rPr>
        <w:t>“treaties</w:t>
      </w:r>
      <w:proofErr w:type="gramEnd"/>
      <w:r w:rsidRPr="00183C3A">
        <w:rPr>
          <w:sz w:val="10"/>
          <w:szCs w:val="10"/>
        </w:rPr>
        <w:t xml:space="preserve"> are good until somebody discovers something that they want.” She’s a fan of the Outer Space Treaty, finding it “a very, like, hopeful, peaceful, almost Star Trek-</w:t>
      </w:r>
      <w:proofErr w:type="spellStart"/>
      <w:r w:rsidRPr="00183C3A">
        <w:rPr>
          <w:sz w:val="10"/>
          <w:szCs w:val="10"/>
        </w:rPr>
        <w:t>esque</w:t>
      </w:r>
      <w:proofErr w:type="spellEnd"/>
      <w:r w:rsidRPr="00183C3A">
        <w:rPr>
          <w:sz w:val="10"/>
          <w:szCs w:val="10"/>
        </w:rPr>
        <w:t xml:space="preserve"> view of what space is.” She hopes it proves stronger than it looks. Historically, however, law tends to follow the facts on the ground rather than shape them. When a new geography for commerce opens, whoever shows u</w:t>
      </w:r>
      <w:r w:rsidRPr="00E70197">
        <w:rPr>
          <w:rStyle w:val="StyleUnderline"/>
        </w:rPr>
        <w:t xml:space="preserve">p </w:t>
      </w:r>
      <w:r w:rsidRPr="003B7574">
        <w:rPr>
          <w:rStyle w:val="StyleUnderline"/>
          <w:highlight w:val="cyan"/>
        </w:rPr>
        <w:t>first to exploit</w:t>
      </w:r>
      <w:r w:rsidRPr="00E70197">
        <w:rPr>
          <w:rStyle w:val="StyleUnderline"/>
        </w:rPr>
        <w:t xml:space="preserve"> the resources </w:t>
      </w:r>
      <w:r w:rsidRPr="003B7574">
        <w:rPr>
          <w:rStyle w:val="StyleUnderline"/>
          <w:highlight w:val="cyan"/>
        </w:rPr>
        <w:t>sets</w:t>
      </w:r>
      <w:r w:rsidRPr="00E70197">
        <w:rPr>
          <w:rStyle w:val="StyleUnderline"/>
        </w:rPr>
        <w:t xml:space="preserve"> the </w:t>
      </w:r>
      <w:r w:rsidRPr="003B7574">
        <w:rPr>
          <w:rStyle w:val="StyleUnderline"/>
          <w:highlight w:val="cyan"/>
        </w:rPr>
        <w:t>norm</w:t>
      </w:r>
      <w:r w:rsidRPr="00E70197">
        <w:rPr>
          <w:rStyle w:val="StyleUnderline"/>
        </w:rPr>
        <w:t xml:space="preserve">—and </w:t>
      </w:r>
      <w:r w:rsidRPr="003B7574">
        <w:rPr>
          <w:rStyle w:val="StyleUnderline"/>
          <w:highlight w:val="cyan"/>
        </w:rPr>
        <w:t>then law is written to validate</w:t>
      </w:r>
      <w:r w:rsidRPr="00E70197">
        <w:rPr>
          <w:rStyle w:val="StyleUnderline"/>
        </w:rPr>
        <w:t xml:space="preserve"> </w:t>
      </w:r>
      <w:r w:rsidRPr="00183C3A">
        <w:rPr>
          <w:sz w:val="10"/>
          <w:szCs w:val="10"/>
        </w:rPr>
        <w:t>the first movers. “‘First come, first serve’ is essentially what’s going to happen when people start to do things on the moon,” Peter Ward, author of The Consequential Frontier, said.</w:t>
      </w:r>
    </w:p>
    <w:p w14:paraId="2E5D38E0" w14:textId="77777777" w:rsidR="003F3F7B" w:rsidRPr="00DA1DEC" w:rsidRDefault="003F3F7B" w:rsidP="003F3F7B"/>
    <w:p w14:paraId="64CF4DF5" w14:textId="479D5F64" w:rsidR="00D549CC" w:rsidRPr="00E70197" w:rsidRDefault="00D549CC" w:rsidP="00D549CC">
      <w:pPr>
        <w:pStyle w:val="Heading4"/>
      </w:pPr>
      <w:r>
        <w:t>U/V - Theory</w:t>
      </w:r>
    </w:p>
    <w:p w14:paraId="7FEE8A4A" w14:textId="77777777" w:rsidR="00D549CC" w:rsidRDefault="00D549CC" w:rsidP="00D549CC">
      <w:pPr>
        <w:pStyle w:val="Heading4"/>
        <w:rPr>
          <w:rFonts w:ascii="Times New Roman" w:hAnsi="Times New Roman"/>
        </w:rPr>
      </w:pPr>
      <w:r>
        <w:rPr>
          <w:rFonts w:cs="Calibri"/>
          <w:color w:val="000000"/>
          <w:szCs w:val="26"/>
        </w:rPr>
        <w:t xml:space="preserve">Condo is a voting issue – the time crunched 1AR can’t read its best offense against multiple worlds with different uniqueness conditions – they collapse to what’s under covered which wrecks engagement. They can kick it if I put defense – they get to test the </w:t>
      </w:r>
      <w:proofErr w:type="spellStart"/>
      <w:proofErr w:type="gramStart"/>
      <w:r>
        <w:rPr>
          <w:rFonts w:cs="Calibri"/>
          <w:color w:val="000000"/>
          <w:szCs w:val="26"/>
        </w:rPr>
        <w:t>aff</w:t>
      </w:r>
      <w:proofErr w:type="spellEnd"/>
      <w:proofErr w:type="gramEnd"/>
      <w:r>
        <w:rPr>
          <w:rFonts w:cs="Calibri"/>
          <w:color w:val="000000"/>
          <w:szCs w:val="26"/>
        </w:rPr>
        <w:t xml:space="preserve"> but we get strategic options like pointing out contradictions and straight turns</w:t>
      </w:r>
    </w:p>
    <w:p w14:paraId="7D3C345C" w14:textId="77777777" w:rsidR="00D549CC" w:rsidRDefault="00D549CC" w:rsidP="00D549CC">
      <w:pPr>
        <w:pStyle w:val="Heading4"/>
      </w:pPr>
      <w:r>
        <w:rPr>
          <w:rFonts w:cs="Calibri"/>
          <w:color w:val="000000"/>
          <w:szCs w:val="26"/>
        </w:rPr>
        <w:t>Voters:</w:t>
      </w:r>
    </w:p>
    <w:p w14:paraId="09B1BAD1" w14:textId="77777777" w:rsidR="00D549CC" w:rsidRDefault="00D549CC" w:rsidP="00D549CC">
      <w:pPr>
        <w:pStyle w:val="Heading4"/>
      </w:pPr>
      <w:r>
        <w:rPr>
          <w:rFonts w:cs="Calibri"/>
          <w:color w:val="000000"/>
          <w:szCs w:val="26"/>
        </w:rPr>
        <w:t>1] Fairness is a voter because debate is a competitive activity</w:t>
      </w:r>
    </w:p>
    <w:p w14:paraId="02588E1D" w14:textId="77777777" w:rsidR="00D549CC" w:rsidRDefault="00D549CC" w:rsidP="00D549CC">
      <w:pPr>
        <w:pStyle w:val="Heading4"/>
      </w:pPr>
      <w:r>
        <w:rPr>
          <w:rFonts w:cs="Calibri"/>
          <w:color w:val="000000"/>
          <w:szCs w:val="26"/>
        </w:rPr>
        <w:t xml:space="preserve">Drop the Neg to deter future abuse </w:t>
      </w:r>
    </w:p>
    <w:p w14:paraId="494AA93C" w14:textId="77777777" w:rsidR="003F3F7B" w:rsidRDefault="003F3F7B"/>
    <w:sectPr w:rsidR="003F3F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A4F1DAC"/>
    <w:multiLevelType w:val="hybridMultilevel"/>
    <w:tmpl w:val="9578B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8"/>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F7B"/>
    <w:rsid w:val="000B2BCC"/>
    <w:rsid w:val="00175320"/>
    <w:rsid w:val="003F3F7B"/>
    <w:rsid w:val="004B3EB6"/>
    <w:rsid w:val="006071A0"/>
    <w:rsid w:val="00771AD5"/>
    <w:rsid w:val="008015AF"/>
    <w:rsid w:val="008B5D2B"/>
    <w:rsid w:val="009D4557"/>
    <w:rsid w:val="00AF58E3"/>
    <w:rsid w:val="00D549CC"/>
    <w:rsid w:val="00DD1260"/>
    <w:rsid w:val="00ED06F2"/>
  </w:rsids>
  <m:mathPr>
    <m:mathFont m:val="Cambria Math"/>
    <m:brkBin m:val="before"/>
    <m:brkBinSub m:val="--"/>
    <m:smallFrac m:val="0"/>
    <m:dispDef/>
    <m:lMargin m:val="0"/>
    <m:rMargin m:val="0"/>
    <m:defJc m:val="centerGroup"/>
    <m:wrapIndent m:val="1440"/>
    <m:intLim m:val="subSup"/>
    <m:naryLim m:val="undOvr"/>
  </m:mathPr>
  <w:attachedSchema w:val="ActionsPane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46E60"/>
  <w15:chartTrackingRefBased/>
  <w15:docId w15:val="{B9C5D931-C01B-48EB-9A76-A7BDCF2C9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4557"/>
    <w:rPr>
      <w:rFonts w:ascii="Calibri" w:hAnsi="Calibri"/>
    </w:rPr>
  </w:style>
  <w:style w:type="paragraph" w:styleId="Heading1">
    <w:name w:val="heading 1"/>
    <w:aliases w:val="Pocket"/>
    <w:basedOn w:val="Normal"/>
    <w:next w:val="Normal"/>
    <w:link w:val="Heading1Char"/>
    <w:qFormat/>
    <w:rsid w:val="009D45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45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D45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D455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45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4557"/>
  </w:style>
  <w:style w:type="character" w:customStyle="1" w:styleId="Heading1Char">
    <w:name w:val="Heading 1 Char"/>
    <w:aliases w:val="Pocket Char"/>
    <w:basedOn w:val="DefaultParagraphFont"/>
    <w:link w:val="Heading1"/>
    <w:rsid w:val="009D455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455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D4557"/>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9D4557"/>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7"/>
    <w:qFormat/>
    <w:rsid w:val="009D455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D4557"/>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9D4557"/>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9D4557"/>
    <w:rPr>
      <w:color w:val="auto"/>
      <w:u w:val="none"/>
    </w:rPr>
  </w:style>
  <w:style w:type="character" w:styleId="FollowedHyperlink">
    <w:name w:val="FollowedHyperlink"/>
    <w:basedOn w:val="DefaultParagraphFont"/>
    <w:uiPriority w:val="99"/>
    <w:semiHidden/>
    <w:unhideWhenUsed/>
    <w:rsid w:val="009D4557"/>
    <w:rPr>
      <w:color w:val="auto"/>
      <w:u w:val="non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3F3F7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3F3F7B"/>
    <w:rPr>
      <w:color w:val="605E5C"/>
      <w:shd w:val="clear" w:color="auto" w:fill="E1DFDD"/>
    </w:rPr>
  </w:style>
  <w:style w:type="paragraph" w:customStyle="1" w:styleId="textbold">
    <w:name w:val="text bold"/>
    <w:basedOn w:val="Normal"/>
    <w:link w:val="Emphasis"/>
    <w:uiPriority w:val="7"/>
    <w:qFormat/>
    <w:rsid w:val="003F3F7B"/>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hera.com/spark/space-junk-a-safety-and-sustainability-problem-moving-at-18000-mph/" TargetMode="External"/><Relationship Id="rId3" Type="http://schemas.openxmlformats.org/officeDocument/2006/relationships/settings" Target="settings.xml"/><Relationship Id="rId7" Type="http://schemas.openxmlformats.org/officeDocument/2006/relationships/hyperlink" Target="https://newrepublic.com/article/160303/monetizing-final-fronti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ussiamatters.org/sites/default/files/media/files/Entanglement_interior_FNL.pdf" TargetMode="External"/><Relationship Id="rId5" Type="http://schemas.openxmlformats.org/officeDocument/2006/relationships/hyperlink" Target="https://newrepublic.com/article/160303/monetizing-final-frontie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v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98</TotalTime>
  <Pages>17</Pages>
  <Words>18655</Words>
  <Characters>106340</Characters>
  <Application>Microsoft Office Word</Application>
  <DocSecurity>0</DocSecurity>
  <Lines>886</Lines>
  <Paragraphs>249</Paragraphs>
  <ScaleCrop>false</ScaleCrop>
  <Company/>
  <LinksUpToDate>false</LinksUpToDate>
  <CharactersWithSpaces>124746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Shovan Jagadev</dc:creator>
  <cp:keywords/>
  <dc:description/>
  <cp:lastModifiedBy>Shovan Jagadev</cp:lastModifiedBy>
  <cp:revision>14</cp:revision>
  <dcterms:created xsi:type="dcterms:W3CDTF">2021-12-17T05:49:00Z</dcterms:created>
  <dcterms:modified xsi:type="dcterms:W3CDTF">2021-12-18T02:07:00Z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lution ID">
    <vt:lpwstr>{15727DE6-F92D-4E46-ACB4-0E2C58B31A18}</vt:lpwstr>
  </property>
</Properties>
</file>