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DB14F" w14:textId="4BCF26A0" w:rsidR="00A95652" w:rsidRDefault="00B3361B" w:rsidP="00B3361B">
      <w:pPr>
        <w:pStyle w:val="Heading1"/>
      </w:pPr>
      <w:r>
        <w:t>1NC vs Lexington AS</w:t>
      </w:r>
    </w:p>
    <w:p w14:paraId="650994ED" w14:textId="43361E25" w:rsidR="00B3361B" w:rsidRDefault="00B3361B" w:rsidP="00B3361B">
      <w:pPr>
        <w:pStyle w:val="Heading2"/>
      </w:pPr>
      <w:r>
        <w:t>1</w:t>
      </w:r>
    </w:p>
    <w:p w14:paraId="245BA37D" w14:textId="77777777" w:rsidR="00EA0E70" w:rsidRDefault="00EA0E70" w:rsidP="00EA0E70">
      <w:pPr>
        <w:pStyle w:val="Heading4"/>
      </w:pPr>
      <w:r>
        <w:t xml:space="preserve">Interpretation: “appropriation of outer space” by private entities refers to the exercise of exclusive control of space. </w:t>
      </w:r>
    </w:p>
    <w:p w14:paraId="6A9BC6DA" w14:textId="77777777" w:rsidR="00EA0E70" w:rsidRPr="00932A50" w:rsidRDefault="00EA0E70" w:rsidP="00EA0E70">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2FE562FF" w14:textId="3002379F" w:rsidR="00EA0E70" w:rsidRPr="00315C09" w:rsidRDefault="00EA0E70" w:rsidP="00EA0E70">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1F1C5D">
        <w:rPr>
          <w:rStyle w:val="Emphasis"/>
          <w:highlight w:val="green"/>
        </w:rPr>
        <w:t>Appropriation of outer space</w:t>
      </w:r>
      <w:r>
        <w:t xml:space="preserve">, </w:t>
      </w:r>
      <w:r w:rsidRPr="00624907">
        <w:rPr>
          <w:rStyle w:val="Emphasis"/>
        </w:rPr>
        <w:t xml:space="preserve">therefore, </w:t>
      </w:r>
      <w:r w:rsidRPr="001F1C5D">
        <w:rPr>
          <w:rStyle w:val="Emphasis"/>
          <w:highlight w:val="green"/>
        </w:rPr>
        <w:t>is ‘the exercise of exclusive control or exclusive use</w:t>
      </w:r>
      <w:r w:rsidRPr="001F1C5D">
        <w:rPr>
          <w:rStyle w:val="Emphasis"/>
        </w:rPr>
        <w:t>’ with</w:t>
      </w:r>
      <w:r w:rsidRPr="00624907">
        <w:rPr>
          <w:rStyle w:val="Emphasis"/>
        </w:rPr>
        <w:t xml:space="preserve"> a sense of permanence, which limits other nations’ access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E13AA54" w14:textId="77777777" w:rsidR="00EA0E70" w:rsidRPr="00932A50" w:rsidRDefault="00EA0E70" w:rsidP="00EA0E70">
      <w:pPr>
        <w:pStyle w:val="Heading4"/>
      </w:pPr>
      <w:r w:rsidRPr="00932A50">
        <w:t xml:space="preserve">Private appropriation of extracted space resources is distinct from appropriation “of” outer space. Despite longstanding permission of appropriation of extracted resources, sovereign claims are still universally prohibited. </w:t>
      </w:r>
    </w:p>
    <w:p w14:paraId="237A1C41" w14:textId="77777777" w:rsidR="00EA0E70" w:rsidRPr="00932A50" w:rsidRDefault="00EA0E70" w:rsidP="00EA0E70">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672F4F52" w14:textId="67C1F4B0" w:rsidR="00EA0E70" w:rsidRPr="00EA0E70" w:rsidRDefault="00EA0E70" w:rsidP="00EA0E70">
      <w:pPr>
        <w:rPr>
          <w:sz w:val="16"/>
        </w:rPr>
      </w:pPr>
      <w:r w:rsidRPr="00EA0E70">
        <w:rPr>
          <w:sz w:val="16"/>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1F1C5D">
        <w:rPr>
          <w:rStyle w:val="StyleUnderline"/>
          <w:highlight w:val="green"/>
        </w:rPr>
        <w:t>Shifting</w:t>
      </w:r>
      <w:r w:rsidRPr="00932A50">
        <w:rPr>
          <w:rStyle w:val="StyleUnderline"/>
        </w:rPr>
        <w:t xml:space="preserve"> away </w:t>
      </w:r>
      <w:r w:rsidRPr="001F1C5D">
        <w:rPr>
          <w:rStyle w:val="StyleUnderline"/>
          <w:highlight w:val="green"/>
        </w:rPr>
        <w:t xml:space="preserve">from its </w:t>
      </w:r>
      <w:r w:rsidRPr="001F1C5D">
        <w:rPr>
          <w:rStyle w:val="Emphasis"/>
          <w:highlight w:val="green"/>
        </w:rPr>
        <w:t>original blanket application</w:t>
      </w:r>
      <w:r w:rsidRPr="00932A50">
        <w:rPr>
          <w:rStyle w:val="StyleUnderline"/>
        </w:rPr>
        <w:t xml:space="preserve"> in 1967, </w:t>
      </w:r>
      <w:r w:rsidRPr="001F1C5D">
        <w:rPr>
          <w:rStyle w:val="StyleUnderline"/>
          <w:highlight w:val="green"/>
        </w:rPr>
        <w:t>States</w:t>
      </w:r>
      <w:r w:rsidRPr="00932A50">
        <w:rPr>
          <w:rStyle w:val="StyleUnderline"/>
        </w:rPr>
        <w:t xml:space="preserve"> have </w:t>
      </w:r>
      <w:r w:rsidRPr="001F1C5D">
        <w:rPr>
          <w:rStyle w:val="StyleUnderline"/>
          <w:highlight w:val="green"/>
        </w:rPr>
        <w:t>carved out an exception to</w:t>
      </w:r>
      <w:r w:rsidRPr="00932A50">
        <w:rPr>
          <w:rStyle w:val="StyleUnderline"/>
        </w:rPr>
        <w:t xml:space="preserve"> the </w:t>
      </w:r>
      <w:r w:rsidRPr="001F1C5D">
        <w:rPr>
          <w:rStyle w:val="StyleUnderline"/>
          <w:highlight w:val="green"/>
        </w:rPr>
        <w:t>non-appropriation</w:t>
      </w:r>
      <w:r w:rsidRPr="00932A50">
        <w:rPr>
          <w:rStyle w:val="StyleUnderline"/>
        </w:rPr>
        <w:t xml:space="preserve"> principle</w:t>
      </w:r>
      <w:r w:rsidRPr="00EA0E70">
        <w:rPr>
          <w:sz w:val="16"/>
        </w:rPr>
        <w:t xml:space="preserve">, allowing appropriation of extracted space resources.53 This Part examines this shift in the context of the two branches of the United Nation’s customary international law standard: State practice and </w:t>
      </w:r>
      <w:proofErr w:type="spellStart"/>
      <w:r w:rsidRPr="00EA0E70">
        <w:rPr>
          <w:sz w:val="16"/>
        </w:rPr>
        <w:t>opinio</w:t>
      </w:r>
      <w:proofErr w:type="spellEnd"/>
      <w:r w:rsidRPr="00EA0E70">
        <w:rPr>
          <w:sz w:val="16"/>
        </w:rPr>
        <w:t xml:space="preserve"> juris. </w:t>
      </w:r>
      <w:r w:rsidRPr="00932A50">
        <w:rPr>
          <w:rStyle w:val="Emphasis"/>
        </w:rPr>
        <w:t>A. State Practice</w:t>
      </w:r>
      <w:r>
        <w:rPr>
          <w:rStyle w:val="Emphasis"/>
        </w:rPr>
        <w:t xml:space="preserve"> </w:t>
      </w:r>
      <w:r w:rsidRPr="00EA0E70">
        <w:rPr>
          <w:sz w:val="16"/>
        </w:rPr>
        <w:t xml:space="preserve">The earliest hint of a change in customary international law relating to the interpretation of the non-appropriation clause came </w:t>
      </w:r>
      <w:r w:rsidRPr="00932A50">
        <w:rPr>
          <w:rStyle w:val="StyleUnderline"/>
        </w:rPr>
        <w:t>in 1969</w:t>
      </w:r>
      <w:r w:rsidRPr="00EA0E70">
        <w:rPr>
          <w:sz w:val="16"/>
        </w:rPr>
        <w:t xml:space="preserve">, when the United States first sent astronauts to the moon. As part of his historic journey, astronaut </w:t>
      </w:r>
      <w:r w:rsidRPr="00932A50">
        <w:rPr>
          <w:rStyle w:val="StyleUnderline"/>
        </w:rPr>
        <w:t>Neil Armstrong collected moonrocks</w:t>
      </w:r>
      <w:r w:rsidRPr="00EA0E70">
        <w:rPr>
          <w:sz w:val="16"/>
        </w:rPr>
        <w:t xml:space="preserve"> that he brought back with him to Earth and promptly handed off to the National Aeronautics and Space Administration (NASA) as U.S. property.54 Later, </w:t>
      </w:r>
      <w:r w:rsidRPr="00932A50">
        <w:rPr>
          <w:rStyle w:val="StyleUnderline"/>
        </w:rPr>
        <w:t>the USSR similarly claimed lunar material as government propert</w:t>
      </w:r>
      <w:r w:rsidRPr="00EA0E70">
        <w:rPr>
          <w:sz w:val="16"/>
        </w:rPr>
        <w:t xml:space="preserve">y, some of which was eventually sold to private citizens. 55 These </w:t>
      </w:r>
      <w:r w:rsidRPr="00932A50">
        <w:rPr>
          <w:rStyle w:val="StyleUnderline"/>
        </w:rPr>
        <w:t>first instances of space resource appropriation did not draw much attention, but they presented a distinct shift marking the beginning of a new period in State practice</w:t>
      </w:r>
      <w:r w:rsidRPr="00EA0E70">
        <w:rPr>
          <w:sz w:val="16"/>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1F1C5D">
        <w:rPr>
          <w:rStyle w:val="StyleUnderline"/>
          <w:highlight w:val="green"/>
        </w:rPr>
        <w:t>NASA</w:t>
      </w:r>
      <w:r w:rsidRPr="00932A50">
        <w:rPr>
          <w:rStyle w:val="StyleUnderline"/>
        </w:rPr>
        <w:t xml:space="preserve"> explicitly </w:t>
      </w:r>
      <w:r w:rsidRPr="001F1C5D">
        <w:rPr>
          <w:rStyle w:val="StyleUnderline"/>
          <w:highlight w:val="green"/>
        </w:rPr>
        <w:t>endorses U.S. property rights over</w:t>
      </w:r>
      <w:r w:rsidRPr="00932A50">
        <w:rPr>
          <w:rStyle w:val="StyleUnderline"/>
        </w:rPr>
        <w:t xml:space="preserve"> these </w:t>
      </w:r>
      <w:r w:rsidRPr="001F1C5D">
        <w:rPr>
          <w:rStyle w:val="StyleUnderline"/>
          <w:highlight w:val="green"/>
        </w:rPr>
        <w:t>moon rocks</w:t>
      </w:r>
      <w:r w:rsidRPr="001F1C5D">
        <w:rPr>
          <w:rStyle w:val="StyleUnderline"/>
        </w:rPr>
        <w:t xml:space="preserve">, stating that </w:t>
      </w:r>
      <w:r w:rsidRPr="001F1C5D">
        <w:rPr>
          <w:rStyle w:val="StyleUnderline"/>
          <w:highlight w:val="green"/>
        </w:rPr>
        <w:t>“[l]</w:t>
      </w:r>
      <w:proofErr w:type="spellStart"/>
      <w:r w:rsidRPr="001F1C5D">
        <w:rPr>
          <w:rStyle w:val="StyleUnderline"/>
          <w:highlight w:val="green"/>
        </w:rPr>
        <w:t>unar</w:t>
      </w:r>
      <w:proofErr w:type="spellEnd"/>
      <w:r w:rsidRPr="001F1C5D">
        <w:rPr>
          <w:rStyle w:val="StyleUnderline"/>
          <w:highlight w:val="green"/>
        </w:rPr>
        <w:t xml:space="preserve"> material retrieved</w:t>
      </w:r>
      <w:r w:rsidRPr="00932A50">
        <w:rPr>
          <w:rStyle w:val="StyleUnderline"/>
        </w:rPr>
        <w:t xml:space="preserve"> from the </w:t>
      </w:r>
      <w:r w:rsidRPr="001F1C5D">
        <w:rPr>
          <w:rStyle w:val="StyleUnderline"/>
        </w:rPr>
        <w:t xml:space="preserve">Moon </w:t>
      </w:r>
      <w:r w:rsidRPr="001F1C5D">
        <w:rPr>
          <w:rStyle w:val="StyleUnderline"/>
          <w:highlight w:val="green"/>
        </w:rPr>
        <w:t>during</w:t>
      </w:r>
      <w:r w:rsidRPr="00932A50">
        <w:rPr>
          <w:rStyle w:val="StyleUnderline"/>
        </w:rPr>
        <w:t xml:space="preserve"> the </w:t>
      </w:r>
      <w:r w:rsidRPr="001F1C5D">
        <w:rPr>
          <w:rStyle w:val="StyleUnderline"/>
          <w:highlight w:val="green"/>
        </w:rPr>
        <w:t>Apollo</w:t>
      </w:r>
      <w:r w:rsidRPr="00932A50">
        <w:rPr>
          <w:rStyle w:val="StyleUnderline"/>
        </w:rPr>
        <w:t xml:space="preserve"> </w:t>
      </w:r>
      <w:r w:rsidRPr="001F1C5D">
        <w:rPr>
          <w:rStyle w:val="StyleUnderline"/>
        </w:rPr>
        <w:t xml:space="preserve">Program </w:t>
      </w:r>
      <w:r w:rsidRPr="001F1C5D">
        <w:rPr>
          <w:rStyle w:val="StyleUnderline"/>
          <w:highlight w:val="green"/>
        </w:rPr>
        <w:t>is</w:t>
      </w:r>
      <w:r w:rsidRPr="00932A50">
        <w:rPr>
          <w:rStyle w:val="StyleUnderline"/>
        </w:rPr>
        <w:t xml:space="preserve"> U.S. </w:t>
      </w:r>
      <w:r w:rsidRPr="001F1C5D">
        <w:rPr>
          <w:rStyle w:val="StyleUnderline"/>
          <w:highlight w:val="green"/>
        </w:rPr>
        <w:t>government property</w:t>
      </w:r>
      <w:r w:rsidRPr="00EA0E70">
        <w:rPr>
          <w:sz w:val="16"/>
        </w:rPr>
        <w:t xml:space="preserve">.”5 The </w:t>
      </w:r>
      <w:r w:rsidRPr="00932A50">
        <w:rPr>
          <w:rStyle w:val="StyleUnderline"/>
        </w:rPr>
        <w:t xml:space="preserve">U.S. delegation’s reaction to the language of the 1979 Moon Agreement further cemented this interpretation </w:t>
      </w:r>
      <w:r w:rsidRPr="001F1C5D">
        <w:rPr>
          <w:rStyle w:val="StyleUnderline"/>
        </w:rPr>
        <w:t xml:space="preserve">that </w:t>
      </w:r>
      <w:r w:rsidRPr="001F1C5D">
        <w:rPr>
          <w:rStyle w:val="StyleUnderline"/>
          <w:highlight w:val="green"/>
        </w:rPr>
        <w:t xml:space="preserve">appropriation of extracted resources is a </w:t>
      </w:r>
      <w:r w:rsidRPr="001F1C5D">
        <w:rPr>
          <w:rStyle w:val="Emphasis"/>
          <w:highlight w:val="green"/>
        </w:rPr>
        <w:t>permissible exception</w:t>
      </w:r>
      <w:r w:rsidRPr="001F1C5D">
        <w:rPr>
          <w:rStyle w:val="StyleUnderline"/>
          <w:highlight w:val="green"/>
        </w:rPr>
        <w:t xml:space="preserve"> to the non-appropriation clause</w:t>
      </w:r>
      <w:r w:rsidRPr="00932A50">
        <w:rPr>
          <w:rStyle w:val="StyleUnderline"/>
        </w:rPr>
        <w:t xml:space="preserve"> of Article II.</w:t>
      </w:r>
      <w:r w:rsidRPr="00EA0E70">
        <w:rPr>
          <w:sz w:val="16"/>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a statement laying out the American view that </w:t>
      </w:r>
      <w:r w:rsidRPr="001F1C5D">
        <w:rPr>
          <w:rStyle w:val="StyleUnderline"/>
          <w:highlight w:val="green"/>
        </w:rPr>
        <w:t>the words “in place” imply that private property rights apply to extracted resources</w:t>
      </w:r>
      <w:r w:rsidRPr="00EA0E70">
        <w:rPr>
          <w:sz w:val="16"/>
        </w:rPr>
        <w:t xml:space="preserve">61—a comment </w:t>
      </w:r>
      <w:r w:rsidRPr="00932A50">
        <w:rPr>
          <w:rStyle w:val="StyleUnderline"/>
        </w:rPr>
        <w:t xml:space="preserve">that went </w:t>
      </w:r>
      <w:r w:rsidRPr="00932A50">
        <w:rPr>
          <w:rStyle w:val="Emphasis"/>
        </w:rPr>
        <w:t>completely unchallenged</w:t>
      </w:r>
      <w:r w:rsidRPr="00EA0E70">
        <w:rPr>
          <w:sz w:val="16"/>
        </w:rPr>
        <w:t xml:space="preserve">. That </w:t>
      </w:r>
      <w:r w:rsidRPr="001F1C5D">
        <w:rPr>
          <w:rStyle w:val="Emphasis"/>
          <w:highlight w:val="green"/>
        </w:rPr>
        <w:t>all States</w:t>
      </w:r>
      <w:r w:rsidRPr="00932A50">
        <w:rPr>
          <w:rStyle w:val="Emphasis"/>
        </w:rPr>
        <w:t xml:space="preserve"> seemed to </w:t>
      </w:r>
      <w:r w:rsidRPr="001F1C5D">
        <w:rPr>
          <w:rStyle w:val="Emphasis"/>
          <w:highlight w:val="green"/>
        </w:rPr>
        <w:t>accept this</w:t>
      </w:r>
      <w:r w:rsidRPr="00932A50">
        <w:rPr>
          <w:rStyle w:val="Emphasis"/>
        </w:rPr>
        <w:t xml:space="preserve"> point</w:t>
      </w:r>
      <w:r w:rsidRPr="00EA0E70">
        <w:rPr>
          <w:sz w:val="16"/>
        </w:rPr>
        <w:t xml:space="preserve">, even those bound by the Moon Agreement, is further evidence of a shift in customary international law.62 B. </w:t>
      </w:r>
      <w:proofErr w:type="spellStart"/>
      <w:r w:rsidRPr="00932A50">
        <w:rPr>
          <w:rStyle w:val="Emphasis"/>
        </w:rPr>
        <w:t>Opinio</w:t>
      </w:r>
      <w:proofErr w:type="spellEnd"/>
      <w:r w:rsidRPr="00932A50">
        <w:rPr>
          <w:rStyle w:val="Emphasis"/>
        </w:rPr>
        <w:t xml:space="preserve"> Juris:</w:t>
      </w:r>
      <w:r w:rsidRPr="00EA0E70">
        <w:rPr>
          <w:sz w:val="16"/>
        </w:rPr>
        <w:t xml:space="preserve"> Domestic Legislation </w:t>
      </w:r>
      <w:r w:rsidRPr="00932A50">
        <w:rPr>
          <w:rStyle w:val="StyleUnderline"/>
        </w:rPr>
        <w:t>Domestic law,</w:t>
      </w:r>
      <w:r w:rsidRPr="00EA0E70">
        <w:rPr>
          <w:sz w:val="16"/>
        </w:rPr>
        <w:t xml:space="preserve"> both in the United States and abroad, </w:t>
      </w:r>
      <w:r w:rsidRPr="00932A50">
        <w:rPr>
          <w:rStyle w:val="StyleUnderline"/>
        </w:rPr>
        <w:t>provides further evidence of the shift</w:t>
      </w:r>
      <w:r w:rsidRPr="00EA0E70">
        <w:rPr>
          <w:sz w:val="16"/>
        </w:rPr>
        <w:t xml:space="preserve"> in customary international law surrounding the issue of </w:t>
      </w:r>
      <w:proofErr w:type="spellStart"/>
      <w:r w:rsidRPr="00EA0E70">
        <w:rPr>
          <w:sz w:val="16"/>
        </w:rPr>
        <w:t>nonappropriation</w:t>
      </w:r>
      <w:proofErr w:type="spellEnd"/>
      <w:r w:rsidRPr="00EA0E70">
        <w:rPr>
          <w:sz w:val="16"/>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932A50">
        <w:rPr>
          <w:rStyle w:val="StyleUnderline"/>
        </w:rPr>
        <w:t>SPACE</w:t>
      </w:r>
      <w:r w:rsidRPr="00EA0E70">
        <w:rPr>
          <w:sz w:val="16"/>
        </w:rPr>
        <w:t xml:space="preserve">) </w:t>
      </w:r>
      <w:r w:rsidRPr="00932A50">
        <w:rPr>
          <w:rStyle w:val="StyleUnderline"/>
        </w:rPr>
        <w:t>Act in 201</w:t>
      </w:r>
      <w:r w:rsidRPr="00EA0E70">
        <w:rPr>
          <w:sz w:val="16"/>
        </w:rPr>
        <w:t xml:space="preserve">5. As incorporated into Section 51 of the Code, this Act </w:t>
      </w:r>
      <w:r w:rsidRPr="00932A50">
        <w:rPr>
          <w:rStyle w:val="StyleUnderline"/>
        </w:rPr>
        <w:t>provides: A United States citizen engaged in commercial recovery of an asteroid resource or a space resource under this chapter shall be entitled to any asteroid resource or space resource obtained</w:t>
      </w:r>
      <w:r w:rsidRPr="00EA0E70">
        <w:rPr>
          <w:sz w:val="16"/>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1F1C5D">
        <w:rPr>
          <w:rStyle w:val="StyleUnderline"/>
          <w:highlight w:val="green"/>
        </w:rPr>
        <w:t xml:space="preserve">other countries are </w:t>
      </w:r>
      <w:r w:rsidRPr="001F1C5D">
        <w:rPr>
          <w:rStyle w:val="Emphasis"/>
          <w:highlight w:val="green"/>
        </w:rPr>
        <w:t>following suit</w:t>
      </w:r>
      <w:r w:rsidRPr="00EA0E70">
        <w:rPr>
          <w:sz w:val="16"/>
        </w:rPr>
        <w:t xml:space="preserve">. On July 20, 2017, </w:t>
      </w:r>
      <w:r w:rsidRPr="00932A50">
        <w:rPr>
          <w:rStyle w:val="StyleUnderline"/>
        </w:rPr>
        <w:t>Luxembourg passed a law</w:t>
      </w:r>
      <w:r w:rsidRPr="00EA0E70">
        <w:rPr>
          <w:sz w:val="16"/>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EA0E70">
        <w:rPr>
          <w:sz w:val="16"/>
        </w:rPr>
        <w:t xml:space="preserve">). According to the UAE Space Agency director general, Mohammed Al </w:t>
      </w:r>
      <w:proofErr w:type="spellStart"/>
      <w:r w:rsidRPr="00EA0E70">
        <w:rPr>
          <w:sz w:val="16"/>
        </w:rPr>
        <w:t>Ahbabi</w:t>
      </w:r>
      <w:proofErr w:type="spellEnd"/>
      <w:r w:rsidRPr="00EA0E70">
        <w:rPr>
          <w:sz w:val="16"/>
        </w:rPr>
        <w:t xml:space="preserve">, </w:t>
      </w:r>
      <w:r w:rsidRPr="00932A50">
        <w:rPr>
          <w:rStyle w:val="StyleUnderline"/>
        </w:rPr>
        <w:t xml:space="preserve">the </w:t>
      </w:r>
      <w:r w:rsidRPr="00932A50">
        <w:rPr>
          <w:rStyle w:val="Emphasis"/>
        </w:rPr>
        <w:t>UAE</w:t>
      </w:r>
      <w:r w:rsidRPr="00932A50">
        <w:rPr>
          <w:rStyle w:val="StyleUnderline"/>
        </w:rPr>
        <w:t xml:space="preserve"> is currently in the process of drafting a space law covering both human space exploration and commercial activities such as mining</w:t>
      </w:r>
      <w:r w:rsidRPr="00EA0E70">
        <w:rPr>
          <w:sz w:val="16"/>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EA0E70">
        <w:rPr>
          <w:sz w:val="16"/>
        </w:rPr>
        <w:t xml:space="preserve">.74 C. </w:t>
      </w:r>
      <w:proofErr w:type="spellStart"/>
      <w:r w:rsidRPr="00EA0E70">
        <w:rPr>
          <w:sz w:val="16"/>
        </w:rPr>
        <w:t>Opinio</w:t>
      </w:r>
      <w:proofErr w:type="spellEnd"/>
      <w:r w:rsidRPr="00EA0E70">
        <w:rPr>
          <w:sz w:val="16"/>
        </w:rPr>
        <w:t xml:space="preserve"> Juris: Legal Scholarship </w:t>
      </w:r>
      <w:r w:rsidRPr="00932A50">
        <w:rPr>
          <w:rStyle w:val="StyleUnderline"/>
        </w:rPr>
        <w:t>Other major space powers are also considering similar laws in the future, including Japan, China, and Australia</w:t>
      </w:r>
      <w:r w:rsidRPr="00EA0E70">
        <w:rPr>
          <w:sz w:val="16"/>
        </w:rPr>
        <w:t xml:space="preserve">. 75 Senior officials within China’s space program have explicitly stated that the country’s goal is to explore outer space and to take advantage of outer space resources.76 </w:t>
      </w:r>
      <w:r w:rsidRPr="00932A50">
        <w:rPr>
          <w:rStyle w:val="StyleUnderline"/>
        </w:rPr>
        <w:t>The general international trend clearly points in this direction in anticipation of a potential “</w:t>
      </w:r>
      <w:r w:rsidRPr="00932A50">
        <w:rPr>
          <w:rStyle w:val="Emphasis"/>
        </w:rPr>
        <w:t>space gold rush</w:t>
      </w:r>
      <w:r w:rsidRPr="00EA0E70">
        <w:rPr>
          <w:sz w:val="16"/>
        </w:rPr>
        <w:t xml:space="preserve">.” 7 Mirroring the shift in State practice and domestic laws, </w:t>
      </w:r>
      <w:r w:rsidRPr="001F1C5D">
        <w:rPr>
          <w:rStyle w:val="StyleUnderline"/>
        </w:rPr>
        <w:t>the legal community has</w:t>
      </w:r>
      <w:r w:rsidRPr="00EA0E70">
        <w:rPr>
          <w:sz w:val="16"/>
        </w:rPr>
        <w:t xml:space="preserve"> also </w:t>
      </w:r>
      <w:r w:rsidRPr="001F1C5D">
        <w:rPr>
          <w:rStyle w:val="StyleUnderline"/>
        </w:rPr>
        <w:t>changed its approach to</w:t>
      </w:r>
      <w:r w:rsidRPr="00932A50">
        <w:rPr>
          <w:rStyle w:val="StyleUnderline"/>
        </w:rPr>
        <w:t xml:space="preserve"> the interpretation of the </w:t>
      </w:r>
      <w:proofErr w:type="spellStart"/>
      <w:r w:rsidRPr="00932A50">
        <w:rPr>
          <w:rStyle w:val="StyleUnderline"/>
        </w:rPr>
        <w:t>nonappropriation</w:t>
      </w:r>
      <w:proofErr w:type="spellEnd"/>
      <w:r w:rsidRPr="00932A50">
        <w:rPr>
          <w:rStyle w:val="StyleUnderline"/>
        </w:rPr>
        <w:t xml:space="preserve"> principle.</w:t>
      </w:r>
      <w:r w:rsidRPr="00EA0E70">
        <w:rPr>
          <w:sz w:val="16"/>
        </w:rPr>
        <w:t xml:space="preserve"> Whereas at the time of the ratification of the Outer Space Treaty the majority of legal scholars tended to apply the non-appropriation principle broadly, </w:t>
      </w:r>
      <w:r w:rsidRPr="00932A50">
        <w:rPr>
          <w:rStyle w:val="StyleUnderline"/>
        </w:rPr>
        <w:t xml:space="preserve">most </w:t>
      </w:r>
      <w:r w:rsidRPr="001F1C5D">
        <w:rPr>
          <w:rStyle w:val="StyleUnderline"/>
          <w:highlight w:val="green"/>
        </w:rPr>
        <w:t>legal scholars now view appropriation of extracted materials as permissible</w:t>
      </w:r>
      <w:r w:rsidRPr="00EA0E70">
        <w:rPr>
          <w:sz w:val="16"/>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932A50">
        <w:rPr>
          <w:rStyle w:val="StyleUnderline"/>
        </w:rPr>
        <w:t>the Treaty does not explicitly prohibit appropriating resources from outer space,</w:t>
      </w:r>
      <w:r w:rsidRPr="00EA0E70">
        <w:rPr>
          <w:sz w:val="16"/>
        </w:rPr>
        <w:t xml:space="preserve"> other authors conclude that the use of extracted space resources is permitted, meaning that the new SPACE Act is a plausible interpretation of the Outer Space Treaty.81 However, </w:t>
      </w:r>
      <w:r w:rsidRPr="001F1C5D">
        <w:rPr>
          <w:rStyle w:val="StyleUnderline"/>
          <w:highlight w:val="green"/>
        </w:rPr>
        <w:t>scholars</w:t>
      </w:r>
      <w:r w:rsidRPr="00932A50">
        <w:rPr>
          <w:rStyle w:val="StyleUnderline"/>
        </w:rPr>
        <w:t xml:space="preserve"> have been careful to cabin the extent to which they accept the legality of </w:t>
      </w:r>
      <w:r w:rsidRPr="00932A50">
        <w:rPr>
          <w:rStyle w:val="Emphasis"/>
        </w:rPr>
        <w:t>appropriation</w:t>
      </w:r>
      <w:r w:rsidRPr="00932A50">
        <w:rPr>
          <w:rStyle w:val="StyleUnderline"/>
        </w:rPr>
        <w:t>.</w:t>
      </w:r>
      <w:r w:rsidRPr="00EA0E70">
        <w:rPr>
          <w:sz w:val="16"/>
        </w:rPr>
        <w:t xml:space="preserve"> For instance, </w:t>
      </w:r>
      <w:r w:rsidRPr="00932A50">
        <w:rPr>
          <w:rStyle w:val="StyleUnderline"/>
        </w:rPr>
        <w:t>although</w:t>
      </w:r>
      <w:r w:rsidRPr="00EA0E70">
        <w:rPr>
          <w:sz w:val="16"/>
        </w:rPr>
        <w:t xml:space="preserve"> Thomas </w:t>
      </w:r>
      <w:proofErr w:type="spellStart"/>
      <w:r w:rsidRPr="00932A50">
        <w:rPr>
          <w:rStyle w:val="StyleUnderline"/>
        </w:rPr>
        <w:t>Gangale</w:t>
      </w:r>
      <w:proofErr w:type="spellEnd"/>
      <w:r w:rsidRPr="00932A50">
        <w:rPr>
          <w:rStyle w:val="StyleUnderline"/>
        </w:rPr>
        <w:t xml:space="preserve"> and</w:t>
      </w:r>
      <w:r w:rsidRPr="00EA0E70">
        <w:rPr>
          <w:sz w:val="16"/>
        </w:rPr>
        <w:t xml:space="preserve"> Marilyn Dudley-</w:t>
      </w:r>
      <w:r w:rsidRPr="00932A50">
        <w:rPr>
          <w:rStyle w:val="StyleUnderline"/>
        </w:rPr>
        <w:t xml:space="preserve">Rowley acknowledge </w:t>
      </w:r>
      <w:r w:rsidRPr="001F1C5D">
        <w:rPr>
          <w:rStyle w:val="StyleUnderline"/>
        </w:rPr>
        <w:t>the legality of private appropriation</w:t>
      </w:r>
      <w:r w:rsidRPr="00932A50">
        <w:rPr>
          <w:rStyle w:val="StyleUnderline"/>
        </w:rPr>
        <w:t xml:space="preserve"> of extracted space resources</w:t>
      </w:r>
      <w:r w:rsidRPr="00EA0E70">
        <w:rPr>
          <w:sz w:val="16"/>
        </w:rPr>
        <w:t xml:space="preserve">, </w:t>
      </w:r>
      <w:r w:rsidRPr="00932A50">
        <w:rPr>
          <w:rStyle w:val="StyleUnderline"/>
        </w:rPr>
        <w:t xml:space="preserve">they nonetheless </w:t>
      </w:r>
      <w:r w:rsidRPr="001F1C5D">
        <w:rPr>
          <w:rStyle w:val="StyleUnderline"/>
          <w:highlight w:val="green"/>
        </w:rPr>
        <w:t>emphasize that</w:t>
      </w:r>
      <w:r w:rsidRPr="00EA0E70">
        <w:rPr>
          <w:sz w:val="16"/>
        </w:rPr>
        <w:t xml:space="preserve"> “</w:t>
      </w:r>
      <w:r w:rsidRPr="001F1C5D">
        <w:rPr>
          <w:rStyle w:val="StyleUnderline"/>
          <w:highlight w:val="green"/>
        </w:rPr>
        <w:t>[o]</w:t>
      </w:r>
      <w:proofErr w:type="spellStart"/>
      <w:r w:rsidRPr="001F1C5D">
        <w:rPr>
          <w:rStyle w:val="StyleUnderline"/>
          <w:highlight w:val="green"/>
        </w:rPr>
        <w:t>wnership</w:t>
      </w:r>
      <w:proofErr w:type="spellEnd"/>
      <w:r w:rsidRPr="001F1C5D">
        <w:rPr>
          <w:rStyle w:val="StyleUnderline"/>
          <w:highlight w:val="green"/>
        </w:rPr>
        <w:t xml:space="preserve"> of</w:t>
      </w:r>
      <w:r w:rsidRPr="00932A50">
        <w:rPr>
          <w:rStyle w:val="StyleUnderline"/>
        </w:rPr>
        <w:t xml:space="preserve"> and the right to use </w:t>
      </w:r>
      <w:r w:rsidRPr="001F1C5D">
        <w:rPr>
          <w:rStyle w:val="StyleUnderline"/>
          <w:highlight w:val="green"/>
        </w:rPr>
        <w:t>extraterrestrial</w:t>
      </w:r>
      <w:r w:rsidRPr="00932A50">
        <w:rPr>
          <w:rStyle w:val="StyleUnderline"/>
        </w:rPr>
        <w:t xml:space="preserve"> </w:t>
      </w:r>
      <w:r w:rsidRPr="001F1C5D">
        <w:rPr>
          <w:rStyle w:val="StyleUnderline"/>
          <w:highlight w:val="green"/>
        </w:rPr>
        <w:t>resources is distinct from ownership of real property</w:t>
      </w:r>
      <w:r w:rsidRPr="00EA0E70">
        <w:rPr>
          <w:sz w:val="16"/>
        </w:rPr>
        <w:t xml:space="preserve">” and that </w:t>
      </w:r>
      <w:r w:rsidRPr="001F1C5D">
        <w:rPr>
          <w:rStyle w:val="StyleUnderline"/>
          <w:highlight w:val="green"/>
        </w:rPr>
        <w:t>any</w:t>
      </w:r>
      <w:r w:rsidRPr="001F1C5D">
        <w:rPr>
          <w:rStyle w:val="StyleUnderline"/>
        </w:rPr>
        <w:t xml:space="preserve"> such</w:t>
      </w:r>
      <w:r w:rsidRPr="00932A50">
        <w:rPr>
          <w:rStyle w:val="StyleUnderline"/>
        </w:rPr>
        <w:t xml:space="preserve"> </w:t>
      </w:r>
      <w:r w:rsidRPr="001F1C5D">
        <w:rPr>
          <w:rStyle w:val="Emphasis"/>
          <w:highlight w:val="green"/>
        </w:rPr>
        <w:t>claim to real property</w:t>
      </w:r>
      <w:r w:rsidRPr="001F1C5D">
        <w:rPr>
          <w:rStyle w:val="StyleUnderline"/>
          <w:highlight w:val="green"/>
        </w:rPr>
        <w:t xml:space="preserve"> is illegal</w:t>
      </w:r>
      <w:r w:rsidRPr="00EA0E70">
        <w:rPr>
          <w:sz w:val="16"/>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EA0E70">
        <w:rPr>
          <w:sz w:val="16"/>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EA0E70">
        <w:rPr>
          <w:sz w:val="16"/>
        </w:rPr>
        <w:t>—</w:t>
      </w:r>
      <w:r w:rsidRPr="00932A50">
        <w:rPr>
          <w:rStyle w:val="StyleUnderline"/>
        </w:rPr>
        <w:t xml:space="preserve">statements made in the international arena, de facto appropriation of space resources in the form of </w:t>
      </w:r>
      <w:r w:rsidRPr="00932A50">
        <w:rPr>
          <w:rStyle w:val="Emphasis"/>
        </w:rPr>
        <w:t>moon rocks</w:t>
      </w:r>
      <w:r w:rsidRPr="00EA0E70">
        <w:rPr>
          <w:sz w:val="16"/>
        </w:rPr>
        <w:t>, the adoption of new national policies permitting appropriation of extracted space resources</w:t>
      </w:r>
      <w:r w:rsidRPr="00932A50">
        <w:rPr>
          <w:rStyle w:val="StyleUnderline"/>
        </w:rPr>
        <w:t>, and the weight of the international legal community’s opinion</w:t>
      </w:r>
      <w:r w:rsidRPr="00EA0E70">
        <w:rPr>
          <w:sz w:val="16"/>
        </w:rPr>
        <w:t xml:space="preserve">— </w:t>
      </w:r>
      <w:r w:rsidRPr="00932A50">
        <w:rPr>
          <w:rStyle w:val="StyleUnderline"/>
        </w:rPr>
        <w:t>indicate a fundamental shift in customary international law</w:t>
      </w:r>
      <w:r w:rsidRPr="00EA0E70">
        <w:rPr>
          <w:sz w:val="16"/>
        </w:rPr>
        <w:t xml:space="preserve">. </w:t>
      </w:r>
      <w:r w:rsidRPr="001F1C5D">
        <w:rPr>
          <w:rStyle w:val="StyleUnderline"/>
          <w:highlight w:val="green"/>
        </w:rPr>
        <w:t>The</w:t>
      </w:r>
      <w:r w:rsidRPr="001F1C5D">
        <w:rPr>
          <w:rStyle w:val="StyleUnderline"/>
        </w:rPr>
        <w:t xml:space="preserve"> Outer</w:t>
      </w:r>
      <w:r w:rsidRPr="00932A50">
        <w:rPr>
          <w:rStyle w:val="StyleUnderline"/>
        </w:rPr>
        <w:t xml:space="preserve"> Space Treaty’s </w:t>
      </w:r>
      <w:r w:rsidRPr="001F1C5D">
        <w:rPr>
          <w:rStyle w:val="StyleUnderline"/>
          <w:highlight w:val="green"/>
        </w:rPr>
        <w:t>non-appropriation clause</w:t>
      </w:r>
      <w:r w:rsidRPr="00932A50">
        <w:rPr>
          <w:rStyle w:val="StyleUnderline"/>
        </w:rPr>
        <w:t xml:space="preserve"> has been redefined via customary international law norms from its broad application to now </w:t>
      </w:r>
      <w:r w:rsidRPr="001F1C5D">
        <w:rPr>
          <w:rStyle w:val="StyleUnderline"/>
          <w:highlight w:val="green"/>
        </w:rPr>
        <w:t xml:space="preserve">include a carve-out allowing appropriation of space resources </w:t>
      </w:r>
      <w:r w:rsidRPr="001F1C5D">
        <w:rPr>
          <w:rStyle w:val="StyleUnderline"/>
        </w:rPr>
        <w:t>once such resources have been extracted.</w:t>
      </w:r>
      <w:r w:rsidRPr="00EA0E70">
        <w:rPr>
          <w:sz w:val="16"/>
        </w:rPr>
        <w:t xml:space="preserve"> </w:t>
      </w:r>
    </w:p>
    <w:p w14:paraId="1D02EE02" w14:textId="77777777" w:rsidR="00EA0E70" w:rsidRDefault="00EA0E70" w:rsidP="00EA0E70">
      <w:pPr>
        <w:pStyle w:val="Heading4"/>
      </w:pPr>
      <w:r>
        <w:t xml:space="preserve">Violation </w:t>
      </w:r>
      <w:r>
        <w:softHyphen/>
        <w:t xml:space="preserve">– the </w:t>
      </w:r>
      <w:proofErr w:type="spellStart"/>
      <w:r>
        <w:t>aff</w:t>
      </w:r>
      <w:proofErr w:type="spellEnd"/>
      <w:r>
        <w:t xml:space="preserve"> only bans private resource extraction through asteroid mining, which is limited in scope – that’s distinct from full sovereignty over space</w:t>
      </w:r>
    </w:p>
    <w:p w14:paraId="147187D0" w14:textId="77777777" w:rsidR="00EA0E70" w:rsidRDefault="00EA0E70" w:rsidP="00EA0E70">
      <w:pPr>
        <w:pStyle w:val="Heading4"/>
      </w:pPr>
      <w:r>
        <w:t>Vote neg:</w:t>
      </w:r>
    </w:p>
    <w:p w14:paraId="6273FC2B" w14:textId="77777777" w:rsidR="00EA0E70" w:rsidRDefault="00EA0E70" w:rsidP="00EA0E70">
      <w:pPr>
        <w:pStyle w:val="Heading4"/>
        <w:numPr>
          <w:ilvl w:val="0"/>
          <w:numId w:val="11"/>
        </w:numPr>
        <w:tabs>
          <w:tab w:val="num" w:pos="360"/>
        </w:tabs>
        <w:ind w:left="360"/>
      </w:pPr>
      <w:r>
        <w:t xml:space="preserve">Limits – their </w:t>
      </w:r>
      <w:proofErr w:type="spellStart"/>
      <w:r>
        <w:t>interp</w:t>
      </w:r>
      <w:proofErr w:type="spellEnd"/>
      <w:r>
        <w:t xml:space="preserve"> explodes the topic to include </w:t>
      </w:r>
      <w:proofErr w:type="spellStart"/>
      <w:r>
        <w:t>affs</w:t>
      </w:r>
      <w:proofErr w:type="spellEnd"/>
      <w:r>
        <w:t xml:space="preserve"> about using space for any single purpose, like space-based solar power, helium and REMs on the Moon, space tourism, and climate adaptation satellites – this is </w:t>
      </w:r>
      <w:r>
        <w:rPr>
          <w:u w:val="single"/>
        </w:rPr>
        <w:t>unpredictable</w:t>
      </w:r>
      <w:r>
        <w:t xml:space="preserve"> because topic lit is concerned with sovereignty over space and space colonization broadly, privileges the </w:t>
      </w:r>
      <w:proofErr w:type="spellStart"/>
      <w:r>
        <w:t>aff</w:t>
      </w:r>
      <w:proofErr w:type="spellEnd"/>
      <w:r>
        <w:t xml:space="preserve"> by stretching pre-tournament neg prep too thin and precludes nuanced case negs that rigorously test the </w:t>
      </w:r>
      <w:proofErr w:type="spellStart"/>
      <w:r>
        <w:t>aff</w:t>
      </w:r>
      <w:proofErr w:type="spellEnd"/>
      <w:r>
        <w:t xml:space="preserve"> </w:t>
      </w:r>
    </w:p>
    <w:p w14:paraId="169DF403" w14:textId="77777777" w:rsidR="00EA0E70" w:rsidRDefault="00EA0E70" w:rsidP="00EA0E70">
      <w:pPr>
        <w:pStyle w:val="Heading4"/>
        <w:numPr>
          <w:ilvl w:val="0"/>
          <w:numId w:val="11"/>
        </w:numPr>
        <w:tabs>
          <w:tab w:val="num" w:pos="360"/>
        </w:tabs>
        <w:ind w:left="360"/>
      </w:pPr>
      <w:r>
        <w:t xml:space="preserve">Precision – Justifies the </w:t>
      </w:r>
      <w:proofErr w:type="spellStart"/>
      <w:r>
        <w:t>aff</w:t>
      </w:r>
      <w:proofErr w:type="spellEnd"/>
      <w:r>
        <w:t xml:space="preserve"> arbitrarily doing away with words in the resolution which gives way to </w:t>
      </w:r>
      <w:proofErr w:type="spellStart"/>
      <w:r>
        <w:t>affs</w:t>
      </w:r>
      <w:proofErr w:type="spellEnd"/>
      <w:r>
        <w:t xml:space="preserve"> about anything from public appropriation </w:t>
      </w:r>
      <w:proofErr w:type="spellStart"/>
      <w:r>
        <w:t>affs</w:t>
      </w:r>
      <w:proofErr w:type="spellEnd"/>
      <w:r>
        <w:t xml:space="preserve"> to air space </w:t>
      </w:r>
      <w:proofErr w:type="spellStart"/>
      <w:r>
        <w:t>affs</w:t>
      </w:r>
      <w:proofErr w:type="spellEnd"/>
      <w:r>
        <w:t xml:space="preserve"> and many more which obliterates negative prep.</w:t>
      </w:r>
    </w:p>
    <w:p w14:paraId="0E2F472A" w14:textId="4DAA6EDD" w:rsidR="00B3361B" w:rsidRPr="00B3361B" w:rsidRDefault="00EA0E70" w:rsidP="00EA0E70">
      <w:pPr>
        <w:pStyle w:val="Heading4"/>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p>
    <w:p w14:paraId="2A9CDA25" w14:textId="7B2E2623" w:rsidR="00B3361B" w:rsidRDefault="00B3361B" w:rsidP="00B3361B">
      <w:pPr>
        <w:pStyle w:val="Heading2"/>
      </w:pPr>
      <w:r>
        <w:t>2</w:t>
      </w:r>
    </w:p>
    <w:p w14:paraId="24B89E8B" w14:textId="77777777" w:rsidR="00B3361B" w:rsidRPr="005053F9" w:rsidRDefault="00B3361B" w:rsidP="00B3361B">
      <w:pPr>
        <w:pStyle w:val="Heading4"/>
        <w:spacing w:before="0"/>
        <w:rPr>
          <w:rFonts w:asciiTheme="minorHAnsi" w:hAnsiTheme="minorHAnsi" w:cstheme="minorHAnsi"/>
        </w:rPr>
      </w:pPr>
      <w:r w:rsidRPr="005053F9">
        <w:rPr>
          <w:rFonts w:asciiTheme="minorHAnsi" w:hAnsiTheme="minorHAnsi" w:cstheme="minorHAnsi"/>
        </w:rPr>
        <w:t>Currently, nuclear power plants produce radioactive waste</w:t>
      </w:r>
      <w:r>
        <w:rPr>
          <w:rFonts w:asciiTheme="minorHAnsi" w:hAnsiTheme="minorHAnsi" w:cstheme="minorHAnsi"/>
        </w:rPr>
        <w:t xml:space="preserve"> because of nuclear fission</w:t>
      </w:r>
      <w:r w:rsidRPr="005053F9">
        <w:rPr>
          <w:rFonts w:asciiTheme="minorHAnsi" w:hAnsiTheme="minorHAnsi" w:cstheme="minorHAnsi"/>
        </w:rPr>
        <w:t xml:space="preserve">, </w:t>
      </w:r>
      <w:proofErr w:type="spellStart"/>
      <w:r w:rsidRPr="005053F9">
        <w:rPr>
          <w:rFonts w:asciiTheme="minorHAnsi" w:hAnsiTheme="minorHAnsi" w:cstheme="minorHAnsi"/>
        </w:rPr>
        <w:t>Edinformatics</w:t>
      </w:r>
      <w:proofErr w:type="spellEnd"/>
      <w:r w:rsidRPr="005053F9">
        <w:rPr>
          <w:rFonts w:asciiTheme="minorHAnsi" w:hAnsiTheme="minorHAnsi" w:cstheme="minorHAnsi"/>
        </w:rPr>
        <w:t xml:space="preserve"> 13</w:t>
      </w:r>
    </w:p>
    <w:p w14:paraId="59A6F4DD" w14:textId="77777777" w:rsidR="00B3361B" w:rsidRPr="005053F9" w:rsidRDefault="00B3361B" w:rsidP="00B3361B">
      <w:pPr>
        <w:pStyle w:val="NormalWeb"/>
        <w:spacing w:before="15" w:beforeAutospacing="0" w:after="180" w:afterAutospacing="0"/>
        <w:rPr>
          <w:rFonts w:asciiTheme="minorHAnsi" w:hAnsiTheme="minorHAnsi" w:cstheme="minorHAnsi"/>
        </w:rPr>
      </w:pPr>
      <w:r w:rsidRPr="005053F9">
        <w:rPr>
          <w:rFonts w:asciiTheme="minorHAnsi" w:hAnsiTheme="minorHAnsi" w:cstheme="minorHAnsi"/>
          <w:sz w:val="22"/>
        </w:rPr>
        <w:t>(</w:t>
      </w:r>
      <w:proofErr w:type="spellStart"/>
      <w:r w:rsidRPr="005053F9">
        <w:rPr>
          <w:rFonts w:asciiTheme="minorHAnsi" w:hAnsiTheme="minorHAnsi" w:cstheme="minorHAnsi"/>
          <w:sz w:val="22"/>
        </w:rPr>
        <w:t>Edinformatics</w:t>
      </w:r>
      <w:proofErr w:type="spellEnd"/>
      <w:r w:rsidRPr="005053F9">
        <w:rPr>
          <w:rFonts w:asciiTheme="minorHAnsi" w:hAnsiTheme="minorHAnsi" w:cstheme="minorHAnsi"/>
          <w:sz w:val="22"/>
        </w:rPr>
        <w:t xml:space="preserve">, December 2013, accessed on 12-30-2021, </w:t>
      </w:r>
      <w:proofErr w:type="spellStart"/>
      <w:r w:rsidRPr="005053F9">
        <w:rPr>
          <w:rFonts w:asciiTheme="minorHAnsi" w:hAnsiTheme="minorHAnsi" w:cstheme="minorHAnsi"/>
          <w:sz w:val="22"/>
        </w:rPr>
        <w:t>Edinformatics</w:t>
      </w:r>
      <w:proofErr w:type="spellEnd"/>
      <w:r w:rsidRPr="005053F9">
        <w:rPr>
          <w:rFonts w:asciiTheme="minorHAnsi" w:hAnsiTheme="minorHAnsi" w:cstheme="minorHAnsi"/>
          <w:sz w:val="22"/>
        </w:rPr>
        <w:t>, "What is Helium-3 and why is it so important?", https://www.edinformatics.com/math_science/what-is-helium-3.html) [Lynbrook MD]</w:t>
      </w:r>
    </w:p>
    <w:p w14:paraId="750CAF3A" w14:textId="77777777" w:rsidR="00B3361B" w:rsidRDefault="00B3361B" w:rsidP="00B3361B">
      <w:pPr>
        <w:rPr>
          <w:rFonts w:asciiTheme="minorHAnsi" w:hAnsiTheme="minorHAnsi" w:cstheme="minorHAnsi"/>
          <w:sz w:val="16"/>
        </w:rPr>
      </w:pPr>
      <w:r w:rsidRPr="005053F9">
        <w:rPr>
          <w:rFonts w:asciiTheme="minorHAnsi" w:hAnsiTheme="minorHAnsi" w:cstheme="minorHAnsi"/>
          <w:sz w:val="16"/>
        </w:rPr>
        <w:t xml:space="preserve">Everyone learns about Helium in school. It is the second element in the periodic table having 2 protons, 2 neutrons and 2 electrons - having an atomic mass of 4. But another form of Helium has been in the news lately and it is called Helium-3. Helium-3, also written as 3He, is a light isotope of helium having 2 protons but only one neutron and an atomic mass of 3. The existence of Helium-3 was first proposed in 1934 by the Australian nuclear physicist Mark Oliphant. Helium-3 was originally thought to be a radioactive isotope until it was found in samples of natural </w:t>
      </w:r>
      <w:proofErr w:type="gramStart"/>
      <w:r w:rsidRPr="005053F9">
        <w:rPr>
          <w:rFonts w:asciiTheme="minorHAnsi" w:hAnsiTheme="minorHAnsi" w:cstheme="minorHAnsi"/>
          <w:sz w:val="16"/>
        </w:rPr>
        <w:t>helium,,</w:t>
      </w:r>
      <w:proofErr w:type="gramEnd"/>
      <w:r w:rsidRPr="005053F9">
        <w:rPr>
          <w:rFonts w:asciiTheme="minorHAnsi" w:hAnsiTheme="minorHAnsi" w:cstheme="minorHAnsi"/>
          <w:sz w:val="16"/>
        </w:rPr>
        <w:t xml:space="preserve"> taken both from the terrestrial atmosphere and from natural gas wells. Other than 1H, </w:t>
      </w:r>
      <w:r w:rsidRPr="005053F9">
        <w:rPr>
          <w:rFonts w:asciiTheme="minorHAnsi" w:hAnsiTheme="minorHAnsi" w:cstheme="minorHAnsi"/>
          <w:highlight w:val="cyan"/>
          <w:u w:val="single"/>
        </w:rPr>
        <w:t>helium-</w:t>
      </w:r>
      <w:r w:rsidRPr="005053F9">
        <w:rPr>
          <w:rFonts w:asciiTheme="minorHAnsi" w:hAnsiTheme="minorHAnsi" w:cstheme="minorHAnsi"/>
          <w:u w:val="single"/>
        </w:rPr>
        <w:t xml:space="preserve">3 is the only stable isotope of any element with more protons than neutrons. Its presence </w:t>
      </w:r>
      <w:r w:rsidRPr="005053F9">
        <w:rPr>
          <w:rFonts w:asciiTheme="minorHAnsi" w:hAnsiTheme="minorHAnsi" w:cstheme="minorHAnsi"/>
          <w:highlight w:val="cyan"/>
          <w:u w:val="single"/>
        </w:rPr>
        <w:t>is rare on Earth, it is sought</w:t>
      </w:r>
      <w:r w:rsidRPr="005053F9">
        <w:rPr>
          <w:rFonts w:asciiTheme="minorHAnsi" w:hAnsiTheme="minorHAnsi" w:cstheme="minorHAnsi"/>
          <w:u w:val="single"/>
        </w:rPr>
        <w:t xml:space="preserve"> after </w:t>
      </w:r>
      <w:r w:rsidRPr="005053F9">
        <w:rPr>
          <w:rFonts w:asciiTheme="minorHAnsi" w:hAnsiTheme="minorHAnsi" w:cstheme="minorHAnsi"/>
          <w:highlight w:val="cyan"/>
          <w:u w:val="single"/>
        </w:rPr>
        <w:t>for use in nuclear fusion</w:t>
      </w:r>
      <w:r w:rsidRPr="005053F9">
        <w:rPr>
          <w:rFonts w:asciiTheme="minorHAnsi" w:hAnsiTheme="minorHAnsi" w:cstheme="minorHAnsi"/>
          <w:u w:val="single"/>
        </w:rPr>
        <w:t xml:space="preserve"> research, and </w:t>
      </w:r>
      <w:r w:rsidRPr="005053F9">
        <w:rPr>
          <w:rFonts w:asciiTheme="minorHAnsi" w:hAnsiTheme="minorHAnsi" w:cstheme="minorHAnsi"/>
          <w:highlight w:val="cyan"/>
          <w:u w:val="single"/>
        </w:rPr>
        <w:t>it is abundant in the moon's soil</w:t>
      </w:r>
      <w:r w:rsidRPr="005053F9">
        <w:rPr>
          <w:rFonts w:asciiTheme="minorHAnsi" w:hAnsiTheme="minorHAnsi" w:cstheme="minorHAnsi"/>
          <w:u w:val="single"/>
        </w:rPr>
        <w:t xml:space="preserve">. </w:t>
      </w:r>
      <w:r w:rsidRPr="005053F9">
        <w:rPr>
          <w:rFonts w:asciiTheme="minorHAnsi" w:hAnsiTheme="minorHAnsi" w:cstheme="minorHAnsi"/>
          <w:highlight w:val="cyan"/>
          <w:u w:val="single"/>
        </w:rPr>
        <w:t>Currently all nuclear power plants</w:t>
      </w:r>
      <w:r w:rsidRPr="005053F9">
        <w:rPr>
          <w:rFonts w:asciiTheme="minorHAnsi" w:hAnsiTheme="minorHAnsi" w:cstheme="minorHAnsi"/>
          <w:u w:val="single"/>
        </w:rPr>
        <w:t xml:space="preserve"> use a nuclear reaction to produce heat which turn water into steam that then drives a turbine to produce electricity. Nuclear power plants </w:t>
      </w:r>
      <w:r w:rsidRPr="005053F9">
        <w:rPr>
          <w:rFonts w:asciiTheme="minorHAnsi" w:hAnsiTheme="minorHAnsi" w:cstheme="minorHAnsi"/>
          <w:highlight w:val="cyan"/>
          <w:u w:val="single"/>
        </w:rPr>
        <w:t>have nuclear fission reactors in which uranium nuclei are split part. This releases energy, but</w:t>
      </w:r>
      <w:r w:rsidRPr="005053F9">
        <w:rPr>
          <w:rFonts w:asciiTheme="minorHAnsi" w:hAnsiTheme="minorHAnsi" w:cstheme="minorHAnsi"/>
          <w:u w:val="single"/>
        </w:rPr>
        <w:t xml:space="preserve"> also </w:t>
      </w:r>
      <w:r w:rsidRPr="005053F9">
        <w:rPr>
          <w:rFonts w:asciiTheme="minorHAnsi" w:hAnsiTheme="minorHAnsi" w:cstheme="minorHAnsi"/>
          <w:highlight w:val="cyan"/>
          <w:u w:val="single"/>
        </w:rPr>
        <w:t>produces radioactive waste</w:t>
      </w:r>
      <w:r w:rsidRPr="005053F9">
        <w:rPr>
          <w:rFonts w:asciiTheme="minorHAnsi" w:hAnsiTheme="minorHAnsi" w:cstheme="minorHAnsi"/>
          <w:u w:val="single"/>
        </w:rPr>
        <w:t xml:space="preserve"> which </w:t>
      </w:r>
      <w:proofErr w:type="gramStart"/>
      <w:r w:rsidRPr="005053F9">
        <w:rPr>
          <w:rFonts w:asciiTheme="minorHAnsi" w:hAnsiTheme="minorHAnsi" w:cstheme="minorHAnsi"/>
          <w:u w:val="single"/>
        </w:rPr>
        <w:t>has to</w:t>
      </w:r>
      <w:proofErr w:type="gramEnd"/>
      <w:r w:rsidRPr="005053F9">
        <w:rPr>
          <w:rFonts w:asciiTheme="minorHAnsi" w:hAnsiTheme="minorHAnsi" w:cstheme="minorHAnsi"/>
          <w:u w:val="single"/>
        </w:rPr>
        <w:t xml:space="preserve"> be safety stored, effectively indefinitely. </w:t>
      </w:r>
      <w:r w:rsidRPr="005053F9">
        <w:rPr>
          <w:rFonts w:asciiTheme="minorHAnsi" w:hAnsiTheme="minorHAnsi" w:cstheme="minorHAnsi"/>
          <w:highlight w:val="cyan"/>
          <w:u w:val="single"/>
        </w:rPr>
        <w:t>Nuclear fusion</w:t>
      </w:r>
      <w:r w:rsidRPr="005053F9">
        <w:rPr>
          <w:rFonts w:asciiTheme="minorHAnsi" w:hAnsiTheme="minorHAnsi" w:cstheme="minorHAnsi"/>
          <w:u w:val="single"/>
        </w:rPr>
        <w:t xml:space="preserve"> effectively makes use of the same energy source that fuels the Sun and other </w:t>
      </w:r>
      <w:proofErr w:type="gramStart"/>
      <w:r w:rsidRPr="005053F9">
        <w:rPr>
          <w:rFonts w:asciiTheme="minorHAnsi" w:hAnsiTheme="minorHAnsi" w:cstheme="minorHAnsi"/>
          <w:u w:val="single"/>
        </w:rPr>
        <w:t>stars, and</w:t>
      </w:r>
      <w:proofErr w:type="gramEnd"/>
      <w:r w:rsidRPr="005053F9">
        <w:rPr>
          <w:rFonts w:asciiTheme="minorHAnsi" w:hAnsiTheme="minorHAnsi" w:cstheme="minorHAnsi"/>
          <w:u w:val="single"/>
        </w:rPr>
        <w:t xml:space="preserve"> </w:t>
      </w:r>
      <w:r w:rsidRPr="005053F9">
        <w:rPr>
          <w:rFonts w:asciiTheme="minorHAnsi" w:hAnsiTheme="minorHAnsi" w:cstheme="minorHAnsi"/>
          <w:highlight w:val="cyan"/>
          <w:u w:val="single"/>
        </w:rPr>
        <w:t>does not produce the radioactivity and nuclear waste that is the by-product of current nuclear fission power generation</w:t>
      </w:r>
      <w:r w:rsidRPr="005053F9">
        <w:rPr>
          <w:rFonts w:asciiTheme="minorHAnsi" w:hAnsiTheme="minorHAnsi" w:cstheme="minorHAnsi"/>
          <w:sz w:val="16"/>
        </w:rPr>
        <w:t xml:space="preserve">. Nuclear fusion makes use of the same energy source that fuels the Sun and other stars. </w:t>
      </w:r>
      <w:r w:rsidRPr="005053F9">
        <w:rPr>
          <w:rFonts w:asciiTheme="minorHAnsi" w:hAnsiTheme="minorHAnsi" w:cstheme="minorHAnsi"/>
          <w:u w:val="single"/>
        </w:rPr>
        <w:t>Unlike nuclear fission it does not produce the radioactivity and nuclear waste that is the by-product of current nuclear fission power generation.</w:t>
      </w:r>
      <w:r w:rsidRPr="005053F9">
        <w:rPr>
          <w:rFonts w:asciiTheme="minorHAnsi" w:hAnsiTheme="minorHAnsi" w:cstheme="minorHAnsi"/>
          <w:sz w:val="16"/>
        </w:rPr>
        <w:t xml:space="preserve"> The fission of one atom of U-235 generates 202.5 MeV = 3.24 × 10−11 J, which translates to 19.54 TJ/mol, or 83.14 TJ/kg. This is around 2.5 million times more than the energy released from burning coal. When 23592U nuclides are bombarded with neutrons, one of the many fission reactions that it can undergo is the following. FISSION REACTION OF URANIUM 235 BOMBRADED BY NEUTRONS: 10n + 23592U → 14156Ba + 9236Kr + 3 10n FUSION REACTION OF TWO HELIUM-3 ATOMS: 32He + 32He ---&gt; 42He+ 211p + 12.86 MeV or 22He + 32He ---&gt; 42He+ 11p + 18.3 MeV FUSION OF DEUTERIUM AND H-3: D(21H) + 32He ---&gt; 42He+ 11p + 18.4 MeV </w:t>
      </w:r>
    </w:p>
    <w:p w14:paraId="02AB4853" w14:textId="77777777" w:rsidR="00B3361B" w:rsidRPr="005053F9" w:rsidRDefault="00B3361B" w:rsidP="00B3361B">
      <w:pPr>
        <w:pStyle w:val="Heading4"/>
        <w:rPr>
          <w:rFonts w:asciiTheme="minorHAnsi" w:hAnsiTheme="minorHAnsi" w:cstheme="minorHAnsi"/>
        </w:rPr>
      </w:pPr>
      <w:r w:rsidRPr="005053F9">
        <w:rPr>
          <w:rFonts w:asciiTheme="minorHAnsi" w:hAnsiTheme="minorHAnsi" w:cstheme="minorHAnsi"/>
        </w:rPr>
        <w:t xml:space="preserve">Renewable power, emissions reductions, and carbon capture solutions fail without </w:t>
      </w:r>
      <w:r>
        <w:rPr>
          <w:rFonts w:asciiTheme="minorHAnsi" w:hAnsiTheme="minorHAnsi" w:cstheme="minorHAnsi"/>
        </w:rPr>
        <w:t xml:space="preserve">increasing </w:t>
      </w:r>
      <w:r w:rsidRPr="005053F9">
        <w:rPr>
          <w:rFonts w:asciiTheme="minorHAnsi" w:hAnsiTheme="minorHAnsi" w:cstheme="minorHAnsi"/>
        </w:rPr>
        <w:t xml:space="preserve">nuclear power, </w:t>
      </w:r>
      <w:proofErr w:type="spellStart"/>
      <w:r w:rsidRPr="005053F9">
        <w:rPr>
          <w:rFonts w:asciiTheme="minorHAnsi" w:hAnsiTheme="minorHAnsi" w:cstheme="minorHAnsi"/>
        </w:rPr>
        <w:t>Poneman</w:t>
      </w:r>
      <w:proofErr w:type="spellEnd"/>
      <w:r w:rsidRPr="005053F9">
        <w:rPr>
          <w:rFonts w:asciiTheme="minorHAnsi" w:hAnsiTheme="minorHAnsi" w:cstheme="minorHAnsi"/>
        </w:rPr>
        <w:t xml:space="preserve"> 19</w:t>
      </w:r>
    </w:p>
    <w:p w14:paraId="00023C32" w14:textId="77777777" w:rsidR="00B3361B" w:rsidRPr="005053F9" w:rsidRDefault="00B3361B" w:rsidP="00B3361B">
      <w:pPr>
        <w:rPr>
          <w:rFonts w:asciiTheme="minorHAnsi" w:hAnsiTheme="minorHAnsi" w:cstheme="minorHAnsi"/>
        </w:rPr>
      </w:pPr>
      <w:r w:rsidRPr="005053F9">
        <w:rPr>
          <w:rFonts w:asciiTheme="minorHAnsi" w:hAnsiTheme="minorHAnsi" w:cstheme="minorHAnsi"/>
        </w:rPr>
        <w:t xml:space="preserve">(Daniel B. </w:t>
      </w:r>
      <w:proofErr w:type="spellStart"/>
      <w:r w:rsidRPr="00B06055">
        <w:t>Poneman</w:t>
      </w:r>
      <w:proofErr w:type="spellEnd"/>
      <w:r w:rsidRPr="005053F9">
        <w:rPr>
          <w:rFonts w:asciiTheme="minorHAnsi" w:hAnsiTheme="minorHAnsi" w:cstheme="minorHAnsi"/>
        </w:rPr>
        <w:t xml:space="preserve">, 5-24-2019, "We Can't Solve Climate Change without Nuclear Power," Scientific American, </w:t>
      </w:r>
      <w:hyperlink r:id="rId6" w:history="1">
        <w:r w:rsidRPr="005053F9">
          <w:rPr>
            <w:rStyle w:val="Hyperlink"/>
            <w:rFonts w:asciiTheme="minorHAnsi" w:hAnsiTheme="minorHAnsi" w:cstheme="minorHAnsi"/>
          </w:rPr>
          <w:t>https://blogs.scientificamerican.com/observations/we-cant-solve-climate-change-without-nuclear-power/</w:t>
        </w:r>
      </w:hyperlink>
      <w:r w:rsidRPr="005053F9">
        <w:rPr>
          <w:rFonts w:asciiTheme="minorHAnsi" w:hAnsiTheme="minorHAnsi" w:cstheme="minorHAnsi"/>
        </w:rPr>
        <w:t>) [Lynbrook MD]</w:t>
      </w:r>
    </w:p>
    <w:p w14:paraId="70CC0BCD" w14:textId="77777777" w:rsidR="00B3361B" w:rsidRDefault="00B3361B" w:rsidP="00B3361B">
      <w:pPr>
        <w:pStyle w:val="EndnoteText"/>
        <w:rPr>
          <w:rFonts w:asciiTheme="minorHAnsi" w:hAnsiTheme="minorHAnsi" w:cstheme="minorHAnsi"/>
          <w:sz w:val="16"/>
          <w:szCs w:val="22"/>
        </w:rPr>
      </w:pPr>
      <w:r w:rsidRPr="005053F9">
        <w:rPr>
          <w:rFonts w:asciiTheme="minorHAnsi" w:hAnsiTheme="minorHAnsi" w:cstheme="minorHAnsi"/>
          <w:sz w:val="16"/>
          <w:szCs w:val="22"/>
        </w:rPr>
        <w:t xml:space="preserve">Sixty-five years ago, President Eisenhower took the first concrete steps toward implementing his “Atoms for Peace” initiative, presenting Soviet leaders with a detailed outline of the safety and nonproliferation rules that should guide the peaceful development of civilian nuclear energy. Three more years of determined U.S.-led diplomacy culminated in the establishment of the International Atomic Energy Agency, which continues to be pivotal in maintaining, </w:t>
      </w:r>
      <w:proofErr w:type="gramStart"/>
      <w:r w:rsidRPr="005053F9">
        <w:rPr>
          <w:rFonts w:asciiTheme="minorHAnsi" w:hAnsiTheme="minorHAnsi" w:cstheme="minorHAnsi"/>
          <w:sz w:val="16"/>
          <w:szCs w:val="22"/>
        </w:rPr>
        <w:t>monitoring</w:t>
      </w:r>
      <w:proofErr w:type="gramEnd"/>
      <w:r w:rsidRPr="005053F9">
        <w:rPr>
          <w:rFonts w:asciiTheme="minorHAnsi" w:hAnsiTheme="minorHAnsi" w:cstheme="minorHAnsi"/>
          <w:sz w:val="16"/>
          <w:szCs w:val="22"/>
        </w:rPr>
        <w:t xml:space="preserve"> and enforcing global nonproliferation safeguards—so that, in Ike’s words, “this greatest of destructive forces can be developed into a great boon, for the benefit of all mankind.” The existential threat of nuclear annihilation did not go away when the Cold War ended, and now we face a second existential threat from climate change. In the face of these twin threats, American nuclear leadership is as critical in 2019 as it was in 1954. </w:t>
      </w:r>
      <w:r w:rsidRPr="005053F9">
        <w:rPr>
          <w:rFonts w:asciiTheme="minorHAnsi" w:hAnsiTheme="minorHAnsi" w:cstheme="minorHAnsi"/>
          <w:bCs/>
          <w:sz w:val="22"/>
          <w:szCs w:val="22"/>
          <w:highlight w:val="cyan"/>
          <w:u w:val="single"/>
        </w:rPr>
        <w:t>Nuclear energy</w:t>
      </w:r>
      <w:r w:rsidRPr="005053F9">
        <w:rPr>
          <w:rFonts w:asciiTheme="minorHAnsi" w:hAnsiTheme="minorHAnsi" w:cstheme="minorHAnsi"/>
          <w:sz w:val="16"/>
          <w:szCs w:val="22"/>
        </w:rPr>
        <w:t xml:space="preserve"> is the largest source of carbon-free energy in the U.S. by a huge margin and it </w:t>
      </w:r>
      <w:r w:rsidRPr="005053F9">
        <w:rPr>
          <w:rFonts w:asciiTheme="minorHAnsi" w:hAnsiTheme="minorHAnsi" w:cstheme="minorHAnsi"/>
          <w:bCs/>
          <w:sz w:val="22"/>
          <w:szCs w:val="22"/>
          <w:highlight w:val="cyan"/>
          <w:u w:val="single"/>
        </w:rPr>
        <w:t>has a major role to play in confronting the global climate challenge</w:t>
      </w:r>
      <w:r w:rsidRPr="005053F9">
        <w:rPr>
          <w:rFonts w:asciiTheme="minorHAnsi" w:hAnsiTheme="minorHAnsi" w:cstheme="minorHAnsi"/>
          <w:bCs/>
          <w:sz w:val="22"/>
          <w:szCs w:val="22"/>
          <w:u w:val="single"/>
        </w:rPr>
        <w:t>.</w:t>
      </w:r>
      <w:r w:rsidRPr="005053F9">
        <w:rPr>
          <w:rFonts w:asciiTheme="minorHAnsi" w:hAnsiTheme="minorHAnsi" w:cstheme="minorHAnsi"/>
          <w:bCs/>
          <w:sz w:val="16"/>
          <w:szCs w:val="22"/>
        </w:rPr>
        <w:t xml:space="preserve"> </w:t>
      </w:r>
      <w:r w:rsidRPr="005053F9">
        <w:rPr>
          <w:rFonts w:asciiTheme="minorHAnsi" w:hAnsiTheme="minorHAnsi" w:cstheme="minorHAnsi"/>
          <w:sz w:val="16"/>
          <w:szCs w:val="22"/>
        </w:rPr>
        <w:t xml:space="preserve">But we must also be vigilant about the prospect of nuclear weapons falling into the hands of terrorists or rogue regimes. </w:t>
      </w:r>
      <w:r w:rsidRPr="005053F9">
        <w:rPr>
          <w:rFonts w:asciiTheme="minorHAnsi" w:hAnsiTheme="minorHAnsi" w:cstheme="minorHAnsi"/>
          <w:sz w:val="22"/>
          <w:szCs w:val="22"/>
          <w:u w:val="single"/>
        </w:rPr>
        <w:t>The threat of nuclear proliferation abroad should not lead us to abandon nuclear energy at home.</w:t>
      </w:r>
      <w:r w:rsidRPr="005053F9">
        <w:rPr>
          <w:rFonts w:asciiTheme="minorHAnsi" w:hAnsiTheme="minorHAnsi" w:cstheme="minorHAnsi"/>
          <w:sz w:val="16"/>
          <w:szCs w:val="22"/>
        </w:rPr>
        <w:t xml:space="preserve"> Indeed, American nuclear leadership has always been critical to guiding the safe, responsible use of civilian nuclear energy around the world. For example, </w:t>
      </w:r>
      <w:proofErr w:type="gramStart"/>
      <w:r w:rsidRPr="005053F9">
        <w:rPr>
          <w:rFonts w:asciiTheme="minorHAnsi" w:hAnsiTheme="minorHAnsi" w:cstheme="minorHAnsi"/>
          <w:sz w:val="16"/>
          <w:szCs w:val="22"/>
        </w:rPr>
        <w:t>a number of</w:t>
      </w:r>
      <w:proofErr w:type="gramEnd"/>
      <w:r w:rsidRPr="005053F9">
        <w:rPr>
          <w:rFonts w:asciiTheme="minorHAnsi" w:hAnsiTheme="minorHAnsi" w:cstheme="minorHAnsi"/>
          <w:sz w:val="16"/>
          <w:szCs w:val="22"/>
        </w:rPr>
        <w:t xml:space="preserve"> American companies are developing advanced generation-reactor technologies that offer a host of safety and nonproliferation advantages. These advanced designs would have “walk away” safety, meaning they do not need any backup power or external cooling systems in the event of an accident. And since many of the new reactor designs would rarely if ever need to be refueled, the risk of diversion of fuel from uranium-enrichment or plutonium-reprocessing plants to a bomb program would be greatly diminished. The U.S. should lead the way in the development of these reactors so they can be deployed at home and abroad over the next decade. </w:t>
      </w:r>
      <w:r w:rsidRPr="005053F9">
        <w:rPr>
          <w:rFonts w:asciiTheme="minorHAnsi" w:hAnsiTheme="minorHAnsi" w:cstheme="minorHAnsi"/>
          <w:sz w:val="22"/>
          <w:szCs w:val="22"/>
          <w:u w:val="single"/>
        </w:rPr>
        <w:t xml:space="preserve">As </w:t>
      </w:r>
      <w:proofErr w:type="gramStart"/>
      <w:r w:rsidRPr="005053F9">
        <w:rPr>
          <w:rFonts w:asciiTheme="minorHAnsi" w:hAnsiTheme="minorHAnsi" w:cstheme="minorHAnsi"/>
          <w:sz w:val="22"/>
          <w:szCs w:val="22"/>
          <w:u w:val="single"/>
        </w:rPr>
        <w:t xml:space="preserve">a </w:t>
      </w:r>
      <w:r>
        <w:rPr>
          <w:rFonts w:asciiTheme="minorHAnsi" w:hAnsiTheme="minorHAnsi" w:cstheme="minorHAnsi"/>
          <w:sz w:val="22"/>
          <w:szCs w:val="22"/>
          <w:u w:val="single"/>
        </w:rPr>
        <w:t xml:space="preserve"> </w:t>
      </w:r>
      <w:proofErr w:type="spellStart"/>
      <w:r w:rsidRPr="005053F9">
        <w:rPr>
          <w:rFonts w:asciiTheme="minorHAnsi" w:hAnsiTheme="minorHAnsi" w:cstheme="minorHAnsi"/>
          <w:sz w:val="22"/>
          <w:szCs w:val="22"/>
          <w:u w:val="single"/>
        </w:rPr>
        <w:t>ries</w:t>
      </w:r>
      <w:proofErr w:type="spellEnd"/>
      <w:proofErr w:type="gramEnd"/>
      <w:r w:rsidRPr="005053F9">
        <w:rPr>
          <w:rFonts w:asciiTheme="minorHAnsi" w:hAnsiTheme="minorHAnsi" w:cstheme="minorHAnsi"/>
          <w:sz w:val="22"/>
          <w:szCs w:val="22"/>
          <w:u w:val="single"/>
        </w:rPr>
        <w:t xml:space="preserve"> that adopt the new U.S. reactor designs will also be subject to U.S. nonproliferation requirements, which are second to none.</w:t>
      </w:r>
      <w:r w:rsidRPr="005053F9">
        <w:rPr>
          <w:rFonts w:asciiTheme="minorHAnsi" w:hAnsiTheme="minorHAnsi" w:cstheme="minorHAnsi"/>
          <w:sz w:val="16"/>
          <w:szCs w:val="22"/>
        </w:rPr>
        <w:t xml:space="preserve"> We must also confront the challenge posed by countries like North Korea, which has nuclear weapons, and Iran, which has sought to develop them. There is no substitute for tough diplomacy, backed by a unified international community willing to exercise its leverage—through sanctions or ultimately military means, if necessary—to persuade these nations to give up their weapons in a transparent and verifiable way. Here again, America’s technical expertise in building, </w:t>
      </w:r>
      <w:proofErr w:type="gramStart"/>
      <w:r w:rsidRPr="005053F9">
        <w:rPr>
          <w:rFonts w:asciiTheme="minorHAnsi" w:hAnsiTheme="minorHAnsi" w:cstheme="minorHAnsi"/>
          <w:sz w:val="16"/>
          <w:szCs w:val="22"/>
        </w:rPr>
        <w:t>operating</w:t>
      </w:r>
      <w:proofErr w:type="gramEnd"/>
      <w:r w:rsidRPr="005053F9">
        <w:rPr>
          <w:rFonts w:asciiTheme="minorHAnsi" w:hAnsiTheme="minorHAnsi" w:cstheme="minorHAnsi"/>
          <w:sz w:val="16"/>
          <w:szCs w:val="22"/>
        </w:rPr>
        <w:t xml:space="preserve"> and fueling reactors informs and strengthens our ability to design enforceable nonproliferation agreements and effective verification measures to detect and respond to violations. American leadership in nuclear technologies is equally important when it comes to the climate challenge. It has been three years since the Paris Climate Agreement and the world is already falling far short of its collective commitments to reduce carbon emissions. </w:t>
      </w:r>
      <w:r w:rsidRPr="005053F9">
        <w:rPr>
          <w:rFonts w:asciiTheme="minorHAnsi" w:hAnsiTheme="minorHAnsi" w:cstheme="minorHAnsi"/>
          <w:bCs/>
          <w:sz w:val="22"/>
          <w:szCs w:val="22"/>
          <w:highlight w:val="cyan"/>
          <w:u w:val="single"/>
        </w:rPr>
        <w:t xml:space="preserve">Even if all nations achieved 100 percent of the reductions they pledged in Paris, the world would not come anywhere near the goal of limiting temperature rise to 2 degrees Celsius </w:t>
      </w:r>
      <w:r w:rsidRPr="005053F9">
        <w:rPr>
          <w:rFonts w:asciiTheme="minorHAnsi" w:hAnsiTheme="minorHAnsi" w:cstheme="minorHAnsi"/>
          <w:bCs/>
          <w:sz w:val="22"/>
          <w:szCs w:val="22"/>
          <w:u w:val="single"/>
        </w:rPr>
        <w:t xml:space="preserve">over preindustrial levels, much less the 1.5-degree target </w:t>
      </w:r>
      <w:proofErr w:type="gramStart"/>
      <w:r w:rsidRPr="005053F9">
        <w:rPr>
          <w:rFonts w:asciiTheme="minorHAnsi" w:hAnsiTheme="minorHAnsi" w:cstheme="minorHAnsi"/>
          <w:bCs/>
          <w:sz w:val="22"/>
          <w:szCs w:val="22"/>
          <w:u w:val="single"/>
        </w:rPr>
        <w:t>that scientists</w:t>
      </w:r>
      <w:proofErr w:type="gramEnd"/>
      <w:r w:rsidRPr="005053F9">
        <w:rPr>
          <w:rFonts w:asciiTheme="minorHAnsi" w:hAnsiTheme="minorHAnsi" w:cstheme="minorHAnsi"/>
          <w:bCs/>
          <w:sz w:val="22"/>
          <w:szCs w:val="22"/>
          <w:u w:val="single"/>
        </w:rPr>
        <w:t xml:space="preserve"> say we must achieve</w:t>
      </w:r>
      <w:r w:rsidRPr="005053F9">
        <w:rPr>
          <w:rFonts w:asciiTheme="minorHAnsi" w:hAnsiTheme="minorHAnsi" w:cstheme="minorHAnsi"/>
          <w:bCs/>
          <w:sz w:val="16"/>
          <w:szCs w:val="22"/>
        </w:rPr>
        <w:t xml:space="preserve"> if we are, for example, to save the earth’s coral reefs. </w:t>
      </w:r>
      <w:r w:rsidRPr="005053F9">
        <w:rPr>
          <w:rFonts w:asciiTheme="minorHAnsi" w:hAnsiTheme="minorHAnsi" w:cstheme="minorHAnsi"/>
          <w:bCs/>
          <w:sz w:val="22"/>
          <w:szCs w:val="22"/>
          <w:highlight w:val="cyan"/>
          <w:u w:val="single"/>
        </w:rPr>
        <w:t xml:space="preserve">Projected increases in renewable power and plans to invest in carbon-capture technologies, efficiency measures, reforestation and other steps are important but will not get us there. </w:t>
      </w:r>
      <w:r w:rsidRPr="005053F9">
        <w:rPr>
          <w:rFonts w:asciiTheme="minorHAnsi" w:hAnsiTheme="minorHAnsi" w:cstheme="minorHAnsi"/>
          <w:bCs/>
          <w:sz w:val="22"/>
          <w:szCs w:val="22"/>
          <w:u w:val="single"/>
        </w:rPr>
        <w:t xml:space="preserve">That is why the International Energy Agency has concluded that </w:t>
      </w:r>
      <w:r w:rsidRPr="005053F9">
        <w:rPr>
          <w:rFonts w:asciiTheme="minorHAnsi" w:hAnsiTheme="minorHAnsi" w:cstheme="minorHAnsi"/>
          <w:bCs/>
          <w:sz w:val="22"/>
          <w:szCs w:val="22"/>
          <w:highlight w:val="cyan"/>
          <w:u w:val="single"/>
        </w:rPr>
        <w:t>meeting the goal of 2 degrees C will require doubling nuclear power’s contribution to global energy</w:t>
      </w:r>
      <w:r w:rsidRPr="005053F9">
        <w:rPr>
          <w:rFonts w:asciiTheme="minorHAnsi" w:hAnsiTheme="minorHAnsi" w:cstheme="minorHAnsi"/>
          <w:bCs/>
          <w:sz w:val="22"/>
          <w:szCs w:val="22"/>
          <w:u w:val="single"/>
        </w:rPr>
        <w:t xml:space="preserve"> consumption by mid-century.</w:t>
      </w:r>
      <w:r w:rsidRPr="005053F9">
        <w:rPr>
          <w:rFonts w:asciiTheme="minorHAnsi" w:hAnsiTheme="minorHAnsi" w:cstheme="minorHAnsi"/>
          <w:sz w:val="16"/>
          <w:szCs w:val="22"/>
        </w:rPr>
        <w:t xml:space="preserve"> </w:t>
      </w:r>
    </w:p>
    <w:p w14:paraId="5EEDACCE" w14:textId="77777777" w:rsidR="00B3361B" w:rsidRDefault="00B3361B" w:rsidP="00B3361B">
      <w:pPr>
        <w:pStyle w:val="EndnoteText"/>
        <w:rPr>
          <w:rFonts w:asciiTheme="minorHAnsi" w:hAnsiTheme="minorHAnsi" w:cstheme="minorHAnsi"/>
          <w:sz w:val="16"/>
          <w:szCs w:val="22"/>
        </w:rPr>
      </w:pPr>
    </w:p>
    <w:p w14:paraId="1EEE2DFA" w14:textId="4CDC870F" w:rsidR="00B3361B" w:rsidRPr="00B3361B" w:rsidRDefault="00B3361B" w:rsidP="00B3361B">
      <w:pPr>
        <w:pStyle w:val="Heading4"/>
        <w:rPr>
          <w:rStyle w:val="Style13ptBold"/>
          <w:b/>
          <w:bCs w:val="0"/>
        </w:rPr>
      </w:pPr>
      <w:r>
        <w:t>Nuclear Energy is Key, WNA</w:t>
      </w:r>
    </w:p>
    <w:p w14:paraId="4C01E1BE" w14:textId="0DA57109" w:rsidR="00B3361B" w:rsidRPr="00B3361B" w:rsidRDefault="00B3361B" w:rsidP="00B3361B">
      <w:pPr>
        <w:rPr>
          <w:rStyle w:val="Style13ptBold"/>
          <w:b w:val="0"/>
          <w:bCs w:val="0"/>
        </w:rPr>
      </w:pPr>
      <w:r w:rsidRPr="00B3361B">
        <w:rPr>
          <w:rStyle w:val="Style13ptBold"/>
          <w:b w:val="0"/>
          <w:bCs w:val="0"/>
        </w:rPr>
        <w:t xml:space="preserve">(World Nuclear Association, How can nuclear combat climate </w:t>
      </w:r>
      <w:proofErr w:type="gramStart"/>
      <w:r w:rsidRPr="00B3361B">
        <w:rPr>
          <w:rStyle w:val="Style13ptBold"/>
          <w:b w:val="0"/>
          <w:bCs w:val="0"/>
        </w:rPr>
        <w:t>change?,</w:t>
      </w:r>
      <w:proofErr w:type="gramEnd"/>
      <w:r w:rsidRPr="00B3361B">
        <w:rPr>
          <w:rStyle w:val="Style13ptBold"/>
          <w:b w:val="0"/>
          <w:bCs w:val="0"/>
        </w:rPr>
        <w:t xml:space="preserve"> https://world-nuclear.org/nuclear-essentials/how-can-nuclear-combat-climate-change.aspx)</w:t>
      </w:r>
    </w:p>
    <w:p w14:paraId="7F3E1D0C" w14:textId="77777777" w:rsidR="00B3361B" w:rsidRPr="007675A2" w:rsidRDefault="00B3361B" w:rsidP="00B3361B">
      <w:pPr>
        <w:pStyle w:val="EndnoteText"/>
        <w:rPr>
          <w:rFonts w:asciiTheme="minorHAnsi" w:hAnsiTheme="minorHAnsi" w:cstheme="minorHAnsi"/>
          <w:sz w:val="22"/>
          <w:szCs w:val="22"/>
        </w:rPr>
      </w:pPr>
      <w:r w:rsidRPr="007675A2">
        <w:rPr>
          <w:rFonts w:asciiTheme="minorHAnsi" w:hAnsiTheme="minorHAnsi" w:cstheme="minorHAnsi"/>
          <w:sz w:val="22"/>
          <w:szCs w:val="22"/>
        </w:rPr>
        <w:t xml:space="preserve">How can nuclear combat climate </w:t>
      </w:r>
      <w:proofErr w:type="spellStart"/>
      <w:proofErr w:type="gramStart"/>
      <w:r w:rsidRPr="007675A2">
        <w:rPr>
          <w:rFonts w:asciiTheme="minorHAnsi" w:hAnsiTheme="minorHAnsi" w:cstheme="minorHAnsi"/>
          <w:sz w:val="22"/>
          <w:szCs w:val="22"/>
        </w:rPr>
        <w:t>change?To</w:t>
      </w:r>
      <w:proofErr w:type="spellEnd"/>
      <w:proofErr w:type="gramEnd"/>
      <w:r w:rsidRPr="007675A2">
        <w:rPr>
          <w:rFonts w:asciiTheme="minorHAnsi" w:hAnsiTheme="minorHAnsi" w:cstheme="minorHAnsi"/>
          <w:sz w:val="22"/>
          <w:szCs w:val="22"/>
        </w:rPr>
        <w:t xml:space="preserve"> limit the impacts of climate change, the world must rapidly reduce its dependency on fossil fuels to reduce greenhouse gas emissions. </w:t>
      </w:r>
      <w:r w:rsidRPr="007675A2">
        <w:rPr>
          <w:rFonts w:asciiTheme="minorHAnsi" w:hAnsiTheme="minorHAnsi" w:cstheme="minorHAnsi"/>
          <w:sz w:val="22"/>
          <w:szCs w:val="22"/>
          <w:highlight w:val="cyan"/>
        </w:rPr>
        <w:t>Nuclear</w:t>
      </w:r>
      <w:r w:rsidRPr="007675A2">
        <w:rPr>
          <w:rFonts w:asciiTheme="minorHAnsi" w:hAnsiTheme="minorHAnsi" w:cstheme="minorHAnsi"/>
          <w:sz w:val="22"/>
          <w:szCs w:val="22"/>
        </w:rPr>
        <w:t xml:space="preserve"> energy </w:t>
      </w:r>
      <w:r w:rsidRPr="007675A2">
        <w:rPr>
          <w:rFonts w:asciiTheme="minorHAnsi" w:hAnsiTheme="minorHAnsi" w:cstheme="minorHAnsi"/>
          <w:sz w:val="22"/>
          <w:szCs w:val="22"/>
          <w:highlight w:val="cyan"/>
        </w:rPr>
        <w:t>is low-carbon and</w:t>
      </w:r>
      <w:r w:rsidRPr="007675A2">
        <w:rPr>
          <w:rFonts w:asciiTheme="minorHAnsi" w:hAnsiTheme="minorHAnsi" w:cstheme="minorHAnsi"/>
          <w:sz w:val="22"/>
          <w:szCs w:val="22"/>
        </w:rPr>
        <w:t xml:space="preserve"> can be </w:t>
      </w:r>
      <w:r w:rsidRPr="007675A2">
        <w:rPr>
          <w:rFonts w:asciiTheme="minorHAnsi" w:hAnsiTheme="minorHAnsi" w:cstheme="minorHAnsi"/>
          <w:sz w:val="22"/>
          <w:szCs w:val="22"/>
          <w:highlight w:val="cyan"/>
        </w:rPr>
        <w:t>deployed on a large scale at the timescale required</w:t>
      </w:r>
      <w:r w:rsidRPr="007675A2">
        <w:rPr>
          <w:rFonts w:asciiTheme="minorHAnsi" w:hAnsiTheme="minorHAnsi" w:cstheme="minorHAnsi"/>
          <w:sz w:val="22"/>
          <w:szCs w:val="22"/>
        </w:rPr>
        <w:t xml:space="preserve">, </w:t>
      </w:r>
      <w:r w:rsidRPr="007675A2">
        <w:rPr>
          <w:rFonts w:asciiTheme="minorHAnsi" w:hAnsiTheme="minorHAnsi" w:cstheme="minorHAnsi"/>
          <w:sz w:val="10"/>
          <w:szCs w:val="10"/>
        </w:rPr>
        <w:t xml:space="preserve">supplying the world with clean, reliable, and affordable electricity. </w:t>
      </w:r>
      <w:proofErr w:type="spellStart"/>
      <w:r w:rsidRPr="007675A2">
        <w:rPr>
          <w:rFonts w:asciiTheme="minorHAnsi" w:hAnsiTheme="minorHAnsi" w:cstheme="minorHAnsi"/>
          <w:sz w:val="10"/>
          <w:szCs w:val="10"/>
        </w:rPr>
        <w:t>Nuclear_energy_important_part_of_</w:t>
      </w:r>
      <w:proofErr w:type="gramStart"/>
      <w:r w:rsidRPr="007675A2">
        <w:rPr>
          <w:rFonts w:asciiTheme="minorHAnsi" w:hAnsiTheme="minorHAnsi" w:cstheme="minorHAnsi"/>
          <w:sz w:val="10"/>
          <w:szCs w:val="10"/>
        </w:rPr>
        <w:t>solution.jpgClimate</w:t>
      </w:r>
      <w:proofErr w:type="spellEnd"/>
      <w:proofErr w:type="gramEnd"/>
      <w:r w:rsidRPr="007675A2">
        <w:rPr>
          <w:rFonts w:asciiTheme="minorHAnsi" w:hAnsiTheme="minorHAnsi" w:cstheme="minorHAnsi"/>
          <w:sz w:val="10"/>
          <w:szCs w:val="10"/>
        </w:rPr>
        <w:t xml:space="preserve"> change – an accelerating global </w:t>
      </w:r>
      <w:proofErr w:type="spellStart"/>
      <w:r w:rsidRPr="007675A2">
        <w:rPr>
          <w:rFonts w:asciiTheme="minorHAnsi" w:hAnsiTheme="minorHAnsi" w:cstheme="minorHAnsi"/>
          <w:sz w:val="10"/>
          <w:szCs w:val="10"/>
        </w:rPr>
        <w:t>problemThe</w:t>
      </w:r>
      <w:proofErr w:type="spellEnd"/>
      <w:r w:rsidRPr="007675A2">
        <w:rPr>
          <w:rFonts w:asciiTheme="minorHAnsi" w:hAnsiTheme="minorHAnsi" w:cstheme="minorHAnsi"/>
          <w:sz w:val="10"/>
          <w:szCs w:val="10"/>
        </w:rPr>
        <w:t xml:space="preserve"> United Nations has identified climate change as "the defining issue of our time", with the central aim of the 2015 Paris Agreement is to keep the rise in global temperatures to well below 2 °C compared to pre-industrial levels, and with the aim to limit the rise to 1.5 °C. This is driven by the scientific consensus that limiting the rise to 1.5 °C would significantly reduce the risks posed by climate change. Despite this, carbon dioxide emissions related to energy continue to rise – reaching 33.1 billion </w:t>
      </w:r>
      <w:proofErr w:type="spellStart"/>
      <w:r w:rsidRPr="007675A2">
        <w:rPr>
          <w:rFonts w:asciiTheme="minorHAnsi" w:hAnsiTheme="minorHAnsi" w:cstheme="minorHAnsi"/>
          <w:sz w:val="10"/>
          <w:szCs w:val="10"/>
        </w:rPr>
        <w:t>tonnes</w:t>
      </w:r>
      <w:proofErr w:type="spellEnd"/>
      <w:r w:rsidRPr="007675A2">
        <w:rPr>
          <w:rFonts w:asciiTheme="minorHAnsi" w:hAnsiTheme="minorHAnsi" w:cstheme="minorHAnsi"/>
          <w:sz w:val="10"/>
          <w:szCs w:val="10"/>
        </w:rPr>
        <w:t xml:space="preserve"> in 2018, a record high, and have increased by more than 40% since 2000. Concerted international efforts over the past 20 years have increased the amount of electricity generated by wind, solar and other renewable sources, but have failed to displace fossil fuels from the mix. As a matter of fact, in 2017, fossil fuels produced more electricity – in relative and absolute terms – than ever before. In its 2018 report, Global Warming of 1.5 °C, the Intergovernmental Panel on Climate Change (IPCC) warned that we are likely to breach the 1.5 °C threshold by as early as 2030. Fossil versus non-fossil fuel electricity generation in 2000 and 2017 (Source: IEA World Energy </w:t>
      </w:r>
      <w:proofErr w:type="gramStart"/>
      <w:r w:rsidRPr="007675A2">
        <w:rPr>
          <w:rFonts w:asciiTheme="minorHAnsi" w:hAnsiTheme="minorHAnsi" w:cstheme="minorHAnsi"/>
          <w:sz w:val="10"/>
          <w:szCs w:val="10"/>
        </w:rPr>
        <w:t>Outlook)Nuclear</w:t>
      </w:r>
      <w:proofErr w:type="gramEnd"/>
      <w:r w:rsidRPr="007675A2">
        <w:rPr>
          <w:rFonts w:asciiTheme="minorHAnsi" w:hAnsiTheme="minorHAnsi" w:cstheme="minorHAnsi"/>
          <w:sz w:val="10"/>
          <w:szCs w:val="10"/>
        </w:rPr>
        <w:t xml:space="preserve"> is low-</w:t>
      </w:r>
      <w:proofErr w:type="spellStart"/>
      <w:r w:rsidRPr="007675A2">
        <w:rPr>
          <w:rFonts w:asciiTheme="minorHAnsi" w:hAnsiTheme="minorHAnsi" w:cstheme="minorHAnsi"/>
          <w:sz w:val="10"/>
          <w:szCs w:val="10"/>
        </w:rPr>
        <w:t>carbon</w:t>
      </w:r>
      <w:r w:rsidRPr="007675A2">
        <w:rPr>
          <w:rFonts w:asciiTheme="minorHAnsi" w:hAnsiTheme="minorHAnsi" w:cstheme="minorHAnsi"/>
          <w:sz w:val="10"/>
          <w:szCs w:val="10"/>
          <w:highlight w:val="cyan"/>
        </w:rPr>
        <w:t>Nuclear</w:t>
      </w:r>
      <w:proofErr w:type="spellEnd"/>
      <w:r w:rsidRPr="007675A2">
        <w:rPr>
          <w:rFonts w:asciiTheme="minorHAnsi" w:hAnsiTheme="minorHAnsi" w:cstheme="minorHAnsi"/>
          <w:sz w:val="10"/>
          <w:szCs w:val="10"/>
          <w:highlight w:val="cyan"/>
        </w:rPr>
        <w:t xml:space="preserve"> </w:t>
      </w:r>
      <w:r w:rsidRPr="007675A2">
        <w:rPr>
          <w:rFonts w:asciiTheme="minorHAnsi" w:hAnsiTheme="minorHAnsi" w:cstheme="minorHAnsi"/>
          <w:sz w:val="22"/>
          <w:szCs w:val="22"/>
          <w:highlight w:val="cyan"/>
        </w:rPr>
        <w:t>power</w:t>
      </w:r>
      <w:r w:rsidRPr="007675A2">
        <w:rPr>
          <w:rFonts w:asciiTheme="minorHAnsi" w:hAnsiTheme="minorHAnsi" w:cstheme="minorHAnsi"/>
          <w:sz w:val="22"/>
          <w:szCs w:val="22"/>
        </w:rPr>
        <w:t xml:space="preserve"> plants </w:t>
      </w:r>
      <w:r w:rsidRPr="007675A2">
        <w:rPr>
          <w:rFonts w:asciiTheme="minorHAnsi" w:hAnsiTheme="minorHAnsi" w:cstheme="minorHAnsi"/>
          <w:sz w:val="22"/>
          <w:szCs w:val="22"/>
          <w:highlight w:val="cyan"/>
        </w:rPr>
        <w:t>produce no greenhouse gas emissions during operation</w:t>
      </w:r>
      <w:r w:rsidRPr="007675A2">
        <w:rPr>
          <w:rFonts w:asciiTheme="minorHAnsi" w:hAnsiTheme="minorHAnsi" w:cstheme="minorHAnsi"/>
          <w:sz w:val="22"/>
          <w:szCs w:val="22"/>
        </w:rPr>
        <w:t xml:space="preserve">, and over the course of its life-cycle, nuclear produces about the same amount of carbon dioxide-equivalent emissions per unit of electricity as wind, and </w:t>
      </w:r>
      <w:r w:rsidRPr="007675A2">
        <w:rPr>
          <w:rFonts w:asciiTheme="minorHAnsi" w:hAnsiTheme="minorHAnsi" w:cstheme="minorHAnsi"/>
          <w:sz w:val="22"/>
          <w:szCs w:val="22"/>
          <w:highlight w:val="cyan"/>
        </w:rPr>
        <w:t>one-third of the emissions</w:t>
      </w:r>
      <w:r w:rsidRPr="007675A2">
        <w:rPr>
          <w:rFonts w:asciiTheme="minorHAnsi" w:hAnsiTheme="minorHAnsi" w:cstheme="minorHAnsi"/>
          <w:sz w:val="22"/>
          <w:szCs w:val="22"/>
        </w:rPr>
        <w:t xml:space="preserve"> per unit of electricity when </w:t>
      </w:r>
      <w:r w:rsidRPr="007675A2">
        <w:rPr>
          <w:rFonts w:asciiTheme="minorHAnsi" w:hAnsiTheme="minorHAnsi" w:cstheme="minorHAnsi"/>
          <w:sz w:val="22"/>
          <w:szCs w:val="22"/>
          <w:highlight w:val="cyan"/>
        </w:rPr>
        <w:t>compared with solar.</w:t>
      </w:r>
      <w:r w:rsidRPr="007675A2">
        <w:rPr>
          <w:rFonts w:asciiTheme="minorHAnsi" w:hAnsiTheme="minorHAnsi" w:cstheme="minorHAnsi"/>
          <w:sz w:val="22"/>
          <w:szCs w:val="22"/>
        </w:rPr>
        <w:t xml:space="preserve"> Average life-cycle carbon dioxide-equivalent emissions for different electricity generators (Source: </w:t>
      </w:r>
      <w:proofErr w:type="gramStart"/>
      <w:r w:rsidRPr="007675A2">
        <w:rPr>
          <w:rFonts w:asciiTheme="minorHAnsi" w:hAnsiTheme="minorHAnsi" w:cstheme="minorHAnsi"/>
          <w:sz w:val="22"/>
          <w:szCs w:val="22"/>
        </w:rPr>
        <w:t>IPCC)Experts</w:t>
      </w:r>
      <w:proofErr w:type="gramEnd"/>
      <w:r w:rsidRPr="007675A2">
        <w:rPr>
          <w:rFonts w:asciiTheme="minorHAnsi" w:hAnsiTheme="minorHAnsi" w:cstheme="minorHAnsi"/>
          <w:sz w:val="22"/>
          <w:szCs w:val="22"/>
        </w:rPr>
        <w:t xml:space="preserve"> have concluded that in order to achieve the deep </w:t>
      </w:r>
      <w:proofErr w:type="spellStart"/>
      <w:r w:rsidRPr="007675A2">
        <w:rPr>
          <w:rFonts w:asciiTheme="minorHAnsi" w:hAnsiTheme="minorHAnsi" w:cstheme="minorHAnsi"/>
          <w:sz w:val="22"/>
          <w:szCs w:val="22"/>
        </w:rPr>
        <w:t>decarbonisation</w:t>
      </w:r>
      <w:proofErr w:type="spellEnd"/>
      <w:r w:rsidRPr="007675A2">
        <w:rPr>
          <w:rFonts w:asciiTheme="minorHAnsi" w:hAnsiTheme="minorHAnsi" w:cstheme="minorHAnsi"/>
          <w:sz w:val="22"/>
          <w:szCs w:val="22"/>
        </w:rPr>
        <w:t xml:space="preserve"> required </w:t>
      </w:r>
      <w:r w:rsidRPr="007675A2">
        <w:rPr>
          <w:rFonts w:asciiTheme="minorHAnsi" w:hAnsiTheme="minorHAnsi" w:cstheme="minorHAnsi"/>
          <w:sz w:val="22"/>
          <w:szCs w:val="22"/>
          <w:highlight w:val="cyan"/>
        </w:rPr>
        <w:t>to keep</w:t>
      </w:r>
      <w:r w:rsidRPr="007675A2">
        <w:rPr>
          <w:rFonts w:asciiTheme="minorHAnsi" w:hAnsiTheme="minorHAnsi" w:cstheme="minorHAnsi"/>
          <w:sz w:val="22"/>
          <w:szCs w:val="22"/>
        </w:rPr>
        <w:t xml:space="preserve"> the average </w:t>
      </w:r>
      <w:r w:rsidRPr="007675A2">
        <w:rPr>
          <w:rFonts w:asciiTheme="minorHAnsi" w:hAnsiTheme="minorHAnsi" w:cstheme="minorHAnsi"/>
          <w:sz w:val="22"/>
          <w:szCs w:val="22"/>
          <w:highlight w:val="cyan"/>
        </w:rPr>
        <w:t>rise</w:t>
      </w:r>
      <w:r w:rsidRPr="007675A2">
        <w:rPr>
          <w:rFonts w:asciiTheme="minorHAnsi" w:hAnsiTheme="minorHAnsi" w:cstheme="minorHAnsi"/>
          <w:sz w:val="22"/>
          <w:szCs w:val="22"/>
        </w:rPr>
        <w:t xml:space="preserve"> in global temperatures to </w:t>
      </w:r>
      <w:r w:rsidRPr="007675A2">
        <w:rPr>
          <w:rFonts w:asciiTheme="minorHAnsi" w:hAnsiTheme="minorHAnsi" w:cstheme="minorHAnsi"/>
          <w:sz w:val="22"/>
          <w:szCs w:val="22"/>
          <w:highlight w:val="cyan"/>
        </w:rPr>
        <w:t>below 1.5</w:t>
      </w:r>
      <w:r w:rsidRPr="007675A2">
        <w:rPr>
          <w:rFonts w:asciiTheme="minorHAnsi" w:hAnsiTheme="minorHAnsi" w:cstheme="minorHAnsi"/>
          <w:sz w:val="22"/>
          <w:szCs w:val="22"/>
        </w:rPr>
        <w:t xml:space="preserve">°C, </w:t>
      </w:r>
      <w:r w:rsidRPr="007675A2">
        <w:rPr>
          <w:rFonts w:asciiTheme="minorHAnsi" w:hAnsiTheme="minorHAnsi" w:cstheme="minorHAnsi"/>
          <w:sz w:val="22"/>
          <w:szCs w:val="22"/>
          <w:highlight w:val="cyan"/>
        </w:rPr>
        <w:t>combating</w:t>
      </w:r>
      <w:r w:rsidRPr="007675A2">
        <w:rPr>
          <w:rFonts w:asciiTheme="minorHAnsi" w:hAnsiTheme="minorHAnsi" w:cstheme="minorHAnsi"/>
          <w:sz w:val="22"/>
          <w:szCs w:val="22"/>
        </w:rPr>
        <w:t xml:space="preserve"> </w:t>
      </w:r>
      <w:r w:rsidRPr="007675A2">
        <w:rPr>
          <w:rFonts w:asciiTheme="minorHAnsi" w:hAnsiTheme="minorHAnsi" w:cstheme="minorHAnsi"/>
          <w:sz w:val="22"/>
          <w:szCs w:val="22"/>
          <w:highlight w:val="cyan"/>
        </w:rPr>
        <w:t>climate</w:t>
      </w:r>
      <w:r w:rsidRPr="007675A2">
        <w:rPr>
          <w:rFonts w:asciiTheme="minorHAnsi" w:hAnsiTheme="minorHAnsi" w:cstheme="minorHAnsi"/>
          <w:sz w:val="22"/>
          <w:szCs w:val="22"/>
        </w:rPr>
        <w:t xml:space="preserve"> change </w:t>
      </w:r>
      <w:r w:rsidRPr="007675A2">
        <w:rPr>
          <w:rFonts w:asciiTheme="minorHAnsi" w:hAnsiTheme="minorHAnsi" w:cstheme="minorHAnsi"/>
          <w:sz w:val="22"/>
          <w:szCs w:val="22"/>
          <w:highlight w:val="cyan"/>
        </w:rPr>
        <w:t>would be much harder, without</w:t>
      </w:r>
      <w:r w:rsidRPr="007675A2">
        <w:rPr>
          <w:rFonts w:asciiTheme="minorHAnsi" w:hAnsiTheme="minorHAnsi" w:cstheme="minorHAnsi"/>
          <w:sz w:val="22"/>
          <w:szCs w:val="22"/>
        </w:rPr>
        <w:t xml:space="preserve"> an increased role for </w:t>
      </w:r>
      <w:r w:rsidRPr="007675A2">
        <w:rPr>
          <w:rFonts w:asciiTheme="minorHAnsi" w:hAnsiTheme="minorHAnsi" w:cstheme="minorHAnsi"/>
          <w:sz w:val="22"/>
          <w:szCs w:val="22"/>
          <w:highlight w:val="cyan"/>
        </w:rPr>
        <w:t>nuclea</w:t>
      </w:r>
      <w:r w:rsidRPr="007675A2">
        <w:rPr>
          <w:rFonts w:asciiTheme="minorHAnsi" w:hAnsiTheme="minorHAnsi" w:cstheme="minorHAnsi"/>
          <w:sz w:val="22"/>
          <w:szCs w:val="22"/>
        </w:rPr>
        <w:t xml:space="preserve">r. Because nuclear power is reliable and can be deployed on a large scale, it </w:t>
      </w:r>
      <w:r w:rsidRPr="007675A2">
        <w:rPr>
          <w:rFonts w:asciiTheme="minorHAnsi" w:hAnsiTheme="minorHAnsi" w:cstheme="minorHAnsi"/>
          <w:sz w:val="22"/>
          <w:szCs w:val="22"/>
          <w:highlight w:val="cyan"/>
        </w:rPr>
        <w:t>can directly replace fossil fuel plant</w:t>
      </w:r>
      <w:r w:rsidRPr="007675A2">
        <w:rPr>
          <w:rFonts w:asciiTheme="minorHAnsi" w:hAnsiTheme="minorHAnsi" w:cstheme="minorHAnsi"/>
          <w:sz w:val="22"/>
          <w:szCs w:val="22"/>
        </w:rPr>
        <w:t xml:space="preserve">, </w:t>
      </w:r>
      <w:r w:rsidRPr="007675A2">
        <w:rPr>
          <w:rFonts w:asciiTheme="minorHAnsi" w:hAnsiTheme="minorHAnsi" w:cstheme="minorHAnsi"/>
          <w:sz w:val="10"/>
          <w:szCs w:val="10"/>
        </w:rPr>
        <w:t xml:space="preserve">avoiding the combustion of fossil fuels for electricity generation. The use of nuclear energy today avoids emissions roughly equivalent to removing one-third of all cars from the world’s roads. Nuclear power plants, such as the Diablo Canyon power station in California, provide our societies with reliable and affordable electricity, day in and day out (Photo: Mike </w:t>
      </w:r>
      <w:proofErr w:type="gramStart"/>
      <w:r w:rsidRPr="007675A2">
        <w:rPr>
          <w:rFonts w:asciiTheme="minorHAnsi" w:hAnsiTheme="minorHAnsi" w:cstheme="minorHAnsi"/>
          <w:sz w:val="10"/>
          <w:szCs w:val="10"/>
        </w:rPr>
        <w:t>Baird)Modern</w:t>
      </w:r>
      <w:proofErr w:type="gramEnd"/>
      <w:r w:rsidRPr="007675A2">
        <w:rPr>
          <w:rFonts w:asciiTheme="minorHAnsi" w:hAnsiTheme="minorHAnsi" w:cstheme="minorHAnsi"/>
          <w:sz w:val="10"/>
          <w:szCs w:val="10"/>
        </w:rPr>
        <w:t xml:space="preserve"> society is becoming more and more dependent on electricity, with demand steadily increasing as transport, domestic heating and industrial processes are increasingly electrified. Whilst electricity is clean at the point of use, its generation currently produces over 40% of all energy-related carbon emissions. </w:t>
      </w:r>
      <w:proofErr w:type="spellStart"/>
      <w:r w:rsidRPr="007675A2">
        <w:rPr>
          <w:rFonts w:asciiTheme="minorHAnsi" w:hAnsiTheme="minorHAnsi" w:cstheme="minorHAnsi"/>
          <w:sz w:val="10"/>
          <w:szCs w:val="10"/>
        </w:rPr>
        <w:t>Decarbonising</w:t>
      </w:r>
      <w:proofErr w:type="spellEnd"/>
      <w:r w:rsidRPr="007675A2">
        <w:rPr>
          <w:rFonts w:asciiTheme="minorHAnsi" w:hAnsiTheme="minorHAnsi" w:cstheme="minorHAnsi"/>
          <w:sz w:val="10"/>
          <w:szCs w:val="10"/>
        </w:rPr>
        <w:t xml:space="preserve"> the electricity supply, whilst providing affordable and reliable electricity to a growing global population, must be central to any climate change </w:t>
      </w:r>
      <w:proofErr w:type="spellStart"/>
      <w:proofErr w:type="gramStart"/>
      <w:r w:rsidRPr="007675A2">
        <w:rPr>
          <w:rFonts w:asciiTheme="minorHAnsi" w:hAnsiTheme="minorHAnsi" w:cstheme="minorHAnsi"/>
          <w:sz w:val="10"/>
          <w:szCs w:val="10"/>
        </w:rPr>
        <w:t>strategy.Nuclear</w:t>
      </w:r>
      <w:proofErr w:type="spellEnd"/>
      <w:proofErr w:type="gramEnd"/>
      <w:r w:rsidRPr="007675A2">
        <w:rPr>
          <w:rFonts w:asciiTheme="minorHAnsi" w:hAnsiTheme="minorHAnsi" w:cstheme="minorHAnsi"/>
          <w:sz w:val="10"/>
          <w:szCs w:val="10"/>
        </w:rPr>
        <w:t xml:space="preserve"> energy has shown that it has the potential to be the catalyst for delivering sustainable energy transitions, long before climate change was on the agenda. France generates over 70% of its electricity from nuclear power – the largest nuclear share of any country globally – and its electricity sector emissions are one-sixth of the European average</w:t>
      </w:r>
      <w:r w:rsidRPr="007675A2">
        <w:rPr>
          <w:rFonts w:asciiTheme="minorHAnsi" w:hAnsiTheme="minorHAnsi" w:cstheme="minorHAnsi"/>
          <w:sz w:val="22"/>
          <w:szCs w:val="22"/>
        </w:rPr>
        <w:t xml:space="preserve">. </w:t>
      </w:r>
      <w:r w:rsidRPr="007675A2">
        <w:rPr>
          <w:rFonts w:asciiTheme="minorHAnsi" w:hAnsiTheme="minorHAnsi" w:cstheme="minorHAnsi"/>
          <w:sz w:val="22"/>
          <w:szCs w:val="22"/>
          <w:highlight w:val="cyan"/>
        </w:rPr>
        <w:t>In</w:t>
      </w:r>
      <w:r w:rsidRPr="007675A2">
        <w:rPr>
          <w:rFonts w:asciiTheme="minorHAnsi" w:hAnsiTheme="minorHAnsi" w:cstheme="minorHAnsi"/>
          <w:sz w:val="22"/>
          <w:szCs w:val="22"/>
        </w:rPr>
        <w:t xml:space="preserve"> around </w:t>
      </w:r>
      <w:r w:rsidRPr="007675A2">
        <w:rPr>
          <w:rFonts w:asciiTheme="minorHAnsi" w:hAnsiTheme="minorHAnsi" w:cstheme="minorHAnsi"/>
          <w:sz w:val="22"/>
          <w:szCs w:val="22"/>
          <w:highlight w:val="cyan"/>
        </w:rPr>
        <w:t>15 years, nuclear</w:t>
      </w:r>
      <w:r w:rsidRPr="007675A2">
        <w:rPr>
          <w:rFonts w:asciiTheme="minorHAnsi" w:hAnsiTheme="minorHAnsi" w:cstheme="minorHAnsi"/>
          <w:sz w:val="22"/>
          <w:szCs w:val="22"/>
        </w:rPr>
        <w:t xml:space="preserve"> power </w:t>
      </w:r>
      <w:r w:rsidRPr="007675A2">
        <w:rPr>
          <w:rFonts w:asciiTheme="minorHAnsi" w:hAnsiTheme="minorHAnsi" w:cstheme="minorHAnsi"/>
          <w:sz w:val="22"/>
          <w:szCs w:val="22"/>
          <w:highlight w:val="cyan"/>
        </w:rPr>
        <w:t>went from</w:t>
      </w:r>
      <w:r w:rsidRPr="007675A2">
        <w:rPr>
          <w:rFonts w:asciiTheme="minorHAnsi" w:hAnsiTheme="minorHAnsi" w:cstheme="minorHAnsi"/>
          <w:sz w:val="22"/>
          <w:szCs w:val="22"/>
        </w:rPr>
        <w:t xml:space="preserve"> playing a </w:t>
      </w:r>
      <w:r w:rsidRPr="007675A2">
        <w:rPr>
          <w:rFonts w:asciiTheme="minorHAnsi" w:hAnsiTheme="minorHAnsi" w:cstheme="minorHAnsi"/>
          <w:sz w:val="22"/>
          <w:szCs w:val="22"/>
          <w:highlight w:val="cyan"/>
        </w:rPr>
        <w:t>minor</w:t>
      </w:r>
      <w:r w:rsidRPr="007675A2">
        <w:rPr>
          <w:rFonts w:asciiTheme="minorHAnsi" w:hAnsiTheme="minorHAnsi" w:cstheme="minorHAnsi"/>
          <w:sz w:val="22"/>
          <w:szCs w:val="22"/>
        </w:rPr>
        <w:t xml:space="preserve"> role </w:t>
      </w:r>
      <w:r w:rsidRPr="007675A2">
        <w:rPr>
          <w:rFonts w:asciiTheme="minorHAnsi" w:hAnsiTheme="minorHAnsi" w:cstheme="minorHAnsi"/>
          <w:sz w:val="22"/>
          <w:szCs w:val="22"/>
          <w:highlight w:val="cyan"/>
        </w:rPr>
        <w:t>in</w:t>
      </w:r>
      <w:r w:rsidRPr="007675A2">
        <w:rPr>
          <w:rFonts w:asciiTheme="minorHAnsi" w:hAnsiTheme="minorHAnsi" w:cstheme="minorHAnsi"/>
          <w:sz w:val="22"/>
          <w:szCs w:val="22"/>
        </w:rPr>
        <w:t xml:space="preserve"> the F</w:t>
      </w:r>
      <w:r w:rsidRPr="007675A2">
        <w:rPr>
          <w:rFonts w:asciiTheme="minorHAnsi" w:hAnsiTheme="minorHAnsi" w:cstheme="minorHAnsi"/>
          <w:sz w:val="22"/>
          <w:szCs w:val="22"/>
          <w:highlight w:val="cyan"/>
        </w:rPr>
        <w:t>rench electricit</w:t>
      </w:r>
      <w:r w:rsidRPr="007675A2">
        <w:rPr>
          <w:rFonts w:asciiTheme="minorHAnsi" w:hAnsiTheme="minorHAnsi" w:cstheme="minorHAnsi"/>
          <w:sz w:val="22"/>
          <w:szCs w:val="22"/>
        </w:rPr>
        <w:t xml:space="preserve">y system </w:t>
      </w:r>
      <w:r w:rsidRPr="007675A2">
        <w:rPr>
          <w:rFonts w:asciiTheme="minorHAnsi" w:hAnsiTheme="minorHAnsi" w:cstheme="minorHAnsi"/>
          <w:sz w:val="22"/>
          <w:szCs w:val="22"/>
          <w:highlight w:val="cyan"/>
        </w:rPr>
        <w:t>to</w:t>
      </w:r>
      <w:r w:rsidRPr="007675A2">
        <w:rPr>
          <w:rFonts w:asciiTheme="minorHAnsi" w:hAnsiTheme="minorHAnsi" w:cstheme="minorHAnsi"/>
          <w:sz w:val="22"/>
          <w:szCs w:val="22"/>
        </w:rPr>
        <w:t xml:space="preserve"> producing the </w:t>
      </w:r>
      <w:r w:rsidRPr="007675A2">
        <w:rPr>
          <w:rFonts w:asciiTheme="minorHAnsi" w:hAnsiTheme="minorHAnsi" w:cstheme="minorHAnsi"/>
          <w:sz w:val="22"/>
          <w:szCs w:val="22"/>
          <w:highlight w:val="cyan"/>
        </w:rPr>
        <w:t>major</w:t>
      </w:r>
      <w:r w:rsidRPr="007675A2">
        <w:rPr>
          <w:rFonts w:asciiTheme="minorHAnsi" w:hAnsiTheme="minorHAnsi" w:cstheme="minorHAnsi"/>
          <w:sz w:val="22"/>
          <w:szCs w:val="22"/>
        </w:rPr>
        <w:t xml:space="preserve">ity of its electricity, showing that </w:t>
      </w:r>
      <w:r w:rsidRPr="007675A2">
        <w:rPr>
          <w:rFonts w:asciiTheme="minorHAnsi" w:hAnsiTheme="minorHAnsi" w:cstheme="minorHAnsi"/>
          <w:sz w:val="22"/>
          <w:szCs w:val="22"/>
          <w:highlight w:val="cyan"/>
        </w:rPr>
        <w:t xml:space="preserve">nuclear energy can be expanded at the speed required to effectively combat climate </w:t>
      </w:r>
      <w:proofErr w:type="spellStart"/>
      <w:proofErr w:type="gramStart"/>
      <w:r w:rsidRPr="007675A2">
        <w:rPr>
          <w:rFonts w:asciiTheme="minorHAnsi" w:hAnsiTheme="minorHAnsi" w:cstheme="minorHAnsi"/>
          <w:sz w:val="22"/>
          <w:szCs w:val="22"/>
          <w:highlight w:val="cyan"/>
        </w:rPr>
        <w:t>change.</w:t>
      </w:r>
      <w:r w:rsidRPr="007675A2">
        <w:rPr>
          <w:rFonts w:asciiTheme="minorHAnsi" w:hAnsiTheme="minorHAnsi" w:cstheme="minorHAnsi"/>
          <w:sz w:val="22"/>
          <w:szCs w:val="22"/>
        </w:rPr>
        <w:t>T</w:t>
      </w:r>
      <w:r w:rsidRPr="007675A2">
        <w:rPr>
          <w:rFonts w:asciiTheme="minorHAnsi" w:hAnsiTheme="minorHAnsi" w:cstheme="minorHAnsi"/>
          <w:sz w:val="10"/>
          <w:szCs w:val="10"/>
        </w:rPr>
        <w:t>he</w:t>
      </w:r>
      <w:proofErr w:type="spellEnd"/>
      <w:proofErr w:type="gramEnd"/>
      <w:r w:rsidRPr="007675A2">
        <w:rPr>
          <w:rFonts w:asciiTheme="minorHAnsi" w:hAnsiTheme="minorHAnsi" w:cstheme="minorHAnsi"/>
          <w:sz w:val="10"/>
          <w:szCs w:val="10"/>
        </w:rPr>
        <w:t xml:space="preserve"> French electricity mix 1974-2017 (Source: IEA)Achieving </w:t>
      </w:r>
      <w:proofErr w:type="spellStart"/>
      <w:r w:rsidRPr="007675A2">
        <w:rPr>
          <w:rFonts w:asciiTheme="minorHAnsi" w:hAnsiTheme="minorHAnsi" w:cstheme="minorHAnsi"/>
          <w:sz w:val="10"/>
          <w:szCs w:val="10"/>
        </w:rPr>
        <w:t>HarmonyAll</w:t>
      </w:r>
      <w:proofErr w:type="spellEnd"/>
      <w:r w:rsidRPr="007675A2">
        <w:rPr>
          <w:rFonts w:asciiTheme="minorHAnsi" w:hAnsiTheme="minorHAnsi" w:cstheme="minorHAnsi"/>
          <w:sz w:val="10"/>
          <w:szCs w:val="10"/>
        </w:rPr>
        <w:t xml:space="preserve"> technologies that can contribute towards solving one of the greatest challenges faced by humankind should be deployed. We cannot afford to wait, as the impacts of climate change will hit the poorest and most vulnerable first and failing to act will have significant humanitarian </w:t>
      </w:r>
      <w:proofErr w:type="spellStart"/>
      <w:proofErr w:type="gramStart"/>
      <w:r w:rsidRPr="007675A2">
        <w:rPr>
          <w:rFonts w:asciiTheme="minorHAnsi" w:hAnsiTheme="minorHAnsi" w:cstheme="minorHAnsi"/>
          <w:sz w:val="10"/>
          <w:szCs w:val="10"/>
        </w:rPr>
        <w:t>consequences.The</w:t>
      </w:r>
      <w:proofErr w:type="spellEnd"/>
      <w:proofErr w:type="gramEnd"/>
      <w:r w:rsidRPr="007675A2">
        <w:rPr>
          <w:rFonts w:asciiTheme="minorHAnsi" w:hAnsiTheme="minorHAnsi" w:cstheme="minorHAnsi"/>
          <w:sz w:val="10"/>
          <w:szCs w:val="10"/>
        </w:rPr>
        <w:t xml:space="preserve"> nuclear industry </w:t>
      </w:r>
      <w:proofErr w:type="spellStart"/>
      <w:r w:rsidRPr="007675A2">
        <w:rPr>
          <w:rFonts w:asciiTheme="minorHAnsi" w:hAnsiTheme="minorHAnsi" w:cstheme="minorHAnsi"/>
          <w:sz w:val="10"/>
          <w:szCs w:val="10"/>
        </w:rPr>
        <w:t>recognises</w:t>
      </w:r>
      <w:proofErr w:type="spellEnd"/>
      <w:r w:rsidRPr="007675A2">
        <w:rPr>
          <w:rFonts w:asciiTheme="minorHAnsi" w:hAnsiTheme="minorHAnsi" w:cstheme="minorHAnsi"/>
          <w:sz w:val="10"/>
          <w:szCs w:val="10"/>
        </w:rPr>
        <w:t xml:space="preserve"> the scale and immediacy of the challenge, and the important role that all low-carbon energy sources must play. Harmony – the industry’s vision for the future of electricity supply – sets a target to build an additional 1000 </w:t>
      </w:r>
      <w:proofErr w:type="spellStart"/>
      <w:r w:rsidRPr="007675A2">
        <w:rPr>
          <w:rFonts w:asciiTheme="minorHAnsi" w:hAnsiTheme="minorHAnsi" w:cstheme="minorHAnsi"/>
          <w:sz w:val="10"/>
          <w:szCs w:val="10"/>
        </w:rPr>
        <w:t>GWe</w:t>
      </w:r>
      <w:proofErr w:type="spellEnd"/>
      <w:r w:rsidRPr="007675A2">
        <w:rPr>
          <w:rFonts w:asciiTheme="minorHAnsi" w:hAnsiTheme="minorHAnsi" w:cstheme="minorHAnsi"/>
          <w:sz w:val="10"/>
          <w:szCs w:val="10"/>
        </w:rPr>
        <w:t xml:space="preserve"> of nuclear reactors across the world so that nuclear power would provide 25% of electricity by 2050. By achieving Harmony, we can build a new, </w:t>
      </w:r>
      <w:proofErr w:type="gramStart"/>
      <w:r w:rsidRPr="007675A2">
        <w:rPr>
          <w:rFonts w:asciiTheme="minorHAnsi" w:hAnsiTheme="minorHAnsi" w:cstheme="minorHAnsi"/>
          <w:sz w:val="10"/>
          <w:szCs w:val="10"/>
        </w:rPr>
        <w:t>cleaner</w:t>
      </w:r>
      <w:proofErr w:type="gramEnd"/>
      <w:r w:rsidRPr="007675A2">
        <w:rPr>
          <w:rFonts w:asciiTheme="minorHAnsi" w:hAnsiTheme="minorHAnsi" w:cstheme="minorHAnsi"/>
          <w:sz w:val="10"/>
          <w:szCs w:val="10"/>
        </w:rPr>
        <w:t xml:space="preserve"> and truly sustainable world – enabling us to pass on a cleaner planet to our children.</w:t>
      </w:r>
    </w:p>
    <w:p w14:paraId="0CED4C33" w14:textId="77777777" w:rsidR="00B3361B" w:rsidRPr="005053F9" w:rsidRDefault="00B3361B" w:rsidP="00B3361B">
      <w:pPr>
        <w:pStyle w:val="EndnoteText"/>
        <w:rPr>
          <w:rFonts w:asciiTheme="minorHAnsi" w:hAnsiTheme="minorHAnsi" w:cstheme="minorHAnsi"/>
          <w:sz w:val="16"/>
          <w:szCs w:val="22"/>
        </w:rPr>
      </w:pPr>
    </w:p>
    <w:p w14:paraId="0690F74E" w14:textId="77777777" w:rsidR="00B3361B" w:rsidRPr="005053F9" w:rsidRDefault="00B3361B" w:rsidP="00B3361B">
      <w:pPr>
        <w:pStyle w:val="Heading4"/>
        <w:spacing w:before="0"/>
        <w:rPr>
          <w:rFonts w:asciiTheme="minorHAnsi" w:hAnsiTheme="minorHAnsi" w:cstheme="minorHAnsi"/>
        </w:rPr>
      </w:pPr>
      <w:r w:rsidRPr="005053F9">
        <w:rPr>
          <w:rFonts w:asciiTheme="minorHAnsi" w:hAnsiTheme="minorHAnsi" w:cstheme="minorHAnsi"/>
        </w:rPr>
        <w:t>Private Companies are key to find and mine helium-3, Jeffries 14</w:t>
      </w:r>
    </w:p>
    <w:p w14:paraId="026C1659" w14:textId="77777777" w:rsidR="00B3361B" w:rsidRPr="005053F9" w:rsidRDefault="00B3361B" w:rsidP="00B3361B">
      <w:pPr>
        <w:pStyle w:val="NormalWeb"/>
        <w:spacing w:before="15" w:beforeAutospacing="0" w:after="180" w:afterAutospacing="0"/>
        <w:rPr>
          <w:rFonts w:asciiTheme="minorHAnsi" w:hAnsiTheme="minorHAnsi" w:cstheme="minorHAnsi"/>
        </w:rPr>
      </w:pPr>
      <w:r w:rsidRPr="005053F9">
        <w:rPr>
          <w:rFonts w:asciiTheme="minorHAnsi" w:hAnsiTheme="minorHAnsi" w:cstheme="minorHAnsi"/>
          <w:sz w:val="22"/>
        </w:rPr>
        <w:t>(Adrianne Jeffries, 2-9-2014, accessed on 12-30-2021, The Verge, "NASA is now accepting applications from companies that want to mine the moon", https://www.theverge.com/2014/2/9/5395684/nasa-begins-hunt-for-private-companies-to-mine-the-moon-catalyst) [Lynbrook MD]</w:t>
      </w:r>
    </w:p>
    <w:p w14:paraId="07A211DA" w14:textId="77777777" w:rsidR="00B3361B" w:rsidRPr="005053F9" w:rsidRDefault="00B3361B" w:rsidP="00B3361B">
      <w:pPr>
        <w:rPr>
          <w:rFonts w:asciiTheme="minorHAnsi" w:hAnsiTheme="minorHAnsi" w:cstheme="minorHAnsi"/>
          <w:sz w:val="16"/>
        </w:rPr>
      </w:pPr>
      <w:r w:rsidRPr="005053F9">
        <w:rPr>
          <w:rFonts w:asciiTheme="minorHAnsi" w:hAnsiTheme="minorHAnsi" w:cstheme="minorHAnsi"/>
          <w:highlight w:val="cyan"/>
          <w:u w:val="single"/>
        </w:rPr>
        <w:t>NASA is</w:t>
      </w:r>
      <w:r w:rsidRPr="005053F9">
        <w:rPr>
          <w:rFonts w:asciiTheme="minorHAnsi" w:hAnsiTheme="minorHAnsi" w:cstheme="minorHAnsi"/>
          <w:u w:val="single"/>
        </w:rPr>
        <w:t xml:space="preserve"> now </w:t>
      </w:r>
      <w:r w:rsidRPr="005053F9">
        <w:rPr>
          <w:rFonts w:asciiTheme="minorHAnsi" w:hAnsiTheme="minorHAnsi" w:cstheme="minorHAnsi"/>
          <w:highlight w:val="cyan"/>
          <w:u w:val="single"/>
        </w:rPr>
        <w:t>working with private companies to</w:t>
      </w:r>
      <w:r w:rsidRPr="005053F9">
        <w:rPr>
          <w:rFonts w:asciiTheme="minorHAnsi" w:hAnsiTheme="minorHAnsi" w:cstheme="minorHAnsi"/>
          <w:u w:val="single"/>
        </w:rPr>
        <w:t xml:space="preserve"> take the first steps in </w:t>
      </w:r>
      <w:r w:rsidRPr="005053F9">
        <w:rPr>
          <w:rFonts w:asciiTheme="minorHAnsi" w:hAnsiTheme="minorHAnsi" w:cstheme="minorHAnsi"/>
          <w:highlight w:val="cyan"/>
          <w:u w:val="single"/>
        </w:rPr>
        <w:t>explor</w:t>
      </w:r>
      <w:r w:rsidRPr="005053F9">
        <w:rPr>
          <w:rFonts w:asciiTheme="minorHAnsi" w:hAnsiTheme="minorHAnsi" w:cstheme="minorHAnsi"/>
          <w:u w:val="single"/>
        </w:rPr>
        <w:t xml:space="preserve">ing </w:t>
      </w:r>
      <w:r w:rsidRPr="005053F9">
        <w:rPr>
          <w:rFonts w:asciiTheme="minorHAnsi" w:hAnsiTheme="minorHAnsi" w:cstheme="minorHAnsi"/>
          <w:highlight w:val="cyan"/>
          <w:u w:val="single"/>
        </w:rPr>
        <w:t>the moon for</w:t>
      </w:r>
      <w:r w:rsidRPr="005053F9">
        <w:rPr>
          <w:rFonts w:asciiTheme="minorHAnsi" w:hAnsiTheme="minorHAnsi" w:cstheme="minorHAnsi"/>
          <w:u w:val="single"/>
        </w:rPr>
        <w:t xml:space="preserve"> valuable resources like </w:t>
      </w:r>
      <w:r w:rsidRPr="005053F9">
        <w:rPr>
          <w:rFonts w:asciiTheme="minorHAnsi" w:hAnsiTheme="minorHAnsi" w:cstheme="minorHAnsi"/>
          <w:highlight w:val="cyan"/>
          <w:u w:val="single"/>
        </w:rPr>
        <w:t>helium 3</w:t>
      </w:r>
      <w:r w:rsidRPr="005053F9">
        <w:rPr>
          <w:rFonts w:asciiTheme="minorHAnsi" w:hAnsiTheme="minorHAnsi" w:cstheme="minorHAnsi"/>
          <w:sz w:val="16"/>
        </w:rPr>
        <w:t xml:space="preserve"> and rare earth metals. Initial proposals are due tomorrow for the Lunar Cargo Transportation and Landing by Soft Touchdown program (CATALYST). One or more </w:t>
      </w:r>
      <w:r w:rsidRPr="005053F9">
        <w:rPr>
          <w:rFonts w:asciiTheme="minorHAnsi" w:hAnsiTheme="minorHAnsi" w:cstheme="minorHAnsi"/>
          <w:highlight w:val="cyan"/>
          <w:u w:val="single"/>
        </w:rPr>
        <w:t>private companies will win a contract</w:t>
      </w:r>
      <w:r w:rsidRPr="005053F9">
        <w:rPr>
          <w:rFonts w:asciiTheme="minorHAnsi" w:hAnsiTheme="minorHAnsi" w:cstheme="minorHAnsi"/>
          <w:sz w:val="16"/>
        </w:rPr>
        <w:t xml:space="preserve"> to build prospecting robots, the first step toward mining the moon. The contract will be a "no funds exchanged" Space Agreement Act, which means the government will not be directly funding the </w:t>
      </w:r>
      <w:proofErr w:type="gramStart"/>
      <w:r w:rsidRPr="005053F9">
        <w:rPr>
          <w:rFonts w:asciiTheme="minorHAnsi" w:hAnsiTheme="minorHAnsi" w:cstheme="minorHAnsi"/>
          <w:sz w:val="16"/>
        </w:rPr>
        <w:t>effort, but</w:t>
      </w:r>
      <w:proofErr w:type="gramEnd"/>
      <w:r w:rsidRPr="005053F9">
        <w:rPr>
          <w:rFonts w:asciiTheme="minorHAnsi" w:hAnsiTheme="minorHAnsi" w:cstheme="minorHAnsi"/>
          <w:sz w:val="16"/>
        </w:rPr>
        <w:t xml:space="preserve"> will receive NASA support. Final proposals are due on March 17th, 2014. NASA has not said when it will announce the winner. </w:t>
      </w:r>
      <w:r w:rsidRPr="005053F9">
        <w:rPr>
          <w:rFonts w:asciiTheme="minorHAnsi" w:hAnsiTheme="minorHAnsi" w:cstheme="minorHAnsi"/>
          <w:highlight w:val="cyan"/>
          <w:u w:val="single"/>
        </w:rPr>
        <w:t>NASA works with private companies</w:t>
      </w:r>
      <w:r w:rsidRPr="005053F9">
        <w:rPr>
          <w:rFonts w:asciiTheme="minorHAnsi" w:hAnsiTheme="minorHAnsi" w:cstheme="minorHAnsi"/>
          <w:sz w:val="16"/>
        </w:rPr>
        <w:t xml:space="preserve"> that service the International Space Station, and those partnerships have gone well. </w:t>
      </w:r>
      <w:r w:rsidRPr="005053F9">
        <w:rPr>
          <w:rFonts w:asciiTheme="minorHAnsi" w:hAnsiTheme="minorHAnsi" w:cstheme="minorHAnsi"/>
          <w:highlight w:val="cyan"/>
          <w:u w:val="single"/>
        </w:rPr>
        <w:t xml:space="preserve">Faced with a skeleton budget, the agency is looking for innovative ways to cooperate with the private sector </w:t>
      </w:r>
      <w:proofErr w:type="gramStart"/>
      <w:r w:rsidRPr="005053F9">
        <w:rPr>
          <w:rFonts w:asciiTheme="minorHAnsi" w:hAnsiTheme="minorHAnsi" w:cstheme="minorHAnsi"/>
          <w:highlight w:val="cyan"/>
          <w:u w:val="single"/>
        </w:rPr>
        <w:t>in order to</w:t>
      </w:r>
      <w:proofErr w:type="gramEnd"/>
      <w:r w:rsidRPr="005053F9">
        <w:rPr>
          <w:rFonts w:asciiTheme="minorHAnsi" w:hAnsiTheme="minorHAnsi" w:cstheme="minorHAnsi"/>
          <w:highlight w:val="cyan"/>
          <w:u w:val="single"/>
        </w:rPr>
        <w:t xml:space="preserve"> continue research and exploration</w:t>
      </w:r>
      <w:r w:rsidRPr="005053F9">
        <w:rPr>
          <w:rFonts w:asciiTheme="minorHAnsi" w:hAnsiTheme="minorHAnsi" w:cstheme="minorHAnsi"/>
          <w:sz w:val="16"/>
        </w:rPr>
        <w:t xml:space="preserve">, as it did recently with a crowdsourcing campaign to improve its asteroid-finding algorithms. </w:t>
      </w:r>
      <w:r w:rsidRPr="005053F9">
        <w:rPr>
          <w:rFonts w:asciiTheme="minorHAnsi" w:hAnsiTheme="minorHAnsi" w:cstheme="minorHAnsi"/>
          <w:highlight w:val="cyan"/>
          <w:u w:val="single"/>
        </w:rPr>
        <w:t>That campaign was launched with another private company</w:t>
      </w:r>
      <w:r w:rsidRPr="005053F9">
        <w:rPr>
          <w:rFonts w:asciiTheme="minorHAnsi" w:hAnsiTheme="minorHAnsi" w:cstheme="minorHAnsi"/>
          <w:u w:val="single"/>
        </w:rPr>
        <w:t xml:space="preserve">, Planetary Resources, </w:t>
      </w:r>
      <w:r w:rsidRPr="005053F9">
        <w:rPr>
          <w:rFonts w:asciiTheme="minorHAnsi" w:hAnsiTheme="minorHAnsi" w:cstheme="minorHAnsi"/>
          <w:highlight w:val="cyan"/>
          <w:u w:val="single"/>
        </w:rPr>
        <w:t>the billionaire-backed asteroid mining company</w:t>
      </w:r>
      <w:r w:rsidRPr="005053F9">
        <w:rPr>
          <w:rFonts w:asciiTheme="minorHAnsi" w:hAnsiTheme="minorHAnsi" w:cstheme="minorHAnsi"/>
          <w:u w:val="single"/>
        </w:rPr>
        <w:t>.</w:t>
      </w:r>
      <w:r w:rsidRPr="005053F9">
        <w:rPr>
          <w:rFonts w:asciiTheme="minorHAnsi" w:hAnsiTheme="minorHAnsi" w:cstheme="minorHAnsi"/>
          <w:sz w:val="16"/>
        </w:rPr>
        <w:t xml:space="preserve"> Faced with a skeleton budget, the agency is looking for innovative ways to cooperate with the private sector According to the 1967 Outer Space Treaty of the United Nations, countries are prohibited from laying claim to the moon. The possibility of lunar mining and the emergence of private space companies has triggered a debate over lunar property rights, however. </w:t>
      </w:r>
      <w:r w:rsidRPr="008D1AAB">
        <w:rPr>
          <w:rFonts w:asciiTheme="minorHAnsi" w:hAnsiTheme="minorHAnsi" w:cstheme="minorHAnsi"/>
        </w:rPr>
        <w:t>"</w:t>
      </w:r>
      <w:r w:rsidRPr="00C71758">
        <w:rPr>
          <w:rFonts w:asciiTheme="minorHAnsi" w:hAnsiTheme="minorHAnsi" w:cstheme="minorHAnsi"/>
          <w:u w:val="single"/>
        </w:rPr>
        <w:t xml:space="preserve">There’s a strong case for developing international law in this area because in 1967 it was not envisaged that anyone other than nation states would be able to explore 1the moon," Ian Crawford, a planetary science professor, told The Telegraph. "Clearly that is changing now and </w:t>
      </w:r>
      <w:r w:rsidRPr="00C71758">
        <w:rPr>
          <w:rFonts w:asciiTheme="minorHAnsi" w:hAnsiTheme="minorHAnsi" w:cstheme="minorHAnsi"/>
          <w:highlight w:val="cyan"/>
          <w:u w:val="single"/>
        </w:rPr>
        <w:t>there is a case for developing the outer space treaty to include private organizations that may wish to explore the moon."</w:t>
      </w:r>
    </w:p>
    <w:p w14:paraId="6F93908B" w14:textId="77777777" w:rsidR="00B3361B" w:rsidRDefault="00B3361B" w:rsidP="00B3361B">
      <w:pPr>
        <w:pStyle w:val="Heading4"/>
        <w:spacing w:before="0"/>
        <w:rPr>
          <w:rFonts w:ascii="Times New Roman" w:hAnsi="Times New Roman"/>
        </w:rPr>
      </w:pPr>
      <w:r>
        <w:rPr>
          <w:rFonts w:cs="Calibri"/>
        </w:rPr>
        <w:t xml:space="preserve">Tons of helium-3 on the moon, only private companies solve, </w:t>
      </w:r>
      <w:proofErr w:type="spellStart"/>
      <w:r>
        <w:rPr>
          <w:rFonts w:cs="Calibri"/>
        </w:rPr>
        <w:t>Almasy</w:t>
      </w:r>
      <w:proofErr w:type="spellEnd"/>
      <w:r>
        <w:rPr>
          <w:rFonts w:cs="Calibri"/>
        </w:rPr>
        <w:t xml:space="preserve"> 11</w:t>
      </w:r>
    </w:p>
    <w:p w14:paraId="0B1D05BF" w14:textId="77777777" w:rsidR="00B3361B" w:rsidRDefault="00B3361B" w:rsidP="00B3361B">
      <w:pPr>
        <w:pStyle w:val="NormalWeb"/>
        <w:spacing w:before="15" w:beforeAutospacing="0" w:after="180" w:afterAutospacing="0"/>
      </w:pPr>
      <w:r>
        <w:rPr>
          <w:rFonts w:ascii="Calibri" w:hAnsi="Calibri" w:cs="Calibri"/>
          <w:sz w:val="22"/>
        </w:rPr>
        <w:t xml:space="preserve">(Steve </w:t>
      </w:r>
      <w:proofErr w:type="spellStart"/>
      <w:r>
        <w:rPr>
          <w:rFonts w:ascii="Calibri" w:hAnsi="Calibri" w:cs="Calibri"/>
          <w:sz w:val="22"/>
        </w:rPr>
        <w:t>Almasy</w:t>
      </w:r>
      <w:proofErr w:type="spellEnd"/>
      <w:r>
        <w:rPr>
          <w:rFonts w:ascii="Calibri" w:hAnsi="Calibri" w:cs="Calibri"/>
          <w:sz w:val="22"/>
        </w:rPr>
        <w:t>, 7-21-2011, accessed on 12-30-2021, CNN, "Could the moon provide clean energy for Earth?", http://www.cnn.com/2011/TECH/innovation/07/21/mining.moon.helium3/index.html) [Lynbrook MD]</w:t>
      </w:r>
    </w:p>
    <w:p w14:paraId="7372323F" w14:textId="77777777" w:rsidR="00B3361B" w:rsidRPr="00641EBF" w:rsidRDefault="00B3361B" w:rsidP="00B3361B">
      <w:pPr>
        <w:rPr>
          <w:sz w:val="16"/>
        </w:rPr>
      </w:pPr>
      <w:r w:rsidRPr="00641EBF">
        <w:rPr>
          <w:sz w:val="16"/>
        </w:rPr>
        <w:t xml:space="preserve">Gerald </w:t>
      </w:r>
      <w:proofErr w:type="spellStart"/>
      <w:r w:rsidRPr="00641EBF">
        <w:rPr>
          <w:sz w:val="16"/>
        </w:rPr>
        <w:t>Kulcinski</w:t>
      </w:r>
      <w:proofErr w:type="spellEnd"/>
      <w:r w:rsidRPr="00641EBF">
        <w:rPr>
          <w:sz w:val="16"/>
        </w:rPr>
        <w:t xml:space="preserve"> has a big problem. The nuclear engineering professor at the University of Wisconsin needs a rare element to fuel his research into a fusion reactor. But the cost of the isotope -- helium-3 -- is rising faster than a rocket headed to space. A few years </w:t>
      </w:r>
      <w:proofErr w:type="gramStart"/>
      <w:r w:rsidRPr="00641EBF">
        <w:rPr>
          <w:sz w:val="16"/>
        </w:rPr>
        <w:t>ago</w:t>
      </w:r>
      <w:proofErr w:type="gramEnd"/>
      <w:r w:rsidRPr="00641EBF">
        <w:rPr>
          <w:sz w:val="16"/>
        </w:rPr>
        <w:t xml:space="preserve"> it was $1,000 a gram, this year it is $7,000 and next year, well, he assumes it will be tens of thousands of dollars. There are only about 30 kilograms of 3He on Earth, </w:t>
      </w:r>
      <w:proofErr w:type="spellStart"/>
      <w:r w:rsidRPr="00641EBF">
        <w:rPr>
          <w:sz w:val="16"/>
        </w:rPr>
        <w:t>Kulcinski</w:t>
      </w:r>
      <w:proofErr w:type="spellEnd"/>
      <w:r w:rsidRPr="00641EBF">
        <w:rPr>
          <w:sz w:val="16"/>
        </w:rPr>
        <w:t xml:space="preserve"> said. Most helium-3 comes as a byproduct of tritium, used in nuclear weapons, so the exact figure is secret. Governments covet helium-3 because it works well in sensors that detect the presence of nuclear material, such as the ones that scan incoming cargo at the nation's borders and ports. "Worldwide demand is very high, the supply is fixed and going down, and those of us who are trying using helium-3 for research purposes are paying very high prices," said </w:t>
      </w:r>
      <w:proofErr w:type="spellStart"/>
      <w:r w:rsidRPr="00641EBF">
        <w:rPr>
          <w:sz w:val="16"/>
        </w:rPr>
        <w:t>Kulcinski</w:t>
      </w:r>
      <w:proofErr w:type="spellEnd"/>
      <w:r w:rsidRPr="00641EBF">
        <w:rPr>
          <w:sz w:val="16"/>
        </w:rPr>
        <w:t xml:space="preserve">, who is the director of the Fusion Technology Institute. "It'll basically shut off university activity pretty soon because we won't be able to afford it." The </w:t>
      </w:r>
      <w:proofErr w:type="spellStart"/>
      <w:r w:rsidRPr="00641EBF">
        <w:rPr>
          <w:sz w:val="16"/>
        </w:rPr>
        <w:t>Kulcinski</w:t>
      </w:r>
      <w:proofErr w:type="spellEnd"/>
      <w:r w:rsidRPr="00641EBF">
        <w:rPr>
          <w:sz w:val="16"/>
        </w:rPr>
        <w:t xml:space="preserve"> team's approach toward creating fusion is unique. Ninety-nine percent of research is geared toward using deuterium and tritium together. But using helium-3 instead of tritium would be much safer and drastically cut the chance of nuclear weapons proliferation. </w:t>
      </w:r>
      <w:r w:rsidRPr="00EB6602">
        <w:rPr>
          <w:u w:val="single"/>
        </w:rPr>
        <w:t>If 3He-3He fusion works, there would be no radioactive waste</w:t>
      </w:r>
      <w:r w:rsidRPr="00641EBF">
        <w:rPr>
          <w:sz w:val="16"/>
        </w:rPr>
        <w:t xml:space="preserve">. A breakthrough would be huge, but the team needs more years and more </w:t>
      </w:r>
      <w:proofErr w:type="gramStart"/>
      <w:r w:rsidRPr="00641EBF">
        <w:rPr>
          <w:sz w:val="16"/>
        </w:rPr>
        <w:t>helium-3</w:t>
      </w:r>
      <w:proofErr w:type="gramEnd"/>
      <w:r w:rsidRPr="00641EBF">
        <w:rPr>
          <w:sz w:val="16"/>
        </w:rPr>
        <w:t xml:space="preserve">. </w:t>
      </w:r>
      <w:r w:rsidRPr="00EB6602">
        <w:rPr>
          <w:u w:val="single"/>
        </w:rPr>
        <w:t xml:space="preserve">The thing is that </w:t>
      </w:r>
      <w:r w:rsidRPr="00641EBF">
        <w:rPr>
          <w:highlight w:val="cyan"/>
          <w:u w:val="single"/>
        </w:rPr>
        <w:t>there are tons of helium-3 -- on the moon. About 1 million tons</w:t>
      </w:r>
      <w:r w:rsidRPr="00EB6602">
        <w:rPr>
          <w:u w:val="single"/>
        </w:rPr>
        <w:t xml:space="preserve">, </w:t>
      </w:r>
      <w:proofErr w:type="spellStart"/>
      <w:r w:rsidRPr="00EB6602">
        <w:rPr>
          <w:u w:val="single"/>
        </w:rPr>
        <w:t>Kulcinski</w:t>
      </w:r>
      <w:proofErr w:type="spellEnd"/>
      <w:r w:rsidRPr="00EB6602">
        <w:rPr>
          <w:u w:val="single"/>
        </w:rPr>
        <w:t xml:space="preserve"> said, adding that we also have a pretty good idea as to where the 3He is on the moon. We </w:t>
      </w:r>
      <w:proofErr w:type="gramStart"/>
      <w:r w:rsidRPr="00EB6602">
        <w:rPr>
          <w:u w:val="single"/>
        </w:rPr>
        <w:t>would</w:t>
      </w:r>
      <w:proofErr w:type="gramEnd"/>
      <w:r w:rsidRPr="00EB6602">
        <w:rPr>
          <w:u w:val="single"/>
        </w:rPr>
        <w:t xml:space="preserve"> know precisely how many trillions of dollars of the stuff is there if someone goes back to the moon and establishes a base there</w:t>
      </w:r>
      <w:r w:rsidRPr="00641EBF">
        <w:rPr>
          <w:sz w:val="16"/>
        </w:rPr>
        <w:t xml:space="preserve">. "A few years </w:t>
      </w:r>
      <w:proofErr w:type="gramStart"/>
      <w:r w:rsidRPr="00641EBF">
        <w:rPr>
          <w:sz w:val="16"/>
        </w:rPr>
        <w:t>ago</w:t>
      </w:r>
      <w:proofErr w:type="gramEnd"/>
      <w:r w:rsidRPr="00641EBF">
        <w:rPr>
          <w:sz w:val="16"/>
        </w:rPr>
        <w:t xml:space="preserve"> we thought we were going back soon but that's all changed now," he said. NASA at a crossroads Apollo 17 astronaut and geologist Harrison Schmitt said the United States is behind in the race to return to the surface of the moon. Schmitt, who is the author of "Return to the Moon," has </w:t>
      </w:r>
      <w:proofErr w:type="gramStart"/>
      <w:r w:rsidRPr="00641EBF">
        <w:rPr>
          <w:sz w:val="16"/>
        </w:rPr>
        <w:t>come to the conclusion</w:t>
      </w:r>
      <w:proofErr w:type="gramEnd"/>
      <w:r w:rsidRPr="00641EBF">
        <w:rPr>
          <w:sz w:val="16"/>
        </w:rPr>
        <w:t xml:space="preserve"> that </w:t>
      </w:r>
      <w:r w:rsidRPr="00641EBF">
        <w:rPr>
          <w:highlight w:val="cyan"/>
          <w:u w:val="single"/>
        </w:rPr>
        <w:t>NASA's best days are a part of history</w:t>
      </w:r>
      <w:r w:rsidRPr="004D6B5C">
        <w:rPr>
          <w:u w:val="single"/>
        </w:rPr>
        <w:t xml:space="preserve"> and it would be best to start over. </w:t>
      </w:r>
      <w:r w:rsidRPr="00641EBF">
        <w:rPr>
          <w:highlight w:val="cyan"/>
          <w:u w:val="single"/>
        </w:rPr>
        <w:t>The space agency is dysfunctional</w:t>
      </w:r>
      <w:r w:rsidRPr="004D6B5C">
        <w:rPr>
          <w:u w:val="single"/>
        </w:rPr>
        <w:t xml:space="preserve"> in many ways as a management entity and the past two presidents have lacked a good space policy or the implementation of one, he said. </w:t>
      </w:r>
      <w:r w:rsidRPr="00641EBF">
        <w:rPr>
          <w:sz w:val="16"/>
        </w:rPr>
        <w:t>NASA could watch over our obligations to the International Space Station, he said, but missions to the moon and Mars should be handled by another group. "It's probably time to create a new agency ... that would focus almost entirely on deep space," he said. "</w:t>
      </w:r>
      <w:r w:rsidRPr="004D6B5C">
        <w:rPr>
          <w:u w:val="single"/>
        </w:rPr>
        <w:t xml:space="preserve">The agency has just gotten old and most of the experience is retiring." </w:t>
      </w:r>
      <w:r w:rsidRPr="00641EBF">
        <w:rPr>
          <w:highlight w:val="cyan"/>
          <w:u w:val="single"/>
        </w:rPr>
        <w:t>Next space age has a business model</w:t>
      </w:r>
      <w:r w:rsidRPr="004D6B5C">
        <w:rPr>
          <w:u w:val="single"/>
        </w:rPr>
        <w:t xml:space="preserve">, astronauts say He foresees </w:t>
      </w:r>
      <w:r w:rsidRPr="00641EBF">
        <w:rPr>
          <w:highlight w:val="cyan"/>
          <w:u w:val="single"/>
        </w:rPr>
        <w:t>private companies leading the way to the moon</w:t>
      </w:r>
      <w:r w:rsidRPr="004D6B5C">
        <w:rPr>
          <w:u w:val="single"/>
        </w:rPr>
        <w:t>.</w:t>
      </w:r>
      <w:r w:rsidRPr="00641EBF">
        <w:rPr>
          <w:sz w:val="16"/>
        </w:rPr>
        <w:t xml:space="preserve"> He thinks the fusion research, rocket building and moon base project can be done for $15-20 billion over two decades. By comparison, another big nuclear fusion project (on Earth), the International Thermonuclear Reactor Project, has a €12.8 billion ($18 billion) budget. The big question for investors would be: Is it worth it when you compare it to the costs of producing other fuels like electricity from coal? Schmitt said yes, because the helium-3 on the moon is worth about $150 million per 100 kilograms. Still, capital operating costs, which would be in the billions, will have to come down, he said. The </w:t>
      </w:r>
      <w:proofErr w:type="spellStart"/>
      <w:r w:rsidRPr="00641EBF">
        <w:rPr>
          <w:sz w:val="16"/>
        </w:rPr>
        <w:t>conc</w:t>
      </w:r>
      <w:r>
        <w:rPr>
          <w:sz w:val="16"/>
        </w:rPr>
        <w:t>alll</w:t>
      </w:r>
      <w:r w:rsidRPr="00641EBF">
        <w:rPr>
          <w:sz w:val="16"/>
        </w:rPr>
        <w:t>entration</w:t>
      </w:r>
      <w:proofErr w:type="spellEnd"/>
      <w:r w:rsidRPr="00641EBF">
        <w:rPr>
          <w:sz w:val="16"/>
        </w:rPr>
        <w:t xml:space="preserve"> of helium-3 is low, so many tons of regolith -- a combination of lunar soil, </w:t>
      </w:r>
      <w:proofErr w:type="gramStart"/>
      <w:r w:rsidRPr="00641EBF">
        <w:rPr>
          <w:sz w:val="16"/>
        </w:rPr>
        <w:t>dust</w:t>
      </w:r>
      <w:proofErr w:type="gramEnd"/>
      <w:r w:rsidRPr="00641EBF">
        <w:rPr>
          <w:sz w:val="16"/>
        </w:rPr>
        <w:t xml:space="preserve"> and other material -- would have to be mined to collect 3He. It's difficult to get investors to put money into any helium-3 </w:t>
      </w:r>
      <w:proofErr w:type="gramStart"/>
      <w:r w:rsidRPr="00641EBF">
        <w:rPr>
          <w:sz w:val="16"/>
        </w:rPr>
        <w:t>project</w:t>
      </w:r>
      <w:proofErr w:type="gramEnd"/>
      <w:r w:rsidRPr="00641EBF">
        <w:rPr>
          <w:sz w:val="16"/>
        </w:rPr>
        <w:t xml:space="preserve">, Schmitt said. "The folks at the University of Wisconsin have gone a long way in the early definition, or let's say, demonstration, of the physics of helium-3 fusion," he said, "but we are a long way and have to go through a (long) process" before they approach the break-even point where investors' interest will be piqued. The real challenge is proving you can burn 3He </w:t>
      </w:r>
      <w:proofErr w:type="gramStart"/>
      <w:r w:rsidRPr="00641EBF">
        <w:rPr>
          <w:sz w:val="16"/>
        </w:rPr>
        <w:t>At</w:t>
      </w:r>
      <w:proofErr w:type="gramEnd"/>
      <w:r w:rsidRPr="00641EBF">
        <w:rPr>
          <w:sz w:val="16"/>
        </w:rPr>
        <w:t xml:space="preserve"> their lab in Madison, Wisconsin, </w:t>
      </w:r>
      <w:proofErr w:type="spellStart"/>
      <w:r w:rsidRPr="00641EBF">
        <w:rPr>
          <w:sz w:val="16"/>
        </w:rPr>
        <w:t>Kulcinski</w:t>
      </w:r>
      <w:proofErr w:type="spellEnd"/>
      <w:r w:rsidRPr="00641EBF">
        <w:rPr>
          <w:sz w:val="16"/>
        </w:rPr>
        <w:t xml:space="preserve"> and his small team of scientific staff and graduate students have developed a tabletop 3He-powered reactor that can produce a small amount of electricity. They are making progress in producing more energy than when they started more than 25 years ago, but there's still much work to be done. The catch? More energy is used than is produced. As critics often note, the promise of nuclear fusion always seems to be 50 years away. </w:t>
      </w:r>
      <w:proofErr w:type="spellStart"/>
      <w:r w:rsidRPr="00641EBF">
        <w:rPr>
          <w:sz w:val="16"/>
        </w:rPr>
        <w:t>Kulcinski</w:t>
      </w:r>
      <w:proofErr w:type="spellEnd"/>
      <w:r w:rsidRPr="00641EBF">
        <w:rPr>
          <w:sz w:val="16"/>
        </w:rPr>
        <w:t xml:space="preserve"> doesn't have an end date, a breakthrough date, in sight. "I have no doubt that we'll be able to do it," he said. "With talented scientists and engineers around the world, if we really concentrated, we could do this. "Our group, I have all the faith in the world in them, but we're a small group, and we could be at this for a very long time." Not the only reason to go to the moon Schmitt and </w:t>
      </w:r>
      <w:proofErr w:type="spellStart"/>
      <w:r w:rsidRPr="00641EBF">
        <w:rPr>
          <w:sz w:val="16"/>
        </w:rPr>
        <w:t>Kulcinski</w:t>
      </w:r>
      <w:proofErr w:type="spellEnd"/>
      <w:r w:rsidRPr="00641EBF">
        <w:rPr>
          <w:sz w:val="16"/>
        </w:rPr>
        <w:t xml:space="preserve"> wholeheartedly agree on one thing -- 3He is not the only reason to return to the moon. As Schmitt </w:t>
      </w:r>
      <w:proofErr w:type="gramStart"/>
      <w:r w:rsidRPr="00641EBF">
        <w:rPr>
          <w:sz w:val="16"/>
        </w:rPr>
        <w:t>The</w:t>
      </w:r>
      <w:proofErr w:type="gramEnd"/>
      <w:r w:rsidRPr="00641EBF">
        <w:rPr>
          <w:sz w:val="16"/>
        </w:rPr>
        <w:t xml:space="preserve"> main reason to go back is to learn how to live in space and use the moon as a jumping off place for missions to Mars, </w:t>
      </w:r>
      <w:proofErr w:type="spellStart"/>
      <w:r w:rsidRPr="00641EBF">
        <w:rPr>
          <w:sz w:val="16"/>
        </w:rPr>
        <w:t>Kulcinski</w:t>
      </w:r>
      <w:proofErr w:type="spellEnd"/>
      <w:r w:rsidRPr="00641EBF">
        <w:rPr>
          <w:sz w:val="16"/>
        </w:rPr>
        <w:t xml:space="preserve"> said. There are other reasons, they said, including other elements available on the moon and using the lunar surface for telescopes. But Schmitt, who has consulted for </w:t>
      </w:r>
      <w:proofErr w:type="spellStart"/>
      <w:r w:rsidRPr="00641EBF">
        <w:rPr>
          <w:sz w:val="16"/>
        </w:rPr>
        <w:t>Kulcinski's</w:t>
      </w:r>
      <w:proofErr w:type="spellEnd"/>
      <w:r w:rsidRPr="00641EBF">
        <w:rPr>
          <w:sz w:val="16"/>
        </w:rPr>
        <w:t xml:space="preserve"> project since 1985, and the professor think helium-3 has such potential it makes going back a vital mission. After all, it could potentially power the Earth for thousands of years. "You would go to the moon for long-term clean energy," </w:t>
      </w:r>
      <w:proofErr w:type="spellStart"/>
      <w:r w:rsidRPr="00641EBF">
        <w:rPr>
          <w:sz w:val="16"/>
        </w:rPr>
        <w:t>Kulcinski</w:t>
      </w:r>
      <w:proofErr w:type="spellEnd"/>
      <w:r w:rsidRPr="00641EBF">
        <w:rPr>
          <w:sz w:val="16"/>
        </w:rPr>
        <w:t xml:space="preserve"> said, "because this is really an enormous source of energy. </w:t>
      </w:r>
      <w:r w:rsidRPr="00641EBF">
        <w:rPr>
          <w:highlight w:val="cyan"/>
          <w:u w:val="single"/>
        </w:rPr>
        <w:t>There is 10 times more energy there than there ever was in fossil fuel on the Earth</w:t>
      </w:r>
      <w:r w:rsidRPr="00641EBF">
        <w:rPr>
          <w:sz w:val="16"/>
        </w:rPr>
        <w:t>." said, "We've only touched the surface of exploring it."</w:t>
      </w:r>
    </w:p>
    <w:p w14:paraId="7EFE8E1F" w14:textId="77777777" w:rsidR="00B3361B" w:rsidRDefault="00B3361B" w:rsidP="00B3361B">
      <w:pPr>
        <w:pStyle w:val="Heading4"/>
        <w:rPr>
          <w:u w:val="single"/>
        </w:rPr>
      </w:pPr>
      <w:r>
        <w:t xml:space="preserve">Nuclear waste is an existential </w:t>
      </w:r>
      <w:r w:rsidRPr="005A4570">
        <w:t>risk</w:t>
      </w:r>
      <w:r>
        <w:t>, Morris 15</w:t>
      </w:r>
    </w:p>
    <w:p w14:paraId="069F498E" w14:textId="77777777" w:rsidR="00B3361B" w:rsidRPr="00DA2B4B" w:rsidRDefault="00B3361B" w:rsidP="00B3361B">
      <w:r>
        <w:t xml:space="preserve">(Margaret Morris devised the GEO-DMF System for robotically building automated solid rock outer space facilities, which she describes in her book 'Moon Base and Beyond' (Scribal Arts – 2013, "Existential Risk Threatens Human Immortality," </w:t>
      </w:r>
      <w:proofErr w:type="spellStart"/>
      <w:r>
        <w:t>Transhumanity</w:t>
      </w:r>
      <w:proofErr w:type="spellEnd"/>
      <w:r>
        <w:t>, 7-28-2015, https://transhumanity.net/existential-risk-threatens-human-immortality/, Accessed 7-25-2021) [Lynbrook MD]</w:t>
      </w:r>
    </w:p>
    <w:p w14:paraId="27D57DAA" w14:textId="77777777" w:rsidR="00B3361B" w:rsidRPr="00930D8B" w:rsidRDefault="00B3361B" w:rsidP="00B3361B">
      <w:pPr>
        <w:rPr>
          <w:u w:val="single"/>
        </w:rPr>
      </w:pPr>
      <w:r w:rsidRPr="008F370E">
        <w:rPr>
          <w:rStyle w:val="Emphasis"/>
          <w:b w:val="0"/>
          <w:bCs/>
          <w:highlight w:val="cyan"/>
        </w:rPr>
        <w:t>Deadly environmental pollution</w:t>
      </w:r>
      <w:r w:rsidRPr="008F370E">
        <w:rPr>
          <w:sz w:val="16"/>
          <w:highlight w:val="cyan"/>
        </w:rPr>
        <w:t xml:space="preserve"> </w:t>
      </w:r>
      <w:r w:rsidRPr="008F370E">
        <w:rPr>
          <w:rStyle w:val="StyleUnderline"/>
          <w:highlight w:val="cyan"/>
        </w:rPr>
        <w:t>has become an</w:t>
      </w:r>
      <w:r w:rsidRPr="008F370E">
        <w:rPr>
          <w:sz w:val="16"/>
          <w:highlight w:val="cyan"/>
        </w:rPr>
        <w:t xml:space="preserve"> </w:t>
      </w:r>
      <w:r w:rsidRPr="008F370E">
        <w:rPr>
          <w:rStyle w:val="Emphasis"/>
          <w:b w:val="0"/>
          <w:bCs/>
          <w:highlight w:val="cyan"/>
        </w:rPr>
        <w:t>existential risk</w:t>
      </w:r>
      <w:r w:rsidRPr="008F370E">
        <w:rPr>
          <w:sz w:val="16"/>
          <w:highlight w:val="cyan"/>
        </w:rPr>
        <w:t xml:space="preserve"> </w:t>
      </w:r>
      <w:r w:rsidRPr="008F370E">
        <w:rPr>
          <w:rStyle w:val="StyleUnderline"/>
        </w:rPr>
        <w:t>that threatens</w:t>
      </w:r>
      <w:r w:rsidRPr="008F370E">
        <w:rPr>
          <w:sz w:val="16"/>
        </w:rPr>
        <w:t xml:space="preserve"> the prospect not just for </w:t>
      </w:r>
      <w:r w:rsidRPr="008F370E">
        <w:rPr>
          <w:rStyle w:val="StyleUnderline"/>
        </w:rPr>
        <w:t>human immortality</w:t>
      </w:r>
      <w:r w:rsidRPr="008F370E">
        <w:rPr>
          <w:sz w:val="16"/>
        </w:rPr>
        <w:t xml:space="preserve">, but for </w:t>
      </w:r>
      <w:r w:rsidRPr="008F370E">
        <w:rPr>
          <w:rStyle w:val="StyleUnderline"/>
        </w:rPr>
        <w:t>the long-term survival of our species</w:t>
      </w:r>
      <w:r w:rsidRPr="008F370E">
        <w:rPr>
          <w:sz w:val="16"/>
        </w:rPr>
        <w:t xml:space="preserve"> </w:t>
      </w:r>
      <w:r w:rsidRPr="008F370E">
        <w:rPr>
          <w:rStyle w:val="Emphasis"/>
          <w:b w:val="0"/>
          <w:bCs/>
        </w:rPr>
        <w:t>and a great many others</w:t>
      </w:r>
      <w:r w:rsidRPr="008F370E">
        <w:rPr>
          <w:sz w:val="16"/>
        </w:rPr>
        <w:t>. Here we will</w:t>
      </w:r>
      <w:r w:rsidRPr="00DA2B4B">
        <w:rPr>
          <w:sz w:val="16"/>
        </w:rPr>
        <w:t xml:space="preserve"> focus on the </w:t>
      </w:r>
      <w:r w:rsidRPr="008F370E">
        <w:rPr>
          <w:rStyle w:val="Emphasis"/>
          <w:b w:val="0"/>
          <w:bCs/>
          <w:highlight w:val="cyan"/>
        </w:rPr>
        <w:t>nuclear waste</w:t>
      </w:r>
      <w:r w:rsidRPr="00DA2B4B">
        <w:rPr>
          <w:sz w:val="16"/>
        </w:rPr>
        <w:t xml:space="preserve"> aspect of the problem and ways to mitigate it before there </w:t>
      </w:r>
      <w:r w:rsidRPr="008F370E">
        <w:rPr>
          <w:rStyle w:val="StyleUnderline"/>
          <w:highlight w:val="cyan"/>
        </w:rPr>
        <w:t>is a critical tipping point in our global ecosystem</w:t>
      </w:r>
      <w:r w:rsidRPr="008F370E">
        <w:rPr>
          <w:sz w:val="16"/>
          <w:highlight w:val="cyan"/>
        </w:rPr>
        <w:t>.</w:t>
      </w:r>
      <w:r w:rsidRPr="00DA2B4B">
        <w:rPr>
          <w:sz w:val="16"/>
        </w:rPr>
        <w:t xml:space="preserve"> As philosopher Nick Bostrom said in his 2001 paper titled “Existential Risks,” published in the Journal of Evolution and Technology, “</w:t>
      </w:r>
      <w:r w:rsidRPr="008F370E">
        <w:rPr>
          <w:rStyle w:val="Emphasis"/>
          <w:b w:val="0"/>
          <w:bCs/>
          <w:highlight w:val="cyan"/>
        </w:rPr>
        <w:t>Our future</w:t>
      </w:r>
      <w:r w:rsidRPr="00DA2B4B">
        <w:rPr>
          <w:sz w:val="16"/>
        </w:rPr>
        <w:t xml:space="preserve">, and whether we will have a future at all, </w:t>
      </w:r>
      <w:r w:rsidRPr="008F370E">
        <w:rPr>
          <w:rStyle w:val="StyleUnderline"/>
          <w:highlight w:val="cyan"/>
        </w:rPr>
        <w:t>may</w:t>
      </w:r>
      <w:r w:rsidRPr="00DA2B4B">
        <w:rPr>
          <w:rStyle w:val="StyleUnderline"/>
        </w:rPr>
        <w:t xml:space="preserve"> well </w:t>
      </w:r>
      <w:r w:rsidRPr="008F370E">
        <w:rPr>
          <w:rStyle w:val="StyleUnderline"/>
          <w:highlight w:val="cyan"/>
        </w:rPr>
        <w:t xml:space="preserve">be determined by </w:t>
      </w:r>
      <w:r w:rsidRPr="008F370E">
        <w:rPr>
          <w:rStyle w:val="Emphasis"/>
          <w:b w:val="0"/>
          <w:bCs/>
          <w:highlight w:val="cyan"/>
        </w:rPr>
        <w:t>how we deal with these challenges</w:t>
      </w:r>
      <w:r w:rsidRPr="008F370E">
        <w:rPr>
          <w:sz w:val="16"/>
        </w:rPr>
        <w:t xml:space="preserve">.”1 </w:t>
      </w:r>
      <w:r w:rsidRPr="008F370E">
        <w:rPr>
          <w:rStyle w:val="StyleUnderline"/>
        </w:rPr>
        <w:t>Unlike</w:t>
      </w:r>
      <w:r w:rsidRPr="00DA2B4B">
        <w:rPr>
          <w:sz w:val="16"/>
        </w:rPr>
        <w:t xml:space="preserve"> many </w:t>
      </w:r>
      <w:r w:rsidRPr="008F370E">
        <w:rPr>
          <w:rStyle w:val="StyleUnderline"/>
          <w:highlight w:val="cyan"/>
        </w:rPr>
        <w:t>radioactive materials</w:t>
      </w:r>
      <w:r w:rsidRPr="00DA2B4B">
        <w:rPr>
          <w:rStyle w:val="StyleUnderline"/>
        </w:rPr>
        <w:t xml:space="preserve"> that degrade</w:t>
      </w:r>
      <w:r w:rsidRPr="00DA2B4B">
        <w:rPr>
          <w:sz w:val="16"/>
        </w:rPr>
        <w:t xml:space="preserve"> </w:t>
      </w:r>
      <w:proofErr w:type="gramStart"/>
      <w:r w:rsidRPr="00DA2B4B">
        <w:rPr>
          <w:sz w:val="16"/>
        </w:rPr>
        <w:t xml:space="preserve">fairly </w:t>
      </w:r>
      <w:r w:rsidRPr="00DA2B4B">
        <w:rPr>
          <w:rStyle w:val="StyleUnderline"/>
        </w:rPr>
        <w:t>rapidly</w:t>
      </w:r>
      <w:proofErr w:type="gramEnd"/>
      <w:r w:rsidRPr="00DA2B4B">
        <w:rPr>
          <w:sz w:val="16"/>
        </w:rPr>
        <w:t xml:space="preserve">, </w:t>
      </w:r>
      <w:r w:rsidRPr="008F370E">
        <w:rPr>
          <w:rStyle w:val="Emphasis"/>
          <w:b w:val="0"/>
          <w:bCs/>
        </w:rPr>
        <w:t>some</w:t>
      </w:r>
      <w:r w:rsidRPr="00DA2B4B">
        <w:rPr>
          <w:rStyle w:val="Emphasis"/>
        </w:rPr>
        <w:t xml:space="preserve"> </w:t>
      </w:r>
      <w:r w:rsidRPr="00DA2B4B">
        <w:rPr>
          <w:sz w:val="16"/>
        </w:rPr>
        <w:t xml:space="preserve">will </w:t>
      </w:r>
      <w:r w:rsidRPr="008F370E">
        <w:rPr>
          <w:rStyle w:val="Emphasis"/>
          <w:b w:val="0"/>
          <w:bCs/>
          <w:highlight w:val="cyan"/>
        </w:rPr>
        <w:t>remain</w:t>
      </w:r>
      <w:r w:rsidRPr="00DA2B4B">
        <w:rPr>
          <w:sz w:val="16"/>
        </w:rPr>
        <w:t xml:space="preserve"> intensely </w:t>
      </w:r>
      <w:r w:rsidRPr="008F370E">
        <w:rPr>
          <w:rStyle w:val="Emphasis"/>
          <w:b w:val="0"/>
          <w:bCs/>
          <w:highlight w:val="cyan"/>
        </w:rPr>
        <w:t>poisonous for</w:t>
      </w:r>
      <w:r w:rsidRPr="008F370E">
        <w:rPr>
          <w:rStyle w:val="Emphasis"/>
          <w:b w:val="0"/>
          <w:bCs/>
        </w:rPr>
        <w:t xml:space="preserve"> incredibly </w:t>
      </w:r>
      <w:r w:rsidRPr="008F370E">
        <w:rPr>
          <w:rStyle w:val="Emphasis"/>
          <w:b w:val="0"/>
          <w:bCs/>
          <w:highlight w:val="cyan"/>
        </w:rPr>
        <w:t>long periods</w:t>
      </w:r>
      <w:r w:rsidRPr="00DA2B4B">
        <w:rPr>
          <w:sz w:val="16"/>
        </w:rPr>
        <w:t xml:space="preserve">. Plutonium-240 (Pu-240) has a half-life of 6,560 years. The half-life is the time it takes for radioactive decay to decrease by half. </w:t>
      </w:r>
      <w:r w:rsidRPr="00DA2B4B">
        <w:rPr>
          <w:rStyle w:val="StyleUnderline"/>
        </w:rPr>
        <w:t xml:space="preserve">But decay does not occur at an even pace, and </w:t>
      </w:r>
      <w:r w:rsidRPr="008F370E">
        <w:rPr>
          <w:rStyle w:val="StyleUnderline"/>
          <w:highlight w:val="cyan"/>
        </w:rPr>
        <w:t>radioactive isotopes are dangerous</w:t>
      </w:r>
      <w:r w:rsidRPr="00DA2B4B">
        <w:rPr>
          <w:rStyle w:val="StyleUnderline"/>
        </w:rPr>
        <w:t xml:space="preserve"> for much longe</w:t>
      </w:r>
      <w:r w:rsidRPr="00DA2B4B">
        <w:rPr>
          <w:sz w:val="16"/>
        </w:rPr>
        <w:t xml:space="preserve">r – </w:t>
      </w:r>
      <w:r w:rsidRPr="008F370E">
        <w:rPr>
          <w:rStyle w:val="Emphasis"/>
          <w:b w:val="0"/>
          <w:bCs/>
        </w:rPr>
        <w:t>typically 10 to 20 times the length of their half-life</w:t>
      </w:r>
      <w:r w:rsidRPr="008F370E">
        <w:rPr>
          <w:sz w:val="16"/>
        </w:rPr>
        <w:t xml:space="preserve">. Pu-238 has an 88-year </w:t>
      </w:r>
      <w:proofErr w:type="gramStart"/>
      <w:r w:rsidRPr="008F370E">
        <w:rPr>
          <w:sz w:val="16"/>
        </w:rPr>
        <w:t>half-life, and</w:t>
      </w:r>
      <w:proofErr w:type="gramEnd"/>
      <w:r w:rsidRPr="008F370E">
        <w:rPr>
          <w:sz w:val="16"/>
        </w:rPr>
        <w:t xml:space="preserve"> is used for space vehicles despite the frequency of rocket failures. </w:t>
      </w:r>
      <w:r w:rsidRPr="008F370E">
        <w:rPr>
          <w:rStyle w:val="StyleUnderline"/>
        </w:rPr>
        <w:t xml:space="preserve">Any exploding rocket including such cargo </w:t>
      </w:r>
      <w:r w:rsidRPr="008F370E">
        <w:rPr>
          <w:rStyle w:val="Emphasis"/>
          <w:b w:val="0"/>
          <w:bCs/>
        </w:rPr>
        <w:t>spreads pollution far and wide</w:t>
      </w:r>
      <w:r w:rsidRPr="008F370E">
        <w:rPr>
          <w:sz w:val="16"/>
        </w:rPr>
        <w:t>. Pu-239</w:t>
      </w:r>
      <w:r w:rsidRPr="00DA2B4B">
        <w:rPr>
          <w:sz w:val="16"/>
        </w:rPr>
        <w:t xml:space="preserve"> has a half-life of over 24,000 </w:t>
      </w:r>
      <w:proofErr w:type="gramStart"/>
      <w:r w:rsidRPr="00DA2B4B">
        <w:rPr>
          <w:sz w:val="16"/>
        </w:rPr>
        <w:t>years, and</w:t>
      </w:r>
      <w:proofErr w:type="gramEnd"/>
      <w:r w:rsidRPr="00DA2B4B">
        <w:rPr>
          <w:sz w:val="16"/>
        </w:rPr>
        <w:t xml:space="preserve"> will remain radioactive for about a half a million years. But the situation is more complicated because as Pu-239 decays it transforms to uranium-235 (U-235), which has a </w:t>
      </w:r>
      <w:proofErr w:type="spellStart"/>
      <w:r w:rsidRPr="00DA2B4B">
        <w:rPr>
          <w:sz w:val="16"/>
        </w:rPr>
        <w:t>half life</w:t>
      </w:r>
      <w:proofErr w:type="spellEnd"/>
      <w:r w:rsidRPr="00DA2B4B">
        <w:rPr>
          <w:sz w:val="16"/>
        </w:rPr>
        <w:t xml:space="preserve"> of 600 to 700 million years. Iodine-129 has a half-life of 16 million years. Pu-244 has a half-life of 80.8 million years. U-238 has a half-life of 4.5 billion years.2</w:t>
      </w:r>
      <w:r>
        <w:rPr>
          <w:sz w:val="16"/>
        </w:rPr>
        <w:t xml:space="preserve"> </w:t>
      </w:r>
      <w:r w:rsidRPr="00DA2B4B">
        <w:rPr>
          <w:sz w:val="16"/>
        </w:rPr>
        <w:t xml:space="preserve">When taken into the body, isotopes of radioactive plutonium are not fully eliminated and tend to accumulate. </w:t>
      </w:r>
      <w:r w:rsidRPr="00DA2B4B">
        <w:rPr>
          <w:rStyle w:val="StyleUnderline"/>
        </w:rPr>
        <w:t>They are deadly when sufficiently accumulated.</w:t>
      </w:r>
      <w:r w:rsidRPr="00DA2B4B">
        <w:rPr>
          <w:sz w:val="16"/>
        </w:rPr>
        <w:t xml:space="preserve"> Pu-239 was described by its co-discoverer, chemist Glenn Seaborg, as “fiendishly toxic.” In addition to terrible chemical toxicity, plutonium emits ionizing radiation. Pu-239 emits alpha, beta and gamma particles. </w:t>
      </w:r>
      <w:r w:rsidRPr="008F370E">
        <w:rPr>
          <w:rStyle w:val="StyleUnderline"/>
          <w:highlight w:val="cyan"/>
        </w:rPr>
        <w:t>Gamma radiation</w:t>
      </w:r>
      <w:r w:rsidRPr="00DA2B4B">
        <w:rPr>
          <w:rStyle w:val="StyleUnderline"/>
        </w:rPr>
        <w:t xml:space="preserve"> can </w:t>
      </w:r>
      <w:r w:rsidRPr="008F370E">
        <w:rPr>
          <w:rStyle w:val="Emphasis"/>
          <w:b w:val="0"/>
          <w:bCs/>
          <w:highlight w:val="cyan"/>
        </w:rPr>
        <w:t>penetrate the entire body and kill cells</w:t>
      </w:r>
      <w:r w:rsidRPr="008F370E">
        <w:rPr>
          <w:sz w:val="16"/>
          <w:highlight w:val="cyan"/>
        </w:rPr>
        <w:t>.</w:t>
      </w:r>
      <w:r w:rsidRPr="00DA2B4B">
        <w:rPr>
          <w:sz w:val="16"/>
        </w:rPr>
        <w:t xml:space="preserve"> Pu-239 has a robust resonance energy of 0.2 96 electron-volts that can badly damage DNA and produce birth defects that carry over generations.3 The body repairs tissues and </w:t>
      </w:r>
      <w:proofErr w:type="gramStart"/>
      <w:r w:rsidRPr="00DA2B4B">
        <w:rPr>
          <w:sz w:val="16"/>
        </w:rPr>
        <w:t>DNA, but</w:t>
      </w:r>
      <w:proofErr w:type="gramEnd"/>
      <w:r w:rsidRPr="00DA2B4B">
        <w:rPr>
          <w:sz w:val="16"/>
        </w:rPr>
        <w:t xml:space="preserve"> becomes overwhelmed when plutonium concentrates too heavily.</w:t>
      </w:r>
      <w:r>
        <w:rPr>
          <w:sz w:val="16"/>
        </w:rPr>
        <w:t xml:space="preserve"> </w:t>
      </w:r>
      <w:r w:rsidRPr="00DA2B4B">
        <w:rPr>
          <w:sz w:val="16"/>
        </w:rPr>
        <w:t xml:space="preserve">According to a 1975 article in New Scientist Magazine, “But if it is </w:t>
      </w:r>
      <w:r w:rsidRPr="008F370E">
        <w:rPr>
          <w:sz w:val="16"/>
        </w:rPr>
        <w:t xml:space="preserve">inhaled, </w:t>
      </w:r>
      <w:r w:rsidRPr="008F370E">
        <w:rPr>
          <w:rStyle w:val="StyleUnderline"/>
          <w:highlight w:val="cyan"/>
        </w:rPr>
        <w:t>10 micrograms of plutonium</w:t>
      </w:r>
      <w:r w:rsidRPr="008F370E">
        <w:rPr>
          <w:sz w:val="16"/>
        </w:rPr>
        <w:t xml:space="preserve">-239 </w:t>
      </w:r>
      <w:r w:rsidRPr="008F370E">
        <w:rPr>
          <w:rStyle w:val="Emphasis"/>
          <w:b w:val="0"/>
          <w:bCs/>
          <w:highlight w:val="cyan"/>
        </w:rPr>
        <w:t>is likely to cause fatal lung cancer</w:t>
      </w:r>
      <w:r w:rsidRPr="008F370E">
        <w:rPr>
          <w:sz w:val="16"/>
        </w:rPr>
        <w:t xml:space="preserve">.”4 Experts estimate that </w:t>
      </w:r>
      <w:r w:rsidRPr="008F370E">
        <w:rPr>
          <w:rStyle w:val="StyleUnderline"/>
        </w:rPr>
        <w:t xml:space="preserve">Pu-239 is so noxious that </w:t>
      </w:r>
      <w:r w:rsidRPr="008F370E">
        <w:rPr>
          <w:rStyle w:val="Emphasis"/>
          <w:b w:val="0"/>
          <w:bCs/>
          <w:highlight w:val="cyan"/>
        </w:rPr>
        <w:t>only one pound would be enough to kill everyone on our planet</w:t>
      </w:r>
      <w:r w:rsidRPr="008F370E">
        <w:rPr>
          <w:b/>
          <w:bCs/>
          <w:sz w:val="16"/>
        </w:rPr>
        <w:t xml:space="preserve"> </w:t>
      </w:r>
      <w:r w:rsidRPr="008F370E">
        <w:rPr>
          <w:sz w:val="16"/>
        </w:rPr>
        <w:t>if it were so evenly dispersed in the air that everyone inhaled it.5 Although it occurs in nature in ex</w:t>
      </w:r>
      <w:r w:rsidRPr="00DA2B4B">
        <w:rPr>
          <w:sz w:val="16"/>
        </w:rPr>
        <w:t xml:space="preserve">ploding stars, </w:t>
      </w:r>
      <w:r w:rsidRPr="00DA2B4B">
        <w:rPr>
          <w:rStyle w:val="StyleUnderline"/>
        </w:rPr>
        <w:t xml:space="preserve">almost </w:t>
      </w:r>
      <w:r w:rsidRPr="008F370E">
        <w:rPr>
          <w:rStyle w:val="StyleUnderline"/>
          <w:highlight w:val="cyan"/>
        </w:rPr>
        <w:t xml:space="preserve">all plutonium on Earth is </w:t>
      </w:r>
      <w:r w:rsidRPr="005A4570">
        <w:rPr>
          <w:rStyle w:val="StyleUnderline"/>
        </w:rPr>
        <w:t>man-made</w:t>
      </w:r>
      <w:r w:rsidRPr="00DA2B4B">
        <w:rPr>
          <w:sz w:val="16"/>
        </w:rPr>
        <w:t xml:space="preserve"> – </w:t>
      </w:r>
      <w:r w:rsidRPr="008F370E">
        <w:rPr>
          <w:rStyle w:val="StyleUnderline"/>
          <w:highlight w:val="cyan"/>
        </w:rPr>
        <w:t>the product of manufacturing</w:t>
      </w:r>
      <w:r w:rsidRPr="00DA2B4B">
        <w:rPr>
          <w:sz w:val="16"/>
        </w:rPr>
        <w:t xml:space="preserve"> nuclear weapons and </w:t>
      </w:r>
      <w:r w:rsidRPr="008F370E">
        <w:rPr>
          <w:rStyle w:val="Emphasis"/>
          <w:b w:val="0"/>
          <w:bCs/>
          <w:highlight w:val="cyan"/>
        </w:rPr>
        <w:t>energy in nuclear power plants</w:t>
      </w:r>
      <w:r w:rsidRPr="00DA2B4B">
        <w:rPr>
          <w:sz w:val="16"/>
        </w:rPr>
        <w:t>. Of the different forms of nuclear products, deadly Pu-239 is very abundant because it is used to make nuclear weapons and is a by-product of energy production in nuclear reactors. As part of the U.S. weapons program (between 1944 and 1988), 114 tons of Pu-239 was produced in nuclear reactors at the Hanford Works facility, in Washington state, and at the Savannah River Site in South Carolina.6 Large quantities of this u-239 remains at temporary storage facilities at these locations. Hanford stores about 50 million gallons of high-level radioactive nuclear and chemically hazardous wastes in underground storage tanks that were not designed for long-term storage</w:t>
      </w:r>
      <w:r w:rsidRPr="008F370E">
        <w:rPr>
          <w:sz w:val="16"/>
        </w:rPr>
        <w:t xml:space="preserve">. </w:t>
      </w:r>
      <w:r w:rsidRPr="008F370E">
        <w:rPr>
          <w:rStyle w:val="StyleUnderline"/>
        </w:rPr>
        <w:t xml:space="preserve">Roughly a third of these tanks have leaked, </w:t>
      </w:r>
      <w:r w:rsidRPr="008F370E">
        <w:rPr>
          <w:rStyle w:val="Emphasis"/>
          <w:b w:val="0"/>
          <w:bCs/>
        </w:rPr>
        <w:t>so that at least a million gallons of radioactive waste has reached the natural environment</w:t>
      </w:r>
      <w:r w:rsidRPr="008F370E">
        <w:rPr>
          <w:rStyle w:val="StyleUnderline"/>
        </w:rPr>
        <w:t>.</w:t>
      </w:r>
      <w:r w:rsidRPr="008F370E">
        <w:rPr>
          <w:sz w:val="16"/>
        </w:rPr>
        <w:t xml:space="preserve"> Hanford is the most toxic site in the U.S., and among the most toxic places on Earth. </w:t>
      </w:r>
      <w:r w:rsidRPr="008F370E">
        <w:rPr>
          <w:rStyle w:val="StyleUnderline"/>
        </w:rPr>
        <w:t xml:space="preserve">Over 1,000 contaminated sites at Hanford have been identified. Groundwater aquifers are polluted for over 200 square miles beyond Hanford. </w:t>
      </w:r>
      <w:r w:rsidRPr="008F370E">
        <w:rPr>
          <w:sz w:val="16"/>
        </w:rPr>
        <w:t xml:space="preserve">No less than nine pounds of Pu-239 is used to make a working nuclear bomb. As of 2015, a total of 15,695 nuclear weapons are stockpiled by nine countries.7 Some of these weapons are 35 years </w:t>
      </w:r>
      <w:proofErr w:type="gramStart"/>
      <w:r w:rsidRPr="008F370E">
        <w:rPr>
          <w:sz w:val="16"/>
        </w:rPr>
        <w:t>old, but</w:t>
      </w:r>
      <w:proofErr w:type="gramEnd"/>
      <w:r w:rsidRPr="008F370E">
        <w:rPr>
          <w:sz w:val="16"/>
        </w:rPr>
        <w:t xml:space="preserve"> have a shelf-life of only 25 years.8 These aging weapons are undergoing corrosion. oxidation and</w:t>
      </w:r>
      <w:r w:rsidRPr="00DA2B4B">
        <w:rPr>
          <w:sz w:val="16"/>
        </w:rPr>
        <w:t xml:space="preserve"> other detrimental changes, and they must constantly be maintained and upgraded to prevent them from becoming an </w:t>
      </w:r>
      <w:proofErr w:type="spellStart"/>
      <w:r w:rsidRPr="00DA2B4B">
        <w:rPr>
          <w:sz w:val="16"/>
        </w:rPr>
        <w:t>immanent</w:t>
      </w:r>
      <w:proofErr w:type="spellEnd"/>
      <w:r w:rsidRPr="00DA2B4B">
        <w:rPr>
          <w:sz w:val="16"/>
        </w:rPr>
        <w:t xml:space="preserve"> threat to life on Earth. They are primary war targets. The situation emphasizes the need for absolute global peace.</w:t>
      </w:r>
      <w:r>
        <w:rPr>
          <w:sz w:val="16"/>
        </w:rPr>
        <w:t xml:space="preserve"> </w:t>
      </w:r>
      <w:r w:rsidRPr="00DA2B4B">
        <w:rPr>
          <w:sz w:val="16"/>
        </w:rPr>
        <w:t xml:space="preserve">As of 2014, about 435 nuclear power plants have been built in 31 countries around the world.9 A </w:t>
      </w:r>
      <w:r w:rsidRPr="00DA2B4B">
        <w:rPr>
          <w:rStyle w:val="StyleUnderline"/>
        </w:rPr>
        <w:t>great number of radioactive products, including Pu-239, are byproducts of U-235 fission occurring in the fuel rods of those plants with uranium reactors</w:t>
      </w:r>
      <w:r w:rsidRPr="00DA2B4B">
        <w:rPr>
          <w:sz w:val="16"/>
        </w:rPr>
        <w:t xml:space="preserve">. </w:t>
      </w:r>
      <w:r w:rsidRPr="00DA2B4B">
        <w:rPr>
          <w:rStyle w:val="StyleUnderline"/>
        </w:rPr>
        <w:t>In addition to being susceptible to natural disasters and accidents, these nuclear plants are all vulnerable to acts of war</w:t>
      </w:r>
      <w:r w:rsidRPr="00DA2B4B">
        <w:rPr>
          <w:sz w:val="16"/>
        </w:rPr>
        <w:t>. They, too, emphasize the need for absolute global peace.</w:t>
      </w:r>
      <w:r>
        <w:rPr>
          <w:rStyle w:val="Emphasis"/>
        </w:rPr>
        <w:t xml:space="preserve"> </w:t>
      </w:r>
      <w:r w:rsidRPr="00DA2B4B">
        <w:rPr>
          <w:sz w:val="16"/>
        </w:rPr>
        <w:t xml:space="preserve">Many </w:t>
      </w:r>
      <w:r w:rsidRPr="008F370E">
        <w:rPr>
          <w:rStyle w:val="Emphasis"/>
          <w:b w:val="0"/>
          <w:bCs/>
          <w:highlight w:val="cyan"/>
        </w:rPr>
        <w:t>nuclear</w:t>
      </w:r>
      <w:r w:rsidRPr="008F370E">
        <w:rPr>
          <w:rStyle w:val="Emphasis"/>
          <w:b w:val="0"/>
          <w:bCs/>
        </w:rPr>
        <w:t xml:space="preserve"> power </w:t>
      </w:r>
      <w:r w:rsidRPr="008F370E">
        <w:rPr>
          <w:rStyle w:val="Emphasis"/>
          <w:b w:val="0"/>
          <w:bCs/>
          <w:highlight w:val="cyan"/>
        </w:rPr>
        <w:t>plants</w:t>
      </w:r>
      <w:r w:rsidRPr="008F370E">
        <w:rPr>
          <w:sz w:val="16"/>
          <w:highlight w:val="cyan"/>
        </w:rPr>
        <w:t xml:space="preserve"> </w:t>
      </w:r>
      <w:r w:rsidRPr="008F370E">
        <w:rPr>
          <w:rStyle w:val="StyleUnderline"/>
          <w:highlight w:val="cyan"/>
        </w:rPr>
        <w:t>are operating beyond their</w:t>
      </w:r>
      <w:r w:rsidRPr="00DA2B4B">
        <w:rPr>
          <w:rStyle w:val="StyleUnderline"/>
        </w:rPr>
        <w:t xml:space="preserve"> established </w:t>
      </w:r>
      <w:r w:rsidRPr="008F370E">
        <w:rPr>
          <w:rStyle w:val="StyleUnderline"/>
          <w:highlight w:val="cyan"/>
        </w:rPr>
        <w:t>service lives, and storing</w:t>
      </w:r>
      <w:r w:rsidRPr="00DA2B4B">
        <w:rPr>
          <w:rStyle w:val="StyleUnderline"/>
        </w:rPr>
        <w:t xml:space="preserve"> their nuclear </w:t>
      </w:r>
      <w:r w:rsidRPr="008F370E">
        <w:rPr>
          <w:rStyle w:val="StyleUnderline"/>
          <w:highlight w:val="cyan"/>
        </w:rPr>
        <w:t>wastes</w:t>
      </w:r>
      <w:r w:rsidRPr="00DA2B4B">
        <w:rPr>
          <w:rStyle w:val="StyleUnderline"/>
        </w:rPr>
        <w:t xml:space="preserve"> remains highly problematic</w:t>
      </w:r>
      <w:r w:rsidRPr="00DA2B4B">
        <w:rPr>
          <w:sz w:val="16"/>
        </w:rPr>
        <w:t>. No method for the long-term storage of high-level nuclear products was available when industries began producing them to make commercial energy and weapons. Storage remains very precarious, and there is no realistic way to safeguard those that are long-lived. There are 93 different long-lived radioactive elements that are toxic for a minimum of 17,000 years, and the time scale extends for many billions of years of total decay time for some.10</w:t>
      </w:r>
      <w:r>
        <w:rPr>
          <w:sz w:val="16"/>
        </w:rPr>
        <w:t xml:space="preserve"> </w:t>
      </w:r>
      <w:r w:rsidRPr="008F370E">
        <w:rPr>
          <w:rStyle w:val="Emphasis"/>
          <w:b w:val="0"/>
          <w:bCs/>
          <w:highlight w:val="cyan"/>
        </w:rPr>
        <w:t>The U.S. alone</w:t>
      </w:r>
      <w:r w:rsidRPr="008F370E">
        <w:rPr>
          <w:rStyle w:val="StyleUnderline"/>
          <w:highlight w:val="cyan"/>
        </w:rPr>
        <w:t xml:space="preserve"> stores tens of thousands of tons of </w:t>
      </w:r>
      <w:r w:rsidRPr="00E44E2A">
        <w:rPr>
          <w:rStyle w:val="StyleUnderline"/>
        </w:rPr>
        <w:t xml:space="preserve">spent </w:t>
      </w:r>
      <w:r w:rsidRPr="008F370E">
        <w:rPr>
          <w:rStyle w:val="StyleUnderline"/>
          <w:highlight w:val="cyan"/>
        </w:rPr>
        <w:t>fuel containing</w:t>
      </w:r>
      <w:r>
        <w:rPr>
          <w:rStyle w:val="StyleUnderline"/>
          <w:highlight w:val="cyan"/>
        </w:rPr>
        <w:t xml:space="preserve"> [Plutonium]</w:t>
      </w:r>
      <w:r w:rsidRPr="008F370E">
        <w:rPr>
          <w:rStyle w:val="StyleUnderline"/>
        </w:rPr>
        <w:t xml:space="preserve"> Pu-239 and</w:t>
      </w:r>
      <w:r w:rsidRPr="00DA2B4B">
        <w:rPr>
          <w:rStyle w:val="StyleUnderline"/>
        </w:rPr>
        <w:t xml:space="preserve"> other highly radioactive materials from the various reactor cores.</w:t>
      </w:r>
      <w:r w:rsidRPr="00DA2B4B">
        <w:rPr>
          <w:sz w:val="16"/>
        </w:rPr>
        <w:t xml:space="preserve"> The quantity continues to increase worldwide </w:t>
      </w:r>
      <w:proofErr w:type="gramStart"/>
      <w:r w:rsidRPr="00DA2B4B">
        <w:rPr>
          <w:sz w:val="16"/>
        </w:rPr>
        <w:t>as long as</w:t>
      </w:r>
      <w:proofErr w:type="gramEnd"/>
      <w:r w:rsidRPr="00DA2B4B">
        <w:rPr>
          <w:sz w:val="16"/>
        </w:rPr>
        <w:t xml:space="preserve"> the nuclear plants continue to operate. About 1% of spent nuclear fuel is plutonium, and nuclear power provides about 10 percent of the world’s electricity</w:t>
      </w:r>
      <w:r w:rsidRPr="008F370E">
        <w:rPr>
          <w:b/>
          <w:bCs/>
          <w:sz w:val="16"/>
        </w:rPr>
        <w:t xml:space="preserve">. </w:t>
      </w:r>
      <w:r w:rsidRPr="008F370E">
        <w:rPr>
          <w:rStyle w:val="Emphasis"/>
          <w:b w:val="0"/>
          <w:bCs/>
        </w:rPr>
        <w:t xml:space="preserve">A </w:t>
      </w:r>
      <w:r w:rsidRPr="008F370E">
        <w:rPr>
          <w:rStyle w:val="Emphasis"/>
          <w:b w:val="0"/>
          <w:bCs/>
          <w:highlight w:val="cyan"/>
        </w:rPr>
        <w:t>uranium reactor will contain about a ton of plutonium</w:t>
      </w:r>
      <w:r w:rsidRPr="00DA2B4B">
        <w:rPr>
          <w:sz w:val="16"/>
        </w:rPr>
        <w:t xml:space="preserve">. </w:t>
      </w:r>
      <w:r w:rsidRPr="00DA2B4B">
        <w:rPr>
          <w:rStyle w:val="StyleUnderline"/>
        </w:rPr>
        <w:t>These figures provide a rough idea of the enormity of continual global radioactive waste accumulation</w:t>
      </w:r>
      <w:r w:rsidRPr="00DA2B4B">
        <w:rPr>
          <w:sz w:val="16"/>
        </w:rPr>
        <w:t>. Aside from accidents like the Chernobyl disaster (which contaminated 40% of Europe</w:t>
      </w:r>
      <w:r w:rsidRPr="008F370E">
        <w:rPr>
          <w:sz w:val="16"/>
          <w:highlight w:val="cyan"/>
        </w:rPr>
        <w:t xml:space="preserve">), </w:t>
      </w:r>
      <w:r w:rsidRPr="008F370E">
        <w:rPr>
          <w:rStyle w:val="StyleUnderline"/>
          <w:highlight w:val="cyan"/>
        </w:rPr>
        <w:t>dangers include</w:t>
      </w:r>
      <w:r w:rsidRPr="00DA2B4B">
        <w:rPr>
          <w:sz w:val="16"/>
        </w:rPr>
        <w:t xml:space="preserve"> the potential for </w:t>
      </w:r>
      <w:r w:rsidRPr="008F370E">
        <w:rPr>
          <w:rStyle w:val="Emphasis"/>
          <w:b w:val="0"/>
          <w:bCs/>
          <w:highlight w:val="cyan"/>
        </w:rPr>
        <w:t>spontaneous fuel combustion and nuclear meltdown</w:t>
      </w:r>
      <w:r w:rsidRPr="008F370E">
        <w:rPr>
          <w:b/>
          <w:bCs/>
          <w:sz w:val="16"/>
          <w:highlight w:val="cyan"/>
        </w:rPr>
        <w:t xml:space="preserve"> </w:t>
      </w:r>
      <w:r w:rsidRPr="008F370E">
        <w:rPr>
          <w:sz w:val="16"/>
        </w:rPr>
        <w:t>at pools containing spent fuel. The following quote from a National Research Council Panel report provides a rough idea of the growing tonnage build-up of plutonium from commercial nuclear reactors: “New production of commercial reactor plutonium during the first half of the 1990s was about 70 MT [metric tons] per year.”11 At least four to five tons of Pu-239 are known to have been released into the environment during nuclear weapons testing.12 Much of the Pu-239 remains buried underground</w:t>
      </w:r>
      <w:r w:rsidRPr="00DA2B4B">
        <w:rPr>
          <w:sz w:val="16"/>
        </w:rPr>
        <w:t xml:space="preserve"> at the test sites. But some was released into the air </w:t>
      </w:r>
      <w:r w:rsidRPr="008F370E">
        <w:rPr>
          <w:sz w:val="16"/>
        </w:rPr>
        <w:t xml:space="preserve">during atmospheric tests, and some traveled for many miles by way of groundwater after underground tests. </w:t>
      </w:r>
      <w:r w:rsidRPr="008F370E">
        <w:rPr>
          <w:rStyle w:val="Emphasis"/>
          <w:b w:val="0"/>
          <w:bCs/>
        </w:rPr>
        <w:t>About two-thirds of the plutonium in the atmosphere winds up in the oceans, where it tends to sink to their bottoms and challenges sea life.</w:t>
      </w:r>
      <w:r w:rsidRPr="008F370E">
        <w:rPr>
          <w:b/>
          <w:bCs/>
          <w:sz w:val="16"/>
        </w:rPr>
        <w:t xml:space="preserve"> </w:t>
      </w:r>
      <w:r w:rsidRPr="008F370E">
        <w:rPr>
          <w:rStyle w:val="StyleUnderline"/>
        </w:rPr>
        <w:t xml:space="preserve">The polluted sediment is disturbed and redistributed by underwater tsunamis, earthquakes, </w:t>
      </w:r>
      <w:proofErr w:type="gramStart"/>
      <w:r w:rsidRPr="008F370E">
        <w:rPr>
          <w:rStyle w:val="StyleUnderline"/>
        </w:rPr>
        <w:t>volcanoes</w:t>
      </w:r>
      <w:proofErr w:type="gramEnd"/>
      <w:r w:rsidRPr="008F370E">
        <w:rPr>
          <w:rStyle w:val="StyleUnderline"/>
        </w:rPr>
        <w:t xml:space="preserve"> and enormous landslides.</w:t>
      </w:r>
    </w:p>
    <w:p w14:paraId="4442BB9F" w14:textId="77777777" w:rsidR="00B3361B" w:rsidRPr="005053F9" w:rsidRDefault="00B3361B" w:rsidP="00B3361B">
      <w:pPr>
        <w:pStyle w:val="Heading4"/>
        <w:shd w:val="clear" w:color="auto" w:fill="FFFFFF"/>
        <w:spacing w:line="308" w:lineRule="atLeast"/>
        <w:rPr>
          <w:rFonts w:asciiTheme="minorHAnsi" w:eastAsia="Times New Roman" w:hAnsiTheme="minorHAnsi" w:cstheme="minorHAnsi"/>
          <w:lang w:val="fr-FR"/>
        </w:rPr>
      </w:pPr>
      <w:proofErr w:type="spellStart"/>
      <w:r w:rsidRPr="005053F9">
        <w:rPr>
          <w:rFonts w:asciiTheme="minorHAnsi" w:eastAsia="Times New Roman" w:hAnsiTheme="minorHAnsi" w:cstheme="minorHAnsi"/>
          <w:lang w:val="fr-FR"/>
        </w:rPr>
        <w:t>Climate</w:t>
      </w:r>
      <w:proofErr w:type="spellEnd"/>
      <w:r w:rsidRPr="005053F9">
        <w:rPr>
          <w:rFonts w:asciiTheme="minorHAnsi" w:eastAsia="Times New Roman" w:hAnsiTheme="minorHAnsi" w:cstheme="minorHAnsi"/>
          <w:lang w:val="fr-FR"/>
        </w:rPr>
        <w:t xml:space="preserve"> change causes extinction, </w:t>
      </w:r>
      <w:proofErr w:type="spellStart"/>
      <w:r w:rsidRPr="005053F9">
        <w:rPr>
          <w:rFonts w:asciiTheme="minorHAnsi" w:eastAsia="Times New Roman" w:hAnsiTheme="minorHAnsi" w:cstheme="minorHAnsi"/>
          <w:lang w:val="fr-FR"/>
        </w:rPr>
        <w:t>Ru</w:t>
      </w:r>
      <w:r>
        <w:rPr>
          <w:rFonts w:asciiTheme="minorHAnsi" w:eastAsia="Times New Roman" w:hAnsiTheme="minorHAnsi" w:cstheme="minorHAnsi"/>
          <w:lang w:val="fr-FR"/>
        </w:rPr>
        <w:t>iter</w:t>
      </w:r>
      <w:proofErr w:type="spellEnd"/>
      <w:r>
        <w:rPr>
          <w:rFonts w:asciiTheme="minorHAnsi" w:eastAsia="Times New Roman" w:hAnsiTheme="minorHAnsi" w:cstheme="minorHAnsi"/>
          <w:lang w:val="fr-FR"/>
        </w:rPr>
        <w:t xml:space="preserve"> 17</w:t>
      </w:r>
    </w:p>
    <w:p w14:paraId="4F24ACEF" w14:textId="77777777" w:rsidR="00B3361B" w:rsidRPr="005053F9" w:rsidRDefault="00B3361B" w:rsidP="00B3361B">
      <w:pPr>
        <w:rPr>
          <w:sz w:val="24"/>
        </w:rPr>
      </w:pPr>
      <w:r>
        <w:t>(</w:t>
      </w:r>
      <w:r w:rsidRPr="005053F9">
        <w:t xml:space="preserve">Zach Ruiter, environmental reporter for Now Toronto and </w:t>
      </w:r>
      <w:proofErr w:type="spellStart"/>
      <w:r w:rsidRPr="005053F9">
        <w:t>Torontoist</w:t>
      </w:r>
      <w:proofErr w:type="spellEnd"/>
      <w:r w:rsidRPr="005053F9">
        <w:t xml:space="preserve">, citing 15, 364 scientists from 184 countries in ‘World Scientists’ Warning to Humanity: A Second Notice’, 11-22-17, “Are we headed for near-term human extinction?” </w:t>
      </w:r>
      <w:hyperlink r:id="rId7" w:history="1">
        <w:r w:rsidRPr="00B212BA">
          <w:rPr>
            <w:rStyle w:val="Hyperlink"/>
          </w:rPr>
          <w:t>https://nowtoronto.com/news/are-we-headed-for-near-term-human-extinction/</w:t>
        </w:r>
      </w:hyperlink>
      <w:r>
        <w:t>)</w:t>
      </w:r>
    </w:p>
    <w:p w14:paraId="347A0161" w14:textId="420D5FF4" w:rsidR="00B3361B" w:rsidRPr="00B3361B" w:rsidRDefault="00B3361B" w:rsidP="00B3361B">
      <w:pPr>
        <w:rPr>
          <w:sz w:val="16"/>
        </w:rPr>
      </w:pPr>
      <w:r w:rsidRPr="005053F9">
        <w:rPr>
          <w:rStyle w:val="underline"/>
          <w:rFonts w:asciiTheme="minorHAnsi" w:hAnsiTheme="minorHAnsi" w:cstheme="minorHAnsi"/>
          <w:sz w:val="16"/>
        </w:rPr>
        <w:t xml:space="preserve">A “warning to humanity” raising the </w:t>
      </w:r>
      <w:proofErr w:type="spellStart"/>
      <w:r w:rsidRPr="005053F9">
        <w:rPr>
          <w:rStyle w:val="underline"/>
          <w:rFonts w:asciiTheme="minorHAnsi" w:hAnsiTheme="minorHAnsi" w:cstheme="minorHAnsi"/>
          <w:sz w:val="16"/>
        </w:rPr>
        <w:t>spectre</w:t>
      </w:r>
      <w:proofErr w:type="spellEnd"/>
      <w:r w:rsidRPr="005053F9">
        <w:rPr>
          <w:rStyle w:val="underline"/>
          <w:rFonts w:asciiTheme="minorHAnsi" w:hAnsiTheme="minorHAnsi" w:cstheme="minorHAnsi"/>
          <w:sz w:val="16"/>
        </w:rPr>
        <w:t xml:space="preserve"> “of</w:t>
      </w:r>
      <w:r w:rsidRPr="005053F9">
        <w:rPr>
          <w:sz w:val="16"/>
        </w:rPr>
        <w:t xml:space="preserve"> potentially </w:t>
      </w:r>
      <w:r w:rsidRPr="005053F9">
        <w:rPr>
          <w:rStyle w:val="underline"/>
          <w:rFonts w:asciiTheme="minorHAnsi" w:hAnsiTheme="minorHAnsi" w:cstheme="minorHAnsi"/>
          <w:bCs/>
          <w:sz w:val="16"/>
        </w:rPr>
        <w:t>catastrophic climate change</w:t>
      </w:r>
      <w:r w:rsidRPr="005053F9">
        <w:rPr>
          <w:sz w:val="16"/>
        </w:rPr>
        <w:t xml:space="preserve">... </w:t>
      </w:r>
      <w:r w:rsidRPr="005053F9">
        <w:rPr>
          <w:rStyle w:val="underline"/>
          <w:rFonts w:asciiTheme="minorHAnsi" w:hAnsiTheme="minorHAnsi" w:cstheme="minorHAnsi"/>
          <w:sz w:val="16"/>
        </w:rPr>
        <w:t>from burning fossil fuels, deforestation and agricultural production</w:t>
      </w:r>
      <w:r w:rsidRPr="005053F9">
        <w:rPr>
          <w:sz w:val="16"/>
        </w:rPr>
        <w:t xml:space="preserve"> – particularly from farming ruminants for meat consumption,” was published in the journal </w:t>
      </w:r>
      <w:proofErr w:type="spellStart"/>
      <w:r w:rsidRPr="005053F9">
        <w:rPr>
          <w:sz w:val="16"/>
        </w:rPr>
        <w:t>BioScience</w:t>
      </w:r>
      <w:proofErr w:type="spellEnd"/>
      <w:r w:rsidRPr="005053F9">
        <w:rPr>
          <w:sz w:val="16"/>
        </w:rPr>
        <w:t xml:space="preserve"> last week. </w:t>
      </w:r>
      <w:r w:rsidRPr="005053F9">
        <w:rPr>
          <w:rStyle w:val="underline"/>
          <w:rFonts w:asciiTheme="minorHAnsi" w:hAnsiTheme="minorHAnsi" w:cstheme="minorHAnsi"/>
          <w:sz w:val="16"/>
        </w:rPr>
        <w:t>More than 15,000</w:t>
      </w:r>
      <w:r w:rsidRPr="005053F9">
        <w:rPr>
          <w:sz w:val="16"/>
        </w:rPr>
        <w:t xml:space="preserve"> scientists from 184 countries </w:t>
      </w:r>
      <w:r w:rsidRPr="005053F9">
        <w:rPr>
          <w:rStyle w:val="underline"/>
          <w:rFonts w:asciiTheme="minorHAnsi" w:hAnsiTheme="minorHAnsi" w:cstheme="minorHAnsi"/>
          <w:sz w:val="16"/>
        </w:rPr>
        <w:t>endorsed the caution</w:t>
      </w:r>
      <w:r w:rsidRPr="005053F9">
        <w:rPr>
          <w:sz w:val="16"/>
        </w:rPr>
        <w:t xml:space="preserve">, which comes on the 25th anniversary of a letter released by the Union of Concerned Scientists in 1992, </w:t>
      </w:r>
      <w:r w:rsidRPr="005053F9">
        <w:rPr>
          <w:rStyle w:val="underline"/>
          <w:rFonts w:asciiTheme="minorHAnsi" w:hAnsiTheme="minorHAnsi" w:cstheme="minorHAnsi"/>
          <w:sz w:val="16"/>
        </w:rPr>
        <w:t>advising that “a great change in our stewardship of the earth and the life on it is required</w:t>
      </w:r>
      <w:r w:rsidRPr="005053F9">
        <w:rPr>
          <w:sz w:val="16"/>
        </w:rPr>
        <w:t xml:space="preserve">, if vast human misery is to be avoided.” A quarter century on, what gets lost in the dichotomy between climate change believers and deniers is that inaction and avoidance in our daily lives are forms of denial, too. And what </w:t>
      </w:r>
      <w:r w:rsidRPr="005053F9">
        <w:rPr>
          <w:rStyle w:val="underline"/>
          <w:rFonts w:asciiTheme="minorHAnsi" w:hAnsiTheme="minorHAnsi" w:cstheme="minorHAnsi"/>
          <w:sz w:val="16"/>
        </w:rPr>
        <w:t>most of us are collectively denying</w:t>
      </w:r>
      <w:r w:rsidRPr="005053F9">
        <w:rPr>
          <w:sz w:val="16"/>
        </w:rPr>
        <w:t xml:space="preserve"> is the </w:t>
      </w:r>
      <w:r w:rsidRPr="005053F9">
        <w:rPr>
          <w:rStyle w:val="underline"/>
          <w:rFonts w:asciiTheme="minorHAnsi" w:hAnsiTheme="minorHAnsi" w:cstheme="minorHAnsi"/>
          <w:highlight w:val="cyan"/>
          <w:u w:val="single"/>
        </w:rPr>
        <w:t>mounting</w:t>
      </w:r>
      <w:r w:rsidRPr="005053F9">
        <w:rPr>
          <w:rStyle w:val="underline"/>
          <w:rFonts w:asciiTheme="minorHAnsi" w:hAnsiTheme="minorHAnsi" w:cstheme="minorHAnsi"/>
          <w:b/>
          <w:bCs/>
          <w:highlight w:val="cyan"/>
          <w:u w:val="single"/>
        </w:rPr>
        <w:t xml:space="preserve"> </w:t>
      </w:r>
      <w:r w:rsidRPr="005053F9">
        <w:rPr>
          <w:rStyle w:val="underline"/>
          <w:rFonts w:asciiTheme="minorHAnsi" w:hAnsiTheme="minorHAnsi" w:cstheme="minorHAnsi"/>
          <w:highlight w:val="cyan"/>
          <w:u w:val="single"/>
        </w:rPr>
        <w:t>evidence</w:t>
      </w:r>
      <w:r w:rsidRPr="005053F9">
        <w:rPr>
          <w:sz w:val="16"/>
        </w:rPr>
        <w:t xml:space="preserve"> </w:t>
      </w:r>
      <w:r w:rsidRPr="005053F9">
        <w:rPr>
          <w:rStyle w:val="underline"/>
          <w:rFonts w:asciiTheme="minorHAnsi" w:hAnsiTheme="minorHAnsi" w:cstheme="minorHAnsi"/>
          <w:sz w:val="16"/>
        </w:rPr>
        <w:t xml:space="preserve">that </w:t>
      </w:r>
      <w:r w:rsidRPr="005053F9">
        <w:rPr>
          <w:rStyle w:val="underline"/>
          <w:rFonts w:asciiTheme="minorHAnsi" w:hAnsiTheme="minorHAnsi" w:cstheme="minorHAnsi"/>
          <w:bCs/>
          <w:highlight w:val="cyan"/>
          <w:u w:val="single"/>
        </w:rPr>
        <w:t>points</w:t>
      </w:r>
      <w:r w:rsidRPr="005053F9">
        <w:rPr>
          <w:rStyle w:val="underline"/>
          <w:rFonts w:asciiTheme="minorHAnsi" w:hAnsiTheme="minorHAnsi" w:cstheme="minorHAnsi"/>
          <w:b/>
          <w:highlight w:val="cyan"/>
          <w:u w:val="single"/>
        </w:rPr>
        <w:t xml:space="preserve"> </w:t>
      </w:r>
      <w:r w:rsidRPr="005053F9">
        <w:rPr>
          <w:rStyle w:val="underline"/>
          <w:rFonts w:asciiTheme="minorHAnsi" w:hAnsiTheme="minorHAnsi" w:cstheme="minorHAnsi"/>
          <w:bCs/>
          <w:highlight w:val="cyan"/>
          <w:u w:val="single"/>
        </w:rPr>
        <w:t>to</w:t>
      </w:r>
      <w:r w:rsidRPr="005053F9">
        <w:rPr>
          <w:sz w:val="16"/>
        </w:rPr>
        <w:t xml:space="preserve"> a worst-case scenario unfolding of </w:t>
      </w:r>
      <w:r w:rsidRPr="005053F9">
        <w:rPr>
          <w:rStyle w:val="underline"/>
          <w:rFonts w:asciiTheme="minorHAnsi" w:hAnsiTheme="minorHAnsi" w:cstheme="minorHAnsi"/>
          <w:highlight w:val="cyan"/>
          <w:u w:val="single"/>
        </w:rPr>
        <w:t>near-term human extinction.</w:t>
      </w:r>
      <w:r w:rsidRPr="005053F9">
        <w:rPr>
          <w:sz w:val="16"/>
        </w:rPr>
        <w:t xml:space="preserve"> Exponential climate change </w:t>
      </w:r>
      <w:proofErr w:type="gramStart"/>
      <w:r w:rsidRPr="005053F9">
        <w:rPr>
          <w:rStyle w:val="underline"/>
          <w:rFonts w:asciiTheme="minorHAnsi" w:hAnsiTheme="minorHAnsi" w:cstheme="minorHAnsi"/>
          <w:sz w:val="16"/>
        </w:rPr>
        <w:t>In</w:t>
      </w:r>
      <w:proofErr w:type="gramEnd"/>
      <w:r w:rsidRPr="005053F9">
        <w:rPr>
          <w:rStyle w:val="underline"/>
          <w:rFonts w:asciiTheme="minorHAnsi" w:hAnsiTheme="minorHAnsi" w:cstheme="minorHAnsi"/>
          <w:sz w:val="16"/>
        </w:rPr>
        <w:t xml:space="preserve"> 2015, 195 countries signed the Paris Climate Agreement</w:t>
      </w:r>
      <w:r w:rsidRPr="005053F9">
        <w:rPr>
          <w:sz w:val="16"/>
        </w:rPr>
        <w:t xml:space="preserve"> to limit the rise in global temperature to below 2 degrees Celsius to avoid dangerous climate change. </w:t>
      </w:r>
      <w:r w:rsidRPr="005053F9">
        <w:rPr>
          <w:rStyle w:val="underline"/>
          <w:rFonts w:asciiTheme="minorHAnsi" w:hAnsiTheme="minorHAnsi" w:cstheme="minorHAnsi"/>
          <w:sz w:val="16"/>
        </w:rPr>
        <w:t>But none of the major industrialized countries that signed</w:t>
      </w:r>
      <w:r w:rsidRPr="005053F9">
        <w:rPr>
          <w:sz w:val="16"/>
        </w:rPr>
        <w:t xml:space="preserve"> the agreement </w:t>
      </w:r>
      <w:r w:rsidRPr="005053F9">
        <w:rPr>
          <w:rStyle w:val="underline"/>
          <w:rFonts w:asciiTheme="minorHAnsi" w:hAnsiTheme="minorHAnsi" w:cstheme="minorHAnsi"/>
          <w:sz w:val="16"/>
        </w:rPr>
        <w:t>are</w:t>
      </w:r>
      <w:r w:rsidRPr="005053F9">
        <w:rPr>
          <w:sz w:val="16"/>
        </w:rPr>
        <w:t xml:space="preserve"> currently </w:t>
      </w:r>
      <w:r w:rsidRPr="005053F9">
        <w:rPr>
          <w:rStyle w:val="underline"/>
          <w:rFonts w:asciiTheme="minorHAnsi" w:hAnsiTheme="minorHAnsi" w:cstheme="minorHAnsi"/>
          <w:sz w:val="16"/>
        </w:rPr>
        <w:t>on track to meet the non-binding targets</w:t>
      </w:r>
      <w:r w:rsidRPr="005053F9">
        <w:rPr>
          <w:sz w:val="16"/>
        </w:rPr>
        <w:t xml:space="preserve">. The Trump administration has indicated the United States will withdraw from the agreement entirely. In July, a study in the peer-reviewed journal, Proceedings </w:t>
      </w:r>
      <w:proofErr w:type="gramStart"/>
      <w:r w:rsidRPr="005053F9">
        <w:rPr>
          <w:sz w:val="16"/>
        </w:rPr>
        <w:t>Of</w:t>
      </w:r>
      <w:proofErr w:type="gramEnd"/>
      <w:r w:rsidRPr="005053F9">
        <w:rPr>
          <w:sz w:val="16"/>
        </w:rPr>
        <w:t xml:space="preserve"> The National Academy Of Sciences Of The United States Of America, claimed </w:t>
      </w:r>
      <w:r w:rsidRPr="005053F9">
        <w:rPr>
          <w:u w:val="single"/>
        </w:rPr>
        <w:t>“</w:t>
      </w:r>
      <w:r w:rsidRPr="005053F9">
        <w:rPr>
          <w:rStyle w:val="underline"/>
          <w:rFonts w:asciiTheme="minorHAnsi" w:hAnsiTheme="minorHAnsi" w:cstheme="minorHAnsi"/>
          <w:u w:val="single"/>
        </w:rPr>
        <w:t xml:space="preserve">biological annihilation via the ongoing </w:t>
      </w:r>
      <w:r w:rsidRPr="005053F9">
        <w:rPr>
          <w:rStyle w:val="Strong"/>
          <w:rFonts w:asciiTheme="minorHAnsi" w:hAnsiTheme="minorHAnsi" w:cstheme="minorHAnsi"/>
        </w:rPr>
        <w:t>sixth mass extinction</w:t>
      </w:r>
      <w:r w:rsidRPr="005053F9">
        <w:rPr>
          <w:rStyle w:val="underline"/>
          <w:rFonts w:asciiTheme="minorHAnsi" w:hAnsiTheme="minorHAnsi" w:cstheme="minorHAnsi"/>
          <w:u w:val="single"/>
        </w:rPr>
        <w:t>”</w:t>
      </w:r>
      <w:r w:rsidRPr="005053F9">
        <w:rPr>
          <w:u w:val="single"/>
        </w:rPr>
        <w:t xml:space="preserve"> is underway.</w:t>
      </w:r>
      <w:r w:rsidRPr="005053F9">
        <w:rPr>
          <w:sz w:val="16"/>
        </w:rPr>
        <w:t xml:space="preserve"> And that “</w:t>
      </w:r>
      <w:r w:rsidRPr="005053F9">
        <w:rPr>
          <w:rStyle w:val="underline"/>
          <w:rFonts w:asciiTheme="minorHAnsi" w:hAnsiTheme="minorHAnsi" w:cstheme="minorHAnsi"/>
          <w:u w:val="single"/>
        </w:rPr>
        <w:t>all signs point to ever more powerful assaults on biodiversity in the next two decades, painting a dismal picture of the future of life, including human life</w:t>
      </w:r>
      <w:r w:rsidRPr="005053F9">
        <w:rPr>
          <w:sz w:val="16"/>
        </w:rPr>
        <w:t xml:space="preserve">,” the study states. According to scientists, </w:t>
      </w:r>
      <w:proofErr w:type="gramStart"/>
      <w:r w:rsidRPr="005053F9">
        <w:rPr>
          <w:rStyle w:val="underline"/>
          <w:rFonts w:asciiTheme="minorHAnsi" w:hAnsiTheme="minorHAnsi" w:cstheme="minorHAnsi"/>
          <w:bCs/>
          <w:highlight w:val="cyan"/>
          <w:u w:val="single"/>
        </w:rPr>
        <w:t>the majority of</w:t>
      </w:r>
      <w:proofErr w:type="gramEnd"/>
      <w:r w:rsidRPr="005053F9">
        <w:rPr>
          <w:rStyle w:val="underline"/>
          <w:rFonts w:asciiTheme="minorHAnsi" w:hAnsiTheme="minorHAnsi" w:cstheme="minorHAnsi"/>
          <w:bCs/>
          <w:highlight w:val="cyan"/>
          <w:u w:val="single"/>
        </w:rPr>
        <w:t xml:space="preserve"> previous mass extinctions in the geologic record were characterized by abrupt warming</w:t>
      </w:r>
      <w:r w:rsidRPr="005053F9">
        <w:rPr>
          <w:rStyle w:val="underline"/>
          <w:rFonts w:asciiTheme="minorHAnsi" w:hAnsiTheme="minorHAnsi" w:cstheme="minorHAnsi"/>
          <w:u w:val="single"/>
        </w:rPr>
        <w:t xml:space="preserve"> between 6 to 7 degrees Celsius</w:t>
      </w:r>
      <w:r w:rsidRPr="005053F9">
        <w:rPr>
          <w:sz w:val="16"/>
        </w:rPr>
        <w:t xml:space="preserve">. </w:t>
      </w:r>
      <w:r w:rsidRPr="005053F9">
        <w:rPr>
          <w:rStyle w:val="underline"/>
          <w:rFonts w:asciiTheme="minorHAnsi" w:hAnsiTheme="minorHAnsi" w:cstheme="minorHAnsi"/>
          <w:u w:val="single"/>
        </w:rPr>
        <w:t>As recently as 2009,</w:t>
      </w:r>
      <w:r w:rsidRPr="005053F9">
        <w:rPr>
          <w:sz w:val="16"/>
        </w:rPr>
        <w:t xml:space="preserve"> British </w:t>
      </w:r>
      <w:r w:rsidRPr="005053F9">
        <w:rPr>
          <w:bCs/>
          <w:u w:val="single"/>
        </w:rPr>
        <w:t xml:space="preserve">government </w:t>
      </w:r>
      <w:r w:rsidRPr="005053F9">
        <w:rPr>
          <w:rStyle w:val="underline"/>
          <w:rFonts w:asciiTheme="minorHAnsi" w:hAnsiTheme="minorHAnsi" w:cstheme="minorHAnsi"/>
          <w:bCs/>
          <w:u w:val="single"/>
        </w:rPr>
        <w:t xml:space="preserve">scientists warned of a possible catastrophic </w:t>
      </w:r>
      <w:r w:rsidRPr="005053F9">
        <w:rPr>
          <w:rStyle w:val="Strong"/>
          <w:rFonts w:asciiTheme="minorHAnsi" w:hAnsiTheme="minorHAnsi" w:cstheme="minorHAnsi"/>
        </w:rPr>
        <w:t>4</w:t>
      </w:r>
      <w:r w:rsidRPr="005053F9">
        <w:rPr>
          <w:bCs/>
          <w:u w:val="single"/>
        </w:rPr>
        <w:t xml:space="preserve"> </w:t>
      </w:r>
      <w:r w:rsidRPr="005053F9">
        <w:rPr>
          <w:rStyle w:val="underline"/>
          <w:rFonts w:asciiTheme="minorHAnsi" w:hAnsiTheme="minorHAnsi" w:cstheme="minorHAnsi"/>
          <w:bCs/>
          <w:u w:val="single"/>
        </w:rPr>
        <w:t>degrees Celsius global temperature increase by 2060</w:t>
      </w:r>
      <w:r w:rsidRPr="005053F9">
        <w:rPr>
          <w:bCs/>
          <w:u w:val="single"/>
        </w:rPr>
        <w:t>.</w:t>
      </w:r>
      <w:r w:rsidRPr="005053F9">
        <w:rPr>
          <w:sz w:val="16"/>
        </w:rPr>
        <w:t xml:space="preserve"> As Howard Lee wrote in the Guardian in August, “</w:t>
      </w:r>
      <w:r w:rsidRPr="005053F9">
        <w:rPr>
          <w:rStyle w:val="underline"/>
          <w:rFonts w:asciiTheme="minorHAnsi" w:hAnsiTheme="minorHAnsi" w:cstheme="minorHAnsi"/>
          <w:bCs/>
          <w:highlight w:val="cyan"/>
          <w:u w:val="single"/>
        </w:rPr>
        <w:t>Geologically fast build-up of</w:t>
      </w:r>
      <w:r>
        <w:rPr>
          <w:rStyle w:val="underline"/>
          <w:rFonts w:asciiTheme="minorHAnsi" w:hAnsiTheme="minorHAnsi" w:cstheme="minorHAnsi"/>
          <w:bCs/>
          <w:highlight w:val="cyan"/>
          <w:u w:val="single"/>
        </w:rPr>
        <w:t xml:space="preserve"> g</w:t>
      </w:r>
      <w:r w:rsidRPr="005053F9">
        <w:rPr>
          <w:rStyle w:val="underline"/>
          <w:rFonts w:asciiTheme="minorHAnsi" w:hAnsiTheme="minorHAnsi" w:cstheme="minorHAnsi"/>
          <w:bCs/>
          <w:highlight w:val="cyan"/>
          <w:u w:val="single"/>
        </w:rPr>
        <w:t>ree</w:t>
      </w:r>
      <w:r>
        <w:rPr>
          <w:rStyle w:val="underline"/>
          <w:rFonts w:asciiTheme="minorHAnsi" w:hAnsiTheme="minorHAnsi" w:cstheme="minorHAnsi"/>
          <w:bCs/>
          <w:highlight w:val="cyan"/>
          <w:u w:val="single"/>
        </w:rPr>
        <w:t>nh</w:t>
      </w:r>
      <w:r w:rsidRPr="005053F9">
        <w:rPr>
          <w:rStyle w:val="underline"/>
          <w:rFonts w:asciiTheme="minorHAnsi" w:hAnsiTheme="minorHAnsi" w:cstheme="minorHAnsi"/>
          <w:bCs/>
          <w:highlight w:val="cyan"/>
          <w:u w:val="single"/>
        </w:rPr>
        <w:t>ouse</w:t>
      </w:r>
      <w:r>
        <w:rPr>
          <w:rStyle w:val="underline"/>
          <w:rFonts w:asciiTheme="minorHAnsi" w:hAnsiTheme="minorHAnsi" w:cstheme="minorHAnsi"/>
          <w:bCs/>
          <w:highlight w:val="cyan"/>
          <w:u w:val="single"/>
        </w:rPr>
        <w:t xml:space="preserve"> gas</w:t>
      </w:r>
      <w:r w:rsidRPr="005053F9">
        <w:rPr>
          <w:rStyle w:val="underline"/>
          <w:rFonts w:asciiTheme="minorHAnsi" w:hAnsiTheme="minorHAnsi" w:cstheme="minorHAnsi"/>
          <w:bCs/>
          <w:highlight w:val="cyan"/>
          <w:u w:val="single"/>
        </w:rPr>
        <w:t xml:space="preserve"> linked to </w:t>
      </w:r>
      <w:r w:rsidRPr="005053F9">
        <w:rPr>
          <w:rStyle w:val="Strong"/>
          <w:rFonts w:asciiTheme="minorHAnsi" w:hAnsiTheme="minorHAnsi" w:cstheme="minorHAnsi"/>
          <w:highlight w:val="cyan"/>
        </w:rPr>
        <w:t>warmin</w:t>
      </w:r>
      <w:r>
        <w:rPr>
          <w:rStyle w:val="Strong"/>
          <w:rFonts w:asciiTheme="minorHAnsi" w:hAnsiTheme="minorHAnsi" w:cstheme="minorHAnsi"/>
          <w:highlight w:val="cyan"/>
        </w:rPr>
        <w:t>g,</w:t>
      </w:r>
      <w:r w:rsidRPr="005053F9">
        <w:rPr>
          <w:rStyle w:val="underline"/>
          <w:rFonts w:asciiTheme="minorHAnsi" w:hAnsiTheme="minorHAnsi" w:cstheme="minorHAnsi"/>
          <w:b/>
          <w:highlight w:val="cyan"/>
          <w:u w:val="single"/>
        </w:rPr>
        <w:t xml:space="preserve"> </w:t>
      </w:r>
      <w:r w:rsidRPr="005053F9">
        <w:rPr>
          <w:rStyle w:val="Strong"/>
          <w:rFonts w:asciiTheme="minorHAnsi" w:hAnsiTheme="minorHAnsi" w:cstheme="minorHAnsi"/>
          <w:highlight w:val="cyan"/>
        </w:rPr>
        <w:t>rising sea-levels</w:t>
      </w:r>
      <w:r w:rsidRPr="005053F9">
        <w:rPr>
          <w:bCs/>
          <w:highlight w:val="cyan"/>
          <w:u w:val="single"/>
        </w:rPr>
        <w:t xml:space="preserve">, </w:t>
      </w:r>
      <w:r w:rsidRPr="005053F9">
        <w:rPr>
          <w:rStyle w:val="underline"/>
          <w:rFonts w:asciiTheme="minorHAnsi" w:hAnsiTheme="minorHAnsi" w:cstheme="minorHAnsi"/>
          <w:bCs/>
          <w:highlight w:val="cyan"/>
          <w:u w:val="single"/>
        </w:rPr>
        <w:t xml:space="preserve">widespread oxygen-starved </w:t>
      </w:r>
      <w:r w:rsidRPr="005053F9">
        <w:rPr>
          <w:rStyle w:val="Strong"/>
          <w:rFonts w:asciiTheme="minorHAnsi" w:hAnsiTheme="minorHAnsi" w:cstheme="minorHAnsi"/>
          <w:highlight w:val="cyan"/>
        </w:rPr>
        <w:t>ocean dead zones</w:t>
      </w:r>
      <w:r w:rsidRPr="005053F9">
        <w:rPr>
          <w:bCs/>
          <w:highlight w:val="cyan"/>
          <w:u w:val="single"/>
        </w:rPr>
        <w:t xml:space="preserve"> </w:t>
      </w:r>
      <w:r w:rsidRPr="005053F9">
        <w:rPr>
          <w:rStyle w:val="underline"/>
          <w:rFonts w:asciiTheme="minorHAnsi" w:hAnsiTheme="minorHAnsi" w:cstheme="minorHAnsi"/>
          <w:bCs/>
          <w:highlight w:val="cyan"/>
          <w:u w:val="single"/>
        </w:rPr>
        <w:t xml:space="preserve">and </w:t>
      </w:r>
      <w:r w:rsidRPr="005053F9">
        <w:rPr>
          <w:rStyle w:val="Strong"/>
          <w:rFonts w:asciiTheme="minorHAnsi" w:hAnsiTheme="minorHAnsi" w:cstheme="minorHAnsi"/>
          <w:highlight w:val="cyan"/>
        </w:rPr>
        <w:t>ocean acidification</w:t>
      </w:r>
      <w:r w:rsidRPr="005053F9">
        <w:rPr>
          <w:bCs/>
          <w:highlight w:val="cyan"/>
          <w:u w:val="single"/>
        </w:rPr>
        <w:t xml:space="preserve"> </w:t>
      </w:r>
      <w:r w:rsidRPr="005053F9">
        <w:rPr>
          <w:rStyle w:val="underline"/>
          <w:rFonts w:asciiTheme="minorHAnsi" w:hAnsiTheme="minorHAnsi" w:cstheme="minorHAnsi"/>
          <w:bCs/>
          <w:highlight w:val="cyan"/>
          <w:u w:val="single"/>
        </w:rPr>
        <w:t xml:space="preserve">are </w:t>
      </w:r>
      <w:r w:rsidRPr="005053F9">
        <w:rPr>
          <w:rStyle w:val="underline"/>
          <w:rFonts w:asciiTheme="minorHAnsi" w:hAnsiTheme="minorHAnsi" w:cstheme="minorHAnsi"/>
          <w:bCs/>
          <w:u w:val="single"/>
        </w:rPr>
        <w:t>fairly</w:t>
      </w:r>
      <w:r w:rsidRPr="005053F9">
        <w:rPr>
          <w:rStyle w:val="underline"/>
          <w:rFonts w:asciiTheme="minorHAnsi" w:hAnsiTheme="minorHAnsi" w:cstheme="minorHAnsi"/>
          <w:bCs/>
          <w:highlight w:val="cyan"/>
          <w:u w:val="single"/>
        </w:rPr>
        <w:t xml:space="preserve"> consistent across the mass extinction events, and those</w:t>
      </w:r>
      <w:r w:rsidRPr="005053F9">
        <w:rPr>
          <w:rStyle w:val="underline"/>
          <w:rFonts w:asciiTheme="minorHAnsi" w:hAnsiTheme="minorHAnsi" w:cstheme="minorHAnsi"/>
          <w:b/>
          <w:highlight w:val="cyan"/>
          <w:u w:val="single"/>
        </w:rPr>
        <w:t xml:space="preserve"> </w:t>
      </w:r>
      <w:r w:rsidRPr="005053F9">
        <w:rPr>
          <w:rStyle w:val="underline"/>
          <w:rFonts w:asciiTheme="minorHAnsi" w:hAnsiTheme="minorHAnsi" w:cstheme="minorHAnsi"/>
          <w:u w:val="single"/>
        </w:rPr>
        <w:t>same symptoms</w:t>
      </w:r>
      <w:r w:rsidRPr="005053F9">
        <w:rPr>
          <w:rStyle w:val="underline"/>
          <w:rFonts w:asciiTheme="minorHAnsi" w:hAnsiTheme="minorHAnsi" w:cstheme="minorHAnsi"/>
          <w:b/>
          <w:u w:val="single"/>
        </w:rPr>
        <w:t xml:space="preserve"> </w:t>
      </w:r>
      <w:r w:rsidRPr="005053F9">
        <w:rPr>
          <w:rStyle w:val="underline"/>
          <w:rFonts w:asciiTheme="minorHAnsi" w:hAnsiTheme="minorHAnsi" w:cstheme="minorHAnsi"/>
          <w:bCs/>
          <w:highlight w:val="cyan"/>
          <w:u w:val="single"/>
        </w:rPr>
        <w:t>are happening today</w:t>
      </w:r>
      <w:r w:rsidRPr="005053F9">
        <w:rPr>
          <w:rStyle w:val="underline"/>
          <w:rFonts w:asciiTheme="minorHAnsi" w:hAnsiTheme="minorHAnsi" w:cstheme="minorHAnsi"/>
          <w:b/>
          <w:highlight w:val="cyan"/>
          <w:u w:val="single"/>
        </w:rPr>
        <w:t xml:space="preserve"> </w:t>
      </w:r>
      <w:r w:rsidRPr="005053F9">
        <w:rPr>
          <w:rStyle w:val="underline"/>
          <w:rFonts w:asciiTheme="minorHAnsi" w:hAnsiTheme="minorHAnsi" w:cstheme="minorHAnsi"/>
          <w:highlight w:val="cyan"/>
          <w:u w:val="single"/>
        </w:rPr>
        <w:t xml:space="preserve">as a result of </w:t>
      </w:r>
      <w:r w:rsidRPr="005053F9">
        <w:rPr>
          <w:rStyle w:val="Strong"/>
          <w:rFonts w:asciiTheme="minorHAnsi" w:hAnsiTheme="minorHAnsi" w:cstheme="minorHAnsi"/>
          <w:highlight w:val="cyan"/>
        </w:rPr>
        <w:t>human-driven climate change</w:t>
      </w:r>
      <w:r w:rsidRPr="005053F9">
        <w:rPr>
          <w:rStyle w:val="underline"/>
          <w:rFonts w:asciiTheme="minorHAnsi" w:hAnsiTheme="minorHAnsi" w:cstheme="minorHAnsi"/>
          <w:u w:val="single"/>
        </w:rPr>
        <w:t>.”</w:t>
      </w:r>
      <w:r w:rsidRPr="005053F9">
        <w:rPr>
          <w:sz w:val="16"/>
        </w:rPr>
        <w:t xml:space="preserve"> </w:t>
      </w:r>
      <w:r w:rsidRPr="005053F9">
        <w:rPr>
          <w:rStyle w:val="underline"/>
          <w:rFonts w:asciiTheme="minorHAnsi" w:hAnsiTheme="minorHAnsi" w:cstheme="minorHAnsi"/>
          <w:sz w:val="16"/>
        </w:rPr>
        <w:t xml:space="preserve">Runaway climate change is non-linear. Shifts can be exponential, </w:t>
      </w:r>
      <w:proofErr w:type="gramStart"/>
      <w:r w:rsidRPr="005053F9">
        <w:rPr>
          <w:rStyle w:val="underline"/>
          <w:rFonts w:asciiTheme="minorHAnsi" w:hAnsiTheme="minorHAnsi" w:cstheme="minorHAnsi"/>
          <w:sz w:val="16"/>
        </w:rPr>
        <w:t>abrupt</w:t>
      </w:r>
      <w:proofErr w:type="gramEnd"/>
      <w:r w:rsidRPr="005053F9">
        <w:rPr>
          <w:rStyle w:val="underline"/>
          <w:rFonts w:asciiTheme="minorHAnsi" w:hAnsiTheme="minorHAnsi" w:cstheme="minorHAnsi"/>
          <w:sz w:val="16"/>
        </w:rPr>
        <w:t xml:space="preserve"> and massive due to climate change “feedbacks,” which can amplify and diminish the effects of climate change.</w:t>
      </w:r>
      <w:r w:rsidRPr="005053F9">
        <w:rPr>
          <w:sz w:val="16"/>
        </w:rPr>
        <w:t xml:space="preserve"> Here are five you need to know about: 1. Climate lag </w:t>
      </w:r>
      <w:r w:rsidRPr="005053F9">
        <w:rPr>
          <w:rStyle w:val="underline"/>
          <w:rFonts w:asciiTheme="minorHAnsi" w:hAnsiTheme="minorHAnsi" w:cstheme="minorHAnsi"/>
          <w:sz w:val="16"/>
        </w:rPr>
        <w:t>Temperature increases lag by about a decade</w:t>
      </w:r>
      <w:r w:rsidRPr="005053F9">
        <w:rPr>
          <w:sz w:val="16"/>
        </w:rPr>
        <w:t>, according to NASA’s Earth Observatory. “Just as a speeding car can take some time to stop after the driver hits the brakes, the earth’s climate systems may take a while to reflect the change in its energy balance.” According to a NASA-led study released in July 2016, “</w:t>
      </w:r>
      <w:r w:rsidRPr="005053F9">
        <w:rPr>
          <w:rStyle w:val="underline"/>
          <w:rFonts w:asciiTheme="minorHAnsi" w:hAnsiTheme="minorHAnsi" w:cstheme="minorHAnsi"/>
          <w:sz w:val="16"/>
        </w:rPr>
        <w:t>Almost one-fifth of the global warming</w:t>
      </w:r>
      <w:r w:rsidRPr="005053F9">
        <w:rPr>
          <w:sz w:val="16"/>
        </w:rPr>
        <w:t xml:space="preserve"> that has occurred in the past 150 years </w:t>
      </w:r>
      <w:r w:rsidRPr="005053F9">
        <w:rPr>
          <w:rStyle w:val="underline"/>
          <w:rFonts w:asciiTheme="minorHAnsi" w:hAnsiTheme="minorHAnsi" w:cstheme="minorHAnsi"/>
          <w:sz w:val="16"/>
        </w:rPr>
        <w:t>has been missed by historical records due to quirks in how temperatures were recorded</w:t>
      </w:r>
      <w:r w:rsidRPr="005053F9">
        <w:rPr>
          <w:sz w:val="16"/>
        </w:rPr>
        <w:t xml:space="preserve">.” </w:t>
      </w:r>
      <w:r w:rsidRPr="005053F9">
        <w:rPr>
          <w:rStyle w:val="underline"/>
          <w:rFonts w:asciiTheme="minorHAnsi" w:hAnsiTheme="minorHAnsi" w:cstheme="minorHAnsi"/>
          <w:sz w:val="16"/>
        </w:rPr>
        <w:t>Adding</w:t>
      </w:r>
      <w:r w:rsidRPr="005053F9">
        <w:rPr>
          <w:sz w:val="16"/>
        </w:rPr>
        <w:t xml:space="preserve"> the </w:t>
      </w:r>
      <w:r w:rsidRPr="005053F9">
        <w:rPr>
          <w:rStyle w:val="underline"/>
          <w:rFonts w:asciiTheme="minorHAnsi" w:hAnsiTheme="minorHAnsi" w:cstheme="minorHAnsi"/>
          <w:sz w:val="16"/>
        </w:rPr>
        <w:t>climate lag to the current</w:t>
      </w:r>
      <w:r w:rsidRPr="005053F9">
        <w:rPr>
          <w:sz w:val="16"/>
        </w:rPr>
        <w:t xml:space="preserve"> level of </w:t>
      </w:r>
      <w:r w:rsidRPr="005053F9">
        <w:rPr>
          <w:rStyle w:val="underline"/>
          <w:rFonts w:asciiTheme="minorHAnsi" w:hAnsiTheme="minorHAnsi" w:cstheme="minorHAnsi"/>
          <w:sz w:val="16"/>
        </w:rPr>
        <w:t>global temperature increase would take us past</w:t>
      </w:r>
      <w:r w:rsidRPr="005053F9">
        <w:rPr>
          <w:sz w:val="16"/>
        </w:rPr>
        <w:t xml:space="preserve"> the </w:t>
      </w:r>
      <w:r w:rsidRPr="005053F9">
        <w:rPr>
          <w:rStyle w:val="underline"/>
          <w:rFonts w:asciiTheme="minorHAnsi" w:hAnsiTheme="minorHAnsi" w:cstheme="minorHAnsi"/>
          <w:sz w:val="16"/>
        </w:rPr>
        <w:t>2-degree</w:t>
      </w:r>
      <w:r w:rsidRPr="005053F9">
        <w:rPr>
          <w:sz w:val="16"/>
        </w:rPr>
        <w:t xml:space="preserve"> Paris Agreement climate target </w:t>
      </w:r>
      <w:r w:rsidRPr="005053F9">
        <w:rPr>
          <w:rStyle w:val="underline"/>
          <w:rFonts w:asciiTheme="minorHAnsi" w:hAnsiTheme="minorHAnsi" w:cstheme="minorHAnsi"/>
          <w:sz w:val="16"/>
        </w:rPr>
        <w:t>within a decade</w:t>
      </w:r>
      <w:r w:rsidRPr="005053F9">
        <w:rPr>
          <w:sz w:val="16"/>
        </w:rPr>
        <w:t xml:space="preserve">. 2. Ice-free </w:t>
      </w:r>
      <w:proofErr w:type="spellStart"/>
      <w:r w:rsidRPr="005053F9">
        <w:rPr>
          <w:sz w:val="16"/>
        </w:rPr>
        <w:t>Arcti</w:t>
      </w:r>
      <w:proofErr w:type="spellEnd"/>
      <w:r w:rsidRPr="005053F9">
        <w:rPr>
          <w:sz w:val="16"/>
        </w:rPr>
        <w:t xml:space="preserve"> Dr. Peter </w:t>
      </w:r>
      <w:proofErr w:type="spellStart"/>
      <w:r w:rsidRPr="005053F9">
        <w:rPr>
          <w:sz w:val="16"/>
        </w:rPr>
        <w:t>Wadhams</w:t>
      </w:r>
      <w:proofErr w:type="spellEnd"/>
      <w:r w:rsidRPr="005053F9">
        <w:rPr>
          <w:sz w:val="16"/>
        </w:rPr>
        <w:t xml:space="preserve"> of the Polar Ocean Physics Group at Cambridge University told The Independent more than a year ago that </w:t>
      </w:r>
      <w:r w:rsidRPr="005053F9">
        <w:rPr>
          <w:rStyle w:val="underline"/>
          <w:rFonts w:asciiTheme="minorHAnsi" w:hAnsiTheme="minorHAnsi" w:cstheme="minorHAnsi"/>
          <w:sz w:val="16"/>
        </w:rPr>
        <w:t>the central part of the Arctic and the North Pole could be ice-free within one to two years</w:t>
      </w:r>
      <w:r w:rsidRPr="005053F9">
        <w:rPr>
          <w:sz w:val="16"/>
        </w:rPr>
        <w:t xml:space="preserve">. </w:t>
      </w:r>
      <w:r w:rsidRPr="005053F9">
        <w:rPr>
          <w:rStyle w:val="underline"/>
          <w:rFonts w:asciiTheme="minorHAnsi" w:hAnsiTheme="minorHAnsi" w:cstheme="minorHAnsi"/>
          <w:sz w:val="16"/>
        </w:rPr>
        <w:t xml:space="preserve">Not only will melting </w:t>
      </w:r>
      <w:proofErr w:type="gramStart"/>
      <w:r w:rsidRPr="005053F9">
        <w:rPr>
          <w:rStyle w:val="underline"/>
          <w:rFonts w:asciiTheme="minorHAnsi" w:hAnsiTheme="minorHAnsi" w:cstheme="minorHAnsi"/>
          <w:sz w:val="16"/>
        </w:rPr>
        <w:t>Arctic sea</w:t>
      </w:r>
      <w:proofErr w:type="gramEnd"/>
      <w:r w:rsidRPr="005053F9">
        <w:rPr>
          <w:rStyle w:val="underline"/>
          <w:rFonts w:asciiTheme="minorHAnsi" w:hAnsiTheme="minorHAnsi" w:cstheme="minorHAnsi"/>
          <w:sz w:val="16"/>
        </w:rPr>
        <w:t xml:space="preserve"> ice </w:t>
      </w:r>
      <w:r w:rsidRPr="005053F9">
        <w:rPr>
          <w:rStyle w:val="Strong"/>
          <w:rFonts w:asciiTheme="minorHAnsi" w:hAnsiTheme="minorHAnsi" w:cstheme="minorHAnsi"/>
          <w:sz w:val="16"/>
        </w:rPr>
        <w:t>raise global sea levels</w:t>
      </w:r>
      <w:r w:rsidRPr="005053F9">
        <w:rPr>
          <w:sz w:val="16"/>
        </w:rPr>
        <w:t xml:space="preserve">, </w:t>
      </w:r>
      <w:r w:rsidRPr="005053F9">
        <w:rPr>
          <w:rStyle w:val="underline"/>
          <w:rFonts w:asciiTheme="minorHAnsi" w:hAnsiTheme="minorHAnsi" w:cstheme="minorHAnsi"/>
          <w:sz w:val="16"/>
        </w:rPr>
        <w:t>it will also allow the earth to absorb more heat from the sun because ice reflects the sun’s rays</w:t>
      </w:r>
      <w:r w:rsidRPr="005053F9">
        <w:rPr>
          <w:sz w:val="16"/>
        </w:rPr>
        <w:t xml:space="preserve"> while blue open water absorbs it. One study in the Proceedings </w:t>
      </w:r>
      <w:proofErr w:type="gramStart"/>
      <w:r w:rsidRPr="005053F9">
        <w:rPr>
          <w:sz w:val="16"/>
        </w:rPr>
        <w:t>Of</w:t>
      </w:r>
      <w:proofErr w:type="gramEnd"/>
      <w:r w:rsidRPr="005053F9">
        <w:rPr>
          <w:sz w:val="16"/>
        </w:rPr>
        <w:t xml:space="preserve"> The National Academy Of Sciences Of The United States Of America estimates the </w:t>
      </w:r>
      <w:r w:rsidRPr="005053F9">
        <w:rPr>
          <w:rStyle w:val="underline"/>
          <w:rFonts w:asciiTheme="minorHAnsi" w:hAnsiTheme="minorHAnsi" w:cstheme="minorHAnsi"/>
          <w:sz w:val="16"/>
        </w:rPr>
        <w:t xml:space="preserve">extra heat absorbed by the dark waters of the Arctic in summer would add the equivalent of another 25 per cent to </w:t>
      </w:r>
      <w:r w:rsidRPr="005053F9">
        <w:rPr>
          <w:rStyle w:val="Strong"/>
          <w:rFonts w:asciiTheme="minorHAnsi" w:hAnsiTheme="minorHAnsi" w:cstheme="minorHAnsi"/>
          <w:sz w:val="16"/>
        </w:rPr>
        <w:t>g</w:t>
      </w:r>
      <w:r w:rsidRPr="005053F9">
        <w:rPr>
          <w:rStyle w:val="underline"/>
          <w:rFonts w:asciiTheme="minorHAnsi" w:hAnsiTheme="minorHAnsi" w:cstheme="minorHAnsi"/>
          <w:sz w:val="16"/>
        </w:rPr>
        <w:t xml:space="preserve">lobal </w:t>
      </w:r>
      <w:r w:rsidRPr="005053F9">
        <w:rPr>
          <w:rStyle w:val="Strong"/>
          <w:rFonts w:asciiTheme="minorHAnsi" w:hAnsiTheme="minorHAnsi" w:cstheme="minorHAnsi"/>
          <w:sz w:val="16"/>
        </w:rPr>
        <w:t>g</w:t>
      </w:r>
      <w:r w:rsidRPr="005053F9">
        <w:rPr>
          <w:rStyle w:val="underline"/>
          <w:rFonts w:asciiTheme="minorHAnsi" w:hAnsiTheme="minorHAnsi" w:cstheme="minorHAnsi"/>
          <w:sz w:val="16"/>
        </w:rPr>
        <w:t>reen</w:t>
      </w:r>
      <w:r w:rsidRPr="005053F9">
        <w:rPr>
          <w:rStyle w:val="Strong"/>
          <w:rFonts w:asciiTheme="minorHAnsi" w:hAnsiTheme="minorHAnsi" w:cstheme="minorHAnsi"/>
          <w:sz w:val="16"/>
        </w:rPr>
        <w:t>h</w:t>
      </w:r>
      <w:r w:rsidRPr="005053F9">
        <w:rPr>
          <w:rStyle w:val="underline"/>
          <w:rFonts w:asciiTheme="minorHAnsi" w:hAnsiTheme="minorHAnsi" w:cstheme="minorHAnsi"/>
          <w:sz w:val="16"/>
        </w:rPr>
        <w:t xml:space="preserve">ouse </w:t>
      </w:r>
      <w:r w:rsidRPr="005053F9">
        <w:rPr>
          <w:rStyle w:val="Strong"/>
          <w:rFonts w:asciiTheme="minorHAnsi" w:hAnsiTheme="minorHAnsi" w:cstheme="minorHAnsi"/>
          <w:sz w:val="16"/>
        </w:rPr>
        <w:t>g</w:t>
      </w:r>
      <w:r w:rsidRPr="005053F9">
        <w:rPr>
          <w:rStyle w:val="underline"/>
          <w:rFonts w:asciiTheme="minorHAnsi" w:hAnsiTheme="minorHAnsi" w:cstheme="minorHAnsi"/>
          <w:sz w:val="16"/>
        </w:rPr>
        <w:t>a</w:t>
      </w:r>
      <w:r w:rsidRPr="005053F9">
        <w:rPr>
          <w:rStyle w:val="Strong"/>
          <w:rFonts w:asciiTheme="minorHAnsi" w:hAnsiTheme="minorHAnsi" w:cstheme="minorHAnsi"/>
          <w:sz w:val="16"/>
        </w:rPr>
        <w:t>s</w:t>
      </w:r>
      <w:r w:rsidRPr="005053F9">
        <w:rPr>
          <w:rStyle w:val="underline"/>
          <w:rFonts w:asciiTheme="minorHAnsi" w:hAnsiTheme="minorHAnsi" w:cstheme="minorHAnsi"/>
          <w:sz w:val="16"/>
        </w:rPr>
        <w:t xml:space="preserve"> emissions</w:t>
      </w:r>
      <w:r w:rsidRPr="005053F9">
        <w:rPr>
          <w:sz w:val="16"/>
        </w:rPr>
        <w:t xml:space="preserve">. 3. The 50 gigaton methane “burp” Dr. Natalia </w:t>
      </w:r>
      <w:proofErr w:type="spellStart"/>
      <w:r w:rsidRPr="005053F9">
        <w:rPr>
          <w:sz w:val="16"/>
        </w:rPr>
        <w:t>Shakhova</w:t>
      </w:r>
      <w:proofErr w:type="spellEnd"/>
      <w:r w:rsidRPr="005053F9">
        <w:rPr>
          <w:sz w:val="16"/>
        </w:rPr>
        <w:t xml:space="preserve">, of </w:t>
      </w:r>
      <w:r w:rsidRPr="005053F9">
        <w:rPr>
          <w:rStyle w:val="underline"/>
          <w:rFonts w:asciiTheme="minorHAnsi" w:hAnsiTheme="minorHAnsi" w:cstheme="minorHAnsi"/>
          <w:sz w:val="16"/>
        </w:rPr>
        <w:t>the</w:t>
      </w:r>
      <w:r w:rsidRPr="005053F9">
        <w:rPr>
          <w:sz w:val="16"/>
        </w:rPr>
        <w:t xml:space="preserve"> University of Alaska Fairbanks’ </w:t>
      </w:r>
      <w:r w:rsidRPr="005053F9">
        <w:rPr>
          <w:rStyle w:val="underline"/>
          <w:rFonts w:asciiTheme="minorHAnsi" w:hAnsiTheme="minorHAnsi" w:cstheme="minorHAnsi"/>
          <w:sz w:val="16"/>
        </w:rPr>
        <w:t>International Arctic Research Center has warned that a 50-gigaton burp,</w:t>
      </w:r>
      <w:r w:rsidRPr="005053F9">
        <w:rPr>
          <w:sz w:val="16"/>
        </w:rPr>
        <w:t xml:space="preserve"> or “pulse,” </w:t>
      </w:r>
      <w:r w:rsidRPr="005053F9">
        <w:rPr>
          <w:rStyle w:val="underline"/>
          <w:rFonts w:asciiTheme="minorHAnsi" w:hAnsiTheme="minorHAnsi" w:cstheme="minorHAnsi"/>
          <w:sz w:val="16"/>
        </w:rPr>
        <w:t>of methane from thawing Arctic permafrost</w:t>
      </w:r>
      <w:r w:rsidRPr="005053F9">
        <w:rPr>
          <w:sz w:val="16"/>
        </w:rPr>
        <w:t xml:space="preserve"> beneath the East Siberian Arctic Shelf </w:t>
      </w:r>
      <w:r w:rsidRPr="005053F9">
        <w:rPr>
          <w:rStyle w:val="underline"/>
          <w:rFonts w:asciiTheme="minorHAnsi" w:hAnsiTheme="minorHAnsi" w:cstheme="minorHAnsi"/>
          <w:sz w:val="16"/>
        </w:rPr>
        <w:t>is “highly possible at any time.”</w:t>
      </w:r>
      <w:r w:rsidRPr="005053F9">
        <w:rPr>
          <w:sz w:val="16"/>
        </w:rPr>
        <w:t xml:space="preserve"> </w:t>
      </w:r>
      <w:r w:rsidRPr="005053F9">
        <w:rPr>
          <w:rStyle w:val="underline"/>
          <w:rFonts w:asciiTheme="minorHAnsi" w:hAnsiTheme="minorHAnsi" w:cstheme="minorHAnsi"/>
          <w:sz w:val="16"/>
        </w:rPr>
        <w:t>Methane is</w:t>
      </w:r>
      <w:r w:rsidRPr="005053F9">
        <w:rPr>
          <w:sz w:val="16"/>
        </w:rPr>
        <w:t xml:space="preserve"> a greenhouse gas </w:t>
      </w:r>
      <w:r w:rsidRPr="005053F9">
        <w:rPr>
          <w:rStyle w:val="underline"/>
          <w:rFonts w:asciiTheme="minorHAnsi" w:hAnsiTheme="minorHAnsi" w:cstheme="minorHAnsi"/>
          <w:sz w:val="16"/>
        </w:rPr>
        <w:t>much more potent than carbon dioxide.</w:t>
      </w:r>
      <w:r w:rsidRPr="005053F9">
        <w:rPr>
          <w:sz w:val="16"/>
        </w:rPr>
        <w:t xml:space="preserve"> </w:t>
      </w:r>
      <w:r w:rsidRPr="005053F9">
        <w:rPr>
          <w:rStyle w:val="underline"/>
          <w:rFonts w:asciiTheme="minorHAnsi" w:hAnsiTheme="minorHAnsi" w:cstheme="minorHAnsi"/>
          <w:sz w:val="16"/>
        </w:rPr>
        <w:t>A 50 gigaton burp would be the equivalent of</w:t>
      </w:r>
      <w:r w:rsidRPr="005053F9">
        <w:rPr>
          <w:sz w:val="16"/>
        </w:rPr>
        <w:t xml:space="preserve"> roughly </w:t>
      </w:r>
      <w:r w:rsidRPr="005053F9">
        <w:rPr>
          <w:rStyle w:val="underline"/>
          <w:rFonts w:asciiTheme="minorHAnsi" w:hAnsiTheme="minorHAnsi" w:cstheme="minorHAnsi"/>
          <w:sz w:val="16"/>
        </w:rPr>
        <w:t>two-thirds of the total carbon dioxide released</w:t>
      </w:r>
      <w:r w:rsidRPr="005053F9">
        <w:rPr>
          <w:sz w:val="16"/>
        </w:rPr>
        <w:t xml:space="preserve"> since the beginning of the industrial era. 4. </w:t>
      </w:r>
      <w:proofErr w:type="gramStart"/>
      <w:r w:rsidRPr="005053F9">
        <w:rPr>
          <w:sz w:val="16"/>
        </w:rPr>
        <w:t>Accelerated ocean</w:t>
      </w:r>
      <w:proofErr w:type="gramEnd"/>
      <w:r w:rsidRPr="005053F9">
        <w:rPr>
          <w:sz w:val="16"/>
        </w:rPr>
        <w:t xml:space="preserve"> acidification </w:t>
      </w:r>
      <w:r w:rsidRPr="005053F9">
        <w:rPr>
          <w:rStyle w:val="underline"/>
          <w:rFonts w:asciiTheme="minorHAnsi" w:hAnsiTheme="minorHAnsi" w:cstheme="minorHAnsi"/>
          <w:sz w:val="16"/>
        </w:rPr>
        <w:t>The world’s oceans are carbon sinks that sequester a third of the carbon dioxide released</w:t>
      </w:r>
      <w:r w:rsidRPr="005053F9">
        <w:rPr>
          <w:sz w:val="16"/>
        </w:rPr>
        <w:t xml:space="preserve"> into the atmosphere. The carbon dioxide emitted in addition to that which is produced naturally has changed the chemistry of seawater. The </w:t>
      </w:r>
      <w:r w:rsidRPr="005053F9">
        <w:rPr>
          <w:rStyle w:val="underline"/>
          <w:rFonts w:asciiTheme="minorHAnsi" w:hAnsiTheme="minorHAnsi" w:cstheme="minorHAnsi"/>
          <w:sz w:val="16"/>
        </w:rPr>
        <w:t>carbon in the oceans converts into carbonic acid, which lowers pH levels and makes the water acidic.</w:t>
      </w:r>
      <w:r w:rsidRPr="005053F9">
        <w:rPr>
          <w:sz w:val="16"/>
        </w:rPr>
        <w:t xml:space="preserve"> </w:t>
      </w:r>
      <w:r w:rsidRPr="005053F9">
        <w:rPr>
          <w:rStyle w:val="underline"/>
          <w:rFonts w:asciiTheme="minorHAnsi" w:hAnsiTheme="minorHAnsi" w:cstheme="minorHAnsi"/>
          <w:sz w:val="16"/>
        </w:rPr>
        <w:t>As of 2010</w:t>
      </w:r>
      <w:r w:rsidRPr="005053F9">
        <w:rPr>
          <w:sz w:val="16"/>
        </w:rPr>
        <w:t xml:space="preserve">, the global </w:t>
      </w:r>
      <w:r w:rsidRPr="005053F9">
        <w:rPr>
          <w:rStyle w:val="underline"/>
          <w:rFonts w:asciiTheme="minorHAnsi" w:hAnsiTheme="minorHAnsi" w:cstheme="minorHAnsi"/>
          <w:sz w:val="16"/>
        </w:rPr>
        <w:t>population of phytoplankton</w:t>
      </w:r>
      <w:r w:rsidRPr="005053F9">
        <w:rPr>
          <w:sz w:val="16"/>
        </w:rPr>
        <w:t xml:space="preserve">, the microscopic organisms that form the basis of the ocean’s food web, </w:t>
      </w:r>
      <w:r w:rsidRPr="005053F9">
        <w:rPr>
          <w:rStyle w:val="underline"/>
          <w:rFonts w:asciiTheme="minorHAnsi" w:hAnsiTheme="minorHAnsi" w:cstheme="minorHAnsi"/>
          <w:sz w:val="16"/>
        </w:rPr>
        <w:t xml:space="preserve">has fallen by about 40 per cent since 1950. Phytoplankton also absorb carbon dioxide and produce </w:t>
      </w:r>
      <w:r w:rsidRPr="005053F9">
        <w:rPr>
          <w:rStyle w:val="Strong"/>
          <w:rFonts w:asciiTheme="minorHAnsi" w:hAnsiTheme="minorHAnsi" w:cstheme="minorHAnsi"/>
          <w:sz w:val="16"/>
        </w:rPr>
        <w:t>half of the world’s oxygen output</w:t>
      </w:r>
      <w:r w:rsidRPr="005053F9">
        <w:rPr>
          <w:b/>
          <w:sz w:val="16"/>
        </w:rPr>
        <w:t>.</w:t>
      </w:r>
      <w:r w:rsidRPr="005053F9">
        <w:rPr>
          <w:sz w:val="16"/>
        </w:rPr>
        <w:t xml:space="preserve"> The </w:t>
      </w:r>
      <w:r w:rsidRPr="005053F9">
        <w:rPr>
          <w:rStyle w:val="underline"/>
          <w:rFonts w:asciiTheme="minorHAnsi" w:hAnsiTheme="minorHAnsi" w:cstheme="minorHAnsi"/>
          <w:sz w:val="16"/>
        </w:rPr>
        <w:t>accelerating loss of ocean biodiversity and continued overfishing may result in a collapse of all species of wild seafood by 2048</w:t>
      </w:r>
      <w:r w:rsidRPr="005053F9">
        <w:rPr>
          <w:sz w:val="16"/>
        </w:rPr>
        <w:t xml:space="preserve">, according to a 2006 study published in the journal Science. 5. From global warming to global dimming The Canadian government recently announced plans to phase out coal-fired electricity generation by 2030. But at the same time as warming the planet, </w:t>
      </w:r>
      <w:r w:rsidRPr="005053F9">
        <w:rPr>
          <w:rStyle w:val="underline"/>
          <w:rFonts w:asciiTheme="minorHAnsi" w:hAnsiTheme="minorHAnsi" w:cstheme="minorHAnsi"/>
          <w:sz w:val="16"/>
        </w:rPr>
        <w:t>pollution from coal power plants, airplanes and other sources of industrial soot, aerosols and sulfates are artificially cooling the planet</w:t>
      </w:r>
      <w:r w:rsidRPr="005053F9">
        <w:rPr>
          <w:sz w:val="16"/>
        </w:rPr>
        <w:t xml:space="preserve"> by filling the atmosphere with reflective particles, a process </w:t>
      </w:r>
      <w:r w:rsidRPr="005053F9">
        <w:rPr>
          <w:rStyle w:val="underline"/>
          <w:rFonts w:asciiTheme="minorHAnsi" w:hAnsiTheme="minorHAnsi" w:cstheme="minorHAnsi"/>
          <w:sz w:val="16"/>
        </w:rPr>
        <w:t>known as global dimming</w:t>
      </w:r>
      <w:r w:rsidRPr="005053F9">
        <w:rPr>
          <w:sz w:val="16"/>
        </w:rPr>
        <w:t xml:space="preserve">. Airplanes, for example, release condensation trails (or contrails) that form cloud cover that reflects the sun. </w:t>
      </w:r>
      <w:r w:rsidRPr="005053F9">
        <w:rPr>
          <w:rStyle w:val="underline"/>
          <w:rFonts w:asciiTheme="minorHAnsi" w:hAnsiTheme="minorHAnsi" w:cstheme="minorHAnsi"/>
          <w:sz w:val="16"/>
        </w:rPr>
        <w:t xml:space="preserve">The effects of global dimming are best evidenced by a </w:t>
      </w:r>
      <w:proofErr w:type="gramStart"/>
      <w:r w:rsidRPr="005053F9">
        <w:rPr>
          <w:rStyle w:val="underline"/>
          <w:rFonts w:asciiTheme="minorHAnsi" w:hAnsiTheme="minorHAnsi" w:cstheme="minorHAnsi"/>
          <w:sz w:val="16"/>
        </w:rPr>
        <w:t>2 degree</w:t>
      </w:r>
      <w:proofErr w:type="gramEnd"/>
      <w:r w:rsidRPr="005053F9">
        <w:rPr>
          <w:rStyle w:val="underline"/>
          <w:rFonts w:asciiTheme="minorHAnsi" w:hAnsiTheme="minorHAnsi" w:cstheme="minorHAnsi"/>
          <w:sz w:val="16"/>
        </w:rPr>
        <w:t xml:space="preserve"> Celsius temperature increase in North America after all commercial flights were grounded for three days following</w:t>
      </w:r>
      <w:r w:rsidRPr="005053F9">
        <w:rPr>
          <w:sz w:val="16"/>
        </w:rPr>
        <w:t xml:space="preserve"> the attacks of </w:t>
      </w:r>
      <w:r w:rsidRPr="005053F9">
        <w:rPr>
          <w:rStyle w:val="underline"/>
          <w:rFonts w:asciiTheme="minorHAnsi" w:hAnsiTheme="minorHAnsi" w:cstheme="minorHAnsi"/>
          <w:sz w:val="16"/>
        </w:rPr>
        <w:t>9/11</w:t>
      </w:r>
      <w:r w:rsidRPr="005053F9">
        <w:rPr>
          <w:sz w:val="16"/>
        </w:rPr>
        <w:t xml:space="preserve">. The take-away </w:t>
      </w:r>
      <w:r w:rsidRPr="005053F9">
        <w:rPr>
          <w:rStyle w:val="underline"/>
          <w:rFonts w:asciiTheme="minorHAnsi" w:hAnsiTheme="minorHAnsi" w:cstheme="minorHAnsi"/>
          <w:sz w:val="16"/>
        </w:rPr>
        <w:t xml:space="preserve">Out of control climate change means feedback mechanisms may accelerate </w:t>
      </w:r>
      <w:r w:rsidRPr="005053F9">
        <w:rPr>
          <w:rStyle w:val="Strong"/>
          <w:rFonts w:asciiTheme="minorHAnsi" w:hAnsiTheme="minorHAnsi" w:cstheme="minorHAnsi"/>
          <w:sz w:val="16"/>
        </w:rPr>
        <w:t>beyond any capacity of human contr</w:t>
      </w:r>
      <w:r>
        <w:rPr>
          <w:rStyle w:val="Strong"/>
          <w:rFonts w:asciiTheme="minorHAnsi" w:hAnsiTheme="minorHAnsi" w:cstheme="minorHAnsi"/>
          <w:sz w:val="16"/>
        </w:rPr>
        <w:t>ol</w:t>
      </w:r>
      <w:r w:rsidRPr="005053F9">
        <w:rPr>
          <w:rStyle w:val="underline"/>
          <w:rFonts w:asciiTheme="minorHAnsi" w:hAnsiTheme="minorHAnsi" w:cstheme="minorHAnsi"/>
          <w:sz w:val="16"/>
        </w:rPr>
        <w:t>.</w:t>
      </w:r>
      <w:r w:rsidRPr="005053F9">
        <w:rPr>
          <w:sz w:val="16"/>
        </w:rPr>
        <w:t xml:space="preserve"> </w:t>
      </w:r>
      <w:r w:rsidRPr="005053F9">
        <w:rPr>
          <w:rStyle w:val="underline"/>
          <w:rFonts w:asciiTheme="minorHAnsi" w:hAnsiTheme="minorHAnsi" w:cstheme="minorHAnsi"/>
          <w:sz w:val="16"/>
        </w:rPr>
        <w:t xml:space="preserve">The occurrences discussed in this article are five of some 60 known weather-related </w:t>
      </w:r>
      <w:proofErr w:type="gramStart"/>
      <w:r w:rsidRPr="005053F9">
        <w:rPr>
          <w:rStyle w:val="underline"/>
          <w:rFonts w:asciiTheme="minorHAnsi" w:hAnsiTheme="minorHAnsi" w:cstheme="minorHAnsi"/>
          <w:sz w:val="16"/>
        </w:rPr>
        <w:t>phenomenon</w:t>
      </w:r>
      <w:proofErr w:type="gramEnd"/>
      <w:r w:rsidRPr="005053F9">
        <w:rPr>
          <w:rStyle w:val="underline"/>
          <w:rFonts w:asciiTheme="minorHAnsi" w:hAnsiTheme="minorHAnsi" w:cstheme="minorHAnsi"/>
          <w:sz w:val="16"/>
        </w:rPr>
        <w:t>, which can lead to</w:t>
      </w:r>
      <w:r w:rsidRPr="005053F9">
        <w:rPr>
          <w:sz w:val="16"/>
        </w:rPr>
        <w:t xml:space="preserve"> what climate scientist James Hansen has termed the “</w:t>
      </w:r>
      <w:r w:rsidRPr="005053F9">
        <w:rPr>
          <w:rStyle w:val="underline"/>
          <w:rFonts w:asciiTheme="minorHAnsi" w:hAnsiTheme="minorHAnsi" w:cstheme="minorHAnsi"/>
          <w:bCs/>
          <w:sz w:val="16"/>
        </w:rPr>
        <w:t>Venus Syndrome</w:t>
      </w:r>
      <w:r w:rsidRPr="005053F9">
        <w:rPr>
          <w:sz w:val="16"/>
        </w:rPr>
        <w:t xml:space="preserve">,” </w:t>
      </w:r>
      <w:r w:rsidRPr="005053F9">
        <w:rPr>
          <w:rStyle w:val="underline"/>
          <w:rFonts w:asciiTheme="minorHAnsi" w:hAnsiTheme="minorHAnsi" w:cstheme="minorHAnsi"/>
          <w:sz w:val="16"/>
        </w:rPr>
        <w:t>where oceans would boil and the surface temperature of earth could reach 462 degrees Celsius.</w:t>
      </w:r>
      <w:r w:rsidRPr="005053F9">
        <w:rPr>
          <w:sz w:val="16"/>
        </w:rPr>
        <w:t xml:space="preserve"> Along the way </w:t>
      </w:r>
      <w:r w:rsidRPr="005053F9">
        <w:rPr>
          <w:rStyle w:val="underline"/>
          <w:rFonts w:asciiTheme="minorHAnsi" w:hAnsiTheme="minorHAnsi" w:cstheme="minorHAnsi"/>
          <w:sz w:val="16"/>
        </w:rPr>
        <w:t xml:space="preserve">humans could expect to die in </w:t>
      </w:r>
      <w:r w:rsidRPr="005053F9">
        <w:rPr>
          <w:rStyle w:val="Strong"/>
          <w:rFonts w:asciiTheme="minorHAnsi" w:hAnsiTheme="minorHAnsi" w:cstheme="minorHAnsi"/>
          <w:sz w:val="16"/>
        </w:rPr>
        <w:t>resource wars</w:t>
      </w:r>
      <w:r w:rsidRPr="005053F9">
        <w:rPr>
          <w:rStyle w:val="underline"/>
          <w:rFonts w:asciiTheme="minorHAnsi" w:hAnsiTheme="minorHAnsi" w:cstheme="minorHAnsi"/>
          <w:b/>
          <w:bCs/>
          <w:sz w:val="16"/>
        </w:rPr>
        <w:t>,</w:t>
      </w:r>
      <w:r w:rsidRPr="005053F9">
        <w:rPr>
          <w:sz w:val="16"/>
        </w:rPr>
        <w:t xml:space="preserve"> </w:t>
      </w:r>
      <w:r w:rsidRPr="005053F9">
        <w:rPr>
          <w:rStyle w:val="underline"/>
          <w:rFonts w:asciiTheme="minorHAnsi" w:hAnsiTheme="minorHAnsi" w:cstheme="minorHAnsi"/>
          <w:bCs/>
          <w:sz w:val="16"/>
        </w:rPr>
        <w:t>starvation</w:t>
      </w:r>
      <w:r w:rsidRPr="005053F9">
        <w:rPr>
          <w:sz w:val="16"/>
        </w:rPr>
        <w:t xml:space="preserve"> </w:t>
      </w:r>
      <w:r w:rsidRPr="005053F9">
        <w:rPr>
          <w:rStyle w:val="underline"/>
          <w:rFonts w:asciiTheme="minorHAnsi" w:hAnsiTheme="minorHAnsi" w:cstheme="minorHAnsi"/>
          <w:sz w:val="16"/>
        </w:rPr>
        <w:t>due to food systems collapse</w:t>
      </w:r>
      <w:r w:rsidRPr="005053F9">
        <w:rPr>
          <w:sz w:val="16"/>
        </w:rPr>
        <w:t xml:space="preserve"> </w:t>
      </w:r>
      <w:r w:rsidRPr="005053F9">
        <w:rPr>
          <w:rStyle w:val="underline"/>
          <w:rFonts w:asciiTheme="minorHAnsi" w:hAnsiTheme="minorHAnsi" w:cstheme="minorHAnsi"/>
          <w:sz w:val="16"/>
        </w:rPr>
        <w:t xml:space="preserve">or </w:t>
      </w:r>
      <w:r w:rsidRPr="005053F9">
        <w:rPr>
          <w:rStyle w:val="Strong"/>
          <w:rFonts w:asciiTheme="minorHAnsi" w:hAnsiTheme="minorHAnsi" w:cstheme="minorHAnsi"/>
          <w:sz w:val="16"/>
        </w:rPr>
        <w:t>lethal heat exposure</w:t>
      </w:r>
      <w:r w:rsidRPr="005053F9">
        <w:rPr>
          <w:sz w:val="16"/>
        </w:rPr>
        <w:t xml:space="preserve">. </w:t>
      </w:r>
      <w:r w:rsidRPr="005053F9">
        <w:rPr>
          <w:rStyle w:val="underline"/>
          <w:rFonts w:asciiTheme="minorHAnsi" w:hAnsiTheme="minorHAnsi" w:cstheme="minorHAnsi"/>
          <w:sz w:val="16"/>
        </w:rPr>
        <w:t>Given all that remains unknown and what is at stake</w:t>
      </w:r>
      <w:r w:rsidRPr="005053F9">
        <w:rPr>
          <w:sz w:val="16"/>
        </w:rPr>
        <w:t xml:space="preserve"> with climate change, </w:t>
      </w:r>
      <w:r w:rsidRPr="005053F9">
        <w:rPr>
          <w:rStyle w:val="underline"/>
          <w:rFonts w:asciiTheme="minorHAnsi" w:hAnsiTheme="minorHAnsi" w:cstheme="minorHAnsi"/>
          <w:sz w:val="16"/>
        </w:rPr>
        <w:t xml:space="preserve">is it irresponsible to rule out the possibility of </w:t>
      </w:r>
      <w:r w:rsidRPr="005053F9">
        <w:rPr>
          <w:rStyle w:val="Strong"/>
          <w:rFonts w:asciiTheme="minorHAnsi" w:hAnsiTheme="minorHAnsi" w:cstheme="minorHAnsi"/>
          <w:sz w:val="16"/>
        </w:rPr>
        <w:t>human extinction</w:t>
      </w:r>
      <w:r w:rsidRPr="005053F9">
        <w:rPr>
          <w:b/>
          <w:sz w:val="16"/>
        </w:rPr>
        <w:t xml:space="preserve"> </w:t>
      </w:r>
      <w:r w:rsidRPr="005053F9">
        <w:rPr>
          <w:sz w:val="16"/>
        </w:rPr>
        <w:t>in the coming decades or sooner?</w:t>
      </w:r>
    </w:p>
    <w:p w14:paraId="5B419D5F" w14:textId="73E033BF" w:rsidR="00B3361B" w:rsidRDefault="00B3361B" w:rsidP="00B3361B">
      <w:pPr>
        <w:pStyle w:val="Heading2"/>
      </w:pPr>
      <w:r>
        <w:t>Case</w:t>
      </w:r>
    </w:p>
    <w:p w14:paraId="2BC1C3B8" w14:textId="27AEA4E7" w:rsidR="00101048" w:rsidRDefault="00101048" w:rsidP="00101048">
      <w:pPr>
        <w:pStyle w:val="Heading4"/>
      </w:pPr>
      <w:r>
        <w:t xml:space="preserve">Their climate change evidence says extinction by 2026 but no evidence that we will even have </w:t>
      </w:r>
      <w:r w:rsidR="0012267B">
        <w:t xml:space="preserve">mining by 2026, so either the impact is </w:t>
      </w:r>
      <w:proofErr w:type="gramStart"/>
      <w:r w:rsidR="0012267B">
        <w:t>inevitable</w:t>
      </w:r>
      <w:proofErr w:type="gramEnd"/>
      <w:r w:rsidR="0012267B">
        <w:t xml:space="preserve"> or they don’t solve.</w:t>
      </w:r>
    </w:p>
    <w:p w14:paraId="245DFC1B" w14:textId="5A59A204" w:rsidR="001F40FE" w:rsidRPr="001F40FE" w:rsidRDefault="001F40FE" w:rsidP="001F40FE">
      <w:pPr>
        <w:pStyle w:val="Heading4"/>
      </w:pPr>
      <w:proofErr w:type="spellStart"/>
      <w:r>
        <w:t>S</w:t>
      </w:r>
      <w:r w:rsidR="005E4498">
        <w:t>coles</w:t>
      </w:r>
      <w:proofErr w:type="spellEnd"/>
      <w:r w:rsidR="005E4498">
        <w:t xml:space="preserve"> 15 talks about asteroid deflection</w:t>
      </w:r>
      <w:r w:rsidR="00DE52A6">
        <w:t xml:space="preserve">, not asteroid mining, which public companies do, Proves the </w:t>
      </w:r>
      <w:proofErr w:type="spellStart"/>
      <w:r w:rsidR="00DE52A6">
        <w:t>aff</w:t>
      </w:r>
      <w:proofErr w:type="spellEnd"/>
      <w:r w:rsidR="00DE52A6">
        <w:t xml:space="preserve"> does nothing to solve</w:t>
      </w:r>
      <w:r w:rsidR="00E8319D">
        <w:t xml:space="preserve"> or extinction inevitable. Vote neg if inevitable </w:t>
      </w:r>
      <w:r w:rsidR="00057C42">
        <w:t xml:space="preserve">cause I proved the </w:t>
      </w:r>
      <w:proofErr w:type="spellStart"/>
      <w:r w:rsidR="00057C42">
        <w:t>aff</w:t>
      </w:r>
      <w:proofErr w:type="spellEnd"/>
      <w:r w:rsidR="00057C42">
        <w:t xml:space="preserve"> isn’t needed.</w:t>
      </w:r>
    </w:p>
    <w:p w14:paraId="1BBFA039" w14:textId="325A9E06" w:rsidR="00086DC0" w:rsidRPr="00425F01" w:rsidRDefault="00086DC0" w:rsidP="00086DC0">
      <w:pPr>
        <w:pStyle w:val="Heading4"/>
        <w:rPr>
          <w:rFonts w:asciiTheme="minorHAnsi" w:hAnsiTheme="minorHAnsi" w:cstheme="minorHAnsi"/>
        </w:rPr>
      </w:pPr>
      <w:r w:rsidRPr="00425F01">
        <w:rPr>
          <w:rFonts w:asciiTheme="minorHAnsi" w:hAnsiTheme="minorHAnsi" w:cstheme="minorHAnsi"/>
        </w:rPr>
        <w:t>Private companies are filling in to solve space debris now and the risk of collision is low---built in safeguard, Winter 19</w:t>
      </w:r>
    </w:p>
    <w:p w14:paraId="21727E08" w14:textId="77777777" w:rsidR="00086DC0" w:rsidRPr="00425F01" w:rsidRDefault="00086DC0" w:rsidP="00086DC0">
      <w:pPr>
        <w:rPr>
          <w:rFonts w:asciiTheme="minorHAnsi" w:hAnsiTheme="minorHAnsi" w:cstheme="minorHAnsi"/>
        </w:rPr>
      </w:pPr>
      <w:r w:rsidRPr="00425F01">
        <w:rPr>
          <w:rFonts w:asciiTheme="minorHAnsi" w:hAnsiTheme="minorHAnsi" w:cstheme="minorHAnsi"/>
        </w:rPr>
        <w:t xml:space="preserve">(Lara, Special Correspondent @ Aljazeera, “Taking out the trash - in space”, 7-17-19, </w:t>
      </w:r>
      <w:proofErr w:type="gramStart"/>
      <w:r w:rsidRPr="00425F01">
        <w:rPr>
          <w:rFonts w:asciiTheme="minorHAnsi" w:hAnsiTheme="minorHAnsi" w:cstheme="minorHAnsi"/>
        </w:rPr>
        <w:t>https://www.aljazeera.com/ajimpact/trash-space-190716213037055.html )</w:t>
      </w:r>
      <w:proofErr w:type="gramEnd"/>
    </w:p>
    <w:p w14:paraId="4059ABC8" w14:textId="77777777" w:rsidR="00086DC0" w:rsidRDefault="00086DC0" w:rsidP="00086DC0">
      <w:pPr>
        <w:rPr>
          <w:rFonts w:asciiTheme="minorHAnsi" w:hAnsiTheme="minorHAnsi" w:cstheme="minorHAnsi"/>
          <w:sz w:val="14"/>
        </w:rPr>
      </w:pPr>
      <w:r w:rsidRPr="00425F01">
        <w:rPr>
          <w:rFonts w:asciiTheme="minorHAnsi" w:hAnsiTheme="minorHAnsi" w:cstheme="minorHAnsi"/>
          <w:sz w:val="14"/>
        </w:rPr>
        <w:t xml:space="preserve">Houston, we have a trash problem! And it is not just nasty. It can be fatal. In Low Earth Orbit (LEO), debris ranging from tiny crystals of human urine to small school bus-sized satellites are whizzing anywhere up to 2,000km above the Earth's surface at roughly 8km a second. That is 25 times faster than a bullet shot from a Beretta pistol. And that is a problem for humans who fancy going boldly into space. That debris can blow a hole right through a spacecraft, endangering crews and payloads, and creating more fragments of stuff - for which those who follow must watch out. There is no debate that </w:t>
      </w:r>
      <w:r w:rsidRPr="00425F01">
        <w:rPr>
          <w:rStyle w:val="Style13ptBold"/>
          <w:rFonts w:asciiTheme="minorHAnsi" w:hAnsiTheme="minorHAnsi" w:cstheme="minorHAnsi"/>
        </w:rPr>
        <w:t>space junk is a growing threat</w:t>
      </w:r>
      <w:r w:rsidRPr="00425F01">
        <w:rPr>
          <w:rFonts w:asciiTheme="minorHAnsi" w:hAnsiTheme="minorHAnsi" w:cstheme="minorHAnsi"/>
          <w:sz w:val="14"/>
        </w:rPr>
        <w:t xml:space="preserve"> to the commercial space industry. And it got riskier this year after India blew up a satellite into some 4,000 fragments this past March. </w:t>
      </w:r>
      <w:r w:rsidRPr="00425F01">
        <w:rPr>
          <w:rStyle w:val="Style13ptBold"/>
          <w:rFonts w:asciiTheme="minorHAnsi" w:hAnsiTheme="minorHAnsi" w:cstheme="minorHAnsi"/>
        </w:rPr>
        <w:t xml:space="preserve">But </w:t>
      </w:r>
      <w:r w:rsidRPr="00425F01">
        <w:rPr>
          <w:rStyle w:val="Style13ptBold"/>
          <w:rFonts w:asciiTheme="minorHAnsi" w:hAnsiTheme="minorHAnsi" w:cstheme="minorHAnsi"/>
          <w:highlight w:val="green"/>
        </w:rPr>
        <w:t>some</w:t>
      </w:r>
      <w:r w:rsidRPr="00425F01">
        <w:rPr>
          <w:rStyle w:val="Style13ptBold"/>
          <w:rFonts w:asciiTheme="minorHAnsi" w:hAnsiTheme="minorHAnsi" w:cstheme="minorHAnsi"/>
        </w:rPr>
        <w:t xml:space="preserve"> people </w:t>
      </w:r>
      <w:r w:rsidRPr="00425F01">
        <w:rPr>
          <w:rStyle w:val="Style13ptBold"/>
          <w:rFonts w:asciiTheme="minorHAnsi" w:hAnsiTheme="minorHAnsi" w:cstheme="minorHAnsi"/>
          <w:highlight w:val="green"/>
        </w:rPr>
        <w:t>are hoping to turn the problem of cleaning up</w:t>
      </w:r>
      <w:r w:rsidRPr="00425F01">
        <w:rPr>
          <w:rStyle w:val="Style13ptBold"/>
          <w:rFonts w:asciiTheme="minorHAnsi" w:hAnsiTheme="minorHAnsi" w:cstheme="minorHAnsi"/>
        </w:rPr>
        <w:t xml:space="preserve"> the </w:t>
      </w:r>
      <w:r w:rsidRPr="00425F01">
        <w:rPr>
          <w:rStyle w:val="Style13ptBold"/>
          <w:rFonts w:asciiTheme="minorHAnsi" w:hAnsiTheme="minorHAnsi" w:cstheme="minorHAnsi"/>
          <w:highlight w:val="green"/>
        </w:rPr>
        <w:t>space junk</w:t>
      </w:r>
      <w:r w:rsidRPr="00425F01">
        <w:rPr>
          <w:rFonts w:asciiTheme="minorHAnsi" w:hAnsiTheme="minorHAnsi" w:cstheme="minorHAnsi"/>
          <w:sz w:val="14"/>
        </w:rPr>
        <w:t xml:space="preserve"> we humans leave behind </w:t>
      </w:r>
      <w:r w:rsidRPr="00425F01">
        <w:rPr>
          <w:rStyle w:val="Style13ptBold"/>
          <w:rFonts w:asciiTheme="minorHAnsi" w:hAnsiTheme="minorHAnsi" w:cstheme="minorHAnsi"/>
          <w:highlight w:val="green"/>
        </w:rPr>
        <w:t>into a profitable enterprise</w:t>
      </w:r>
      <w:r w:rsidRPr="00425F01">
        <w:rPr>
          <w:rStyle w:val="Style13ptBold"/>
          <w:rFonts w:asciiTheme="minorHAnsi" w:hAnsiTheme="minorHAnsi" w:cstheme="minorHAnsi"/>
        </w:rPr>
        <w:t xml:space="preserve">. </w:t>
      </w:r>
      <w:r w:rsidRPr="00425F01">
        <w:rPr>
          <w:rFonts w:asciiTheme="minorHAnsi" w:hAnsiTheme="minorHAnsi" w:cstheme="minorHAnsi"/>
          <w:sz w:val="14"/>
        </w:rPr>
        <w:t xml:space="preserve">How much trash is floating above our heads? Exactly how much debris is floating in LEO is difficult to estimate. But there is undoubtedly a lot of it. NASA's Orbital Debris Program Office has confirmed there are at least 23,000 fragments larger than 10cm. That is roughly the size of a tennis ball. Meanwhile, the European Space Agency reckons the number of tennis-ball-sized junk objects is </w:t>
      </w:r>
      <w:proofErr w:type="gramStart"/>
      <w:r w:rsidRPr="00425F01">
        <w:rPr>
          <w:rFonts w:asciiTheme="minorHAnsi" w:hAnsiTheme="minorHAnsi" w:cstheme="minorHAnsi"/>
          <w:sz w:val="14"/>
        </w:rPr>
        <w:t>actually 34,000</w:t>
      </w:r>
      <w:proofErr w:type="gramEnd"/>
      <w:r w:rsidRPr="00425F01">
        <w:rPr>
          <w:rFonts w:asciiTheme="minorHAnsi" w:hAnsiTheme="minorHAnsi" w:cstheme="minorHAnsi"/>
          <w:sz w:val="14"/>
        </w:rPr>
        <w:t xml:space="preserve">. That is in addition to an estimated 900,000 objects ranging in size between 1cm and 10cm, as well as 128 million pieces of debris measuring less than 1cm. To give an idea of the kind of damage those tinier objects could cause, consider that a bullet for a Beretta pistol is 9mm. Those millions of projectiles pose a problem to the global space industry that Morgan Stanley estimates will generate $1 trillion in annual revenues by 2040 - roughly triple what it is worth today. Anywhere from a half to two-thirds of that projected growth hinges on satellite broadband projects. One such project, Elon Musk's SpaceX </w:t>
      </w:r>
      <w:proofErr w:type="spellStart"/>
      <w:r w:rsidRPr="00425F01">
        <w:rPr>
          <w:rFonts w:asciiTheme="minorHAnsi" w:hAnsiTheme="minorHAnsi" w:cstheme="minorHAnsi"/>
          <w:sz w:val="14"/>
        </w:rPr>
        <w:t>Starlink</w:t>
      </w:r>
      <w:proofErr w:type="spellEnd"/>
      <w:r w:rsidRPr="00425F01">
        <w:rPr>
          <w:rFonts w:asciiTheme="minorHAnsi" w:hAnsiTheme="minorHAnsi" w:cstheme="minorHAnsi"/>
          <w:sz w:val="14"/>
        </w:rPr>
        <w:t xml:space="preserve">, recently launched 60 satellites into LEO - the first of potentially thousands of broadband satellites forming a mega-constellation around the Earth. And SpaceX is not the only company trying to do this. </w:t>
      </w:r>
      <w:proofErr w:type="spellStart"/>
      <w:r w:rsidRPr="00425F01">
        <w:rPr>
          <w:rFonts w:asciiTheme="minorHAnsi" w:hAnsiTheme="minorHAnsi" w:cstheme="minorHAnsi"/>
          <w:sz w:val="14"/>
        </w:rPr>
        <w:t>OneWeb</w:t>
      </w:r>
      <w:proofErr w:type="spellEnd"/>
      <w:r w:rsidRPr="00425F01">
        <w:rPr>
          <w:rFonts w:asciiTheme="minorHAnsi" w:hAnsiTheme="minorHAnsi" w:cstheme="minorHAnsi"/>
          <w:sz w:val="14"/>
        </w:rPr>
        <w:t xml:space="preserve"> Satellites, </w:t>
      </w:r>
      <w:proofErr w:type="spellStart"/>
      <w:r w:rsidRPr="00425F01">
        <w:rPr>
          <w:rFonts w:asciiTheme="minorHAnsi" w:hAnsiTheme="minorHAnsi" w:cstheme="minorHAnsi"/>
          <w:sz w:val="14"/>
        </w:rPr>
        <w:t>Telesat</w:t>
      </w:r>
      <w:proofErr w:type="spellEnd"/>
      <w:r w:rsidRPr="00425F01">
        <w:rPr>
          <w:rFonts w:asciiTheme="minorHAnsi" w:hAnsiTheme="minorHAnsi" w:cstheme="minorHAnsi"/>
          <w:sz w:val="14"/>
        </w:rPr>
        <w:t xml:space="preserve"> and Amazon's Project Kuiper are all vying to create mega-constellations to provide broadband service pole to pole. All of this is expensive to develop. Amazon's Project Kuiper, for example, could cost roughly $10bn. That's why </w:t>
      </w:r>
      <w:r w:rsidRPr="00425F01">
        <w:rPr>
          <w:rStyle w:val="Style13ptBold"/>
          <w:rFonts w:asciiTheme="minorHAnsi" w:hAnsiTheme="minorHAnsi" w:cstheme="minorHAnsi"/>
        </w:rPr>
        <w:t xml:space="preserve">firms like </w:t>
      </w:r>
      <w:r w:rsidRPr="00425F01">
        <w:rPr>
          <w:rStyle w:val="Style13ptBold"/>
          <w:rFonts w:asciiTheme="minorHAnsi" w:hAnsiTheme="minorHAnsi" w:cstheme="minorHAnsi"/>
          <w:highlight w:val="green"/>
        </w:rPr>
        <w:t>Airbus</w:t>
      </w:r>
      <w:r w:rsidRPr="00425F01">
        <w:rPr>
          <w:rStyle w:val="Style13ptBold"/>
          <w:rFonts w:asciiTheme="minorHAnsi" w:hAnsiTheme="minorHAnsi" w:cstheme="minorHAnsi"/>
        </w:rPr>
        <w:t xml:space="preserve"> - </w:t>
      </w:r>
      <w:r w:rsidRPr="00425F01">
        <w:rPr>
          <w:rStyle w:val="Style13ptBold"/>
          <w:rFonts w:asciiTheme="minorHAnsi" w:hAnsiTheme="minorHAnsi" w:cstheme="minorHAnsi"/>
          <w:highlight w:val="green"/>
        </w:rPr>
        <w:t xml:space="preserve">as well as </w:t>
      </w:r>
      <w:r w:rsidRPr="00425F01">
        <w:rPr>
          <w:rStyle w:val="Style13ptBold"/>
          <w:rFonts w:asciiTheme="minorHAnsi" w:hAnsiTheme="minorHAnsi" w:cstheme="minorHAnsi"/>
        </w:rPr>
        <w:t xml:space="preserve">investment </w:t>
      </w:r>
      <w:r w:rsidRPr="00425F01">
        <w:rPr>
          <w:rStyle w:val="Style13ptBold"/>
          <w:rFonts w:asciiTheme="minorHAnsi" w:hAnsiTheme="minorHAnsi" w:cstheme="minorHAnsi"/>
          <w:highlight w:val="green"/>
        </w:rPr>
        <w:t xml:space="preserve">banks and </w:t>
      </w:r>
      <w:r w:rsidRPr="00425F01">
        <w:rPr>
          <w:rStyle w:val="Style13ptBold"/>
          <w:rFonts w:asciiTheme="minorHAnsi" w:hAnsiTheme="minorHAnsi" w:cstheme="minorHAnsi"/>
        </w:rPr>
        <w:t xml:space="preserve">bootstrapping </w:t>
      </w:r>
      <w:r w:rsidRPr="00425F01">
        <w:rPr>
          <w:rStyle w:val="Style13ptBold"/>
          <w:rFonts w:asciiTheme="minorHAnsi" w:hAnsiTheme="minorHAnsi" w:cstheme="minorHAnsi"/>
          <w:highlight w:val="green"/>
        </w:rPr>
        <w:t>engineers</w:t>
      </w:r>
      <w:r w:rsidRPr="00425F01">
        <w:rPr>
          <w:rStyle w:val="Style13ptBold"/>
          <w:rFonts w:asciiTheme="minorHAnsi" w:hAnsiTheme="minorHAnsi" w:cstheme="minorHAnsi"/>
        </w:rPr>
        <w:t xml:space="preserve"> and scientists - </w:t>
      </w:r>
      <w:r w:rsidRPr="00425F01">
        <w:rPr>
          <w:rStyle w:val="Style13ptBold"/>
          <w:rFonts w:asciiTheme="minorHAnsi" w:hAnsiTheme="minorHAnsi" w:cstheme="minorHAnsi"/>
          <w:highlight w:val="green"/>
        </w:rPr>
        <w:t>are betting that the business of tracking</w:t>
      </w:r>
      <w:r w:rsidRPr="00425F01">
        <w:rPr>
          <w:rStyle w:val="Style13ptBold"/>
          <w:rFonts w:asciiTheme="minorHAnsi" w:hAnsiTheme="minorHAnsi" w:cstheme="minorHAnsi"/>
        </w:rPr>
        <w:t xml:space="preserve">, </w:t>
      </w:r>
      <w:r w:rsidRPr="00425F01">
        <w:rPr>
          <w:rStyle w:val="Style13ptBold"/>
          <w:rFonts w:asciiTheme="minorHAnsi" w:hAnsiTheme="minorHAnsi" w:cstheme="minorHAnsi"/>
          <w:highlight w:val="green"/>
        </w:rPr>
        <w:t>netting and</w:t>
      </w:r>
      <w:r w:rsidRPr="00425F01">
        <w:rPr>
          <w:rStyle w:val="Style13ptBold"/>
          <w:rFonts w:asciiTheme="minorHAnsi" w:hAnsiTheme="minorHAnsi" w:cstheme="minorHAnsi"/>
        </w:rPr>
        <w:t xml:space="preserve"> even </w:t>
      </w:r>
      <w:r w:rsidRPr="00425F01">
        <w:rPr>
          <w:rStyle w:val="Style13ptBold"/>
          <w:rFonts w:asciiTheme="minorHAnsi" w:hAnsiTheme="minorHAnsi" w:cstheme="minorHAnsi"/>
          <w:highlight w:val="green"/>
        </w:rPr>
        <w:t>harpooning rubbish</w:t>
      </w:r>
      <w:r w:rsidRPr="00425F01">
        <w:rPr>
          <w:rStyle w:val="Style13ptBold"/>
          <w:rFonts w:asciiTheme="minorHAnsi" w:hAnsiTheme="minorHAnsi" w:cstheme="minorHAnsi"/>
        </w:rPr>
        <w:t xml:space="preserve"> in LEO </w:t>
      </w:r>
      <w:r w:rsidRPr="00425F01">
        <w:rPr>
          <w:rStyle w:val="Style13ptBold"/>
          <w:rFonts w:asciiTheme="minorHAnsi" w:hAnsiTheme="minorHAnsi" w:cstheme="minorHAnsi"/>
          <w:highlight w:val="green"/>
        </w:rPr>
        <w:t>could become as profitable as waste management</w:t>
      </w:r>
      <w:r w:rsidRPr="00425F01">
        <w:rPr>
          <w:rStyle w:val="Style13ptBold"/>
          <w:rFonts w:asciiTheme="minorHAnsi" w:hAnsiTheme="minorHAnsi" w:cstheme="minorHAnsi"/>
        </w:rPr>
        <w:t xml:space="preserve"> here </w:t>
      </w:r>
      <w:r w:rsidRPr="00425F01">
        <w:rPr>
          <w:rStyle w:val="Style13ptBold"/>
          <w:rFonts w:asciiTheme="minorHAnsi" w:hAnsiTheme="minorHAnsi" w:cstheme="minorHAnsi"/>
          <w:highlight w:val="green"/>
        </w:rPr>
        <w:t>on Earth</w:t>
      </w:r>
      <w:r w:rsidRPr="00425F01">
        <w:rPr>
          <w:rFonts w:asciiTheme="minorHAnsi" w:hAnsiTheme="minorHAnsi" w:cstheme="minorHAnsi"/>
          <w:sz w:val="14"/>
        </w:rPr>
        <w:t xml:space="preserve"> - a business estimated to be worth some $52.9bn annually, according to IBISWorld. </w:t>
      </w:r>
      <w:r w:rsidRPr="00425F01">
        <w:rPr>
          <w:rStyle w:val="Style13ptBold"/>
          <w:rFonts w:asciiTheme="minorHAnsi" w:hAnsiTheme="minorHAnsi" w:cstheme="minorHAnsi"/>
          <w:highlight w:val="green"/>
        </w:rPr>
        <w:t>Airbus is developing a space debris removal product line</w:t>
      </w:r>
      <w:r w:rsidRPr="00425F01">
        <w:rPr>
          <w:rStyle w:val="Style13ptBold"/>
          <w:rFonts w:asciiTheme="minorHAnsi" w:hAnsiTheme="minorHAnsi" w:cstheme="minorHAnsi"/>
        </w:rPr>
        <w:t xml:space="preserve"> not only </w:t>
      </w:r>
      <w:r w:rsidRPr="00425F01">
        <w:rPr>
          <w:rStyle w:val="Style13ptBold"/>
          <w:rFonts w:asciiTheme="minorHAnsi" w:hAnsiTheme="minorHAnsi" w:cstheme="minorHAnsi"/>
          <w:highlight w:val="green"/>
        </w:rPr>
        <w:t>to address the risk to</w:t>
      </w:r>
      <w:r w:rsidRPr="00425F01">
        <w:rPr>
          <w:rStyle w:val="Style13ptBold"/>
          <w:rFonts w:asciiTheme="minorHAnsi" w:hAnsiTheme="minorHAnsi" w:cstheme="minorHAnsi"/>
        </w:rPr>
        <w:t xml:space="preserve"> the coming mega-constellations, but a predicted increase in </w:t>
      </w:r>
      <w:r w:rsidRPr="00425F01">
        <w:rPr>
          <w:rStyle w:val="Style13ptBold"/>
          <w:rFonts w:asciiTheme="minorHAnsi" w:hAnsiTheme="minorHAnsi" w:cstheme="minorHAnsi"/>
          <w:highlight w:val="green"/>
        </w:rPr>
        <w:t>traffic congestion</w:t>
      </w:r>
      <w:r w:rsidRPr="00425F01">
        <w:rPr>
          <w:rStyle w:val="Style13ptBold"/>
          <w:rFonts w:asciiTheme="minorHAnsi" w:hAnsiTheme="minorHAnsi" w:cstheme="minorHAnsi"/>
        </w:rPr>
        <w:t xml:space="preserve"> in LEO. </w:t>
      </w:r>
      <w:r w:rsidRPr="00425F01">
        <w:rPr>
          <w:rFonts w:asciiTheme="minorHAnsi" w:hAnsiTheme="minorHAnsi" w:cstheme="minorHAnsi"/>
          <w:sz w:val="14"/>
        </w:rPr>
        <w:t xml:space="preserve">"I know it is a truism, but space is a big place," Matthew </w:t>
      </w:r>
      <w:proofErr w:type="spellStart"/>
      <w:r w:rsidRPr="00425F01">
        <w:rPr>
          <w:rFonts w:asciiTheme="minorHAnsi" w:hAnsiTheme="minorHAnsi" w:cstheme="minorHAnsi"/>
          <w:sz w:val="14"/>
        </w:rPr>
        <w:t>Stuttard</w:t>
      </w:r>
      <w:proofErr w:type="spellEnd"/>
      <w:r w:rsidRPr="00425F01">
        <w:rPr>
          <w:rFonts w:asciiTheme="minorHAnsi" w:hAnsiTheme="minorHAnsi" w:cstheme="minorHAnsi"/>
          <w:sz w:val="14"/>
        </w:rPr>
        <w:t xml:space="preserve">, head of Advanced Systems - Space Systems Engineering at Airbus UK, told Al Jazeera. "In fact, though there is a lot of debris in terms of numbers, </w:t>
      </w:r>
      <w:r w:rsidRPr="00425F01">
        <w:rPr>
          <w:rStyle w:val="Emphasis"/>
          <w:rFonts w:asciiTheme="minorHAnsi" w:hAnsiTheme="minorHAnsi" w:cstheme="minorHAnsi"/>
          <w:highlight w:val="green"/>
        </w:rPr>
        <w:t>the debris risk is really quite low.</w:t>
      </w:r>
      <w:r w:rsidRPr="00425F01">
        <w:rPr>
          <w:rStyle w:val="Emphasis"/>
          <w:rFonts w:asciiTheme="minorHAnsi" w:hAnsiTheme="minorHAnsi" w:cstheme="minorHAnsi"/>
        </w:rPr>
        <w:t xml:space="preserve"> </w:t>
      </w:r>
      <w:r w:rsidRPr="00425F01">
        <w:rPr>
          <w:rStyle w:val="Emphasis"/>
          <w:rFonts w:asciiTheme="minorHAnsi" w:hAnsiTheme="minorHAnsi" w:cstheme="minorHAnsi"/>
          <w:highlight w:val="green"/>
        </w:rPr>
        <w:t>The last really big collision was 2009</w:t>
      </w:r>
      <w:r w:rsidRPr="00425F01">
        <w:rPr>
          <w:rFonts w:asciiTheme="minorHAnsi" w:hAnsiTheme="minorHAnsi" w:cstheme="minorHAnsi"/>
          <w:sz w:val="14"/>
        </w:rPr>
        <w:t xml:space="preserve">." The collision </w:t>
      </w:r>
      <w:proofErr w:type="spellStart"/>
      <w:r w:rsidRPr="00425F01">
        <w:rPr>
          <w:rFonts w:asciiTheme="minorHAnsi" w:hAnsiTheme="minorHAnsi" w:cstheme="minorHAnsi"/>
          <w:sz w:val="14"/>
        </w:rPr>
        <w:t>Stuttard</w:t>
      </w:r>
      <w:proofErr w:type="spellEnd"/>
      <w:r w:rsidRPr="00425F01">
        <w:rPr>
          <w:rFonts w:asciiTheme="minorHAnsi" w:hAnsiTheme="minorHAnsi" w:cstheme="minorHAnsi"/>
          <w:sz w:val="14"/>
        </w:rPr>
        <w:t xml:space="preserve"> to which is referring was between a derelict Russian state-owned Cosmos 2251 satellite that had been left in orbit for a decade, and a commercial Iridium 33 satellite, which was a member of a highly profitable constellation of 66 satellites providing mobile phone services. On February 11, 2009, they smashed into each other at 10km a second or 22,300 miles per hour, according to the Secure World Foundation. According to international law, if damage has been suffered and fault established, the launching state is liable. Although the parties involved tried to assess this, the fault for the Cosmos-Iridium smash-up was not determined. </w:t>
      </w:r>
      <w:proofErr w:type="spellStart"/>
      <w:r w:rsidRPr="00425F01">
        <w:rPr>
          <w:rFonts w:asciiTheme="minorHAnsi" w:hAnsiTheme="minorHAnsi" w:cstheme="minorHAnsi"/>
          <w:sz w:val="14"/>
        </w:rPr>
        <w:t>Stuttard</w:t>
      </w:r>
      <w:proofErr w:type="spellEnd"/>
      <w:r w:rsidRPr="00425F01">
        <w:rPr>
          <w:rFonts w:asciiTheme="minorHAnsi" w:hAnsiTheme="minorHAnsi" w:cstheme="minorHAnsi"/>
          <w:sz w:val="14"/>
        </w:rPr>
        <w:t xml:space="preserve"> pointed out that because of international guidelines, </w:t>
      </w:r>
      <w:r w:rsidRPr="00425F01">
        <w:rPr>
          <w:rStyle w:val="Emphasis"/>
          <w:rFonts w:asciiTheme="minorHAnsi" w:hAnsiTheme="minorHAnsi" w:cstheme="minorHAnsi"/>
          <w:highlight w:val="green"/>
        </w:rPr>
        <w:t>newer satellites are designed to de-orbit to avoid collisions</w:t>
      </w:r>
      <w:r w:rsidRPr="00425F01">
        <w:rPr>
          <w:rStyle w:val="Style13ptBold"/>
          <w:rFonts w:asciiTheme="minorHAnsi" w:hAnsiTheme="minorHAnsi" w:cstheme="minorHAnsi"/>
        </w:rPr>
        <w:t>,</w:t>
      </w:r>
      <w:r w:rsidRPr="00425F01">
        <w:rPr>
          <w:rFonts w:asciiTheme="minorHAnsi" w:hAnsiTheme="minorHAnsi" w:cstheme="minorHAnsi"/>
          <w:sz w:val="14"/>
        </w:rPr>
        <w:t xml:space="preserve"> but there will always be a failure rate. "Objects at that altitude will stay there if they are not de-orbited successfully for many hundreds of years, eternity really if they are at that altitude," </w:t>
      </w:r>
      <w:proofErr w:type="spellStart"/>
      <w:r w:rsidRPr="00425F01">
        <w:rPr>
          <w:rFonts w:asciiTheme="minorHAnsi" w:hAnsiTheme="minorHAnsi" w:cstheme="minorHAnsi"/>
          <w:sz w:val="14"/>
        </w:rPr>
        <w:t>Stuttard</w:t>
      </w:r>
      <w:proofErr w:type="spellEnd"/>
      <w:r w:rsidRPr="00425F01">
        <w:rPr>
          <w:rFonts w:asciiTheme="minorHAnsi" w:hAnsiTheme="minorHAnsi" w:cstheme="minorHAnsi"/>
          <w:sz w:val="14"/>
        </w:rPr>
        <w:t xml:space="preserve"> said. "There is interest in disposing of commercial satellites from Low Earth Orbit and this is the first time that that has been potentially a commercial activity. </w:t>
      </w:r>
      <w:proofErr w:type="gramStart"/>
      <w:r w:rsidRPr="00425F01">
        <w:rPr>
          <w:rFonts w:asciiTheme="minorHAnsi" w:hAnsiTheme="minorHAnsi" w:cstheme="minorHAnsi"/>
          <w:sz w:val="14"/>
        </w:rPr>
        <w:t>So</w:t>
      </w:r>
      <w:proofErr w:type="gramEnd"/>
      <w:r w:rsidRPr="00425F01">
        <w:rPr>
          <w:rFonts w:asciiTheme="minorHAnsi" w:hAnsiTheme="minorHAnsi" w:cstheme="minorHAnsi"/>
          <w:sz w:val="14"/>
        </w:rPr>
        <w:t xml:space="preserve"> we are responding to the market." With the uptick in satellite launches, and the mega-constellations in the pipeline, the United States Federal Communications Commission (FCC) is currently seeking comment on how to best indemnify the US against the risk posed by any space junk that US commercial operators may leave in orbit. The risk is small, but the crash is catastrophic. </w:t>
      </w:r>
      <w:proofErr w:type="gramStart"/>
      <w:r w:rsidRPr="00425F01">
        <w:rPr>
          <w:rFonts w:asciiTheme="minorHAnsi" w:hAnsiTheme="minorHAnsi" w:cstheme="minorHAnsi"/>
          <w:sz w:val="14"/>
        </w:rPr>
        <w:t>So</w:t>
      </w:r>
      <w:proofErr w:type="gramEnd"/>
      <w:r w:rsidRPr="00425F01">
        <w:rPr>
          <w:rFonts w:asciiTheme="minorHAnsi" w:hAnsiTheme="minorHAnsi" w:cstheme="minorHAnsi"/>
          <w:sz w:val="14"/>
        </w:rPr>
        <w:t xml:space="preserve"> when it does happen it is too late to fix. </w:t>
      </w:r>
      <w:r w:rsidRPr="00425F01">
        <w:rPr>
          <w:rStyle w:val="Style13ptBold"/>
          <w:rFonts w:asciiTheme="minorHAnsi" w:hAnsiTheme="minorHAnsi" w:cstheme="minorHAnsi"/>
        </w:rPr>
        <w:t xml:space="preserve">Europe is on the case, too </w:t>
      </w:r>
      <w:r w:rsidRPr="00425F01">
        <w:rPr>
          <w:rFonts w:asciiTheme="minorHAnsi" w:hAnsiTheme="minorHAnsi" w:cstheme="minorHAnsi"/>
          <w:sz w:val="14"/>
        </w:rPr>
        <w:t xml:space="preserve">"In every business, there may be a polluter, so clearly there will always be people who will take advantage of the situation," Guglielmo </w:t>
      </w:r>
      <w:proofErr w:type="spellStart"/>
      <w:r w:rsidRPr="00425F01">
        <w:rPr>
          <w:rFonts w:asciiTheme="minorHAnsi" w:hAnsiTheme="minorHAnsi" w:cstheme="minorHAnsi"/>
          <w:sz w:val="14"/>
        </w:rPr>
        <w:t>Aglietti</w:t>
      </w:r>
      <w:proofErr w:type="spellEnd"/>
      <w:r w:rsidRPr="00425F01">
        <w:rPr>
          <w:rFonts w:asciiTheme="minorHAnsi" w:hAnsiTheme="minorHAnsi" w:cstheme="minorHAnsi"/>
          <w:sz w:val="14"/>
        </w:rPr>
        <w:t xml:space="preserve">, director of the Surrey Space Centre, told Al Jazeera. "[But] the European Union is taking this problem seriously". </w:t>
      </w:r>
      <w:r w:rsidRPr="00425F01">
        <w:rPr>
          <w:rStyle w:val="Style13ptBold"/>
          <w:rFonts w:asciiTheme="minorHAnsi" w:hAnsiTheme="minorHAnsi" w:cstheme="minorHAnsi"/>
        </w:rPr>
        <w:t>The European Commission is approaching it so seriously that it underwrote roughly half of the $17m it cost to launch the proof-of-technology mission</w:t>
      </w:r>
      <w:r w:rsidRPr="00425F01">
        <w:rPr>
          <w:rFonts w:asciiTheme="minorHAnsi" w:hAnsiTheme="minorHAnsi" w:cstheme="minorHAnsi"/>
          <w:sz w:val="14"/>
        </w:rPr>
        <w:t xml:space="preserve"> </w:t>
      </w:r>
      <w:proofErr w:type="spellStart"/>
      <w:r w:rsidRPr="00425F01">
        <w:rPr>
          <w:rFonts w:asciiTheme="minorHAnsi" w:hAnsiTheme="minorHAnsi" w:cstheme="minorHAnsi"/>
          <w:sz w:val="14"/>
        </w:rPr>
        <w:t>RemoveDEBRIS</w:t>
      </w:r>
      <w:proofErr w:type="spellEnd"/>
      <w:r w:rsidRPr="00425F01">
        <w:rPr>
          <w:rFonts w:asciiTheme="minorHAnsi" w:hAnsiTheme="minorHAnsi" w:cstheme="minorHAnsi"/>
          <w:sz w:val="14"/>
        </w:rPr>
        <w:t xml:space="preserve">. Deployed from the International Space Station last year, this near-complete mission, led by the Surrey Space Centre, is the product of a seven-member academic-commercial consortium that includes Airbus. </w:t>
      </w:r>
      <w:r w:rsidRPr="00425F01">
        <w:rPr>
          <w:rStyle w:val="Style13ptBold"/>
          <w:rFonts w:asciiTheme="minorHAnsi" w:hAnsiTheme="minorHAnsi" w:cstheme="minorHAnsi"/>
          <w:highlight w:val="green"/>
        </w:rPr>
        <w:t xml:space="preserve">The </w:t>
      </w:r>
      <w:proofErr w:type="spellStart"/>
      <w:r w:rsidRPr="00425F01">
        <w:rPr>
          <w:rStyle w:val="Style13ptBold"/>
          <w:rFonts w:asciiTheme="minorHAnsi" w:hAnsiTheme="minorHAnsi" w:cstheme="minorHAnsi"/>
          <w:highlight w:val="green"/>
        </w:rPr>
        <w:t>RemoveDEBRIS</w:t>
      </w:r>
      <w:proofErr w:type="spellEnd"/>
      <w:r w:rsidRPr="00425F01">
        <w:rPr>
          <w:rStyle w:val="Style13ptBold"/>
          <w:rFonts w:asciiTheme="minorHAnsi" w:hAnsiTheme="minorHAnsi" w:cstheme="minorHAnsi"/>
          <w:highlight w:val="green"/>
        </w:rPr>
        <w:t xml:space="preserve"> </w:t>
      </w:r>
      <w:r w:rsidRPr="00425F01">
        <w:rPr>
          <w:rStyle w:val="Style13ptBold"/>
          <w:rFonts w:asciiTheme="minorHAnsi" w:hAnsiTheme="minorHAnsi" w:cstheme="minorHAnsi"/>
        </w:rPr>
        <w:t xml:space="preserve">concept is to net or harpoon dead satellites and large debris, and then tow them either out of orbit or into a graveyard orbit. The </w:t>
      </w:r>
      <w:r w:rsidRPr="00425F01">
        <w:rPr>
          <w:rStyle w:val="Style13ptBold"/>
          <w:rFonts w:asciiTheme="minorHAnsi" w:hAnsiTheme="minorHAnsi" w:cstheme="minorHAnsi"/>
          <w:highlight w:val="green"/>
        </w:rPr>
        <w:t>spacecraft successfully netted and harpooned test debris in October and February</w:t>
      </w:r>
      <w:r w:rsidRPr="00425F01">
        <w:rPr>
          <w:rFonts w:asciiTheme="minorHAnsi" w:hAnsiTheme="minorHAnsi" w:cstheme="minorHAnsi"/>
          <w:sz w:val="14"/>
        </w:rPr>
        <w:t xml:space="preserve">, respectively, and is now in the process of de-orbiting itself. The </w:t>
      </w:r>
      <w:proofErr w:type="spellStart"/>
      <w:r w:rsidRPr="00425F01">
        <w:rPr>
          <w:rFonts w:asciiTheme="minorHAnsi" w:hAnsiTheme="minorHAnsi" w:cstheme="minorHAnsi"/>
          <w:sz w:val="14"/>
        </w:rPr>
        <w:t>RemoveDEBRIS</w:t>
      </w:r>
      <w:proofErr w:type="spellEnd"/>
      <w:r w:rsidRPr="00425F01">
        <w:rPr>
          <w:rFonts w:asciiTheme="minorHAnsi" w:hAnsiTheme="minorHAnsi" w:cstheme="minorHAnsi"/>
          <w:sz w:val="14"/>
        </w:rPr>
        <w:t xml:space="preserve"> consortium is not alone in its quest to get the junk out of the way. </w:t>
      </w:r>
      <w:r w:rsidRPr="00425F01">
        <w:rPr>
          <w:rStyle w:val="Style13ptBold"/>
          <w:rFonts w:asciiTheme="minorHAnsi" w:hAnsiTheme="minorHAnsi" w:cstheme="minorHAnsi"/>
          <w:highlight w:val="green"/>
        </w:rPr>
        <w:t xml:space="preserve">Tokyo-based </w:t>
      </w:r>
      <w:proofErr w:type="spellStart"/>
      <w:r w:rsidRPr="00425F01">
        <w:rPr>
          <w:rStyle w:val="Style13ptBold"/>
          <w:rFonts w:asciiTheme="minorHAnsi" w:hAnsiTheme="minorHAnsi" w:cstheme="minorHAnsi"/>
          <w:highlight w:val="green"/>
        </w:rPr>
        <w:t>Astroscale</w:t>
      </w:r>
      <w:proofErr w:type="spellEnd"/>
      <w:r w:rsidRPr="00425F01">
        <w:rPr>
          <w:rStyle w:val="Style13ptBold"/>
          <w:rFonts w:asciiTheme="minorHAnsi" w:hAnsiTheme="minorHAnsi" w:cstheme="minorHAnsi"/>
          <w:highlight w:val="green"/>
        </w:rPr>
        <w:t xml:space="preserve"> has</w:t>
      </w:r>
      <w:r w:rsidRPr="00425F01">
        <w:rPr>
          <w:rStyle w:val="Style13ptBold"/>
          <w:rFonts w:asciiTheme="minorHAnsi" w:hAnsiTheme="minorHAnsi" w:cstheme="minorHAnsi"/>
        </w:rPr>
        <w:t xml:space="preserve"> to date </w:t>
      </w:r>
      <w:r w:rsidRPr="00425F01">
        <w:rPr>
          <w:rStyle w:val="Style13ptBold"/>
          <w:rFonts w:asciiTheme="minorHAnsi" w:hAnsiTheme="minorHAnsi" w:cstheme="minorHAnsi"/>
          <w:highlight w:val="green"/>
        </w:rPr>
        <w:t>raised $132m</w:t>
      </w:r>
      <w:r w:rsidRPr="00425F01">
        <w:rPr>
          <w:rFonts w:asciiTheme="minorHAnsi" w:hAnsiTheme="minorHAnsi" w:cstheme="minorHAnsi"/>
          <w:sz w:val="14"/>
        </w:rPr>
        <w:t xml:space="preserve"> from Sumitomo Mitsui Trust Investment Co, Ltd, the Innovation Network Corporation of Japan and JAFCO Co, Ltd, a private venture capital firm. "What's their motivation? It's financial. But investors in space do invest for a broader vision: to invest in something that has a higher long-lasting impact. It will not have an immediate one- or two-year ROI [return on investment]," </w:t>
      </w:r>
      <w:proofErr w:type="spellStart"/>
      <w:r w:rsidRPr="00425F01">
        <w:rPr>
          <w:rFonts w:asciiTheme="minorHAnsi" w:hAnsiTheme="minorHAnsi" w:cstheme="minorHAnsi"/>
          <w:sz w:val="14"/>
        </w:rPr>
        <w:t>Astroscale's</w:t>
      </w:r>
      <w:proofErr w:type="spellEnd"/>
      <w:r w:rsidRPr="00425F01">
        <w:rPr>
          <w:rFonts w:asciiTheme="minorHAnsi" w:hAnsiTheme="minorHAnsi" w:cstheme="minorHAnsi"/>
          <w:sz w:val="14"/>
        </w:rPr>
        <w:t xml:space="preserve"> Chief Operating Officer, Chris </w:t>
      </w:r>
      <w:proofErr w:type="spellStart"/>
      <w:r w:rsidRPr="00425F01">
        <w:rPr>
          <w:rFonts w:asciiTheme="minorHAnsi" w:hAnsiTheme="minorHAnsi" w:cstheme="minorHAnsi"/>
          <w:sz w:val="14"/>
        </w:rPr>
        <w:t>Blackerby</w:t>
      </w:r>
      <w:proofErr w:type="spellEnd"/>
      <w:r w:rsidRPr="00425F01">
        <w:rPr>
          <w:rFonts w:asciiTheme="minorHAnsi" w:hAnsiTheme="minorHAnsi" w:cstheme="minorHAnsi"/>
          <w:sz w:val="14"/>
        </w:rPr>
        <w:t xml:space="preserve">, told Al Jazeera. "We see it as a market that's going to develop." </w:t>
      </w:r>
      <w:proofErr w:type="spellStart"/>
      <w:r w:rsidRPr="00425F01">
        <w:rPr>
          <w:rFonts w:asciiTheme="minorHAnsi" w:hAnsiTheme="minorHAnsi" w:cstheme="minorHAnsi"/>
          <w:sz w:val="14"/>
        </w:rPr>
        <w:t>Astroscale</w:t>
      </w:r>
      <w:proofErr w:type="spellEnd"/>
      <w:r w:rsidRPr="00425F01">
        <w:rPr>
          <w:rFonts w:asciiTheme="minorHAnsi" w:hAnsiTheme="minorHAnsi" w:cstheme="minorHAnsi"/>
          <w:sz w:val="14"/>
        </w:rPr>
        <w:t xml:space="preserve"> plans to launch its two-spacecraft proof-of-technology mission, ELSA-d, next year. Consisting of a "servicer" craft and a "client" craft, the mission will test proximity rendezvous technologies and a magnetic docking mechanism to demonstrate the capability to find and magnetically capture debris. </w:t>
      </w:r>
    </w:p>
    <w:p w14:paraId="4B1FFE4F" w14:textId="77777777" w:rsidR="00086DC0" w:rsidRDefault="00086DC0" w:rsidP="00086DC0">
      <w:pPr>
        <w:pStyle w:val="Heading4"/>
      </w:pPr>
      <w:r>
        <w:t xml:space="preserve">Commercial space solves debris EVEN better by avoiding conflict, </w:t>
      </w:r>
      <w:proofErr w:type="spellStart"/>
      <w:r>
        <w:t>Dobos</w:t>
      </w:r>
      <w:proofErr w:type="spellEnd"/>
      <w:r>
        <w:t xml:space="preserve"> and </w:t>
      </w:r>
      <w:proofErr w:type="spellStart"/>
      <w:r>
        <w:t>Prazak</w:t>
      </w:r>
      <w:proofErr w:type="spellEnd"/>
      <w:r>
        <w:t xml:space="preserve"> 18</w:t>
      </w:r>
    </w:p>
    <w:p w14:paraId="256BF0B2" w14:textId="77777777" w:rsidR="00086DC0" w:rsidRPr="002D1599" w:rsidRDefault="00086DC0" w:rsidP="00086DC0">
      <w:r>
        <w:t>(</w:t>
      </w:r>
      <w:proofErr w:type="spellStart"/>
      <w:r w:rsidRPr="00945876">
        <w:t>Bohumil</w:t>
      </w:r>
      <w:proofErr w:type="spellEnd"/>
      <w:r w:rsidRPr="00945876">
        <w:t xml:space="preserve"> </w:t>
      </w:r>
      <w:proofErr w:type="spellStart"/>
      <w:r w:rsidRPr="00162192">
        <w:t>Dobos</w:t>
      </w:r>
      <w:proofErr w:type="spellEnd"/>
      <w:r w:rsidRPr="00162192">
        <w:t xml:space="preserve"> and</w:t>
      </w:r>
      <w:r w:rsidRPr="00945876">
        <w:t xml:space="preserve"> Jakub </w:t>
      </w:r>
      <w:proofErr w:type="spellStart"/>
      <w:r w:rsidRPr="00162192">
        <w:t>Prazak</w:t>
      </w:r>
      <w:proofErr w:type="spellEnd"/>
      <w:r w:rsidRPr="00162192">
        <w:t xml:space="preserve"> 2018</w:t>
      </w:r>
      <w:r w:rsidRPr="00945876">
        <w:t>, Institute of Political Studies, Faculty of Social Sciences, Charles University, 12-27-2018, “To Clear or to Eliminate? Active Debris Removal Systems as</w:t>
      </w:r>
      <w:r>
        <w:t xml:space="preserve"> </w:t>
      </w:r>
      <w:r w:rsidRPr="00945876">
        <w:t>Antisatellite Weapons”, Space Policy, https://doi.org/10.1016/j.spacepol.2019.01.007</w:t>
      </w:r>
      <w:r>
        <w:t>)</w:t>
      </w:r>
    </w:p>
    <w:p w14:paraId="28172A54" w14:textId="58C9551D" w:rsidR="00086DC0" w:rsidRPr="00086DC0" w:rsidRDefault="00086DC0" w:rsidP="00086DC0">
      <w:pPr>
        <w:rPr>
          <w:sz w:val="16"/>
        </w:rPr>
      </w:pPr>
      <w:r w:rsidRPr="006D4295">
        <w:rPr>
          <w:rStyle w:val="Style13ptBold"/>
        </w:rPr>
        <w:t>Given the complicated relationships among the actors like the</w:t>
      </w:r>
      <w:r w:rsidRPr="002D1599">
        <w:rPr>
          <w:rStyle w:val="Style13ptBold"/>
        </w:rPr>
        <w:t xml:space="preserve"> United States, China, Europe, and Russia, </w:t>
      </w:r>
      <w:r w:rsidRPr="00F43DFA">
        <w:rPr>
          <w:rStyle w:val="Emphasis"/>
          <w:highlight w:val="cyan"/>
        </w:rPr>
        <w:t>commercialization</w:t>
      </w:r>
      <w:r w:rsidRPr="002D1599">
        <w:rPr>
          <w:rStyle w:val="Emphasis"/>
        </w:rPr>
        <w:t xml:space="preserve"> of the process </w:t>
      </w:r>
      <w:r w:rsidRPr="00F43DFA">
        <w:rPr>
          <w:rStyle w:val="Emphasis"/>
          <w:highlight w:val="cyan"/>
        </w:rPr>
        <w:t>seems to be a better way forward</w:t>
      </w:r>
      <w:r w:rsidRPr="002D1599">
        <w:rPr>
          <w:sz w:val="16"/>
        </w:rPr>
        <w:t xml:space="preserve">. </w:t>
      </w:r>
      <w:r w:rsidRPr="002D1599">
        <w:rPr>
          <w:rStyle w:val="Style13ptBold"/>
        </w:rPr>
        <w:t xml:space="preserve">Following the development of </w:t>
      </w:r>
      <w:proofErr w:type="spellStart"/>
      <w:r w:rsidRPr="002D1599">
        <w:rPr>
          <w:rStyle w:val="Style13ptBold"/>
        </w:rPr>
        <w:t>NewSpace</w:t>
      </w:r>
      <w:proofErr w:type="spellEnd"/>
      <w:r w:rsidRPr="002D1599">
        <w:rPr>
          <w:rStyle w:val="Style13ptBold"/>
        </w:rPr>
        <w:t xml:space="preserve"> [3,21], it seems highly likely that the </w:t>
      </w:r>
      <w:r w:rsidRPr="00F43DFA">
        <w:rPr>
          <w:rStyle w:val="Style13ptBold"/>
          <w:highlight w:val="cyan"/>
        </w:rPr>
        <w:t>private entities will attempt to</w:t>
      </w:r>
      <w:r w:rsidRPr="002D1599">
        <w:rPr>
          <w:rStyle w:val="Style13ptBold"/>
        </w:rPr>
        <w:t xml:space="preserve"> </w:t>
      </w:r>
      <w:r w:rsidRPr="00F43DFA">
        <w:rPr>
          <w:rStyle w:val="Style13ptBold"/>
          <w:highlight w:val="cyan"/>
        </w:rPr>
        <w:t>participate in</w:t>
      </w:r>
      <w:r w:rsidRPr="002D1599">
        <w:rPr>
          <w:rStyle w:val="Style13ptBold"/>
        </w:rPr>
        <w:t xml:space="preserve"> the newly emerging </w:t>
      </w:r>
      <w:r w:rsidRPr="00F43DFA">
        <w:rPr>
          <w:rStyle w:val="Style13ptBold"/>
          <w:highlight w:val="cyan"/>
        </w:rPr>
        <w:t>debris mitigation</w:t>
      </w:r>
      <w:r w:rsidRPr="002D1599">
        <w:rPr>
          <w:rStyle w:val="Style13ptBold"/>
        </w:rPr>
        <w:t xml:space="preserve"> market as well. This process can be conducted in cooperation with some of the less negatively perceived space agency like the ESA</w:t>
      </w:r>
      <w:r w:rsidRPr="002D1599">
        <w:rPr>
          <w:sz w:val="16"/>
        </w:rPr>
        <w:t xml:space="preserve"> that develops some of the necessary technologies as a part of its Clean Space </w:t>
      </w:r>
      <w:proofErr w:type="spellStart"/>
      <w:r w:rsidRPr="002D1599">
        <w:rPr>
          <w:sz w:val="16"/>
        </w:rPr>
        <w:t>initiativednamely</w:t>
      </w:r>
      <w:proofErr w:type="spellEnd"/>
      <w:r w:rsidRPr="002D1599">
        <w:rPr>
          <w:sz w:val="16"/>
        </w:rPr>
        <w:t xml:space="preserve"> </w:t>
      </w:r>
      <w:proofErr w:type="spellStart"/>
      <w:proofErr w:type="gramStart"/>
      <w:r w:rsidRPr="002D1599">
        <w:rPr>
          <w:sz w:val="16"/>
        </w:rPr>
        <w:t>e.deorbit</w:t>
      </w:r>
      <w:proofErr w:type="spellEnd"/>
      <w:proofErr w:type="gramEnd"/>
      <w:r w:rsidRPr="002D1599">
        <w:rPr>
          <w:sz w:val="16"/>
        </w:rPr>
        <w:t xml:space="preserve"> [5,51]. </w:t>
      </w:r>
      <w:r w:rsidRPr="00F43DFA">
        <w:rPr>
          <w:rStyle w:val="Emphasis"/>
          <w:highlight w:val="cyan"/>
        </w:rPr>
        <w:t>Commercial actors also do not face</w:t>
      </w:r>
      <w:r w:rsidRPr="002D1599">
        <w:rPr>
          <w:rStyle w:val="Emphasis"/>
        </w:rPr>
        <w:t xml:space="preserve"> the </w:t>
      </w:r>
      <w:r w:rsidRPr="00F43DFA">
        <w:rPr>
          <w:rStyle w:val="Emphasis"/>
          <w:highlight w:val="cyan"/>
        </w:rPr>
        <w:t>issue of intent as they are profit-oriented</w:t>
      </w:r>
      <w:r w:rsidRPr="002D1599">
        <w:rPr>
          <w:rStyle w:val="Emphasis"/>
        </w:rPr>
        <w:t xml:space="preserve"> unlike the complicated structure of the national interests</w:t>
      </w:r>
      <w:r w:rsidRPr="002D1599">
        <w:rPr>
          <w:sz w:val="16"/>
        </w:rPr>
        <w:t xml:space="preserve">. </w:t>
      </w:r>
      <w:r w:rsidRPr="002D1599">
        <w:rPr>
          <w:rStyle w:val="Style13ptBold"/>
        </w:rPr>
        <w:t xml:space="preserve">The </w:t>
      </w:r>
      <w:r w:rsidRPr="00F43DFA">
        <w:rPr>
          <w:rStyle w:val="Style13ptBold"/>
          <w:highlight w:val="cyan"/>
        </w:rPr>
        <w:t>commercialized</w:t>
      </w:r>
      <w:r w:rsidRPr="002D1599">
        <w:rPr>
          <w:rStyle w:val="Style13ptBold"/>
        </w:rPr>
        <w:t xml:space="preserve"> and cooperative </w:t>
      </w:r>
      <w:r w:rsidRPr="00F43DFA">
        <w:rPr>
          <w:rStyle w:val="Style13ptBold"/>
          <w:highlight w:val="cyan"/>
        </w:rPr>
        <w:t>effort</w:t>
      </w:r>
      <w:r w:rsidRPr="002D1599">
        <w:rPr>
          <w:rStyle w:val="Style13ptBold"/>
        </w:rPr>
        <w:t xml:space="preserve"> together with the presented technological limitations of the utility of the ADR systems as ASAT weapons </w:t>
      </w:r>
      <w:r w:rsidRPr="00F43DFA">
        <w:rPr>
          <w:rStyle w:val="Emphasis"/>
          <w:highlight w:val="cyan"/>
        </w:rPr>
        <w:t>should ensure</w:t>
      </w:r>
      <w:r w:rsidRPr="002D1599">
        <w:rPr>
          <w:rStyle w:val="Emphasis"/>
        </w:rPr>
        <w:t xml:space="preserve"> that </w:t>
      </w:r>
      <w:r w:rsidRPr="00F43DFA">
        <w:rPr>
          <w:rStyle w:val="Emphasis"/>
          <w:highlight w:val="cyan"/>
        </w:rPr>
        <w:t>the process</w:t>
      </w:r>
      <w:r w:rsidRPr="002D1599">
        <w:rPr>
          <w:rStyle w:val="Emphasis"/>
        </w:rPr>
        <w:t xml:space="preserve"> of the debris removal </w:t>
      </w:r>
      <w:r w:rsidRPr="00F43DFA">
        <w:rPr>
          <w:rStyle w:val="Emphasis"/>
          <w:highlight w:val="cyan"/>
        </w:rPr>
        <w:t>will take place without causing</w:t>
      </w:r>
      <w:r w:rsidRPr="002D1599">
        <w:rPr>
          <w:rStyle w:val="Emphasis"/>
        </w:rPr>
        <w:t xml:space="preserve"> unnecessary </w:t>
      </w:r>
      <w:r w:rsidRPr="00F43DFA">
        <w:rPr>
          <w:rStyle w:val="Emphasis"/>
          <w:highlight w:val="cyan"/>
        </w:rPr>
        <w:t>conflict</w:t>
      </w:r>
      <w:r w:rsidRPr="002D1599">
        <w:rPr>
          <w:rStyle w:val="Emphasis"/>
        </w:rPr>
        <w:t>.</w:t>
      </w:r>
      <w:r w:rsidRPr="002D1599">
        <w:rPr>
          <w:sz w:val="16"/>
        </w:rPr>
        <w:t xml:space="preserve"> </w:t>
      </w:r>
      <w:r w:rsidRPr="002D1599">
        <w:rPr>
          <w:rStyle w:val="Style13ptBold"/>
        </w:rPr>
        <w:t>The negative perception of the ADR systems can thus be limited by taking several steps</w:t>
      </w:r>
      <w:r w:rsidRPr="002D1599">
        <w:rPr>
          <w:sz w:val="16"/>
        </w:rPr>
        <w:t xml:space="preserve">: (a) do not develop capacity over the level suggested for an effective debris mitigation as to decrease the technological utility of the ADR systems as weapons, (b) </w:t>
      </w:r>
      <w:r w:rsidRPr="002D1599">
        <w:rPr>
          <w:rStyle w:val="Style13ptBold"/>
        </w:rPr>
        <w:t>operation of the ADR system should lay in hands of a commercial actor that would be contracted to clear the selected objects either by states or the UN</w:t>
      </w:r>
      <w:r w:rsidRPr="002D1599">
        <w:rPr>
          <w:sz w:val="16"/>
        </w:rPr>
        <w:t xml:space="preserve">, (c) any technological cooperation with the national space programs should primarily lay in technological development of the systems and not in their management and control </w:t>
      </w:r>
      <w:proofErr w:type="spellStart"/>
      <w:r w:rsidRPr="002D1599">
        <w:rPr>
          <w:sz w:val="16"/>
        </w:rPr>
        <w:t>dthis</w:t>
      </w:r>
      <w:proofErr w:type="spellEnd"/>
      <w:r w:rsidRPr="002D1599">
        <w:rPr>
          <w:sz w:val="16"/>
        </w:rPr>
        <w:t xml:space="preserve"> cooperation should be coordinated at the UN level, and (d) the ADR systems should not act unexpectedly as to increase the trust of all the spacefaring nations in the sincere intent of the operator.</w:t>
      </w:r>
    </w:p>
    <w:p w14:paraId="40E568A4" w14:textId="77777777" w:rsidR="00A52C6A" w:rsidRPr="00710A03" w:rsidRDefault="00A52C6A" w:rsidP="00A52C6A">
      <w:pPr>
        <w:pStyle w:val="Heading4"/>
        <w:rPr>
          <w:rFonts w:cs="Calibri"/>
        </w:rPr>
      </w:pPr>
      <w:r w:rsidRPr="00710A03">
        <w:rPr>
          <w:rFonts w:cs="Calibri"/>
        </w:rPr>
        <w:t>Asteroid mining enables space colonization – even if Earth species goes extinct, we can escape if we mine asteroids</w:t>
      </w:r>
    </w:p>
    <w:p w14:paraId="3BEC3D0F" w14:textId="77777777" w:rsidR="00A52C6A" w:rsidRPr="00710A03" w:rsidRDefault="00A52C6A" w:rsidP="00A52C6A">
      <w:pPr>
        <w:rPr>
          <w:rStyle w:val="Style13ptBold"/>
        </w:rPr>
      </w:pPr>
      <w:proofErr w:type="spellStart"/>
      <w:r w:rsidRPr="00710A03">
        <w:rPr>
          <w:rStyle w:val="Style13ptBold"/>
        </w:rPr>
        <w:t>Ravisetti</w:t>
      </w:r>
      <w:proofErr w:type="spellEnd"/>
      <w:r w:rsidRPr="00710A03">
        <w:rPr>
          <w:rStyle w:val="Style13ptBold"/>
        </w:rPr>
        <w:t xml:space="preserve"> 21</w:t>
      </w:r>
    </w:p>
    <w:p w14:paraId="70EF4E59" w14:textId="77777777" w:rsidR="00A52C6A" w:rsidRPr="00710A03" w:rsidRDefault="00A52C6A" w:rsidP="00A52C6A">
      <w:proofErr w:type="spellStart"/>
      <w:r w:rsidRPr="00710A03">
        <w:t>Monisha</w:t>
      </w:r>
      <w:proofErr w:type="spellEnd"/>
      <w:r w:rsidRPr="00710A03">
        <w:t xml:space="preserve"> </w:t>
      </w:r>
      <w:proofErr w:type="spellStart"/>
      <w:r w:rsidRPr="00710A03">
        <w:t>Ravisetti</w:t>
      </w:r>
      <w:proofErr w:type="spellEnd"/>
      <w:r w:rsidRPr="00710A03">
        <w:t xml:space="preserve"> (science writer @ CNET BA in philosophy NYU), 10-4-2021, "Rare asteroids near Earth may contain precious metals worth $11.65 trillion," CNET, https://www.cnet.com/news/rare-asteroids-near-earth-may-become-targets-for-space-mining/, // HW AW</w:t>
      </w:r>
    </w:p>
    <w:p w14:paraId="279DADBC" w14:textId="77777777" w:rsidR="00A52C6A" w:rsidRPr="00692787" w:rsidRDefault="00A52C6A" w:rsidP="00A52C6A">
      <w:pPr>
        <w:rPr>
          <w:u w:val="single"/>
        </w:rPr>
      </w:pPr>
      <w:r w:rsidRPr="00710A03">
        <w:rPr>
          <w:sz w:val="16"/>
        </w:rPr>
        <w:t xml:space="preserve">Scientists just calculated that </w:t>
      </w:r>
      <w:r w:rsidRPr="009C7CF2">
        <w:rPr>
          <w:highlight w:val="green"/>
          <w:u w:val="single"/>
        </w:rPr>
        <w:t>one</w:t>
      </w:r>
      <w:r w:rsidRPr="00710A03">
        <w:rPr>
          <w:u w:val="single"/>
        </w:rPr>
        <w:t xml:space="preserve"> of two metallic </w:t>
      </w:r>
      <w:r w:rsidRPr="009C7CF2">
        <w:rPr>
          <w:highlight w:val="green"/>
          <w:u w:val="single"/>
        </w:rPr>
        <w:t>asteroid</w:t>
      </w:r>
      <w:r w:rsidRPr="00710A03">
        <w:rPr>
          <w:u w:val="single"/>
        </w:rPr>
        <w:t>s</w:t>
      </w:r>
      <w:r w:rsidRPr="00710A03">
        <w:rPr>
          <w:sz w:val="16"/>
        </w:rPr>
        <w:t xml:space="preserve"> floating in Earth's vicinity may contain precious metals worth about $11.65 trillion. The expensive nugget, in fact, </w:t>
      </w:r>
      <w:r w:rsidRPr="009C7CF2">
        <w:rPr>
          <w:highlight w:val="green"/>
          <w:u w:val="single"/>
        </w:rPr>
        <w:t>could boast more iron</w:t>
      </w:r>
      <w:r w:rsidRPr="00710A03">
        <w:rPr>
          <w:u w:val="single"/>
        </w:rPr>
        <w:t xml:space="preserve">, nickel and cobalt </w:t>
      </w:r>
      <w:r w:rsidRPr="009C7CF2">
        <w:rPr>
          <w:highlight w:val="green"/>
          <w:u w:val="single"/>
        </w:rPr>
        <w:t>than</w:t>
      </w:r>
      <w:r w:rsidRPr="00710A03">
        <w:rPr>
          <w:u w:val="single"/>
        </w:rPr>
        <w:t xml:space="preserve"> the entirety of </w:t>
      </w:r>
      <w:r w:rsidRPr="009C7CF2">
        <w:rPr>
          <w:highlight w:val="green"/>
          <w:u w:val="single"/>
        </w:rPr>
        <w:t xml:space="preserve">our </w:t>
      </w:r>
      <w:r w:rsidRPr="009C7CF2">
        <w:rPr>
          <w:u w:val="single"/>
        </w:rPr>
        <w:t>gl</w:t>
      </w:r>
      <w:r w:rsidRPr="00710A03">
        <w:rPr>
          <w:u w:val="single"/>
        </w:rPr>
        <w:t xml:space="preserve">obal metal </w:t>
      </w:r>
      <w:r w:rsidRPr="009C7CF2">
        <w:rPr>
          <w:highlight w:val="green"/>
          <w:u w:val="single"/>
        </w:rPr>
        <w:t>reserves</w:t>
      </w:r>
      <w:r w:rsidRPr="00710A03">
        <w:rPr>
          <w:u w:val="single"/>
        </w:rPr>
        <w:t>.</w:t>
      </w:r>
      <w:r w:rsidRPr="00710A03">
        <w:rPr>
          <w:sz w:val="16"/>
        </w:rPr>
        <w:t xml:space="preserve"> Called metal-rich near-Earth asteroids, these rare, hefty mineral deposits measure over a mile wide. The one reckoned to be a metal motherlode is labeled 1986 DA, and the other, 2016 ED85. The duo "could be </w:t>
      </w:r>
      <w:r w:rsidRPr="00710A03">
        <w:rPr>
          <w:u w:val="single"/>
        </w:rPr>
        <w:t>possible targets for asteroid mining in the future,</w:t>
      </w:r>
      <w:r w:rsidRPr="00710A03">
        <w:rPr>
          <w:sz w:val="16"/>
        </w:rPr>
        <w:t xml:space="preserve">" according to the </w:t>
      </w:r>
      <w:hyperlink r:id="rId8" w:tgtFrame="_blank" w:history="1">
        <w:r w:rsidRPr="00710A03">
          <w:rPr>
            <w:rStyle w:val="Hyperlink"/>
            <w:sz w:val="16"/>
          </w:rPr>
          <w:t>new analysis published Friday</w:t>
        </w:r>
      </w:hyperlink>
      <w:r w:rsidRPr="00710A03">
        <w:rPr>
          <w:sz w:val="16"/>
        </w:rPr>
        <w:t xml:space="preserve"> in The Planetary Science Journal. Space mining has gained traction in the scientific community because experts believe </w:t>
      </w:r>
      <w:r w:rsidRPr="00710A03">
        <w:rPr>
          <w:u w:val="single"/>
        </w:rPr>
        <w:t xml:space="preserve">the feat </w:t>
      </w:r>
      <w:r w:rsidRPr="009C7CF2">
        <w:rPr>
          <w:highlight w:val="green"/>
          <w:u w:val="single"/>
        </w:rPr>
        <w:t xml:space="preserve">could provide </w:t>
      </w:r>
      <w:hyperlink r:id="rId9" w:tgtFrame="_blank" w:history="1">
        <w:r w:rsidRPr="009C7CF2">
          <w:rPr>
            <w:rStyle w:val="Hyperlink"/>
            <w:highlight w:val="green"/>
            <w:u w:val="single"/>
          </w:rPr>
          <w:t>cost-effective metals</w:t>
        </w:r>
      </w:hyperlink>
      <w:r w:rsidRPr="009C7CF2">
        <w:rPr>
          <w:highlight w:val="green"/>
          <w:u w:val="single"/>
        </w:rPr>
        <w:t xml:space="preserve"> for a</w:t>
      </w:r>
      <w:r w:rsidRPr="00710A03">
        <w:rPr>
          <w:u w:val="single"/>
        </w:rPr>
        <w:t xml:space="preserve"> lunar or Mars-based </w:t>
      </w:r>
      <w:r w:rsidRPr="009C7CF2">
        <w:rPr>
          <w:highlight w:val="green"/>
          <w:u w:val="single"/>
        </w:rPr>
        <w:t>colony</w:t>
      </w:r>
      <w:r w:rsidRPr="00710A03">
        <w:rPr>
          <w:sz w:val="16"/>
        </w:rPr>
        <w:t xml:space="preserve">, </w:t>
      </w:r>
      <w:r w:rsidRPr="00710A03">
        <w:rPr>
          <w:u w:val="single"/>
        </w:rPr>
        <w:t xml:space="preserve">ultimately </w:t>
      </w:r>
      <w:r w:rsidRPr="009C7CF2">
        <w:rPr>
          <w:highlight w:val="green"/>
          <w:u w:val="single"/>
        </w:rPr>
        <w:t>extending humanity's reach</w:t>
      </w:r>
      <w:r w:rsidRPr="00710A03">
        <w:rPr>
          <w:u w:val="single"/>
        </w:rPr>
        <w:t xml:space="preserve"> in exploring space</w:t>
      </w:r>
      <w:r w:rsidRPr="00710A03">
        <w:rPr>
          <w:sz w:val="16"/>
        </w:rPr>
        <w:t xml:space="preserve">. With a cosmic mine, </w:t>
      </w:r>
      <w:r w:rsidRPr="00710A03">
        <w:rPr>
          <w:u w:val="single"/>
        </w:rPr>
        <w:t>building materials wouldn't have to withstand the expensive shuttle from Earth to space.</w:t>
      </w:r>
      <w:r w:rsidRPr="00710A03">
        <w:rPr>
          <w:sz w:val="16"/>
        </w:rPr>
        <w:t xml:space="preserve"> Further, the team behind the math suggests these unique floating orbs may shed much-needed light on the authenticity of another metallic treasure NASA is </w:t>
      </w:r>
      <w:hyperlink r:id="rId10" w:tgtFrame="_blank" w:history="1">
        <w:r w:rsidRPr="00710A03">
          <w:rPr>
            <w:rStyle w:val="Hyperlink"/>
            <w:sz w:val="16"/>
          </w:rPr>
          <w:t>headed to in 2022</w:t>
        </w:r>
      </w:hyperlink>
      <w:r w:rsidRPr="00710A03">
        <w:rPr>
          <w:sz w:val="16"/>
        </w:rPr>
        <w:t xml:space="preserve"> -- the mysterious shiny space globe known as 16 Psyche. 16 Psyche has its own allure for space mining enthusiasts. An artist's illustration shows what asteroid 16 Psyche might look like. Maxar/ASU/</w:t>
      </w:r>
      <w:proofErr w:type="spellStart"/>
      <w:r w:rsidRPr="00710A03">
        <w:rPr>
          <w:sz w:val="16"/>
        </w:rPr>
        <w:t>P.Rubin</w:t>
      </w:r>
      <w:proofErr w:type="spellEnd"/>
      <w:r w:rsidRPr="00710A03">
        <w:rPr>
          <w:sz w:val="16"/>
        </w:rPr>
        <w:t xml:space="preserve">/NASA/JPL-Caltech Instead of trees, oceans or stretches of soil, the bizarre body is thought to consist of </w:t>
      </w:r>
      <w:r w:rsidRPr="00710A03">
        <w:rPr>
          <w:u w:val="single"/>
        </w:rPr>
        <w:t>hills and valleys made of pure metal.</w:t>
      </w:r>
      <w:r w:rsidRPr="00710A03">
        <w:rPr>
          <w:sz w:val="16"/>
        </w:rPr>
        <w:t xml:space="preserve"> Scientists contend it's the remaining core of an ancient rocky planet that was once destroyed. Interestingly, Earth's covered-up core looks awfully similar. Aptly dubbed "</w:t>
      </w:r>
      <w:proofErr w:type="gramStart"/>
      <w:r w:rsidRPr="00710A03">
        <w:rPr>
          <w:sz w:val="16"/>
        </w:rPr>
        <w:t>mini Psyches</w:t>
      </w:r>
      <w:proofErr w:type="gramEnd"/>
      <w:r w:rsidRPr="00710A03">
        <w:rPr>
          <w:sz w:val="16"/>
        </w:rPr>
        <w:t xml:space="preserve">," the valuable smaller asteroids described in the new study are presumably pieces that have broken off from a similar naked center, though the research team notes they don't think these fragments are offshoots of 16 Psyche in particular. Still, 16 Psyche has become a rather hot topic of discussion among </w:t>
      </w:r>
      <w:hyperlink r:id="rId11" w:tgtFrame="_blank" w:history="1">
        <w:r w:rsidRPr="00710A03">
          <w:rPr>
            <w:rStyle w:val="Hyperlink"/>
            <w:sz w:val="16"/>
          </w:rPr>
          <w:t>scientists</w:t>
        </w:r>
      </w:hyperlink>
      <w:r w:rsidRPr="00710A03">
        <w:rPr>
          <w:sz w:val="16"/>
        </w:rPr>
        <w:t xml:space="preserve"> and even the </w:t>
      </w:r>
      <w:hyperlink r:id="rId12" w:tgtFrame="_blank" w:history="1">
        <w:r w:rsidRPr="00710A03">
          <w:rPr>
            <w:rStyle w:val="Hyperlink"/>
            <w:sz w:val="16"/>
          </w:rPr>
          <w:t>public</w:t>
        </w:r>
      </w:hyperlink>
      <w:r w:rsidRPr="00710A03">
        <w:rPr>
          <w:sz w:val="16"/>
        </w:rPr>
        <w:t xml:space="preserve"> -- it's suspected to </w:t>
      </w:r>
      <w:r w:rsidRPr="00710A03">
        <w:rPr>
          <w:u w:val="single"/>
        </w:rPr>
        <w:t>hold minerals worth $10,000 quadrillion</w:t>
      </w:r>
      <w:r w:rsidRPr="00710A03">
        <w:rPr>
          <w:sz w:val="16"/>
        </w:rPr>
        <w:t xml:space="preserve">. Let that sink in. The exorbitant figure, however, has generated </w:t>
      </w:r>
      <w:hyperlink r:id="rId13" w:history="1">
        <w:r w:rsidRPr="00710A03">
          <w:rPr>
            <w:rStyle w:val="Hyperlink"/>
            <w:sz w:val="16"/>
          </w:rPr>
          <w:t>considerable doubt</w:t>
        </w:r>
      </w:hyperlink>
      <w:r w:rsidRPr="00710A03">
        <w:rPr>
          <w:sz w:val="16"/>
        </w:rPr>
        <w:t xml:space="preserve"> because scientists can't be sure what 16 Psyche is made of until a spacecraft inspects it. It's too far away for precise spectrum analysis, a scientific method that leverages electromagnetic emission and absorption signals to learn about objects' compositions. Until such an examination can happen, something NASA's mission intends to perform, researchers </w:t>
      </w:r>
      <w:proofErr w:type="gramStart"/>
      <w:r w:rsidRPr="00710A03">
        <w:rPr>
          <w:sz w:val="16"/>
        </w:rPr>
        <w:t>have to</w:t>
      </w:r>
      <w:proofErr w:type="gramEnd"/>
      <w:r w:rsidRPr="00710A03">
        <w:rPr>
          <w:sz w:val="16"/>
        </w:rPr>
        <w:t xml:space="preserve"> consider the option that it's merely some sort of rubble. That's what makes data from the "</w:t>
      </w:r>
      <w:proofErr w:type="gramStart"/>
      <w:r w:rsidRPr="00710A03">
        <w:rPr>
          <w:sz w:val="16"/>
        </w:rPr>
        <w:t>mini Psyches</w:t>
      </w:r>
      <w:proofErr w:type="gramEnd"/>
      <w:r w:rsidRPr="00710A03">
        <w:rPr>
          <w:sz w:val="16"/>
        </w:rPr>
        <w:t xml:space="preserve">" indispensable -- they may offer a first look at their namesake's features. Proximity to our home planet deems it much easier for scientists to capture the rocks' spectral info from Earth. "It is rewarding that we have discovered these </w:t>
      </w:r>
      <w:r w:rsidRPr="00710A03">
        <w:rPr>
          <w:u w:val="single"/>
        </w:rPr>
        <w:t>'mini Psyches' so close to the Earth</w:t>
      </w:r>
      <w:r w:rsidRPr="00710A03">
        <w:rPr>
          <w:sz w:val="16"/>
        </w:rPr>
        <w:t xml:space="preserve">," Vishnu Reddy, associate professor at the University of Arizona's Lunar and Planetary Laboratory and principal investigator of the NASA grant that funded the work, said </w:t>
      </w:r>
      <w:hyperlink r:id="rId14" w:tgtFrame="_blank" w:history="1">
        <w:r w:rsidRPr="00710A03">
          <w:rPr>
            <w:rStyle w:val="Hyperlink"/>
            <w:sz w:val="16"/>
          </w:rPr>
          <w:t>in a statement</w:t>
        </w:r>
      </w:hyperlink>
      <w:r w:rsidRPr="00710A03">
        <w:rPr>
          <w:sz w:val="16"/>
        </w:rPr>
        <w:t xml:space="preserve">. Sifting through the collected data, researchers found the orbiting blocks are made of 85% metal, such as iron and nickel, and only 15% silicate, which is basically regular rock. As such, some ambiguity about 16 Psyche might soon be alleviated thanks to the baby versions of it -- including whether it'll add to the crew of treasure troves for future space miners. Regardless, while the trio of metallic hunks </w:t>
      </w:r>
      <w:proofErr w:type="gramStart"/>
      <w:r w:rsidRPr="00710A03">
        <w:rPr>
          <w:sz w:val="16"/>
        </w:rPr>
        <w:t>definitely seem</w:t>
      </w:r>
      <w:proofErr w:type="gramEnd"/>
      <w:r w:rsidRPr="00710A03">
        <w:rPr>
          <w:sz w:val="16"/>
        </w:rPr>
        <w:t xml:space="preserve"> to hint at our </w:t>
      </w:r>
      <w:r w:rsidRPr="009C7CF2">
        <w:rPr>
          <w:highlight w:val="green"/>
          <w:u w:val="single"/>
        </w:rPr>
        <w:t>sci-fi fantasies</w:t>
      </w:r>
      <w:r w:rsidRPr="00710A03">
        <w:rPr>
          <w:u w:val="single"/>
        </w:rPr>
        <w:t xml:space="preserve"> of</w:t>
      </w:r>
      <w:r w:rsidRPr="00710A03">
        <w:rPr>
          <w:sz w:val="16"/>
        </w:rPr>
        <w:t xml:space="preserve"> </w:t>
      </w:r>
      <w:r w:rsidRPr="00710A03">
        <w:rPr>
          <w:u w:val="single"/>
        </w:rPr>
        <w:t xml:space="preserve">space mining </w:t>
      </w:r>
      <w:r w:rsidRPr="009C7CF2">
        <w:rPr>
          <w:highlight w:val="green"/>
          <w:u w:val="single"/>
        </w:rPr>
        <w:t>inching toward reality</w:t>
      </w:r>
      <w:r w:rsidRPr="00710A03">
        <w:rPr>
          <w:u w:val="single"/>
        </w:rPr>
        <w:t>, one thing is absolutely certain: They're a pretty hard-core squad.</w:t>
      </w:r>
    </w:p>
    <w:p w14:paraId="0A164164" w14:textId="77777777" w:rsidR="000B46FD" w:rsidRPr="00710A03" w:rsidRDefault="000B46FD" w:rsidP="000B46FD">
      <w:pPr>
        <w:pStyle w:val="Heading4"/>
      </w:pPr>
      <w:r w:rsidRPr="00710A03">
        <w:t>Only asteroid mining can provide us with the research and understanding to prevent extinction</w:t>
      </w:r>
    </w:p>
    <w:p w14:paraId="12D747A3" w14:textId="77777777" w:rsidR="000B46FD" w:rsidRPr="00710A03" w:rsidRDefault="000B46FD" w:rsidP="000B46FD">
      <w:pPr>
        <w:rPr>
          <w:sz w:val="16"/>
          <w:szCs w:val="16"/>
        </w:rPr>
      </w:pPr>
      <w:r w:rsidRPr="00710A03">
        <w:rPr>
          <w:rStyle w:val="Style13ptBold"/>
        </w:rPr>
        <w:t>Elvis 21</w:t>
      </w:r>
      <w:r w:rsidRPr="00710A03">
        <w:t xml:space="preserve"> </w:t>
      </w:r>
      <w:r w:rsidRPr="00710A03">
        <w:rPr>
          <w:sz w:val="16"/>
          <w:szCs w:val="16"/>
        </w:rPr>
        <w:t xml:space="preserve">[Martin Elvis is a senior astrophysicist at the Center for Astrophysics | Harvard &amp; Smithsonian. He is the author of Asteroids: How Love, Fear, and Greed Will Determine Our Future in Space (2021). “Riches in space.” Aeon. July 2, 2021. </w:t>
      </w:r>
      <w:hyperlink r:id="rId15" w:history="1">
        <w:r w:rsidRPr="00710A03">
          <w:rPr>
            <w:rStyle w:val="Hyperlink"/>
            <w:sz w:val="16"/>
            <w:szCs w:val="16"/>
          </w:rPr>
          <w:t>https://aeon.co/essays/asteroid-mining-could-pay-for-space-exploration-and-adventure</w:t>
        </w:r>
      </w:hyperlink>
      <w:r w:rsidRPr="00710A03">
        <w:rPr>
          <w:sz w:val="16"/>
          <w:szCs w:val="16"/>
        </w:rPr>
        <w:t xml:space="preserve">] HW AL </w:t>
      </w:r>
    </w:p>
    <w:p w14:paraId="67E3F56E" w14:textId="77777777" w:rsidR="000B46FD" w:rsidRPr="00692787" w:rsidRDefault="000B46FD" w:rsidP="000B46FD">
      <w:pPr>
        <w:rPr>
          <w:sz w:val="14"/>
        </w:rPr>
      </w:pPr>
      <w:r w:rsidRPr="00710A03">
        <w:rPr>
          <w:sz w:val="14"/>
        </w:rPr>
        <w:t xml:space="preserve">If knowledge or greed isn’t motivation enough to set your sights on the asteroids, then </w:t>
      </w:r>
      <w:r w:rsidRPr="00710A03">
        <w:rPr>
          <w:u w:val="single"/>
        </w:rPr>
        <w:t xml:space="preserve">the one thing virtually all people agree on is that having humanity wiped off the face of Earth would be bad, at least for us. Of all the multiple threats to humanity’s existence, the only one that we can </w:t>
      </w:r>
      <w:proofErr w:type="gramStart"/>
      <w:r w:rsidRPr="00710A03">
        <w:rPr>
          <w:u w:val="single"/>
        </w:rPr>
        <w:t>definitely eliminate</w:t>
      </w:r>
      <w:proofErr w:type="gramEnd"/>
      <w:r w:rsidRPr="00710A03">
        <w:rPr>
          <w:u w:val="single"/>
        </w:rPr>
        <w:t xml:space="preserve"> is that of a large asteroid slamming into our home planet and killing us off, together with most other species</w:t>
      </w:r>
      <w:r w:rsidRPr="00710A03">
        <w:rPr>
          <w:sz w:val="14"/>
        </w:rPr>
        <w:t>, following the lead of the dinosaurs who were made extinct by an asteroid slamming into the ocean. There’s a T-shirt popular among space cadets that has the slogan ‘</w:t>
      </w:r>
      <w:r w:rsidRPr="00710A03">
        <w:rPr>
          <w:u w:val="single"/>
        </w:rPr>
        <w:t xml:space="preserve">Asteroids are nature’s way of saying “How’s that space </w:t>
      </w:r>
      <w:proofErr w:type="spellStart"/>
      <w:r w:rsidRPr="00710A03">
        <w:rPr>
          <w:u w:val="single"/>
        </w:rPr>
        <w:t>programme</w:t>
      </w:r>
      <w:proofErr w:type="spellEnd"/>
      <w:r w:rsidRPr="00710A03">
        <w:rPr>
          <w:u w:val="single"/>
        </w:rPr>
        <w:t xml:space="preserve"> coming along?”’ </w:t>
      </w:r>
      <w:r w:rsidRPr="00710A03">
        <w:rPr>
          <w:highlight w:val="green"/>
          <w:u w:val="single"/>
        </w:rPr>
        <w:t>If we</w:t>
      </w:r>
      <w:r w:rsidRPr="00710A03">
        <w:rPr>
          <w:u w:val="single"/>
        </w:rPr>
        <w:t xml:space="preserve"> can </w:t>
      </w:r>
      <w:r w:rsidRPr="00710A03">
        <w:rPr>
          <w:highlight w:val="green"/>
          <w:u w:val="single"/>
        </w:rPr>
        <w:t>find</w:t>
      </w:r>
      <w:r w:rsidRPr="00710A03">
        <w:rPr>
          <w:u w:val="single"/>
        </w:rPr>
        <w:t xml:space="preserve"> all the </w:t>
      </w:r>
      <w:r w:rsidRPr="00710A03">
        <w:rPr>
          <w:highlight w:val="green"/>
          <w:u w:val="single"/>
        </w:rPr>
        <w:t>killer asteroids</w:t>
      </w:r>
      <w:r w:rsidRPr="00710A03">
        <w:rPr>
          <w:u w:val="single"/>
        </w:rPr>
        <w:t xml:space="preserve">, then </w:t>
      </w:r>
      <w:r w:rsidRPr="00710A03">
        <w:rPr>
          <w:highlight w:val="green"/>
          <w:u w:val="single"/>
        </w:rPr>
        <w:t>we can divert them</w:t>
      </w:r>
      <w:r w:rsidRPr="00710A03">
        <w:rPr>
          <w:u w:val="single"/>
        </w:rPr>
        <w:t xml:space="preserve"> to render them harmless. </w:t>
      </w:r>
      <w:r w:rsidRPr="00710A03">
        <w:rPr>
          <w:sz w:val="14"/>
        </w:rPr>
        <w:t xml:space="preserve">Best to play it safe. </w:t>
      </w:r>
      <w:r w:rsidRPr="00710A03">
        <w:rPr>
          <w:u w:val="single"/>
        </w:rPr>
        <w:t xml:space="preserve">There are several searches underway for undiscovered, potentially dangerous asteroids. </w:t>
      </w:r>
      <w:r w:rsidRPr="00710A03">
        <w:rPr>
          <w:sz w:val="14"/>
        </w:rPr>
        <w:t xml:space="preserve">Thanks to the first big survey, </w:t>
      </w:r>
      <w:proofErr w:type="spellStart"/>
      <w:r w:rsidRPr="00710A03">
        <w:rPr>
          <w:sz w:val="14"/>
        </w:rPr>
        <w:t>Spaceguard</w:t>
      </w:r>
      <w:proofErr w:type="spellEnd"/>
      <w:r w:rsidRPr="00710A03">
        <w:rPr>
          <w:sz w:val="14"/>
        </w:rPr>
        <w:t xml:space="preserve">, 90 per cent of the dinosaur-killer-sized asteroids out there have already been found. None of them pose any danger for the next century at least. That still leaves </w:t>
      </w:r>
      <w:r w:rsidRPr="00710A03">
        <w:rPr>
          <w:u w:val="single"/>
        </w:rPr>
        <w:t>an uneasily large number of about 100 extinction-event-sized rocks out there that we haven’t found yet.</w:t>
      </w:r>
      <w:r w:rsidRPr="00710A03">
        <w:rPr>
          <w:sz w:val="14"/>
        </w:rPr>
        <w:t xml:space="preserve"> Smaller, city-killer asteroids are much less well-surveyed for. To remedy this concern, two new surveys will begin in the next few years, and they will both be </w:t>
      </w:r>
      <w:proofErr w:type="gramStart"/>
      <w:r w:rsidRPr="00710A03">
        <w:rPr>
          <w:sz w:val="14"/>
        </w:rPr>
        <w:t>more or less done</w:t>
      </w:r>
      <w:proofErr w:type="gramEnd"/>
      <w:r w:rsidRPr="00710A03">
        <w:rPr>
          <w:sz w:val="14"/>
        </w:rPr>
        <w:t xml:space="preserve"> by 2030. They are the Vera C Rubin Observatory ‘Legacy Survey of Space and Time’, which will start scanning the whole sky every few nights from 2023 onwards. Its mission has been complicated by the mushrooming constellations of thousands of internet satellites now being launched by several companies, with SpaceX being the most visible. Hopefully a solution will be found. The Vera C Rubin Observatory, on a mountain in Chile, will record its image using normal visible light. For asteroids, that light is reflected sunlight. But many asteroids are pitch black, reflecting only a few percent of the sunlight pouring on to their surfaces. How do you find those dark asteroids? The answer is to use the long wavelength – infrared – light they emit because they’re warm: their ‘black body radiation’. NASA is building a special mission just for this purpose. Developed by a team lead by Amy </w:t>
      </w:r>
      <w:proofErr w:type="spellStart"/>
      <w:r w:rsidRPr="00710A03">
        <w:rPr>
          <w:sz w:val="14"/>
        </w:rPr>
        <w:t>Mainzer</w:t>
      </w:r>
      <w:proofErr w:type="spellEnd"/>
      <w:r w:rsidRPr="00710A03">
        <w:rPr>
          <w:sz w:val="14"/>
        </w:rPr>
        <w:t xml:space="preserve">, now of the University of Arizona, Tucson, it’s called the Near-Earth Object Surveillance Mission. Starting around 2025, it will scan the sky repeatedly for five years looking for moving objects that are bright in infrared </w:t>
      </w:r>
      <w:proofErr w:type="gramStart"/>
      <w:r w:rsidRPr="00710A03">
        <w:rPr>
          <w:sz w:val="14"/>
        </w:rPr>
        <w:t>light, and</w:t>
      </w:r>
      <w:proofErr w:type="gramEnd"/>
      <w:r w:rsidRPr="00710A03">
        <w:rPr>
          <w:sz w:val="14"/>
        </w:rPr>
        <w:t xml:space="preserve"> has wavelengths some 10 to 20 times longer than we can see with our eyes. The team’s tagline is ‘Finding Asteroids Before They Find Us.’ Good idea! This will be the first time that humanity has deliberately changed the orbit of any celestial body </w:t>
      </w:r>
      <w:proofErr w:type="gramStart"/>
      <w:r w:rsidRPr="00710A03">
        <w:rPr>
          <w:sz w:val="14"/>
        </w:rPr>
        <w:t>An</w:t>
      </w:r>
      <w:proofErr w:type="gramEnd"/>
      <w:r w:rsidRPr="00710A03">
        <w:rPr>
          <w:sz w:val="14"/>
        </w:rPr>
        <w:t xml:space="preserve"> advantage of using the black body radiation is that it also tells us quite accurately how big each asteroid is. That helps in assessing their threat, as well giving us a first guess at how much they might yield in resources. Combining the two surveys will indicate how much sunlight each asteroid reflects – its ‘albedo’ – and that’s a clue to what they’re made of. We want to know that because a metal asteroid of a given size is more dangerous than one made of </w:t>
      </w:r>
      <w:proofErr w:type="gramStart"/>
      <w:r w:rsidRPr="00710A03">
        <w:rPr>
          <w:sz w:val="14"/>
        </w:rPr>
        <w:t>rock, and</w:t>
      </w:r>
      <w:proofErr w:type="gramEnd"/>
      <w:r w:rsidRPr="00710A03">
        <w:rPr>
          <w:sz w:val="14"/>
        </w:rPr>
        <w:t xml:space="preserve"> is more difficult to push out of the way. The composition also helps us explore all two dozen types of </w:t>
      </w:r>
      <w:proofErr w:type="gramStart"/>
      <w:r w:rsidRPr="00710A03">
        <w:rPr>
          <w:sz w:val="14"/>
        </w:rPr>
        <w:t>asteroid</w:t>
      </w:r>
      <w:proofErr w:type="gramEnd"/>
      <w:r w:rsidRPr="00710A03">
        <w:rPr>
          <w:sz w:val="14"/>
        </w:rPr>
        <w:t xml:space="preserve"> out there, the better to decipher the history of our solar system. As a side product, the surveys will pin down their potential value. By 2030, we’ll have better rockets than we have today. Several are set to fly within five years. They’ll let us reach many more asteroids with more massive payloads to deflect them, study them or mine them. </w:t>
      </w:r>
      <w:proofErr w:type="gramStart"/>
      <w:r w:rsidRPr="00710A03">
        <w:rPr>
          <w:sz w:val="14"/>
        </w:rPr>
        <w:t>Also</w:t>
      </w:r>
      <w:proofErr w:type="gramEnd"/>
      <w:r w:rsidRPr="00710A03">
        <w:rPr>
          <w:sz w:val="14"/>
        </w:rPr>
        <w:t xml:space="preserve"> by 2030, several more asteroids will have been visited by our exploration spacecraft. JAXA, the Japanese space agency, and NASA each had recent missions to return samples from carbonaceous asteroids. The Japanese Hayabusa2 went to the spinning-top-shaped asteroid named </w:t>
      </w:r>
      <w:proofErr w:type="spellStart"/>
      <w:r w:rsidRPr="00710A03">
        <w:rPr>
          <w:sz w:val="14"/>
        </w:rPr>
        <w:t>Ryugu</w:t>
      </w:r>
      <w:proofErr w:type="spellEnd"/>
      <w:r w:rsidRPr="00710A03">
        <w:rPr>
          <w:sz w:val="14"/>
        </w:rPr>
        <w:t>, and NASA’s OSIRIS-</w:t>
      </w:r>
      <w:proofErr w:type="spellStart"/>
      <w:r w:rsidRPr="00710A03">
        <w:rPr>
          <w:sz w:val="14"/>
        </w:rPr>
        <w:t>REx</w:t>
      </w:r>
      <w:proofErr w:type="spellEnd"/>
      <w:r w:rsidRPr="00710A03">
        <w:rPr>
          <w:sz w:val="14"/>
        </w:rPr>
        <w:t xml:space="preserve"> went to the asteroid called Bennu. Such carbonaceous asteroids are the least changed, we believe, from the time of their formation at the beginning of the solar system’s formation. They are called carbonaceous because they are chockfull of organic (carbon-containing) molecules; many of them also contain quite a lot of water. There are more missions planned to more distant asteroids such as Psyche, a metal asteroid in the Main Belt, and to the Trojan asteroids trailing Jupiter’s orbit. OSIRIS-</w:t>
      </w:r>
      <w:proofErr w:type="spellStart"/>
      <w:r w:rsidRPr="00710A03">
        <w:rPr>
          <w:sz w:val="14"/>
        </w:rPr>
        <w:t>REx</w:t>
      </w:r>
      <w:proofErr w:type="spellEnd"/>
      <w:r w:rsidRPr="00710A03">
        <w:rPr>
          <w:sz w:val="14"/>
        </w:rPr>
        <w:t xml:space="preserve"> samples and leaves asteroid Bennu. Courtesy of NASA </w:t>
      </w:r>
      <w:r w:rsidRPr="00710A03">
        <w:rPr>
          <w:b/>
          <w:bCs/>
          <w:highlight w:val="green"/>
          <w:u w:val="single"/>
        </w:rPr>
        <w:t>Every time we visit an asteroid, it surprises us.</w:t>
      </w:r>
      <w:r w:rsidRPr="00710A03">
        <w:rPr>
          <w:u w:val="single"/>
        </w:rPr>
        <w:t xml:space="preserve"> Bennu was found to be throwing rocks off its surface as it spun around its axis, and when OSIRIS-</w:t>
      </w:r>
      <w:proofErr w:type="spellStart"/>
      <w:r w:rsidRPr="00710A03">
        <w:rPr>
          <w:u w:val="single"/>
        </w:rPr>
        <w:t>REx</w:t>
      </w:r>
      <w:proofErr w:type="spellEnd"/>
      <w:r w:rsidRPr="00710A03">
        <w:rPr>
          <w:u w:val="single"/>
        </w:rPr>
        <w:t xml:space="preserve"> put down its outstretched arm to grab a sample off the surface, the arm sank half a </w:t>
      </w:r>
      <w:proofErr w:type="spellStart"/>
      <w:r w:rsidRPr="00710A03">
        <w:rPr>
          <w:u w:val="single"/>
        </w:rPr>
        <w:t>metre</w:t>
      </w:r>
      <w:proofErr w:type="spellEnd"/>
      <w:r w:rsidRPr="00710A03">
        <w:rPr>
          <w:u w:val="single"/>
        </w:rPr>
        <w:t xml:space="preserve"> into the asteroid; it stopped going deeper only when the retrorockets fired to stop it. </w:t>
      </w:r>
      <w:r w:rsidRPr="00710A03">
        <w:rPr>
          <w:sz w:val="14"/>
        </w:rPr>
        <w:t xml:space="preserve">That’s </w:t>
      </w:r>
      <w:proofErr w:type="gramStart"/>
      <w:r w:rsidRPr="00710A03">
        <w:rPr>
          <w:sz w:val="14"/>
        </w:rPr>
        <w:t xml:space="preserve">really </w:t>
      </w:r>
      <w:r w:rsidRPr="00710A03">
        <w:rPr>
          <w:u w:val="single"/>
        </w:rPr>
        <w:t>not</w:t>
      </w:r>
      <w:proofErr w:type="gramEnd"/>
      <w:r w:rsidRPr="00710A03">
        <w:rPr>
          <w:u w:val="single"/>
        </w:rPr>
        <w:t xml:space="preserve"> how rubble behaves on Earth! </w:t>
      </w:r>
      <w:r w:rsidRPr="00710A03">
        <w:rPr>
          <w:highlight w:val="green"/>
          <w:u w:val="single"/>
        </w:rPr>
        <w:t>The more we know about asteroids, the more confident we can be that we can deflect their path</w:t>
      </w:r>
      <w:r w:rsidRPr="00710A03">
        <w:rPr>
          <w:u w:val="single"/>
        </w:rPr>
        <w:t xml:space="preserve"> away from Earth.</w:t>
      </w:r>
      <w:r w:rsidRPr="00710A03">
        <w:rPr>
          <w:sz w:val="14"/>
        </w:rPr>
        <w:t xml:space="preserve"> A NASA mission called DART will make a high-speed impact on the small moon of the asteroid </w:t>
      </w:r>
      <w:proofErr w:type="spellStart"/>
      <w:r w:rsidRPr="00710A03">
        <w:rPr>
          <w:sz w:val="14"/>
        </w:rPr>
        <w:t>Didymos</w:t>
      </w:r>
      <w:proofErr w:type="spellEnd"/>
      <w:r w:rsidRPr="00710A03">
        <w:rPr>
          <w:sz w:val="14"/>
        </w:rPr>
        <w:t xml:space="preserve"> in late 2022 to see if we can slow down a dangerous asteroid to stop it causing devastation on Earth. (Don’t worry: the target was chosen to be a safe one for us.) This will be the first time that humanity has deliberately changed the orbit of any celestial body. It isn’t likely to be the last. </w:t>
      </w:r>
      <w:r w:rsidRPr="00710A03">
        <w:rPr>
          <w:u w:val="single"/>
        </w:rPr>
        <w:t xml:space="preserve">Once all the good-sized accessible asteroids have been found, their orbits mapped, their sizes known, and at least a good clue found as to what they’re made of, the barriers to mining them will be much lower. </w:t>
      </w:r>
      <w:r w:rsidRPr="00710A03">
        <w:rPr>
          <w:b/>
          <w:bCs/>
          <w:highlight w:val="green"/>
          <w:u w:val="single"/>
        </w:rPr>
        <w:t>After visiting</w:t>
      </w:r>
      <w:r w:rsidRPr="00710A03">
        <w:rPr>
          <w:b/>
          <w:bCs/>
          <w:u w:val="single"/>
        </w:rPr>
        <w:t xml:space="preserve"> a half dozen </w:t>
      </w:r>
      <w:r w:rsidRPr="00710A03">
        <w:rPr>
          <w:b/>
          <w:bCs/>
          <w:highlight w:val="green"/>
          <w:u w:val="single"/>
        </w:rPr>
        <w:t>asteroids</w:t>
      </w:r>
      <w:r w:rsidRPr="00710A03">
        <w:rPr>
          <w:b/>
          <w:bCs/>
          <w:u w:val="single"/>
        </w:rPr>
        <w:t xml:space="preserve"> up close, </w:t>
      </w:r>
      <w:r w:rsidRPr="00710A03">
        <w:rPr>
          <w:b/>
          <w:bCs/>
          <w:highlight w:val="green"/>
          <w:u w:val="single"/>
        </w:rPr>
        <w:t>we’ll have learned</w:t>
      </w:r>
      <w:r w:rsidRPr="00710A03">
        <w:rPr>
          <w:b/>
          <w:bCs/>
          <w:u w:val="single"/>
        </w:rPr>
        <w:t xml:space="preserve"> a great deal about their origins, how </w:t>
      </w:r>
      <w:r w:rsidRPr="00710A03">
        <w:rPr>
          <w:b/>
          <w:bCs/>
          <w:highlight w:val="green"/>
          <w:u w:val="single"/>
        </w:rPr>
        <w:t xml:space="preserve">to deflect </w:t>
      </w:r>
      <w:r w:rsidRPr="00710A03">
        <w:rPr>
          <w:b/>
          <w:bCs/>
          <w:u w:val="single"/>
        </w:rPr>
        <w:t xml:space="preserve">them should one be headed our way, </w:t>
      </w:r>
      <w:r w:rsidRPr="00710A03">
        <w:rPr>
          <w:b/>
          <w:bCs/>
          <w:highlight w:val="green"/>
          <w:u w:val="single"/>
        </w:rPr>
        <w:t>and</w:t>
      </w:r>
      <w:r w:rsidRPr="00710A03">
        <w:rPr>
          <w:b/>
          <w:bCs/>
          <w:u w:val="single"/>
        </w:rPr>
        <w:t xml:space="preserve"> how to </w:t>
      </w:r>
      <w:r w:rsidRPr="00710A03">
        <w:rPr>
          <w:b/>
          <w:bCs/>
          <w:highlight w:val="green"/>
          <w:u w:val="single"/>
        </w:rPr>
        <w:t>handle them</w:t>
      </w:r>
      <w:r w:rsidRPr="00710A03">
        <w:rPr>
          <w:b/>
          <w:bCs/>
          <w:u w:val="single"/>
        </w:rPr>
        <w:t>.</w:t>
      </w:r>
      <w:r w:rsidRPr="00710A03">
        <w:rPr>
          <w:sz w:val="14"/>
        </w:rPr>
        <w:t xml:space="preserve"> That will put us in a good place to begin to extract their resources. I predict this will happen right around 2030, when demand for in-space materials should be picking up. </w:t>
      </w:r>
      <w:r w:rsidRPr="00710A03">
        <w:rPr>
          <w:b/>
          <w:bCs/>
          <w:u w:val="single"/>
        </w:rPr>
        <w:t xml:space="preserve">The stars seem to be aligning for mining the asteroids. </w:t>
      </w:r>
      <w:r w:rsidRPr="00710A03">
        <w:rPr>
          <w:b/>
          <w:bCs/>
          <w:highlight w:val="green"/>
          <w:u w:val="single"/>
        </w:rPr>
        <w:t>Mining will expand our capabilities in space</w:t>
      </w:r>
      <w:r w:rsidRPr="00710A03">
        <w:rPr>
          <w:b/>
          <w:bCs/>
          <w:u w:val="single"/>
        </w:rPr>
        <w:t xml:space="preserve">, especially making it easier to deflect a dangerous asteroid. </w:t>
      </w:r>
      <w:r w:rsidRPr="00710A03">
        <w:rPr>
          <w:sz w:val="14"/>
        </w:rPr>
        <w:t>In a virtuous cycle, those new capabilities will lead us on to greater exploration of the many worlds in our solar system and, with bigger, better telescopes, to the Universe beyond. It should be fun.</w:t>
      </w:r>
    </w:p>
    <w:p w14:paraId="3E3C3318" w14:textId="77777777" w:rsidR="006C5A98" w:rsidRPr="00B036CD" w:rsidRDefault="006C5A98" w:rsidP="006C5A98">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2680F091" w14:textId="77777777" w:rsidR="006C5A98" w:rsidRPr="00FE4F08" w:rsidRDefault="006C5A98" w:rsidP="006C5A98">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3B99C424" w14:textId="77777777" w:rsidR="006C5A98" w:rsidRPr="00FE4F08" w:rsidRDefault="006C5A98" w:rsidP="006C5A98">
      <w:pPr>
        <w:rPr>
          <w:sz w:val="16"/>
        </w:rPr>
      </w:pPr>
      <w:r w:rsidRPr="00B036CD">
        <w:rPr>
          <w:rStyle w:val="StyleUnderline"/>
        </w:rPr>
        <w:t xml:space="preserve">The orbital area around earth can be broken down into </w:t>
      </w:r>
      <w:r w:rsidRPr="00CF5A50">
        <w:rPr>
          <w:rStyle w:val="StyleUnderline"/>
          <w:highlight w:val="green"/>
        </w:rPr>
        <w:t>four regions.</w:t>
      </w:r>
      <w:r>
        <w:rPr>
          <w:rStyle w:val="StyleUnderline"/>
        </w:rPr>
        <w:t xml:space="preserve"> </w:t>
      </w:r>
      <w:r w:rsidRPr="00CF5A50">
        <w:rPr>
          <w:rStyle w:val="Emphasis"/>
          <w:highlight w:val="green"/>
        </w:rPr>
        <w:t>Low LEO</w:t>
      </w:r>
      <w:r w:rsidRPr="00B036CD">
        <w:rPr>
          <w:rStyle w:val="StyleUnderline"/>
        </w:rPr>
        <w:t xml:space="preserve"> - Up to about 400km. </w:t>
      </w:r>
      <w:r w:rsidRPr="00CF5A50">
        <w:rPr>
          <w:rStyle w:val="StyleUnderline"/>
          <w:highlight w:val="green"/>
        </w:rPr>
        <w:t>Things</w:t>
      </w:r>
      <w:r w:rsidRPr="00B036CD">
        <w:rPr>
          <w:rStyle w:val="StyleUnderline"/>
        </w:rPr>
        <w:t xml:space="preserve"> that orbit here </w:t>
      </w:r>
      <w:r w:rsidRPr="00CF5A50">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CF5A50">
        <w:rPr>
          <w:rStyle w:val="Emphasis"/>
          <w:highlight w:val="green"/>
        </w:rPr>
        <w:t>High LEO</w:t>
      </w:r>
      <w:r w:rsidRPr="00B036CD">
        <w:rPr>
          <w:rStyle w:val="StyleUnderline"/>
        </w:rPr>
        <w:t xml:space="preserve"> - 400km to 2000km. This </w:t>
      </w:r>
      <w:r w:rsidRPr="002A301D">
        <w:rPr>
          <w:rStyle w:val="StyleUnderline"/>
        </w:rPr>
        <w:t xml:space="preserve">where </w:t>
      </w:r>
      <w:r w:rsidRPr="00CF5A50">
        <w:rPr>
          <w:rStyle w:val="StyleUnderline"/>
          <w:highlight w:val="green"/>
        </w:rPr>
        <w:t>most</w:t>
      </w:r>
      <w:r w:rsidRPr="00B036CD">
        <w:rPr>
          <w:rStyle w:val="StyleUnderline"/>
        </w:rPr>
        <w:t xml:space="preserve"> heavy satellites and most space </w:t>
      </w:r>
      <w:r w:rsidRPr="00CF5A50">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CF5A50">
        <w:rPr>
          <w:rStyle w:val="Emphasis"/>
          <w:highlight w:val="green"/>
        </w:rPr>
        <w:t>Mid Orbit</w:t>
      </w:r>
      <w:r w:rsidRPr="00CF5A50">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CF5A50">
        <w:rPr>
          <w:rStyle w:val="StyleUnderline"/>
          <w:highlight w:val="green"/>
        </w:rPr>
        <w:t>sat</w:t>
      </w:r>
      <w:r w:rsidRPr="00B036CD">
        <w:rPr>
          <w:rStyle w:val="StyleUnderline"/>
        </w:rPr>
        <w:t>ellite</w:t>
      </w:r>
      <w:r w:rsidRPr="00CF5A50">
        <w:rPr>
          <w:rStyle w:val="StyleUnderline"/>
          <w:highlight w:val="green"/>
        </w:rPr>
        <w:t>s travel here</w:t>
      </w:r>
      <w:r w:rsidRPr="00B036CD">
        <w:rPr>
          <w:rStyle w:val="StyleUnderline"/>
        </w:rPr>
        <w:t xml:space="preserve"> in lonely, long lives. The </w:t>
      </w:r>
      <w:r w:rsidRPr="00CF5A50">
        <w:rPr>
          <w:rStyle w:val="Emphasis"/>
          <w:highlight w:val="green"/>
        </w:rPr>
        <w:t>volume</w:t>
      </w:r>
      <w:r w:rsidRPr="00B036CD">
        <w:rPr>
          <w:rStyle w:val="Emphasis"/>
        </w:rPr>
        <w:t xml:space="preserve"> of space </w:t>
      </w:r>
      <w:r w:rsidRPr="00CF5A50">
        <w:rPr>
          <w:rStyle w:val="Emphasis"/>
          <w:highlight w:val="green"/>
        </w:rPr>
        <w:t>is so huge</w:t>
      </w:r>
      <w:r w:rsidRPr="00CF5A50">
        <w:rPr>
          <w:rStyle w:val="StyleUnderline"/>
          <w:highlight w:val="green"/>
        </w:rPr>
        <w:t>, and</w:t>
      </w:r>
      <w:r w:rsidRPr="00B036CD">
        <w:rPr>
          <w:rStyle w:val="StyleUnderline"/>
        </w:rPr>
        <w:t xml:space="preserve"> the </w:t>
      </w:r>
      <w:r w:rsidRPr="00CF5A50">
        <w:rPr>
          <w:rStyle w:val="Emphasis"/>
          <w:highlight w:val="green"/>
        </w:rPr>
        <w:t>number of sat</w:t>
      </w:r>
      <w:r w:rsidRPr="00B036CD">
        <w:rPr>
          <w:rStyle w:val="Emphasis"/>
        </w:rPr>
        <w:t>ellite</w:t>
      </w:r>
      <w:r w:rsidRPr="00CF5A50">
        <w:rPr>
          <w:rStyle w:val="Emphasis"/>
          <w:highlight w:val="green"/>
        </w:rPr>
        <w:t>s so few</w:t>
      </w:r>
      <w:r w:rsidRPr="00B036CD">
        <w:rPr>
          <w:rStyle w:val="StyleUnderline"/>
        </w:rPr>
        <w:t xml:space="preserve">, that </w:t>
      </w:r>
      <w:r w:rsidRPr="00CF5A50">
        <w:rPr>
          <w:rStyle w:val="StyleUnderline"/>
          <w:highlight w:val="green"/>
        </w:rPr>
        <w:t xml:space="preserve">we </w:t>
      </w:r>
      <w:r w:rsidRPr="00CF5A50">
        <w:rPr>
          <w:rStyle w:val="Emphasis"/>
          <w:highlight w:val="green"/>
        </w:rPr>
        <w:t>don’t</w:t>
      </w:r>
      <w:r w:rsidRPr="00B036CD">
        <w:rPr>
          <w:rStyle w:val="Emphasis"/>
        </w:rPr>
        <w:t xml:space="preserve"> need to </w:t>
      </w:r>
      <w:r w:rsidRPr="00CF5A50">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CF5A50">
        <w:rPr>
          <w:rStyle w:val="StyleUnderline"/>
          <w:highlight w:val="green"/>
        </w:rPr>
        <w:t>sat</w:t>
      </w:r>
      <w:r w:rsidRPr="00B036CD">
        <w:rPr>
          <w:rStyle w:val="StyleUnderline"/>
        </w:rPr>
        <w:t>ellite</w:t>
      </w:r>
      <w:r w:rsidRPr="00CF5A50">
        <w:rPr>
          <w:rStyle w:val="StyleUnderline"/>
          <w:highlight w:val="green"/>
        </w:rPr>
        <w:t>s</w:t>
      </w:r>
      <w:r w:rsidRPr="00B036CD">
        <w:rPr>
          <w:rStyle w:val="StyleUnderline"/>
        </w:rPr>
        <w:t xml:space="preserve"> here are </w:t>
      </w:r>
      <w:r w:rsidRPr="00CF5A50">
        <w:rPr>
          <w:rStyle w:val="StyleUnderline"/>
          <w:highlight w:val="green"/>
        </w:rPr>
        <w:t>moving the same</w:t>
      </w:r>
      <w:r w:rsidRPr="00B036CD">
        <w:rPr>
          <w:rStyle w:val="StyleUnderline"/>
        </w:rPr>
        <w:t xml:space="preserve"> direction at the same </w:t>
      </w:r>
      <w:r w:rsidRPr="00CF5A50">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CF5A50">
        <w:rPr>
          <w:rStyle w:val="Emphasis"/>
          <w:highlight w:val="green"/>
        </w:rPr>
        <w:t>one</w:t>
      </w:r>
      <w:r w:rsidRPr="00B036CD">
        <w:rPr>
          <w:rStyle w:val="Emphasis"/>
        </w:rPr>
        <w:t xml:space="preserve"> satellite </w:t>
      </w:r>
      <w:r w:rsidRPr="00CF5A50">
        <w:rPr>
          <w:rStyle w:val="Emphasis"/>
          <w:highlight w:val="green"/>
        </w:rPr>
        <w:t>per 1000km</w:t>
      </w:r>
      <w:r w:rsidRPr="00B036CD">
        <w:rPr>
          <w:rStyle w:val="StyleUnderline"/>
        </w:rPr>
        <w:t xml:space="preserve"> of the ring. Kessler is </w:t>
      </w:r>
      <w:r w:rsidRPr="00CF5A50">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CF5A50">
        <w:rPr>
          <w:rStyle w:val="Emphasis"/>
          <w:highlight w:val="green"/>
        </w:rPr>
        <w:t>worst case</w:t>
      </w:r>
      <w:proofErr w:type="gramEnd"/>
      <w:r w:rsidRPr="00CF5A50">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CF5A50">
        <w:rPr>
          <w:rStyle w:val="StyleUnderline"/>
          <w:highlight w:val="green"/>
        </w:rPr>
        <w:t>odds of hitting</w:t>
      </w:r>
      <w:r w:rsidRPr="00B036CD">
        <w:rPr>
          <w:rStyle w:val="StyleUnderline"/>
        </w:rPr>
        <w:t xml:space="preserve"> that cube </w:t>
      </w:r>
      <w:r w:rsidRPr="00CF5A50">
        <w:rPr>
          <w:rStyle w:val="StyleUnderline"/>
          <w:highlight w:val="green"/>
        </w:rPr>
        <w:t xml:space="preserve">are </w:t>
      </w:r>
      <w:r w:rsidRPr="00CF5A50">
        <w:rPr>
          <w:rStyle w:val="Emphasis"/>
          <w:highlight w:val="green"/>
        </w:rPr>
        <w:t xml:space="preserve">tiny </w:t>
      </w:r>
      <w:r w:rsidRPr="005E6353">
        <w:rPr>
          <w:rStyle w:val="Emphasis"/>
        </w:rPr>
        <w:t>- less than 1 in 10,000</w:t>
      </w:r>
      <w:r w:rsidRPr="00B036CD">
        <w:rPr>
          <w:sz w:val="16"/>
        </w:rPr>
        <w:t>.</w:t>
      </w:r>
    </w:p>
    <w:p w14:paraId="71A68AE8" w14:textId="56BFC9C6" w:rsidR="000826D0" w:rsidRPr="00425F01" w:rsidRDefault="000826D0" w:rsidP="000826D0">
      <w:pPr>
        <w:pStyle w:val="Heading4"/>
        <w:rPr>
          <w:rFonts w:asciiTheme="minorHAnsi" w:hAnsiTheme="minorHAnsi" w:cstheme="minorHAnsi"/>
        </w:rPr>
      </w:pPr>
      <w:r w:rsidRPr="00425F01">
        <w:rPr>
          <w:rFonts w:asciiTheme="minorHAnsi" w:hAnsiTheme="minorHAnsi" w:cstheme="minorHAnsi"/>
        </w:rPr>
        <w:t>No Russia war—no motivation for Russian aggression.</w:t>
      </w:r>
    </w:p>
    <w:p w14:paraId="1D2BE523" w14:textId="77777777" w:rsidR="000826D0" w:rsidRPr="00425F01" w:rsidRDefault="000826D0" w:rsidP="000826D0">
      <w:pPr>
        <w:rPr>
          <w:rFonts w:asciiTheme="minorHAnsi" w:hAnsiTheme="minorHAnsi" w:cstheme="minorHAnsi"/>
        </w:rPr>
      </w:pPr>
      <w:proofErr w:type="spellStart"/>
      <w:r w:rsidRPr="00425F01">
        <w:rPr>
          <w:rFonts w:asciiTheme="minorHAnsi" w:hAnsiTheme="minorHAnsi" w:cstheme="minorHAnsi"/>
        </w:rPr>
        <w:t>Trenin</w:t>
      </w:r>
      <w:proofErr w:type="spellEnd"/>
      <w:r w:rsidRPr="00425F01">
        <w:rPr>
          <w:rFonts w:asciiTheme="minorHAnsi" w:hAnsiTheme="minorHAnsi" w:cstheme="minorHAnsi"/>
        </w:rPr>
        <w:t xml:space="preserve"> 18 [Dmitri </w:t>
      </w:r>
      <w:proofErr w:type="spellStart"/>
      <w:r w:rsidRPr="00425F01">
        <w:rPr>
          <w:rFonts w:asciiTheme="minorHAnsi" w:hAnsiTheme="minorHAnsi" w:cstheme="minorHAnsi"/>
        </w:rPr>
        <w:t>Trenin</w:t>
      </w:r>
      <w:proofErr w:type="spellEnd"/>
      <w:r w:rsidRPr="00425F01">
        <w:rPr>
          <w:rFonts w:asciiTheme="minorHAnsi" w:hAnsiTheme="minorHAnsi" w:cstheme="minorHAnsi"/>
        </w:rPr>
        <w:t xml:space="preserve"> is director of the Carnegie Moscow Center. </w:t>
      </w:r>
      <w:r w:rsidRPr="00425F01">
        <w:rPr>
          <w:rStyle w:val="Emphasis"/>
          <w:rFonts w:asciiTheme="minorHAnsi" w:hAnsiTheme="minorHAnsi" w:cstheme="minorHAnsi"/>
        </w:rPr>
        <w:t>Fears</w:t>
      </w:r>
      <w:r w:rsidRPr="00425F01">
        <w:rPr>
          <w:rFonts w:asciiTheme="minorHAnsi" w:hAnsiTheme="minorHAnsi" w:cstheme="minorHAnsi"/>
          <w:sz w:val="20"/>
          <w:szCs w:val="20"/>
          <w:u w:val="single"/>
        </w:rPr>
        <w:t xml:space="preserve"> of </w:t>
      </w:r>
      <w:r w:rsidRPr="00425F01">
        <w:rPr>
          <w:rStyle w:val="Emphasis"/>
          <w:rFonts w:asciiTheme="minorHAnsi" w:hAnsiTheme="minorHAnsi" w:cstheme="minorHAnsi"/>
        </w:rPr>
        <w:t>World War III</w:t>
      </w:r>
      <w:r w:rsidRPr="00425F01">
        <w:rPr>
          <w:rFonts w:asciiTheme="minorHAnsi" w:hAnsiTheme="minorHAnsi" w:cstheme="minorHAnsi"/>
          <w:sz w:val="20"/>
          <w:szCs w:val="20"/>
          <w:u w:val="single"/>
        </w:rPr>
        <w:t xml:space="preserve"> are </w:t>
      </w:r>
      <w:r w:rsidRPr="00425F01">
        <w:rPr>
          <w:rStyle w:val="Emphasis"/>
          <w:rFonts w:asciiTheme="minorHAnsi" w:hAnsiTheme="minorHAnsi" w:cstheme="minorHAnsi"/>
        </w:rPr>
        <w:t>overblown</w:t>
      </w:r>
      <w:r w:rsidRPr="00425F01">
        <w:rPr>
          <w:rFonts w:asciiTheme="minorHAnsi" w:hAnsiTheme="minorHAnsi" w:cstheme="minorHAnsi"/>
        </w:rPr>
        <w:t>. July 20, 2018. https://www.politico.eu/article/donald-trump-vladimir-putin-nato-crimea-fears-of-world-war-iii-are-overblown/]</w:t>
      </w:r>
    </w:p>
    <w:p w14:paraId="3106AE87" w14:textId="35AF806A" w:rsidR="00086DC0" w:rsidRPr="00945BDD" w:rsidRDefault="000826D0">
      <w:pPr>
        <w:rPr>
          <w:rFonts w:asciiTheme="minorHAnsi" w:hAnsiTheme="minorHAnsi" w:cstheme="minorHAnsi"/>
          <w:sz w:val="16"/>
        </w:rPr>
      </w:pPr>
      <w:r w:rsidRPr="00425F01">
        <w:rPr>
          <w:rFonts w:asciiTheme="minorHAnsi" w:hAnsiTheme="minorHAnsi" w:cstheme="minorHAnsi"/>
          <w:sz w:val="20"/>
          <w:szCs w:val="20"/>
          <w:u w:val="single"/>
        </w:rPr>
        <w:t xml:space="preserve">Europeans fretted about the </w:t>
      </w:r>
      <w:r w:rsidRPr="00425F01">
        <w:rPr>
          <w:rStyle w:val="Emphasis"/>
          <w:rFonts w:asciiTheme="minorHAnsi" w:hAnsiTheme="minorHAnsi" w:cstheme="minorHAnsi"/>
        </w:rPr>
        <w:t>end of NATO</w:t>
      </w:r>
      <w:r w:rsidRPr="00425F01">
        <w:rPr>
          <w:rFonts w:asciiTheme="minorHAnsi" w:hAnsiTheme="minorHAnsi" w:cstheme="minorHAnsi"/>
          <w:sz w:val="16"/>
        </w:rPr>
        <w:t xml:space="preserve">. But </w:t>
      </w:r>
      <w:r w:rsidRPr="00425F01">
        <w:rPr>
          <w:rStyle w:val="Emphasis"/>
          <w:rFonts w:asciiTheme="minorHAnsi" w:hAnsiTheme="minorHAnsi" w:cstheme="minorHAnsi"/>
        </w:rPr>
        <w:t>seen from Moscow</w:t>
      </w:r>
      <w:r w:rsidRPr="00425F01">
        <w:rPr>
          <w:rFonts w:asciiTheme="minorHAnsi" w:hAnsiTheme="minorHAnsi" w:cstheme="minorHAnsi"/>
          <w:sz w:val="16"/>
        </w:rPr>
        <w:t xml:space="preserve">, </w:t>
      </w:r>
      <w:r w:rsidRPr="00425F01">
        <w:rPr>
          <w:rFonts w:asciiTheme="minorHAnsi" w:hAnsiTheme="minorHAnsi" w:cstheme="minorHAnsi"/>
          <w:sz w:val="20"/>
          <w:szCs w:val="20"/>
          <w:u w:val="single"/>
        </w:rPr>
        <w:t>the</w:t>
      </w:r>
      <w:r w:rsidRPr="00425F01">
        <w:rPr>
          <w:rFonts w:asciiTheme="minorHAnsi" w:hAnsiTheme="minorHAnsi" w:cstheme="minorHAnsi"/>
          <w:sz w:val="16"/>
        </w:rPr>
        <w:t xml:space="preserve"> military </w:t>
      </w:r>
      <w:r w:rsidRPr="00425F01">
        <w:rPr>
          <w:rFonts w:asciiTheme="minorHAnsi" w:hAnsiTheme="minorHAnsi" w:cstheme="minorHAnsi"/>
          <w:sz w:val="20"/>
          <w:szCs w:val="20"/>
          <w:u w:val="single"/>
        </w:rPr>
        <w:t xml:space="preserve">alliance still appears to be </w:t>
      </w:r>
      <w:r w:rsidRPr="00425F01">
        <w:rPr>
          <w:rStyle w:val="Emphasis"/>
          <w:rFonts w:asciiTheme="minorHAnsi" w:hAnsiTheme="minorHAnsi" w:cstheme="minorHAnsi"/>
        </w:rPr>
        <w:t>very</w:t>
      </w:r>
      <w:r w:rsidRPr="00425F01">
        <w:rPr>
          <w:rFonts w:asciiTheme="minorHAnsi" w:hAnsiTheme="minorHAnsi" w:cstheme="minorHAnsi"/>
          <w:sz w:val="20"/>
          <w:szCs w:val="20"/>
          <w:u w:val="single"/>
        </w:rPr>
        <w:t xml:space="preserve"> much </w:t>
      </w:r>
      <w:r w:rsidRPr="00425F01">
        <w:rPr>
          <w:rStyle w:val="Emphasis"/>
          <w:rFonts w:asciiTheme="minorHAnsi" w:hAnsiTheme="minorHAnsi" w:cstheme="minorHAnsi"/>
        </w:rPr>
        <w:t>alive</w:t>
      </w:r>
      <w:r w:rsidRPr="00425F01">
        <w:rPr>
          <w:rFonts w:asciiTheme="minorHAnsi" w:hAnsiTheme="minorHAnsi" w:cstheme="minorHAnsi"/>
          <w:sz w:val="16"/>
        </w:rPr>
        <w:t xml:space="preserve">. </w:t>
      </w:r>
      <w:r w:rsidRPr="00425F01">
        <w:rPr>
          <w:rFonts w:asciiTheme="minorHAnsi" w:hAnsiTheme="minorHAnsi" w:cstheme="minorHAnsi"/>
          <w:sz w:val="20"/>
          <w:szCs w:val="20"/>
          <w:u w:val="single"/>
        </w:rPr>
        <w:t>Trump's harsh words to</w:t>
      </w:r>
      <w:r w:rsidRPr="00425F01">
        <w:rPr>
          <w:rFonts w:asciiTheme="minorHAnsi" w:hAnsiTheme="minorHAnsi" w:cstheme="minorHAnsi"/>
          <w:sz w:val="16"/>
        </w:rPr>
        <w:t xml:space="preserve"> his </w:t>
      </w:r>
      <w:r w:rsidRPr="00425F01">
        <w:rPr>
          <w:rFonts w:asciiTheme="minorHAnsi" w:hAnsiTheme="minorHAnsi" w:cstheme="minorHAnsi"/>
          <w:sz w:val="20"/>
          <w:szCs w:val="20"/>
          <w:u w:val="single"/>
        </w:rPr>
        <w:t>allies</w:t>
      </w:r>
      <w:r w:rsidRPr="00425F01">
        <w:rPr>
          <w:rFonts w:asciiTheme="minorHAnsi" w:hAnsiTheme="minorHAnsi" w:cstheme="minorHAnsi"/>
          <w:sz w:val="16"/>
        </w:rPr>
        <w:t xml:space="preserve"> on spending </w:t>
      </w:r>
      <w:r w:rsidRPr="00425F01">
        <w:rPr>
          <w:rFonts w:asciiTheme="minorHAnsi" w:hAnsiTheme="minorHAnsi" w:cstheme="minorHAnsi"/>
          <w:sz w:val="20"/>
          <w:szCs w:val="20"/>
          <w:u w:val="single"/>
        </w:rPr>
        <w:t>haven't changed that</w:t>
      </w:r>
      <w:r w:rsidRPr="00425F01">
        <w:rPr>
          <w:rFonts w:asciiTheme="minorHAnsi" w:hAnsiTheme="minorHAnsi" w:cstheme="minorHAnsi"/>
          <w:sz w:val="16"/>
        </w:rPr>
        <w:t xml:space="preserve">. </w:t>
      </w:r>
      <w:r w:rsidRPr="00425F01">
        <w:rPr>
          <w:rStyle w:val="Emphasis"/>
          <w:rFonts w:asciiTheme="minorHAnsi" w:hAnsiTheme="minorHAnsi" w:cstheme="minorHAnsi"/>
          <w:highlight w:val="green"/>
        </w:rPr>
        <w:t>Russia</w:t>
      </w:r>
      <w:r w:rsidRPr="00425F01">
        <w:rPr>
          <w:rFonts w:asciiTheme="minorHAnsi" w:hAnsiTheme="minorHAnsi" w:cstheme="minorHAnsi"/>
          <w:sz w:val="20"/>
          <w:szCs w:val="20"/>
          <w:highlight w:val="green"/>
          <w:u w:val="single"/>
        </w:rPr>
        <w:t xml:space="preserve"> is</w:t>
      </w:r>
      <w:r w:rsidRPr="00425F01">
        <w:rPr>
          <w:rFonts w:asciiTheme="minorHAnsi" w:hAnsiTheme="minorHAnsi" w:cstheme="minorHAnsi"/>
          <w:sz w:val="20"/>
          <w:szCs w:val="20"/>
          <w:u w:val="single"/>
        </w:rPr>
        <w:t xml:space="preserve"> </w:t>
      </w:r>
      <w:r w:rsidRPr="00425F01">
        <w:rPr>
          <w:rStyle w:val="Emphasis"/>
          <w:rFonts w:asciiTheme="minorHAnsi" w:hAnsiTheme="minorHAnsi" w:cstheme="minorHAnsi"/>
        </w:rPr>
        <w:t xml:space="preserve">all too </w:t>
      </w:r>
      <w:r w:rsidRPr="00425F01">
        <w:rPr>
          <w:rStyle w:val="Emphasis"/>
          <w:rFonts w:asciiTheme="minorHAnsi" w:hAnsiTheme="minorHAnsi" w:cstheme="minorHAnsi"/>
          <w:highlight w:val="green"/>
        </w:rPr>
        <w:t>aware</w:t>
      </w:r>
      <w:r w:rsidRPr="00425F01">
        <w:rPr>
          <w:rFonts w:asciiTheme="minorHAnsi" w:hAnsiTheme="minorHAnsi" w:cstheme="minorHAnsi"/>
          <w:sz w:val="20"/>
          <w:szCs w:val="20"/>
          <w:highlight w:val="green"/>
          <w:u w:val="single"/>
        </w:rPr>
        <w:t xml:space="preserve"> that the </w:t>
      </w:r>
      <w:r w:rsidRPr="00425F01">
        <w:rPr>
          <w:rStyle w:val="Emphasis"/>
          <w:rFonts w:asciiTheme="minorHAnsi" w:hAnsiTheme="minorHAnsi" w:cstheme="minorHAnsi"/>
          <w:highlight w:val="green"/>
        </w:rPr>
        <w:t>alliance</w:t>
      </w:r>
      <w:r w:rsidRPr="00425F01">
        <w:rPr>
          <w:rFonts w:asciiTheme="minorHAnsi" w:hAnsiTheme="minorHAnsi" w:cstheme="minorHAnsi"/>
          <w:sz w:val="20"/>
          <w:szCs w:val="20"/>
          <w:highlight w:val="green"/>
          <w:u w:val="single"/>
        </w:rPr>
        <w:t xml:space="preserve"> is </w:t>
      </w:r>
      <w:r w:rsidRPr="00425F01">
        <w:rPr>
          <w:rStyle w:val="Emphasis"/>
          <w:rFonts w:asciiTheme="minorHAnsi" w:hAnsiTheme="minorHAnsi" w:cstheme="minorHAnsi"/>
          <w:highlight w:val="green"/>
        </w:rPr>
        <w:t>focused on its eastern flank</w:t>
      </w:r>
      <w:r w:rsidRPr="00425F01">
        <w:rPr>
          <w:rFonts w:asciiTheme="minorHAnsi" w:hAnsiTheme="minorHAnsi" w:cstheme="minorHAnsi"/>
          <w:sz w:val="16"/>
        </w:rPr>
        <w:t xml:space="preserve">, and not only rhetorically. Since it rediscovered Russia as a threat in 2014, </w:t>
      </w:r>
      <w:r w:rsidRPr="00425F01">
        <w:rPr>
          <w:rFonts w:asciiTheme="minorHAnsi" w:hAnsiTheme="minorHAnsi" w:cstheme="minorHAnsi"/>
          <w:sz w:val="20"/>
          <w:szCs w:val="20"/>
          <w:u w:val="single"/>
        </w:rPr>
        <w:t xml:space="preserve">there have been new deployments, a higher degree of mobility, and </w:t>
      </w:r>
      <w:r w:rsidRPr="00425F01">
        <w:rPr>
          <w:rFonts w:asciiTheme="minorHAnsi" w:hAnsiTheme="minorHAnsi" w:cstheme="minorHAnsi"/>
          <w:sz w:val="20"/>
          <w:szCs w:val="20"/>
          <w:highlight w:val="green"/>
          <w:u w:val="single"/>
        </w:rPr>
        <w:t>more military exercises along the Russian border</w:t>
      </w:r>
      <w:r w:rsidRPr="00425F01">
        <w:rPr>
          <w:rFonts w:asciiTheme="minorHAnsi" w:hAnsiTheme="minorHAnsi" w:cstheme="minorHAnsi"/>
          <w:sz w:val="16"/>
        </w:rPr>
        <w:t xml:space="preserve">, from the Barents to the Black Seas. </w:t>
      </w:r>
      <w:r w:rsidRPr="00425F01">
        <w:rPr>
          <w:rStyle w:val="Emphasis"/>
          <w:rFonts w:asciiTheme="minorHAnsi" w:hAnsiTheme="minorHAnsi" w:cstheme="minorHAnsi"/>
        </w:rPr>
        <w:t>Hardly a boon</w:t>
      </w:r>
      <w:r w:rsidRPr="00425F01">
        <w:rPr>
          <w:rFonts w:asciiTheme="minorHAnsi" w:hAnsiTheme="minorHAnsi" w:cstheme="minorHAnsi"/>
          <w:sz w:val="20"/>
          <w:szCs w:val="20"/>
          <w:u w:val="single"/>
        </w:rPr>
        <w:t xml:space="preserve"> for Russia</w:t>
      </w:r>
      <w:r w:rsidRPr="00425F01">
        <w:rPr>
          <w:rFonts w:asciiTheme="minorHAnsi" w:hAnsiTheme="minorHAnsi" w:cstheme="minorHAnsi"/>
          <w:sz w:val="16"/>
        </w:rPr>
        <w:t xml:space="preserve">. It was clear at last week's NATO summit that </w:t>
      </w:r>
      <w:r w:rsidRPr="00425F01">
        <w:rPr>
          <w:rFonts w:asciiTheme="minorHAnsi" w:hAnsiTheme="minorHAnsi" w:cstheme="minorHAnsi"/>
          <w:sz w:val="20"/>
          <w:szCs w:val="20"/>
          <w:u w:val="single"/>
        </w:rPr>
        <w:t>allies</w:t>
      </w:r>
      <w:r w:rsidRPr="00425F01">
        <w:rPr>
          <w:rFonts w:asciiTheme="minorHAnsi" w:hAnsiTheme="minorHAnsi" w:cstheme="minorHAnsi"/>
          <w:sz w:val="16"/>
        </w:rPr>
        <w:t xml:space="preserve"> agree on the need to upgrade the bloc’s military efforts. Germany, Italy, France, the U.S. — they </w:t>
      </w:r>
      <w:r w:rsidRPr="00425F01">
        <w:rPr>
          <w:rStyle w:val="Emphasis"/>
          <w:rFonts w:asciiTheme="minorHAnsi" w:hAnsiTheme="minorHAnsi" w:cstheme="minorHAnsi"/>
        </w:rPr>
        <w:t>all agree</w:t>
      </w:r>
      <w:r w:rsidRPr="00425F01">
        <w:rPr>
          <w:rFonts w:asciiTheme="minorHAnsi" w:hAnsiTheme="minorHAnsi" w:cstheme="minorHAnsi"/>
          <w:sz w:val="20"/>
          <w:szCs w:val="20"/>
          <w:u w:val="single"/>
        </w:rPr>
        <w:t xml:space="preserve"> members’ defense spending should go up</w:t>
      </w:r>
      <w:r w:rsidRPr="00425F01">
        <w:rPr>
          <w:rFonts w:asciiTheme="minorHAnsi" w:hAnsiTheme="minorHAnsi" w:cstheme="minorHAnsi"/>
          <w:sz w:val="16"/>
        </w:rPr>
        <w:t xml:space="preserve">. Whether by 2 percent of GDP as agreed in Wales, or by 4 percent as now demanded by Trump, is, of course, important. However, with Russia’s GDP often likened to that of Spain, or the state of New York, either figure is considered significant in Moscow, given that the money will be spent with Russia in mind. NATO allies also worry about Trump’s comment this week that it is problematic for the U.S. to come to the defense of smaller NATO allies such as Montenegro. But let’s not forget that at the height of the Cold War it was never 100 percent certain what the U.S. would do in case of an attack on West Germany. Former Chancellor Helmut Schmidt would not have asked for U.S. medium-range missiles in Europe in the 1970s had he had full confidence in NATO's largest member. Nor is NATO enlargement off the table completely. Macedonia has just crossed a major hurdle in its push for membership. Predictions that Trump would recognize Crimea at the Helsinki meeting were also overblown. There was never any question of the U.S. accepting Crimea’s status as part of Russia, or Washington leaning on Kiev to fulfill its side of the Minsk II accords. In Helsinki, Trump and Putin simply acknowledged the issue, and moved on. The U.S. continues to support both Ukraine and Georgia in their conflicts with Russia and to promote their eventual membership in NATO, which most in the West privately regard as increasingly dangerous. </w:t>
      </w:r>
      <w:r w:rsidRPr="00425F01">
        <w:rPr>
          <w:rFonts w:asciiTheme="minorHAnsi" w:hAnsiTheme="minorHAnsi" w:cstheme="minorHAnsi"/>
          <w:sz w:val="20"/>
          <w:szCs w:val="20"/>
          <w:highlight w:val="green"/>
          <w:u w:val="single"/>
        </w:rPr>
        <w:t>NATO is</w:t>
      </w:r>
      <w:r w:rsidRPr="00425F01">
        <w:rPr>
          <w:rFonts w:asciiTheme="minorHAnsi" w:hAnsiTheme="minorHAnsi" w:cstheme="minorHAnsi"/>
          <w:sz w:val="20"/>
          <w:szCs w:val="20"/>
          <w:u w:val="single"/>
        </w:rPr>
        <w:t xml:space="preserve"> still very much </w:t>
      </w:r>
      <w:r w:rsidRPr="00425F01">
        <w:rPr>
          <w:rStyle w:val="Emphasis"/>
          <w:rFonts w:asciiTheme="minorHAnsi" w:hAnsiTheme="minorHAnsi" w:cstheme="minorHAnsi"/>
          <w:highlight w:val="green"/>
        </w:rPr>
        <w:t>exerting pressure</w:t>
      </w:r>
      <w:r w:rsidRPr="00425F01">
        <w:rPr>
          <w:rFonts w:asciiTheme="minorHAnsi" w:hAnsiTheme="minorHAnsi" w:cstheme="minorHAnsi"/>
          <w:sz w:val="20"/>
          <w:szCs w:val="20"/>
          <w:u w:val="single"/>
        </w:rPr>
        <w:t xml:space="preserve"> on </w:t>
      </w:r>
      <w:r w:rsidRPr="00425F01">
        <w:rPr>
          <w:rStyle w:val="Emphasis"/>
          <w:rFonts w:asciiTheme="minorHAnsi" w:hAnsiTheme="minorHAnsi" w:cstheme="minorHAnsi"/>
        </w:rPr>
        <w:t>Russia</w:t>
      </w:r>
      <w:r w:rsidRPr="00425F01">
        <w:rPr>
          <w:rFonts w:asciiTheme="minorHAnsi" w:hAnsiTheme="minorHAnsi" w:cstheme="minorHAnsi"/>
          <w:sz w:val="16"/>
          <w:szCs w:val="16"/>
        </w:rPr>
        <w:t>. It's considered more of an annoyance than an immediate threat in Moscow, but also keeps the country in permanent "war mode" vis-à-vis the U</w:t>
      </w:r>
      <w:r w:rsidRPr="00425F01">
        <w:rPr>
          <w:rFonts w:asciiTheme="minorHAnsi" w:hAnsiTheme="minorHAnsi" w:cstheme="minorHAnsi"/>
          <w:sz w:val="16"/>
        </w:rPr>
        <w:t xml:space="preserve">.S. Because Moscow is focused on Washington, this means Europeans usually get a pass. </w:t>
      </w:r>
      <w:r w:rsidRPr="00425F01">
        <w:rPr>
          <w:rFonts w:asciiTheme="minorHAnsi" w:hAnsiTheme="minorHAnsi" w:cstheme="minorHAnsi"/>
          <w:sz w:val="20"/>
          <w:szCs w:val="20"/>
          <w:u w:val="single"/>
        </w:rPr>
        <w:t xml:space="preserve">As for </w:t>
      </w:r>
      <w:r w:rsidRPr="00425F01">
        <w:rPr>
          <w:rStyle w:val="Emphasis"/>
          <w:rFonts w:asciiTheme="minorHAnsi" w:hAnsiTheme="minorHAnsi" w:cstheme="minorHAnsi"/>
        </w:rPr>
        <w:t>Russia’s</w:t>
      </w:r>
      <w:r w:rsidRPr="00425F01">
        <w:rPr>
          <w:rFonts w:asciiTheme="minorHAnsi" w:hAnsiTheme="minorHAnsi" w:cstheme="minorHAnsi"/>
          <w:sz w:val="20"/>
          <w:szCs w:val="20"/>
          <w:u w:val="single"/>
        </w:rPr>
        <w:t xml:space="preserve"> own </w:t>
      </w:r>
      <w:r w:rsidRPr="00425F01">
        <w:rPr>
          <w:rStyle w:val="Emphasis"/>
          <w:rFonts w:asciiTheme="minorHAnsi" w:hAnsiTheme="minorHAnsi" w:cstheme="minorHAnsi"/>
        </w:rPr>
        <w:t>intentions</w:t>
      </w:r>
      <w:r w:rsidRPr="00425F01">
        <w:rPr>
          <w:rFonts w:asciiTheme="minorHAnsi" w:hAnsiTheme="minorHAnsi" w:cstheme="minorHAnsi"/>
          <w:sz w:val="20"/>
          <w:szCs w:val="20"/>
          <w:u w:val="single"/>
        </w:rPr>
        <w:t>, two things are clear</w:t>
      </w:r>
      <w:r w:rsidRPr="00425F01">
        <w:rPr>
          <w:rFonts w:asciiTheme="minorHAnsi" w:hAnsiTheme="minorHAnsi" w:cstheme="minorHAnsi"/>
          <w:sz w:val="16"/>
        </w:rPr>
        <w:t xml:space="preserve">. </w:t>
      </w:r>
      <w:r w:rsidRPr="00425F01">
        <w:rPr>
          <w:rFonts w:asciiTheme="minorHAnsi" w:hAnsiTheme="minorHAnsi" w:cstheme="minorHAnsi"/>
          <w:sz w:val="20"/>
          <w:szCs w:val="20"/>
          <w:highlight w:val="green"/>
          <w:u w:val="single"/>
        </w:rPr>
        <w:t>There is no interest</w:t>
      </w:r>
      <w:r w:rsidRPr="00425F01">
        <w:rPr>
          <w:rFonts w:asciiTheme="minorHAnsi" w:hAnsiTheme="minorHAnsi" w:cstheme="minorHAnsi"/>
          <w:sz w:val="16"/>
        </w:rPr>
        <w:t xml:space="preserve"> in Moscow </w:t>
      </w:r>
      <w:r w:rsidRPr="00425F01">
        <w:rPr>
          <w:rFonts w:asciiTheme="minorHAnsi" w:hAnsiTheme="minorHAnsi" w:cstheme="minorHAnsi"/>
          <w:sz w:val="20"/>
          <w:szCs w:val="20"/>
          <w:highlight w:val="green"/>
          <w:u w:val="single"/>
        </w:rPr>
        <w:t xml:space="preserve">in attacking the </w:t>
      </w:r>
      <w:r w:rsidRPr="00425F01">
        <w:rPr>
          <w:rStyle w:val="Emphasis"/>
          <w:rFonts w:asciiTheme="minorHAnsi" w:hAnsiTheme="minorHAnsi" w:cstheme="minorHAnsi"/>
          <w:highlight w:val="green"/>
        </w:rPr>
        <w:t>Baltic states</w:t>
      </w:r>
      <w:r w:rsidRPr="00425F01">
        <w:rPr>
          <w:rFonts w:asciiTheme="minorHAnsi" w:hAnsiTheme="minorHAnsi" w:cstheme="minorHAnsi"/>
          <w:sz w:val="20"/>
          <w:szCs w:val="20"/>
          <w:u w:val="single"/>
        </w:rPr>
        <w:t xml:space="preserve"> or </w:t>
      </w:r>
      <w:r w:rsidRPr="00425F01">
        <w:rPr>
          <w:rStyle w:val="Emphasis"/>
          <w:rFonts w:asciiTheme="minorHAnsi" w:hAnsiTheme="minorHAnsi" w:cstheme="minorHAnsi"/>
        </w:rPr>
        <w:t>Poland</w:t>
      </w:r>
      <w:r w:rsidRPr="00425F01">
        <w:rPr>
          <w:rFonts w:asciiTheme="minorHAnsi" w:hAnsiTheme="minorHAnsi" w:cstheme="minorHAnsi"/>
          <w:sz w:val="16"/>
        </w:rPr>
        <w:t xml:space="preserve">. </w:t>
      </w:r>
      <w:r w:rsidRPr="00425F01">
        <w:rPr>
          <w:rFonts w:asciiTheme="minorHAnsi" w:hAnsiTheme="minorHAnsi" w:cstheme="minorHAnsi"/>
          <w:sz w:val="20"/>
          <w:szCs w:val="20"/>
          <w:u w:val="single"/>
        </w:rPr>
        <w:t>These</w:t>
      </w:r>
      <w:r w:rsidRPr="00425F01">
        <w:rPr>
          <w:rFonts w:asciiTheme="minorHAnsi" w:hAnsiTheme="minorHAnsi" w:cstheme="minorHAnsi"/>
          <w:sz w:val="16"/>
        </w:rPr>
        <w:t xml:space="preserve"> countries </w:t>
      </w:r>
      <w:r w:rsidRPr="00425F01">
        <w:rPr>
          <w:rFonts w:asciiTheme="minorHAnsi" w:hAnsiTheme="minorHAnsi" w:cstheme="minorHAnsi"/>
          <w:sz w:val="20"/>
          <w:szCs w:val="20"/>
          <w:u w:val="single"/>
        </w:rPr>
        <w:t>are as safe</w:t>
      </w:r>
      <w:r w:rsidRPr="00425F01">
        <w:rPr>
          <w:rFonts w:asciiTheme="minorHAnsi" w:hAnsiTheme="minorHAnsi" w:cstheme="minorHAnsi"/>
          <w:sz w:val="16"/>
        </w:rPr>
        <w:t xml:space="preserve"> now </w:t>
      </w:r>
      <w:r w:rsidRPr="00425F01">
        <w:rPr>
          <w:rFonts w:asciiTheme="minorHAnsi" w:hAnsiTheme="minorHAnsi" w:cstheme="minorHAnsi"/>
          <w:sz w:val="20"/>
          <w:szCs w:val="20"/>
          <w:u w:val="single"/>
        </w:rPr>
        <w:t>as they were before 2014</w:t>
      </w:r>
      <w:r w:rsidRPr="00425F01">
        <w:rPr>
          <w:rFonts w:asciiTheme="minorHAnsi" w:hAnsiTheme="minorHAnsi" w:cstheme="minorHAnsi"/>
          <w:sz w:val="16"/>
        </w:rPr>
        <w:t xml:space="preserve">. Suggestions otherwise simply point to the deep wounds in both nations' psyche, which will not be healed for many decades. Should Ukraine's leaders decide to repeat Mikheil Saakashvili’s mistake in 2008 and launch a major offensive to retake Donbas — however unlikely — the Russian response could indeed be devastating and lead to Ukraine's loss of sovereignty, as Putin recently stated. But does this mean Russia will move on Ukraine unprovoked? Most certainly not. </w:t>
      </w:r>
      <w:r w:rsidRPr="00425F01">
        <w:rPr>
          <w:rStyle w:val="Emphasis"/>
          <w:rFonts w:asciiTheme="minorHAnsi" w:hAnsiTheme="minorHAnsi" w:cstheme="minorHAnsi"/>
          <w:highlight w:val="green"/>
        </w:rPr>
        <w:t>Putin's</w:t>
      </w:r>
      <w:r w:rsidRPr="00425F01">
        <w:rPr>
          <w:rStyle w:val="Emphasis"/>
          <w:rFonts w:asciiTheme="minorHAnsi" w:hAnsiTheme="minorHAnsi" w:cstheme="minorHAnsi"/>
        </w:rPr>
        <w:t xml:space="preserve"> main </w:t>
      </w:r>
      <w:r w:rsidRPr="00425F01">
        <w:rPr>
          <w:rStyle w:val="Emphasis"/>
          <w:rFonts w:asciiTheme="minorHAnsi" w:hAnsiTheme="minorHAnsi" w:cstheme="minorHAnsi"/>
          <w:highlight w:val="green"/>
        </w:rPr>
        <w:t>concerns</w:t>
      </w:r>
      <w:r w:rsidRPr="00425F01">
        <w:rPr>
          <w:rFonts w:asciiTheme="minorHAnsi" w:hAnsiTheme="minorHAnsi" w:cstheme="minorHAnsi"/>
          <w:sz w:val="20"/>
          <w:szCs w:val="20"/>
          <w:highlight w:val="green"/>
          <w:u w:val="single"/>
        </w:rPr>
        <w:t xml:space="preserve"> are</w:t>
      </w:r>
      <w:r w:rsidRPr="00425F01">
        <w:rPr>
          <w:rFonts w:asciiTheme="minorHAnsi" w:hAnsiTheme="minorHAnsi" w:cstheme="minorHAnsi"/>
          <w:sz w:val="20"/>
          <w:szCs w:val="20"/>
          <w:u w:val="single"/>
        </w:rPr>
        <w:t xml:space="preserve"> largely </w:t>
      </w:r>
      <w:r w:rsidRPr="00425F01">
        <w:rPr>
          <w:rStyle w:val="Emphasis"/>
          <w:rFonts w:asciiTheme="minorHAnsi" w:hAnsiTheme="minorHAnsi" w:cstheme="minorHAnsi"/>
          <w:highlight w:val="green"/>
        </w:rPr>
        <w:t>domestic</w:t>
      </w:r>
      <w:r w:rsidRPr="00425F01">
        <w:rPr>
          <w:rFonts w:asciiTheme="minorHAnsi" w:hAnsiTheme="minorHAnsi" w:cstheme="minorHAnsi"/>
          <w:sz w:val="16"/>
        </w:rPr>
        <w:t xml:space="preserve">. </w:t>
      </w:r>
      <w:r w:rsidRPr="00425F01">
        <w:rPr>
          <w:rFonts w:asciiTheme="minorHAnsi" w:hAnsiTheme="minorHAnsi" w:cstheme="minorHAnsi"/>
          <w:sz w:val="20"/>
          <w:szCs w:val="20"/>
          <w:u w:val="single"/>
        </w:rPr>
        <w:t xml:space="preserve">He has </w:t>
      </w:r>
      <w:r w:rsidRPr="00425F01">
        <w:rPr>
          <w:rFonts w:asciiTheme="minorHAnsi" w:hAnsiTheme="minorHAnsi" w:cstheme="minorHAnsi"/>
          <w:sz w:val="20"/>
          <w:szCs w:val="20"/>
          <w:highlight w:val="green"/>
          <w:u w:val="single"/>
        </w:rPr>
        <w:t>a</w:t>
      </w:r>
      <w:r w:rsidRPr="00425F01">
        <w:rPr>
          <w:rFonts w:asciiTheme="minorHAnsi" w:hAnsiTheme="minorHAnsi" w:cstheme="minorHAnsi"/>
          <w:sz w:val="20"/>
          <w:szCs w:val="20"/>
          <w:u w:val="single"/>
        </w:rPr>
        <w:t xml:space="preserve">n ambitious </w:t>
      </w:r>
      <w:r w:rsidRPr="00425F01">
        <w:rPr>
          <w:rFonts w:asciiTheme="minorHAnsi" w:hAnsiTheme="minorHAnsi" w:cstheme="minorHAnsi"/>
          <w:sz w:val="20"/>
          <w:szCs w:val="20"/>
          <w:highlight w:val="green"/>
          <w:u w:val="single"/>
        </w:rPr>
        <w:t>program that</w:t>
      </w:r>
      <w:r w:rsidRPr="00425F01">
        <w:rPr>
          <w:rFonts w:asciiTheme="minorHAnsi" w:hAnsiTheme="minorHAnsi" w:cstheme="minorHAnsi"/>
          <w:sz w:val="20"/>
          <w:szCs w:val="20"/>
          <w:u w:val="single"/>
        </w:rPr>
        <w:t xml:space="preserve"> logically </w:t>
      </w:r>
      <w:r w:rsidRPr="00425F01">
        <w:rPr>
          <w:rFonts w:asciiTheme="minorHAnsi" w:hAnsiTheme="minorHAnsi" w:cstheme="minorHAnsi"/>
          <w:sz w:val="20"/>
          <w:szCs w:val="20"/>
          <w:highlight w:val="green"/>
          <w:u w:val="single"/>
        </w:rPr>
        <w:t xml:space="preserve">calls for </w:t>
      </w:r>
      <w:r w:rsidRPr="00425F01">
        <w:rPr>
          <w:rStyle w:val="Emphasis"/>
          <w:rFonts w:asciiTheme="minorHAnsi" w:hAnsiTheme="minorHAnsi" w:cstheme="minorHAnsi"/>
          <w:highlight w:val="green"/>
        </w:rPr>
        <w:t>more economic ties</w:t>
      </w:r>
      <w:r w:rsidRPr="00425F01">
        <w:rPr>
          <w:rFonts w:asciiTheme="minorHAnsi" w:hAnsiTheme="minorHAnsi" w:cstheme="minorHAnsi"/>
          <w:sz w:val="20"/>
          <w:szCs w:val="20"/>
          <w:highlight w:val="green"/>
          <w:u w:val="single"/>
        </w:rPr>
        <w:t xml:space="preserve"> with the </w:t>
      </w:r>
      <w:r w:rsidRPr="00425F01">
        <w:rPr>
          <w:rStyle w:val="Emphasis"/>
          <w:rFonts w:asciiTheme="minorHAnsi" w:hAnsiTheme="minorHAnsi" w:cstheme="minorHAnsi"/>
          <w:highlight w:val="green"/>
        </w:rPr>
        <w:t>West</w:t>
      </w:r>
      <w:r w:rsidRPr="00425F01">
        <w:rPr>
          <w:rFonts w:asciiTheme="minorHAnsi" w:hAnsiTheme="minorHAnsi" w:cstheme="minorHAnsi"/>
          <w:sz w:val="16"/>
        </w:rPr>
        <w:t xml:space="preserve">. To move forward, </w:t>
      </w:r>
      <w:r w:rsidRPr="00425F01">
        <w:rPr>
          <w:rFonts w:asciiTheme="minorHAnsi" w:hAnsiTheme="minorHAnsi" w:cstheme="minorHAnsi"/>
          <w:sz w:val="20"/>
          <w:szCs w:val="20"/>
          <w:highlight w:val="green"/>
          <w:u w:val="single"/>
        </w:rPr>
        <w:t xml:space="preserve">he is looking to </w:t>
      </w:r>
      <w:r w:rsidRPr="00425F01">
        <w:rPr>
          <w:rStyle w:val="Emphasis"/>
          <w:rFonts w:asciiTheme="minorHAnsi" w:hAnsiTheme="minorHAnsi" w:cstheme="minorHAnsi"/>
          <w:highlight w:val="green"/>
        </w:rPr>
        <w:t>ease tensions</w:t>
      </w:r>
      <w:r w:rsidRPr="00425F01">
        <w:rPr>
          <w:rFonts w:asciiTheme="minorHAnsi" w:hAnsiTheme="minorHAnsi" w:cstheme="minorHAnsi"/>
          <w:sz w:val="20"/>
          <w:szCs w:val="20"/>
          <w:u w:val="single"/>
        </w:rPr>
        <w:t xml:space="preserve"> with the </w:t>
      </w:r>
      <w:r w:rsidRPr="00425F01">
        <w:rPr>
          <w:rStyle w:val="Emphasis"/>
          <w:rFonts w:asciiTheme="minorHAnsi" w:hAnsiTheme="minorHAnsi" w:cstheme="minorHAnsi"/>
        </w:rPr>
        <w:t>EU</w:t>
      </w:r>
      <w:r w:rsidRPr="00425F01">
        <w:rPr>
          <w:rFonts w:asciiTheme="minorHAnsi" w:hAnsiTheme="minorHAnsi" w:cstheme="minorHAnsi"/>
          <w:sz w:val="20"/>
          <w:szCs w:val="20"/>
          <w:u w:val="single"/>
        </w:rPr>
        <w:t xml:space="preserve"> and the </w:t>
      </w:r>
      <w:r w:rsidRPr="00425F01">
        <w:rPr>
          <w:rStyle w:val="Emphasis"/>
          <w:rFonts w:asciiTheme="minorHAnsi" w:hAnsiTheme="minorHAnsi" w:cstheme="minorHAnsi"/>
        </w:rPr>
        <w:t>U.S</w:t>
      </w:r>
      <w:r w:rsidRPr="00425F01">
        <w:rPr>
          <w:rFonts w:asciiTheme="minorHAnsi" w:hAnsiTheme="minorHAnsi" w:cstheme="minorHAnsi"/>
          <w:sz w:val="16"/>
        </w:rPr>
        <w:t xml:space="preserve">. </w:t>
      </w:r>
      <w:r w:rsidRPr="00425F01">
        <w:rPr>
          <w:rFonts w:asciiTheme="minorHAnsi" w:hAnsiTheme="minorHAnsi" w:cstheme="minorHAnsi"/>
          <w:sz w:val="20"/>
          <w:szCs w:val="20"/>
          <w:u w:val="single"/>
        </w:rPr>
        <w:t xml:space="preserve">What Putin wanted to get out of Helsinki was mainly to </w:t>
      </w:r>
      <w:r w:rsidRPr="00425F01">
        <w:rPr>
          <w:rStyle w:val="Emphasis"/>
          <w:rFonts w:asciiTheme="minorHAnsi" w:hAnsiTheme="minorHAnsi" w:cstheme="minorHAnsi"/>
        </w:rPr>
        <w:t>start a dialogue</w:t>
      </w:r>
      <w:r w:rsidRPr="00425F01">
        <w:rPr>
          <w:rFonts w:asciiTheme="minorHAnsi" w:hAnsiTheme="minorHAnsi" w:cstheme="minorHAnsi"/>
          <w:sz w:val="20"/>
          <w:szCs w:val="20"/>
          <w:u w:val="single"/>
        </w:rPr>
        <w:t xml:space="preserve"> with Washington</w:t>
      </w:r>
      <w:r w:rsidRPr="00425F01">
        <w:rPr>
          <w:rFonts w:asciiTheme="minorHAnsi" w:hAnsiTheme="minorHAnsi" w:cstheme="minorHAnsi"/>
          <w:sz w:val="16"/>
        </w:rPr>
        <w:t xml:space="preserve">. Those hopes are now visibly going up in smoke. It is safe to bet that Russia will continue to face the same opposition from a coalition of U.S. and EU interests. </w:t>
      </w:r>
      <w:r w:rsidRPr="00425F01">
        <w:rPr>
          <w:rFonts w:asciiTheme="minorHAnsi" w:hAnsiTheme="minorHAnsi" w:cstheme="minorHAnsi"/>
          <w:sz w:val="20"/>
          <w:szCs w:val="20"/>
          <w:u w:val="single"/>
        </w:rPr>
        <w:t xml:space="preserve">The first </w:t>
      </w:r>
      <w:r w:rsidRPr="00425F01">
        <w:rPr>
          <w:rStyle w:val="Emphasis"/>
          <w:rFonts w:asciiTheme="minorHAnsi" w:hAnsiTheme="minorHAnsi" w:cstheme="minorHAnsi"/>
        </w:rPr>
        <w:t>détente</w:t>
      </w:r>
      <w:r w:rsidRPr="00425F01">
        <w:rPr>
          <w:rFonts w:asciiTheme="minorHAnsi" w:hAnsiTheme="minorHAnsi" w:cstheme="minorHAnsi"/>
          <w:sz w:val="20"/>
          <w:szCs w:val="20"/>
          <w:u w:val="single"/>
        </w:rPr>
        <w:t xml:space="preserve"> in the hybrid war between Russia and the West was indeed </w:t>
      </w:r>
      <w:r w:rsidRPr="00425F01">
        <w:rPr>
          <w:rStyle w:val="Emphasis"/>
          <w:rFonts w:asciiTheme="minorHAnsi" w:hAnsiTheme="minorHAnsi" w:cstheme="minorHAnsi"/>
        </w:rPr>
        <w:t>nipped in the bud</w:t>
      </w:r>
      <w:r w:rsidRPr="00425F01">
        <w:rPr>
          <w:rFonts w:asciiTheme="minorHAnsi" w:hAnsiTheme="minorHAnsi" w:cstheme="minorHAnsi"/>
          <w:sz w:val="20"/>
          <w:szCs w:val="20"/>
          <w:u w:val="single"/>
        </w:rPr>
        <w:t xml:space="preserve"> by </w:t>
      </w:r>
      <w:r w:rsidRPr="00425F01">
        <w:rPr>
          <w:rStyle w:val="Emphasis"/>
          <w:rFonts w:asciiTheme="minorHAnsi" w:hAnsiTheme="minorHAnsi" w:cstheme="minorHAnsi"/>
        </w:rPr>
        <w:t xml:space="preserve">Trump's behavior </w:t>
      </w:r>
      <w:r w:rsidRPr="00425F01">
        <w:rPr>
          <w:rFonts w:asciiTheme="minorHAnsi" w:hAnsiTheme="minorHAnsi" w:cstheme="minorHAnsi"/>
          <w:sz w:val="16"/>
        </w:rPr>
        <w:t xml:space="preserve">and the vehemence of his domestic critics. So be it. </w:t>
      </w:r>
      <w:r w:rsidRPr="00425F01">
        <w:rPr>
          <w:rFonts w:asciiTheme="minorHAnsi" w:hAnsiTheme="minorHAnsi" w:cstheme="minorHAnsi"/>
          <w:sz w:val="20"/>
          <w:szCs w:val="20"/>
          <w:highlight w:val="green"/>
          <w:u w:val="single"/>
        </w:rPr>
        <w:t xml:space="preserve">Moscow will not </w:t>
      </w:r>
      <w:proofErr w:type="gramStart"/>
      <w:r w:rsidRPr="00425F01">
        <w:rPr>
          <w:rFonts w:asciiTheme="minorHAnsi" w:hAnsiTheme="minorHAnsi" w:cstheme="minorHAnsi"/>
          <w:sz w:val="20"/>
          <w:szCs w:val="20"/>
          <w:highlight w:val="green"/>
          <w:u w:val="single"/>
        </w:rPr>
        <w:t>capitulate</w:t>
      </w:r>
      <w:r w:rsidRPr="00425F01">
        <w:rPr>
          <w:rFonts w:asciiTheme="minorHAnsi" w:hAnsiTheme="minorHAnsi" w:cstheme="minorHAnsi"/>
          <w:sz w:val="16"/>
        </w:rPr>
        <w:t>, and</w:t>
      </w:r>
      <w:proofErr w:type="gramEnd"/>
      <w:r w:rsidRPr="00425F01">
        <w:rPr>
          <w:rFonts w:asciiTheme="minorHAnsi" w:hAnsiTheme="minorHAnsi" w:cstheme="minorHAnsi"/>
          <w:sz w:val="16"/>
        </w:rPr>
        <w:t xml:space="preserve"> will indeed push back. </w:t>
      </w:r>
      <w:r w:rsidRPr="00425F01">
        <w:rPr>
          <w:rStyle w:val="Emphasis"/>
          <w:rFonts w:asciiTheme="minorHAnsi" w:hAnsiTheme="minorHAnsi" w:cstheme="minorHAnsi"/>
          <w:highlight w:val="green"/>
        </w:rPr>
        <w:t>But</w:t>
      </w:r>
      <w:r w:rsidRPr="00425F01">
        <w:rPr>
          <w:rFonts w:asciiTheme="minorHAnsi" w:hAnsiTheme="minorHAnsi" w:cstheme="minorHAnsi"/>
          <w:sz w:val="16"/>
        </w:rPr>
        <w:t xml:space="preserve"> </w:t>
      </w:r>
      <w:r w:rsidRPr="00425F01">
        <w:rPr>
          <w:rFonts w:asciiTheme="minorHAnsi" w:hAnsiTheme="minorHAnsi" w:cstheme="minorHAnsi"/>
          <w:sz w:val="20"/>
          <w:szCs w:val="20"/>
          <w:highlight w:val="green"/>
          <w:u w:val="single"/>
        </w:rPr>
        <w:t xml:space="preserve">it's </w:t>
      </w:r>
      <w:r w:rsidRPr="00425F01">
        <w:rPr>
          <w:rStyle w:val="Emphasis"/>
          <w:rFonts w:asciiTheme="minorHAnsi" w:hAnsiTheme="minorHAnsi" w:cstheme="minorHAnsi"/>
          <w:highlight w:val="green"/>
        </w:rPr>
        <w:t>not likely</w:t>
      </w:r>
      <w:r w:rsidRPr="00425F01">
        <w:rPr>
          <w:rFonts w:asciiTheme="minorHAnsi" w:hAnsiTheme="minorHAnsi" w:cstheme="minorHAnsi"/>
          <w:sz w:val="20"/>
          <w:szCs w:val="20"/>
          <w:highlight w:val="green"/>
          <w:u w:val="single"/>
        </w:rPr>
        <w:t xml:space="preserve"> to take</w:t>
      </w:r>
      <w:r w:rsidRPr="00425F01">
        <w:rPr>
          <w:rFonts w:asciiTheme="minorHAnsi" w:hAnsiTheme="minorHAnsi" w:cstheme="minorHAnsi"/>
          <w:sz w:val="20"/>
          <w:szCs w:val="20"/>
          <w:u w:val="single"/>
        </w:rPr>
        <w:t xml:space="preserve"> the form of </w:t>
      </w:r>
      <w:r w:rsidRPr="00425F01">
        <w:rPr>
          <w:rFonts w:asciiTheme="minorHAnsi" w:hAnsiTheme="minorHAnsi" w:cstheme="minorHAnsi"/>
          <w:sz w:val="20"/>
          <w:szCs w:val="20"/>
          <w:highlight w:val="green"/>
          <w:u w:val="single"/>
        </w:rPr>
        <w:t xml:space="preserve">an </w:t>
      </w:r>
      <w:r w:rsidRPr="00425F01">
        <w:rPr>
          <w:rStyle w:val="Emphasis"/>
          <w:rFonts w:asciiTheme="minorHAnsi" w:hAnsiTheme="minorHAnsi" w:cstheme="minorHAnsi"/>
          <w:highlight w:val="green"/>
        </w:rPr>
        <w:t>aggressive</w:t>
      </w:r>
      <w:r w:rsidRPr="00425F01">
        <w:rPr>
          <w:rFonts w:asciiTheme="minorHAnsi" w:hAnsiTheme="minorHAnsi" w:cstheme="minorHAnsi"/>
          <w:sz w:val="20"/>
          <w:szCs w:val="20"/>
          <w:u w:val="single"/>
        </w:rPr>
        <w:t xml:space="preserve">, overt </w:t>
      </w:r>
      <w:r w:rsidRPr="00425F01">
        <w:rPr>
          <w:rStyle w:val="Emphasis"/>
          <w:rFonts w:asciiTheme="minorHAnsi" w:hAnsiTheme="minorHAnsi" w:cstheme="minorHAnsi"/>
        </w:rPr>
        <w:t xml:space="preserve">military </w:t>
      </w:r>
      <w:r w:rsidRPr="00425F01">
        <w:rPr>
          <w:rStyle w:val="Emphasis"/>
          <w:rFonts w:asciiTheme="minorHAnsi" w:hAnsiTheme="minorHAnsi" w:cstheme="minorHAnsi"/>
          <w:highlight w:val="green"/>
        </w:rPr>
        <w:t>attack</w:t>
      </w:r>
      <w:r w:rsidRPr="00425F01">
        <w:rPr>
          <w:rFonts w:asciiTheme="minorHAnsi" w:hAnsiTheme="minorHAnsi" w:cstheme="minorHAnsi"/>
          <w:sz w:val="20"/>
          <w:szCs w:val="20"/>
          <w:highlight w:val="green"/>
          <w:u w:val="single"/>
        </w:rPr>
        <w:t>.</w:t>
      </w:r>
      <w:r w:rsidRPr="00425F01">
        <w:rPr>
          <w:rFonts w:asciiTheme="minorHAnsi" w:hAnsiTheme="minorHAnsi" w:cstheme="minorHAnsi"/>
          <w:sz w:val="20"/>
          <w:szCs w:val="20"/>
          <w:u w:val="single"/>
        </w:rPr>
        <w:t xml:space="preserve"> </w:t>
      </w:r>
      <w:r w:rsidRPr="00425F01">
        <w:rPr>
          <w:rStyle w:val="Emphasis"/>
          <w:rFonts w:asciiTheme="minorHAnsi" w:hAnsiTheme="minorHAnsi" w:cstheme="minorHAnsi"/>
        </w:rPr>
        <w:t>Fears of</w:t>
      </w:r>
      <w:r w:rsidRPr="00425F01">
        <w:rPr>
          <w:rFonts w:asciiTheme="minorHAnsi" w:hAnsiTheme="minorHAnsi" w:cstheme="minorHAnsi"/>
          <w:sz w:val="20"/>
          <w:szCs w:val="20"/>
          <w:u w:val="single"/>
        </w:rPr>
        <w:t xml:space="preserve"> new </w:t>
      </w:r>
      <w:r w:rsidRPr="00425F01">
        <w:rPr>
          <w:rStyle w:val="Emphasis"/>
          <w:rFonts w:asciiTheme="minorHAnsi" w:hAnsiTheme="minorHAnsi" w:cstheme="minorHAnsi"/>
        </w:rPr>
        <w:t>wars</w:t>
      </w:r>
      <w:r w:rsidRPr="00425F01">
        <w:rPr>
          <w:rFonts w:asciiTheme="minorHAnsi" w:hAnsiTheme="minorHAnsi" w:cstheme="minorHAnsi"/>
          <w:sz w:val="20"/>
          <w:szCs w:val="20"/>
          <w:u w:val="single"/>
        </w:rPr>
        <w:t xml:space="preserve"> are </w:t>
      </w:r>
      <w:r w:rsidRPr="00425F01">
        <w:rPr>
          <w:rStyle w:val="Emphasis"/>
          <w:rFonts w:asciiTheme="minorHAnsi" w:hAnsiTheme="minorHAnsi" w:cstheme="minorHAnsi"/>
        </w:rPr>
        <w:t>far from accurate</w:t>
      </w:r>
      <w:r w:rsidRPr="00425F01">
        <w:rPr>
          <w:rFonts w:asciiTheme="minorHAnsi" w:hAnsiTheme="minorHAnsi" w:cstheme="minorHAnsi"/>
          <w:sz w:val="16"/>
        </w:rPr>
        <w:t>.</w:t>
      </w:r>
    </w:p>
    <w:sectPr w:rsidR="00086DC0" w:rsidRPr="00945B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altName w:val="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5166AA8"/>
    <w:multiLevelType w:val="hybridMultilevel"/>
    <w:tmpl w:val="89C82E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3361B"/>
    <w:rsid w:val="000139A3"/>
    <w:rsid w:val="00057C42"/>
    <w:rsid w:val="000826D0"/>
    <w:rsid w:val="00086DC0"/>
    <w:rsid w:val="000B46FD"/>
    <w:rsid w:val="00100833"/>
    <w:rsid w:val="00101048"/>
    <w:rsid w:val="00104529"/>
    <w:rsid w:val="00105942"/>
    <w:rsid w:val="00107396"/>
    <w:rsid w:val="0012267B"/>
    <w:rsid w:val="00144A4C"/>
    <w:rsid w:val="00176AB0"/>
    <w:rsid w:val="00177B7D"/>
    <w:rsid w:val="0018322D"/>
    <w:rsid w:val="001B5776"/>
    <w:rsid w:val="001C530F"/>
    <w:rsid w:val="001E527A"/>
    <w:rsid w:val="001F40FE"/>
    <w:rsid w:val="001F78CE"/>
    <w:rsid w:val="0022478D"/>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63D"/>
    <w:rsid w:val="005D2912"/>
    <w:rsid w:val="005E4498"/>
    <w:rsid w:val="006065BD"/>
    <w:rsid w:val="00645FA9"/>
    <w:rsid w:val="00647866"/>
    <w:rsid w:val="00665003"/>
    <w:rsid w:val="006A2AD0"/>
    <w:rsid w:val="006C2375"/>
    <w:rsid w:val="006C5A98"/>
    <w:rsid w:val="006D4ECC"/>
    <w:rsid w:val="00722258"/>
    <w:rsid w:val="007243E5"/>
    <w:rsid w:val="00766EA0"/>
    <w:rsid w:val="007A2226"/>
    <w:rsid w:val="007F5B66"/>
    <w:rsid w:val="00823A1C"/>
    <w:rsid w:val="00845B9D"/>
    <w:rsid w:val="00860984"/>
    <w:rsid w:val="008B3ECB"/>
    <w:rsid w:val="008B4E85"/>
    <w:rsid w:val="008C1B2E"/>
    <w:rsid w:val="0091627E"/>
    <w:rsid w:val="00945BDD"/>
    <w:rsid w:val="0097032B"/>
    <w:rsid w:val="009D2EAD"/>
    <w:rsid w:val="009D54B2"/>
    <w:rsid w:val="009E1922"/>
    <w:rsid w:val="009F7ED2"/>
    <w:rsid w:val="00A52C6A"/>
    <w:rsid w:val="00A93661"/>
    <w:rsid w:val="00A95652"/>
    <w:rsid w:val="00AC0AB8"/>
    <w:rsid w:val="00B3361B"/>
    <w:rsid w:val="00B33C6D"/>
    <w:rsid w:val="00B4508F"/>
    <w:rsid w:val="00B55AD5"/>
    <w:rsid w:val="00B8057C"/>
    <w:rsid w:val="00BD6238"/>
    <w:rsid w:val="00BF0428"/>
    <w:rsid w:val="00BF593B"/>
    <w:rsid w:val="00BF773A"/>
    <w:rsid w:val="00BF7E81"/>
    <w:rsid w:val="00C13773"/>
    <w:rsid w:val="00C17CC8"/>
    <w:rsid w:val="00C71758"/>
    <w:rsid w:val="00C83417"/>
    <w:rsid w:val="00C9604F"/>
    <w:rsid w:val="00CA19AA"/>
    <w:rsid w:val="00CC5298"/>
    <w:rsid w:val="00CD736E"/>
    <w:rsid w:val="00CD798D"/>
    <w:rsid w:val="00CE161E"/>
    <w:rsid w:val="00CF59A8"/>
    <w:rsid w:val="00D02E70"/>
    <w:rsid w:val="00D325A9"/>
    <w:rsid w:val="00D36A8A"/>
    <w:rsid w:val="00D61409"/>
    <w:rsid w:val="00D6691E"/>
    <w:rsid w:val="00D71170"/>
    <w:rsid w:val="00DA1C92"/>
    <w:rsid w:val="00DA25D4"/>
    <w:rsid w:val="00DA6538"/>
    <w:rsid w:val="00DE52A6"/>
    <w:rsid w:val="00E15E75"/>
    <w:rsid w:val="00E5262C"/>
    <w:rsid w:val="00E8319D"/>
    <w:rsid w:val="00EA0E70"/>
    <w:rsid w:val="00EC7DC4"/>
    <w:rsid w:val="00ED30CF"/>
    <w:rsid w:val="00EE773E"/>
    <w:rsid w:val="00F176EF"/>
    <w:rsid w:val="00F376BF"/>
    <w:rsid w:val="00F45E10"/>
    <w:rsid w:val="00F6364A"/>
    <w:rsid w:val="00F9113A"/>
    <w:rsid w:val="00FE2546"/>
    <w:rsid w:val="00FE54A3"/>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22288"/>
  <w15:chartTrackingRefBased/>
  <w15:docId w15:val="{D238519C-0B71-4E27-900A-089BB65EA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54A3"/>
    <w:rPr>
      <w:rFonts w:ascii="Calibri" w:hAnsi="Calibri"/>
    </w:rPr>
  </w:style>
  <w:style w:type="paragraph" w:styleId="Heading1">
    <w:name w:val="heading 1"/>
    <w:aliases w:val="Pocket"/>
    <w:basedOn w:val="Normal"/>
    <w:next w:val="Normal"/>
    <w:link w:val="Heading1Char"/>
    <w:qFormat/>
    <w:rsid w:val="00FE54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54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E54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g"/>
    <w:basedOn w:val="Normal"/>
    <w:next w:val="Normal"/>
    <w:link w:val="Heading4Char"/>
    <w:uiPriority w:val="3"/>
    <w:unhideWhenUsed/>
    <w:qFormat/>
    <w:rsid w:val="00FE54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54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54A3"/>
  </w:style>
  <w:style w:type="character" w:customStyle="1" w:styleId="Heading1Char">
    <w:name w:val="Heading 1 Char"/>
    <w:aliases w:val="Pocket Char"/>
    <w:basedOn w:val="DefaultParagraphFont"/>
    <w:link w:val="Heading1"/>
    <w:rsid w:val="00FE54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E54A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E54A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FE54A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B"/>
    <w:basedOn w:val="DefaultParagraphFont"/>
    <w:link w:val="textbold"/>
    <w:uiPriority w:val="7"/>
    <w:qFormat/>
    <w:rsid w:val="00FE54A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E54A3"/>
    <w:rPr>
      <w:b/>
      <w:bCs/>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6"/>
    <w:qFormat/>
    <w:rsid w:val="00FE54A3"/>
    <w:rPr>
      <w:b w:val="0"/>
      <w:sz w:val="22"/>
      <w:u w:val="single"/>
    </w:rPr>
  </w:style>
  <w:style w:type="character" w:styleId="Hyperlink">
    <w:name w:val="Hyperlink"/>
    <w:basedOn w:val="DefaultParagraphFont"/>
    <w:uiPriority w:val="99"/>
    <w:unhideWhenUsed/>
    <w:rsid w:val="00FE54A3"/>
    <w:rPr>
      <w:color w:val="auto"/>
      <w:u w:val="none"/>
    </w:rPr>
  </w:style>
  <w:style w:type="character" w:styleId="FollowedHyperlink">
    <w:name w:val="FollowedHyperlink"/>
    <w:basedOn w:val="DefaultParagraphFont"/>
    <w:uiPriority w:val="99"/>
    <w:semiHidden/>
    <w:unhideWhenUsed/>
    <w:rsid w:val="00FE54A3"/>
    <w:rPr>
      <w:color w:val="auto"/>
      <w:u w:val="none"/>
    </w:rPr>
  </w:style>
  <w:style w:type="paragraph" w:customStyle="1" w:styleId="textbold">
    <w:name w:val="text bold"/>
    <w:basedOn w:val="Normal"/>
    <w:link w:val="Emphasis"/>
    <w:uiPriority w:val="7"/>
    <w:qFormat/>
    <w:rsid w:val="00B3361B"/>
    <w:pPr>
      <w:ind w:left="720"/>
      <w:jc w:val="both"/>
    </w:pPr>
    <w:rPr>
      <w:b/>
      <w:iCs/>
      <w:u w:val="single"/>
    </w:rPr>
  </w:style>
  <w:style w:type="paragraph" w:styleId="NormalWeb">
    <w:name w:val="Normal (Web)"/>
    <w:basedOn w:val="Normal"/>
    <w:uiPriority w:val="99"/>
    <w:unhideWhenUsed/>
    <w:rsid w:val="00B3361B"/>
    <w:pPr>
      <w:spacing w:before="100" w:beforeAutospacing="1" w:after="100" w:afterAutospacing="1" w:line="240" w:lineRule="auto"/>
    </w:pPr>
    <w:rPr>
      <w:rFonts w:ascii="Times New Roman" w:eastAsia="Times New Roman" w:hAnsi="Times New Roman" w:cs="Times New Roman"/>
      <w:sz w:val="24"/>
      <w:lang w:bidi="gu-IN"/>
    </w:rPr>
  </w:style>
  <w:style w:type="paragraph" w:styleId="EndnoteText">
    <w:name w:val="endnote text"/>
    <w:basedOn w:val="Normal"/>
    <w:link w:val="EndnoteTextChar"/>
    <w:uiPriority w:val="99"/>
    <w:unhideWhenUsed/>
    <w:rsid w:val="00B3361B"/>
    <w:pPr>
      <w:spacing w:after="0" w:line="240" w:lineRule="auto"/>
    </w:pPr>
    <w:rPr>
      <w:sz w:val="20"/>
      <w:szCs w:val="20"/>
    </w:rPr>
  </w:style>
  <w:style w:type="character" w:customStyle="1" w:styleId="EndnoteTextChar">
    <w:name w:val="Endnote Text Char"/>
    <w:basedOn w:val="DefaultParagraphFont"/>
    <w:link w:val="EndnoteText"/>
    <w:uiPriority w:val="99"/>
    <w:rsid w:val="00B3361B"/>
    <w:rPr>
      <w:rFonts w:ascii="Calibri" w:hAnsi="Calibri"/>
      <w:sz w:val="20"/>
      <w:szCs w:val="20"/>
    </w:rPr>
  </w:style>
  <w:style w:type="character" w:styleId="Strong">
    <w:name w:val="Strong"/>
    <w:basedOn w:val="DefaultParagraphFont"/>
    <w:uiPriority w:val="22"/>
    <w:qFormat/>
    <w:rsid w:val="00B3361B"/>
    <w:rPr>
      <w:b/>
      <w:bCs/>
    </w:rPr>
  </w:style>
  <w:style w:type="character" w:customStyle="1" w:styleId="underline">
    <w:name w:val="underline"/>
    <w:basedOn w:val="DefaultParagraphFont"/>
    <w:rsid w:val="00B3361B"/>
  </w:style>
  <w:style w:type="character" w:customStyle="1" w:styleId="TitleChar">
    <w:name w:val="Title Char"/>
    <w:aliases w:val="title Char,UNDERLINE Char,Cites and Cards Char,Bold Underlined Char,Debate Normal Char,Block Heading Char,Read This Char"/>
    <w:basedOn w:val="DefaultParagraphFont"/>
    <w:link w:val="Title"/>
    <w:uiPriority w:val="6"/>
    <w:qFormat/>
    <w:rsid w:val="006C5A98"/>
    <w:rPr>
      <w:u w:val="single"/>
    </w:rPr>
  </w:style>
  <w:style w:type="paragraph" w:styleId="Title">
    <w:name w:val="Title"/>
    <w:aliases w:val="title,UNDERLINE,Cites and Cards,Bold Underlined,Debate Normal,Block Heading,Read This"/>
    <w:basedOn w:val="Normal"/>
    <w:next w:val="Normal"/>
    <w:link w:val="TitleChar"/>
    <w:uiPriority w:val="6"/>
    <w:qFormat/>
    <w:rsid w:val="006C5A98"/>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6C5A9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opscience.iop.org/article/10.3847/PSJ/ac235f" TargetMode="External"/><Relationship Id="rId13" Type="http://schemas.openxmlformats.org/officeDocument/2006/relationships/hyperlink" Target="https://www.cnet.com/news/10000-quadrillion-asteroid-psyche-may-not-be-as-valuable-as-first-thought/" TargetMode="External"/><Relationship Id="rId3" Type="http://schemas.openxmlformats.org/officeDocument/2006/relationships/styles" Target="styles.xml"/><Relationship Id="rId7" Type="http://schemas.openxmlformats.org/officeDocument/2006/relationships/hyperlink" Target="https://nowtoronto.com/news/are-we-headed-for-near-term-human-extinction/" TargetMode="External"/><Relationship Id="rId12" Type="http://schemas.openxmlformats.org/officeDocument/2006/relationships/hyperlink" Target="https://www.forbes.com/sites/jamiecartereurope/2020/12/05/a-bizarre-trillion-dollar-asteroid-worth-more-than-our-planet-is-now-aligned-with-the-earth-and-sun/?sh=689f08431c9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blogs.scientificamerican.com/observations/we-cant-solve-climate-change-without-nuclear-power/" TargetMode="External"/><Relationship Id="rId11" Type="http://schemas.openxmlformats.org/officeDocument/2006/relationships/hyperlink" Target="https://earthsky.org/space/asteroid-psyche-metal-or-rubble-pile/" TargetMode="External"/><Relationship Id="rId5" Type="http://schemas.openxmlformats.org/officeDocument/2006/relationships/webSettings" Target="webSettings.xml"/><Relationship Id="rId15" Type="http://schemas.openxmlformats.org/officeDocument/2006/relationships/hyperlink" Target="https://aeon.co/essays/asteroid-mining-could-pay-for-space-exploration-and-adventure" TargetMode="External"/><Relationship Id="rId10" Type="http://schemas.openxmlformats.org/officeDocument/2006/relationships/hyperlink" Target="https://www.jpl.nasa.gov/missions/psyche" TargetMode="External"/><Relationship Id="rId4" Type="http://schemas.openxmlformats.org/officeDocument/2006/relationships/settings" Target="settings.xml"/><Relationship Id="rId9" Type="http://schemas.openxmlformats.org/officeDocument/2006/relationships/hyperlink" Target="https://science.howstuffworks.com/asteroid-mining.htm" TargetMode="External"/><Relationship Id="rId14" Type="http://schemas.openxmlformats.org/officeDocument/2006/relationships/hyperlink" Target="https://www.eurekalert.org/news-releases/9302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1</Pages>
  <Words>11373</Words>
  <Characters>64831</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21</cp:revision>
  <dcterms:created xsi:type="dcterms:W3CDTF">2022-01-22T21:36:00Z</dcterms:created>
  <dcterms:modified xsi:type="dcterms:W3CDTF">2022-01-22T23:15:00Z</dcterms:modified>
</cp:coreProperties>
</file>