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3FFF5" w14:textId="51B9331E" w:rsidR="00A95652" w:rsidRDefault="0037394A" w:rsidP="0037394A">
      <w:pPr>
        <w:pStyle w:val="Heading1"/>
      </w:pPr>
      <w:r>
        <w:t>1NC vs Westwood AG</w:t>
      </w:r>
    </w:p>
    <w:p w14:paraId="48EAD89E" w14:textId="6D623AC7" w:rsidR="0037394A" w:rsidRDefault="0037394A" w:rsidP="0037394A">
      <w:pPr>
        <w:pStyle w:val="Heading2"/>
      </w:pPr>
      <w:r>
        <w:t>1</w:t>
      </w:r>
    </w:p>
    <w:p w14:paraId="759DEA95" w14:textId="77777777" w:rsidR="002F27A7" w:rsidRDefault="002F27A7" w:rsidP="002F27A7">
      <w:pPr>
        <w:pStyle w:val="Heading4"/>
      </w:pPr>
      <w:r w:rsidRPr="00A353FF">
        <w:t xml:space="preserve">Interpretation: The affirmative may not specify a </w:t>
      </w:r>
      <w:r>
        <w:t>just government.</w:t>
      </w:r>
    </w:p>
    <w:p w14:paraId="463D5821" w14:textId="77777777" w:rsidR="002F27A7" w:rsidRPr="003E5015" w:rsidRDefault="002F27A7" w:rsidP="002F27A7">
      <w:pPr>
        <w:pStyle w:val="Heading4"/>
      </w:pPr>
      <w:r w:rsidRPr="003E5015">
        <w:t>“A” is an indefinite article that modifies “</w:t>
      </w:r>
      <w:r>
        <w:t>just government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w:t>
      </w:r>
      <w:r>
        <w:t>vacuum</w:t>
      </w:r>
      <w:r w:rsidRPr="003E5015">
        <w:t>, not a particular instance</w:t>
      </w:r>
    </w:p>
    <w:p w14:paraId="3A6AC986" w14:textId="77777777" w:rsidR="002F27A7" w:rsidRPr="003E5015" w:rsidRDefault="002F27A7" w:rsidP="002F27A7">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2DC1E3DC" w14:textId="77777777" w:rsidR="002F27A7" w:rsidRDefault="002F27A7" w:rsidP="002F27A7">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024F4205" w14:textId="77777777" w:rsidR="002F27A7" w:rsidRDefault="002F27A7" w:rsidP="002F27A7">
      <w:pPr>
        <w:pStyle w:val="Heading4"/>
      </w:pPr>
      <w:r>
        <w:t>The article “a” implies a nonspecific or generic reading of the word “just government”.</w:t>
      </w:r>
    </w:p>
    <w:p w14:paraId="35A47E27" w14:textId="77777777" w:rsidR="002F27A7" w:rsidRPr="00FC4FE0" w:rsidRDefault="002F27A7" w:rsidP="002F27A7">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02886AD3" w14:textId="77777777" w:rsidR="002F27A7" w:rsidRDefault="002F27A7" w:rsidP="002F27A7">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4676E42A" w14:textId="77777777" w:rsidR="002F27A7" w:rsidRPr="00D16C2A" w:rsidRDefault="002F27A7" w:rsidP="002F27A7">
      <w:pPr>
        <w:pStyle w:val="Heading4"/>
      </w:pPr>
      <w:r>
        <w:t>This applies to the res – Upward entailment test</w:t>
      </w:r>
    </w:p>
    <w:p w14:paraId="5A1BEBFC" w14:textId="5E871BA4" w:rsidR="002F27A7" w:rsidRDefault="002F27A7" w:rsidP="002F27A7">
      <w:pPr>
        <w:pStyle w:val="Heading4"/>
      </w:pPr>
      <w:r w:rsidRPr="00A353FF">
        <w:t>Violation: they spec</w:t>
      </w:r>
      <w:r>
        <w:t xml:space="preserve"> </w:t>
      </w:r>
      <w:r w:rsidR="00897ECD">
        <w:t>the UK</w:t>
      </w:r>
    </w:p>
    <w:p w14:paraId="7C391363" w14:textId="77777777" w:rsidR="002F27A7" w:rsidRPr="00A353FF" w:rsidRDefault="002F27A7" w:rsidP="002F27A7">
      <w:pPr>
        <w:pStyle w:val="Heading4"/>
      </w:pPr>
      <w:r w:rsidRPr="00A353FF">
        <w:t>Standards:</w:t>
      </w:r>
    </w:p>
    <w:p w14:paraId="34A9ABEF" w14:textId="77777777" w:rsidR="002F27A7" w:rsidRDefault="002F27A7" w:rsidP="002F27A7">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6C35CA1C" w14:textId="77777777" w:rsidR="002F27A7" w:rsidRDefault="002F27A7" w:rsidP="002F27A7">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laws about the right to strike in the US are different than in New Zealand – means the </w:t>
      </w:r>
      <w:proofErr w:type="spellStart"/>
      <w:r>
        <w:t>aff</w:t>
      </w:r>
      <w:proofErr w:type="spellEnd"/>
      <w:r>
        <w:t xml:space="preserve"> is always more prepared and wins just for </w:t>
      </w:r>
      <w:proofErr w:type="spellStart"/>
      <w:r>
        <w:t>speccing</w:t>
      </w:r>
      <w:proofErr w:type="spellEnd"/>
      <w:r>
        <w:t>.</w:t>
      </w:r>
    </w:p>
    <w:p w14:paraId="66978FA7" w14:textId="77777777" w:rsidR="002F27A7" w:rsidRDefault="002F27A7" w:rsidP="002F27A7">
      <w:pPr>
        <w:pStyle w:val="Heading4"/>
      </w:pPr>
      <w:r>
        <w:t xml:space="preserve">3] TVA – just read your </w:t>
      </w:r>
      <w:proofErr w:type="spellStart"/>
      <w:r>
        <w:t>aff</w:t>
      </w:r>
      <w:proofErr w:type="spellEnd"/>
      <w:r>
        <w:t xml:space="preserve"> as an advantage under a whole adv, solves your offense</w:t>
      </w:r>
    </w:p>
    <w:p w14:paraId="5F6EE0B1" w14:textId="77777777" w:rsidR="002F27A7" w:rsidRDefault="002F27A7" w:rsidP="002F27A7">
      <w:pPr>
        <w:pStyle w:val="Heading4"/>
      </w:pPr>
      <w:r>
        <w:t>Fairness – debate is a competitive activity that requires fairness for objective evaluation. Outweighs – it constrains your ability to evaluate the rest of the flow because they require fair evaluation.</w:t>
      </w:r>
    </w:p>
    <w:p w14:paraId="3BAEDD23" w14:textId="77777777" w:rsidR="002F27A7" w:rsidRDefault="002F27A7" w:rsidP="002F27A7">
      <w:pPr>
        <w:pStyle w:val="Heading4"/>
      </w:pPr>
      <w:r>
        <w:t>Drop the debater – to deter future abuse and set better norms for debate.</w:t>
      </w:r>
    </w:p>
    <w:p w14:paraId="3E6664B4" w14:textId="77777777" w:rsidR="002F27A7" w:rsidRDefault="002F27A7" w:rsidP="002F27A7">
      <w:pPr>
        <w:pStyle w:val="Heading4"/>
      </w:pPr>
      <w:r>
        <w:t xml:space="preserve">Competing </w:t>
      </w:r>
      <w:proofErr w:type="spellStart"/>
      <w:r>
        <w:t>interps</w:t>
      </w:r>
      <w:proofErr w:type="spellEnd"/>
      <w:r>
        <w:t xml:space="preserve"> – reasonability is arbitrary and invites judge intervention but we </w:t>
      </w:r>
      <w:proofErr w:type="gramStart"/>
      <w:r>
        <w:t>creates</w:t>
      </w:r>
      <w:proofErr w:type="gramEnd"/>
      <w:r>
        <w:t xml:space="preserve"> a race to the top where we create the best norms for debate.</w:t>
      </w:r>
    </w:p>
    <w:p w14:paraId="6C75C4B9" w14:textId="22504B00" w:rsidR="0037394A" w:rsidRPr="0037394A" w:rsidRDefault="002F27A7" w:rsidP="002F27A7">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D047F2E" w14:textId="0EB746D4" w:rsidR="0037394A" w:rsidRDefault="0037394A" w:rsidP="0037394A">
      <w:pPr>
        <w:pStyle w:val="Heading2"/>
      </w:pPr>
      <w:r>
        <w:t>2</w:t>
      </w:r>
    </w:p>
    <w:p w14:paraId="2A1E67C9" w14:textId="49C28073" w:rsidR="00D232C1" w:rsidRDefault="00D232C1" w:rsidP="00D232C1">
      <w:pPr>
        <w:pStyle w:val="Heading4"/>
      </w:pPr>
      <w:r>
        <w:t>UK economy</w:t>
      </w:r>
      <w:r w:rsidR="00140DA2">
        <w:t xml:space="preserve"> bad right now</w:t>
      </w:r>
      <w:r>
        <w:t xml:space="preserve"> </w:t>
      </w:r>
      <w:r w:rsidR="00140DA2">
        <w:t>but can</w:t>
      </w:r>
      <w:r>
        <w:t xml:space="preserve"> be better.</w:t>
      </w:r>
    </w:p>
    <w:p w14:paraId="6B804729" w14:textId="068A68A7" w:rsidR="00D232C1" w:rsidRPr="000E6724" w:rsidRDefault="00D232C1" w:rsidP="00D232C1">
      <w:r>
        <w:rPr>
          <w:rStyle w:val="Style13ptBold"/>
        </w:rPr>
        <w:t xml:space="preserve">Greenhalgh 11-1 </w:t>
      </w:r>
      <w:r>
        <w:t>[</w:t>
      </w:r>
      <w:r w:rsidRPr="000E6724">
        <w:t>Hugo Greenhalgh, Analysis: 'Perfect storm': Poor Britons caught in cost-of-living squeeze, 11-1-</w:t>
      </w:r>
      <w:proofErr w:type="gramStart"/>
      <w:r w:rsidRPr="000E6724">
        <w:t>2021,Reuters</w:t>
      </w:r>
      <w:proofErr w:type="gramEnd"/>
      <w:r w:rsidRPr="000E6724">
        <w:t>,https://www.reuters.com/world/uk/perfect-storm-poor-britons-caught-cost-of-living-squeeze-2021-11-01/, 11-6-2021</w:t>
      </w:r>
      <w:r>
        <w:t>]</w:t>
      </w:r>
    </w:p>
    <w:p w14:paraId="3336D220" w14:textId="77777777" w:rsidR="00D232C1" w:rsidRPr="00840755" w:rsidRDefault="00D232C1" w:rsidP="00D232C1">
      <w:pPr>
        <w:rPr>
          <w:sz w:val="14"/>
        </w:rPr>
      </w:pPr>
      <w:r w:rsidRPr="000E6724">
        <w:rPr>
          <w:sz w:val="14"/>
        </w:rPr>
        <w:t xml:space="preserve">LONDON, Nov 1 (Thomson Reuters Foundation) - </w:t>
      </w:r>
      <w:r w:rsidRPr="000E6724">
        <w:rPr>
          <w:b/>
          <w:bCs/>
          <w:highlight w:val="green"/>
          <w:u w:val="single"/>
        </w:rPr>
        <w:t>Rising mortgage rates</w:t>
      </w:r>
      <w:r w:rsidRPr="000E6724">
        <w:rPr>
          <w:b/>
          <w:bCs/>
          <w:u w:val="single"/>
        </w:rPr>
        <w:t xml:space="preserve">, fuel and grocery </w:t>
      </w:r>
      <w:r w:rsidRPr="000E6724">
        <w:rPr>
          <w:b/>
          <w:bCs/>
          <w:highlight w:val="green"/>
          <w:u w:val="single"/>
        </w:rPr>
        <w:t xml:space="preserve">prices soaring, national insurance contributions going up </w:t>
      </w:r>
      <w:r w:rsidRPr="000E6724">
        <w:rPr>
          <w:b/>
          <w:bCs/>
          <w:u w:val="single"/>
        </w:rPr>
        <w:t xml:space="preserve">and queues growing at charity food banks across Britain. </w:t>
      </w:r>
      <w:r w:rsidRPr="000E6724">
        <w:rPr>
          <w:b/>
          <w:bCs/>
          <w:highlight w:val="green"/>
          <w:u w:val="single"/>
        </w:rPr>
        <w:t>Add fallout from COVID-19 and Brexit</w:t>
      </w:r>
      <w:r w:rsidRPr="000E6724">
        <w:rPr>
          <w:b/>
          <w:bCs/>
          <w:u w:val="single"/>
        </w:rPr>
        <w:t xml:space="preserve">, and economic and policy analysts say </w:t>
      </w:r>
      <w:r w:rsidRPr="000E6724">
        <w:rPr>
          <w:b/>
          <w:bCs/>
          <w:highlight w:val="green"/>
          <w:u w:val="single"/>
        </w:rPr>
        <w:t xml:space="preserve">the world's fifth-biggest economy </w:t>
      </w:r>
      <w:r w:rsidRPr="000E6724">
        <w:rPr>
          <w:b/>
          <w:bCs/>
          <w:u w:val="single"/>
        </w:rPr>
        <w:t>faces a deepening cost-of-living crisis, despite measures in the government's new budget aimed at softening the blow.</w:t>
      </w:r>
      <w:r w:rsidRPr="000E6724">
        <w:rPr>
          <w:sz w:val="14"/>
        </w:rPr>
        <w:t xml:space="preserve"> "Everybody across the income spectrum in the UK is going to see increasing costs," said Garry Lemon, </w:t>
      </w:r>
      <w:proofErr w:type="gramStart"/>
      <w:r w:rsidRPr="000E6724">
        <w:rPr>
          <w:sz w:val="14"/>
        </w:rPr>
        <w:t>policy</w:t>
      </w:r>
      <w:proofErr w:type="gramEnd"/>
      <w:r w:rsidRPr="000E6724">
        <w:rPr>
          <w:sz w:val="14"/>
        </w:rPr>
        <w:t xml:space="preserve"> and research director at the Trussell Trust, which supports more than 1,300 food bank </w:t>
      </w:r>
      <w:proofErr w:type="spellStart"/>
      <w:r w:rsidRPr="000E6724">
        <w:rPr>
          <w:sz w:val="14"/>
        </w:rPr>
        <w:t>centres</w:t>
      </w:r>
      <w:proofErr w:type="spellEnd"/>
      <w:r w:rsidRPr="000E6724">
        <w:rPr>
          <w:sz w:val="14"/>
        </w:rPr>
        <w:t xml:space="preserve"> across Britain. "But if your income is extremely low, then these inflationary pressures ... are particularly worrying and are going to have a huge, disproportionate impact on those at the bottom," he told the Thomson Reuters Foundation. Inflation looks set to rise to 5% - more than double the Bank of England's 2% target. L8N2RS4BN </w:t>
      </w:r>
      <w:r w:rsidRPr="000E6724">
        <w:rPr>
          <w:b/>
          <w:bCs/>
          <w:highlight w:val="green"/>
          <w:u w:val="single"/>
        </w:rPr>
        <w:t>Rising living costs have been exacerbated by an increase in personal tax rates,</w:t>
      </w:r>
      <w:r w:rsidRPr="000E6724">
        <w:rPr>
          <w:b/>
          <w:bCs/>
          <w:u w:val="single"/>
        </w:rPr>
        <w:t xml:space="preserve"> driven by the government's attempts to claw back the costs of COVID-19 and fund long-term social care. "We've hit a perfect storm for many people," said Sue </w:t>
      </w:r>
      <w:proofErr w:type="spellStart"/>
      <w:r w:rsidRPr="000E6724">
        <w:rPr>
          <w:b/>
          <w:bCs/>
          <w:u w:val="single"/>
        </w:rPr>
        <w:t>Weightman</w:t>
      </w:r>
      <w:proofErr w:type="spellEnd"/>
      <w:r w:rsidRPr="000E6724">
        <w:rPr>
          <w:b/>
          <w:bCs/>
          <w:u w:val="single"/>
        </w:rPr>
        <w:t>, project manager of the Trussell Trust food bank in the town of Taunton, in western England</w:t>
      </w:r>
      <w:r w:rsidRPr="000E6724">
        <w:rPr>
          <w:sz w:val="14"/>
        </w:rPr>
        <w:t xml:space="preserve">. "(There are) just too many points of pressure financially for people on benefits and also low-income families." COVID has hugely exacerbated the situation. Another manager of a London-based food bank, who asked not to be identified, said before the pandemic her </w:t>
      </w:r>
      <w:proofErr w:type="spellStart"/>
      <w:r w:rsidRPr="000E6724">
        <w:rPr>
          <w:sz w:val="14"/>
        </w:rPr>
        <w:t>centre</w:t>
      </w:r>
      <w:proofErr w:type="spellEnd"/>
      <w:r w:rsidRPr="000E6724">
        <w:rPr>
          <w:sz w:val="14"/>
        </w:rPr>
        <w:t xml:space="preserve"> saw between 80 and 120 families a month. "Now we're feeding up to 2,000 people a month, probably up to 2,500," she said. LEVELLING UP? "Levelling up" has been a central plank of Conservative government thinking, with a raft of measures announced in last week's budget designed to help address economic inequality across Britain's regions. </w:t>
      </w:r>
      <w:r w:rsidRPr="000E6724">
        <w:rPr>
          <w:b/>
          <w:bCs/>
          <w:highlight w:val="green"/>
          <w:u w:val="single"/>
        </w:rPr>
        <w:t>But beyond ambitious infrastructure projects aimed at boosting local economies, concerns are growing about the personal tax burden</w:t>
      </w:r>
      <w:r w:rsidRPr="000E6724">
        <w:rPr>
          <w:b/>
          <w:bCs/>
          <w:u w:val="single"/>
        </w:rPr>
        <w:t xml:space="preserve">, particularly on lower-income families. </w:t>
      </w:r>
      <w:r w:rsidRPr="000E6724">
        <w:rPr>
          <w:sz w:val="14"/>
        </w:rPr>
        <w:t xml:space="preserve">Resolution Foundation, a think-tank, estimates that the tax burden on households by 2026-27 will be at its highest level since 1950 due to a combination of freezing threshold levels for income tax and higher national insurance contributions. </w:t>
      </w:r>
      <w:r w:rsidRPr="000E6724">
        <w:rPr>
          <w:b/>
          <w:bCs/>
          <w:u w:val="single"/>
        </w:rPr>
        <w:t xml:space="preserve">"That effectively increases the income tax people are paying over the next four years up until 2025," said Karl </w:t>
      </w:r>
      <w:proofErr w:type="spellStart"/>
      <w:r w:rsidRPr="000E6724">
        <w:rPr>
          <w:b/>
          <w:bCs/>
          <w:u w:val="single"/>
        </w:rPr>
        <w:t>Handscomb</w:t>
      </w:r>
      <w:proofErr w:type="spellEnd"/>
      <w:r w:rsidRPr="000E6724">
        <w:rPr>
          <w:b/>
          <w:bCs/>
          <w:u w:val="single"/>
        </w:rPr>
        <w:t xml:space="preserve">, senior economist at the </w:t>
      </w:r>
      <w:proofErr w:type="spellStart"/>
      <w:r w:rsidRPr="000E6724">
        <w:rPr>
          <w:b/>
          <w:bCs/>
          <w:u w:val="single"/>
        </w:rPr>
        <w:t>organisation</w:t>
      </w:r>
      <w:proofErr w:type="spellEnd"/>
      <w:r w:rsidRPr="000E6724">
        <w:rPr>
          <w:b/>
          <w:bCs/>
          <w:u w:val="single"/>
        </w:rPr>
        <w:t xml:space="preserve">. According to the Foundation's figures, this could mean as much as an additional 3,000 pounds ($4,103) - on average - in income levies per household by 2026-27. </w:t>
      </w:r>
      <w:r w:rsidRPr="000E6724">
        <w:rPr>
          <w:b/>
          <w:bCs/>
          <w:highlight w:val="green"/>
          <w:u w:val="single"/>
        </w:rPr>
        <w:t>But it is not all bad news</w:t>
      </w:r>
      <w:r w:rsidRPr="000E6724">
        <w:rPr>
          <w:b/>
          <w:bCs/>
          <w:u w:val="single"/>
        </w:rPr>
        <w:t xml:space="preserve">, particularly for lower-income families, </w:t>
      </w:r>
      <w:proofErr w:type="spellStart"/>
      <w:r w:rsidRPr="000E6724">
        <w:rPr>
          <w:b/>
          <w:bCs/>
          <w:u w:val="single"/>
        </w:rPr>
        <w:t>Handscomb</w:t>
      </w:r>
      <w:proofErr w:type="spellEnd"/>
      <w:r w:rsidRPr="000E6724">
        <w:rPr>
          <w:b/>
          <w:bCs/>
          <w:u w:val="single"/>
        </w:rPr>
        <w:t xml:space="preserve"> added. </w:t>
      </w:r>
      <w:r w:rsidRPr="000E6724">
        <w:rPr>
          <w:sz w:val="14"/>
        </w:rPr>
        <w:t>On a sliding scale, the richest fifth of households are likely to see their incomes fall by 3% because of the tax measures, middle-income families by 2% and poorest fifth of households by less than 1%. But due to the changes announced in the budget to universal credit – Britain's main income-related benefit claimed by 4.4 million low-income families – poorer in-work households will see an income boost of around 3%. "Effectively, that's giving away money to families who are in work and on low incomes," he said, adding that lower-income families will be 2.8% better off by 2025-26.</w:t>
      </w:r>
    </w:p>
    <w:p w14:paraId="3D35BD56" w14:textId="77777777" w:rsidR="00140DA2" w:rsidRDefault="00140DA2" w:rsidP="00140DA2">
      <w:pPr>
        <w:pStyle w:val="Heading4"/>
      </w:pPr>
      <w:r>
        <w:t xml:space="preserve">Strikes </w:t>
      </w:r>
      <w:r>
        <w:rPr>
          <w:u w:val="single"/>
        </w:rPr>
        <w:t>hurt</w:t>
      </w:r>
      <w:r>
        <w:t xml:space="preserve"> the Economy – two warrants:</w:t>
      </w:r>
    </w:p>
    <w:p w14:paraId="51AD54B2" w14:textId="77777777" w:rsidR="00140DA2" w:rsidRDefault="00140DA2" w:rsidP="00140DA2">
      <w:pPr>
        <w:pStyle w:val="Heading4"/>
      </w:pPr>
      <w:r>
        <w:t xml:space="preserve">1] They hurt critical </w:t>
      </w:r>
      <w:r>
        <w:rPr>
          <w:u w:val="single"/>
        </w:rPr>
        <w:t>core industries</w:t>
      </w:r>
      <w:r>
        <w:t xml:space="preserve"> that is necessary for economic growth</w:t>
      </w:r>
    </w:p>
    <w:p w14:paraId="0197234F" w14:textId="77777777" w:rsidR="00140DA2" w:rsidRPr="00004468" w:rsidRDefault="00140DA2" w:rsidP="00140DA2">
      <w:r w:rsidRPr="00224F03">
        <w:rPr>
          <w:rStyle w:val="Style13ptBold"/>
        </w:rPr>
        <w:t>McElroy 19</w:t>
      </w:r>
      <w:r>
        <w:t xml:space="preserve"> </w:t>
      </w:r>
      <w:r w:rsidRPr="00224F03">
        <w:t>John McElroy 10-25-2019 "</w:t>
      </w:r>
      <w:r w:rsidRPr="00C01178">
        <w:rPr>
          <w:highlight w:val="green"/>
          <w:u w:val="single"/>
        </w:rPr>
        <w:t>Strikes</w:t>
      </w:r>
      <w:r w:rsidRPr="00C01178">
        <w:rPr>
          <w:highlight w:val="green"/>
        </w:rPr>
        <w:t xml:space="preserve"> </w:t>
      </w:r>
      <w:r w:rsidRPr="00224F03">
        <w:t>Hurt Everybody"</w:t>
      </w:r>
      <w:r>
        <w:t xml:space="preserve"> </w:t>
      </w:r>
      <w:hyperlink r:id="rId7" w:history="1">
        <w:r w:rsidRPr="00051040">
          <w:rPr>
            <w:rStyle w:val="Hyperlink"/>
          </w:rPr>
          <w:t>https://www.wardsauto.com/ideaxchange/strikes-hurt-everybody</w:t>
        </w:r>
      </w:hyperlink>
      <w:r>
        <w:t xml:space="preserve"> (MPA at McCombs school of Business)</w:t>
      </w:r>
    </w:p>
    <w:p w14:paraId="1E323DBB" w14:textId="77777777" w:rsidR="00140DA2" w:rsidRPr="00C01178" w:rsidRDefault="00140DA2" w:rsidP="00140DA2">
      <w:pPr>
        <w:rPr>
          <w:sz w:val="16"/>
        </w:rPr>
      </w:pPr>
      <w:r w:rsidRPr="00C01178">
        <w:rPr>
          <w:u w:val="single"/>
        </w:rPr>
        <w:t xml:space="preserve">This </w:t>
      </w:r>
      <w:r w:rsidRPr="00C01178">
        <w:rPr>
          <w:highlight w:val="green"/>
          <w:u w:val="single"/>
        </w:rPr>
        <w:t xml:space="preserve">creates a </w:t>
      </w:r>
      <w:r w:rsidRPr="00C01178">
        <w:rPr>
          <w:b/>
          <w:bCs/>
          <w:highlight w:val="green"/>
          <w:u w:val="single"/>
        </w:rPr>
        <w:t>poisonous relationship</w:t>
      </w:r>
      <w:r w:rsidRPr="00C01178">
        <w:rPr>
          <w:highlight w:val="green"/>
          <w:u w:val="single"/>
        </w:rPr>
        <w:t xml:space="preserve"> between </w:t>
      </w:r>
      <w:r w:rsidRPr="00C01178">
        <w:rPr>
          <w:u w:val="single"/>
        </w:rPr>
        <w:t xml:space="preserve">the </w:t>
      </w:r>
      <w:r w:rsidRPr="00C01178">
        <w:rPr>
          <w:highlight w:val="gree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C01178">
        <w:rPr>
          <w:b/>
          <w:bCs/>
          <w:highlight w:val="gree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C01178">
        <w:rPr>
          <w:b/>
          <w:bCs/>
          <w:highlight w:val="green"/>
          <w:u w:val="single"/>
          <w:bdr w:val="single" w:sz="4" w:space="0" w:color="auto"/>
        </w:rPr>
        <w:t>GM loses market share during strikes and never gets it back</w:t>
      </w:r>
      <w:r w:rsidRPr="00C01178">
        <w:rPr>
          <w:u w:val="single"/>
        </w:rPr>
        <w:t xml:space="preserve">. GM </w:t>
      </w:r>
      <w:r w:rsidRPr="00C01178">
        <w:rPr>
          <w:highlight w:val="green"/>
          <w:u w:val="single"/>
        </w:rPr>
        <w:t xml:space="preserve">lost two percentage points </w:t>
      </w:r>
      <w:r w:rsidRPr="00C01178">
        <w:rPr>
          <w:u w:val="single"/>
        </w:rPr>
        <w:t xml:space="preserve">during the 1998 strike, which in today’s market </w:t>
      </w:r>
      <w:r w:rsidRPr="00C01178">
        <w:rPr>
          <w:highlight w:val="green"/>
          <w:u w:val="single"/>
        </w:rPr>
        <w:t xml:space="preserve">would represent </w:t>
      </w:r>
      <w:r w:rsidRPr="00C01178">
        <w:rPr>
          <w:b/>
          <w:bCs/>
          <w:highlight w:val="gree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C01178">
        <w:rPr>
          <w:highlight w:val="green"/>
          <w:u w:val="single"/>
        </w:rPr>
        <w:t xml:space="preserve">a sure-fire path to </w:t>
      </w:r>
      <w:r w:rsidRPr="00C01178">
        <w:rPr>
          <w:b/>
          <w:bCs/>
          <w:highlight w:val="gree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C01178">
        <w:rPr>
          <w:highlight w:val="green"/>
          <w:u w:val="single"/>
        </w:rPr>
        <w:t xml:space="preserve">strikes </w:t>
      </w:r>
      <w:r w:rsidRPr="00C01178">
        <w:rPr>
          <w:u w:val="single"/>
        </w:rPr>
        <w:t xml:space="preserve">don’t just hurt the people walking the picket lines or the company they’re striking against. They </w:t>
      </w:r>
      <w:r w:rsidRPr="00C01178">
        <w:rPr>
          <w:highlight w:val="green"/>
          <w:u w:val="single"/>
        </w:rPr>
        <w:t xml:space="preserve">hurt </w:t>
      </w:r>
      <w:r w:rsidRPr="00C01178">
        <w:rPr>
          <w:b/>
          <w:bCs/>
          <w:highlight w:val="green"/>
          <w:u w:val="single"/>
        </w:rPr>
        <w:t>suppliers, car dealers and the communities located near the plants.</w:t>
      </w:r>
      <w:r w:rsidRPr="00C01178">
        <w:rPr>
          <w:sz w:val="16"/>
          <w:highlight w:val="gree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C01178">
        <w:rPr>
          <w:highlight w:val="green"/>
          <w:u w:val="single"/>
        </w:rPr>
        <w:t xml:space="preserve">if </w:t>
      </w:r>
      <w:r w:rsidRPr="00C01178">
        <w:rPr>
          <w:u w:val="single"/>
        </w:rPr>
        <w:t xml:space="preserve">the </w:t>
      </w:r>
      <w:r w:rsidRPr="00C01178">
        <w:rPr>
          <w:highlight w:val="green"/>
          <w:u w:val="single"/>
        </w:rPr>
        <w:t xml:space="preserve">strike were prolonged it could knock the state </w:t>
      </w:r>
      <w:r w:rsidRPr="00C01178">
        <w:rPr>
          <w:u w:val="single"/>
        </w:rPr>
        <w:t xml:space="preserve">of Michigan – home to GM and the UAW – </w:t>
      </w:r>
      <w:r w:rsidRPr="00C01178">
        <w:rPr>
          <w:b/>
          <w:bCs/>
          <w:highlight w:val="green"/>
          <w:u w:val="single"/>
        </w:rPr>
        <w:t>into a recession.</w:t>
      </w:r>
      <w:r w:rsidRPr="00C01178">
        <w:rPr>
          <w:sz w:val="16"/>
          <w:highlight w:val="gree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0876F2F9" w14:textId="77777777" w:rsidR="00140DA2" w:rsidRDefault="00140DA2" w:rsidP="00140DA2">
      <w:pPr>
        <w:pStyle w:val="Heading4"/>
      </w:pPr>
      <w:r>
        <w:t xml:space="preserve">2] Strikes create a stigmatization effect over labor and consumption that </w:t>
      </w:r>
      <w:r>
        <w:rPr>
          <w:u w:val="single"/>
        </w:rPr>
        <w:t>devastates</w:t>
      </w:r>
      <w:r>
        <w:t xml:space="preserve"> the Economy</w:t>
      </w:r>
    </w:p>
    <w:p w14:paraId="5653F6BC" w14:textId="77777777" w:rsidR="00140DA2" w:rsidRPr="00004468" w:rsidRDefault="00140DA2" w:rsidP="00140DA2">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6E2D7C4C" w14:textId="77777777" w:rsidR="00140DA2" w:rsidRPr="00C01178" w:rsidRDefault="00140DA2" w:rsidP="00140DA2">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C01178">
        <w:rPr>
          <w:highlight w:val="green"/>
          <w:u w:val="single"/>
        </w:rPr>
        <w:t xml:space="preserve">114 strikes </w:t>
      </w:r>
      <w:r w:rsidRPr="00C01178">
        <w:rPr>
          <w:u w:val="single"/>
        </w:rPr>
        <w:t xml:space="preserve">in 2013 and 88 strikes in 2014, which </w:t>
      </w:r>
      <w:r w:rsidRPr="00C01178">
        <w:rPr>
          <w:highlight w:val="green"/>
          <w:u w:val="single"/>
        </w:rPr>
        <w:t xml:space="preserve">cost the country </w:t>
      </w:r>
      <w:r w:rsidRPr="00C01178">
        <w:rPr>
          <w:u w:val="single"/>
        </w:rPr>
        <w:t xml:space="preserve">about </w:t>
      </w:r>
      <w:r w:rsidRPr="00C01178">
        <w:rPr>
          <w:b/>
          <w:bCs/>
          <w:highlight w:val="green"/>
          <w:u w:val="single"/>
        </w:rPr>
        <w:t>R6.1 billion</w:t>
      </w:r>
      <w:r w:rsidRPr="00C01178">
        <w:rPr>
          <w:highlight w:val="gree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C01178">
        <w:rPr>
          <w:highlight w:val="green"/>
          <w:u w:val="single"/>
        </w:rPr>
        <w:t xml:space="preserve">strikes </w:t>
      </w:r>
      <w:r w:rsidRPr="00C01178">
        <w:rPr>
          <w:u w:val="single"/>
        </w:rPr>
        <w:t xml:space="preserve">(and those not mentioned here) were </w:t>
      </w:r>
      <w:proofErr w:type="spellStart"/>
      <w:r w:rsidRPr="00C01178">
        <w:rPr>
          <w:highlight w:val="green"/>
          <w:u w:val="single"/>
        </w:rPr>
        <w:t>characterised</w:t>
      </w:r>
      <w:proofErr w:type="spellEnd"/>
      <w:r w:rsidRPr="00C01178">
        <w:rPr>
          <w:highlight w:val="gree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C01178">
        <w:rPr>
          <w:b/>
          <w:bCs/>
          <w:highlight w:val="green"/>
          <w:u w:val="single"/>
        </w:rPr>
        <w:t>take long to resolve.</w:t>
      </w:r>
      <w:r w:rsidRPr="00C01178">
        <w:rPr>
          <w:highlight w:val="green"/>
          <w:u w:val="single"/>
        </w:rPr>
        <w:t xml:space="preserve"> </w:t>
      </w:r>
      <w:r w:rsidRPr="00C01178">
        <w:rPr>
          <w:u w:val="single"/>
        </w:rPr>
        <w:t xml:space="preserve">Generally, a lengthy strike has a </w:t>
      </w:r>
      <w:r w:rsidRPr="00C01178">
        <w:rPr>
          <w:b/>
          <w:bCs/>
          <w:highlight w:val="green"/>
          <w:u w:val="single"/>
        </w:rPr>
        <w:t>negative effect on employment</w:t>
      </w:r>
      <w:r w:rsidRPr="00C01178">
        <w:rPr>
          <w:b/>
          <w:bCs/>
          <w:u w:val="single"/>
        </w:rPr>
        <w:t xml:space="preserve">, </w:t>
      </w:r>
      <w:r w:rsidRPr="00C01178">
        <w:rPr>
          <w:b/>
          <w:bCs/>
          <w:highlight w:val="gree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C01178">
        <w:rPr>
          <w:highlight w:val="green"/>
          <w:u w:val="single"/>
        </w:rPr>
        <w:t xml:space="preserve">have </w:t>
      </w:r>
      <w:r w:rsidRPr="00C01178">
        <w:rPr>
          <w:u w:val="single"/>
        </w:rPr>
        <w:t xml:space="preserve">a major </w:t>
      </w:r>
      <w:r w:rsidRPr="00C01178">
        <w:rPr>
          <w:highlight w:val="green"/>
          <w:u w:val="single"/>
        </w:rPr>
        <w:t xml:space="preserve">setback on </w:t>
      </w:r>
      <w:r w:rsidRPr="00C01178">
        <w:rPr>
          <w:u w:val="single"/>
        </w:rPr>
        <w:t xml:space="preserve">the </w:t>
      </w:r>
      <w:r w:rsidRPr="00C01178">
        <w:rPr>
          <w:highlight w:val="green"/>
          <w:u w:val="single"/>
        </w:rPr>
        <w:t xml:space="preserve">growth </w:t>
      </w:r>
      <w:r w:rsidRPr="00C01178">
        <w:rPr>
          <w:u w:val="single"/>
        </w:rPr>
        <w:t xml:space="preserve">of the economy </w:t>
      </w:r>
      <w:r w:rsidRPr="00C01178">
        <w:rPr>
          <w:highlight w:val="gree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 xml:space="preserve">At the same time, if the economy is not showing signs of growth, employment opportunities are shed, and poverty becomes </w:t>
      </w:r>
      <w:proofErr w:type="gramStart"/>
      <w:r w:rsidRPr="00C01178">
        <w:rPr>
          <w:u w:val="single"/>
        </w:rPr>
        <w:t>the end result</w:t>
      </w:r>
      <w:proofErr w:type="gramEnd"/>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C01178">
        <w:rPr>
          <w:highlight w:val="green"/>
          <w:u w:val="single"/>
        </w:rPr>
        <w:t xml:space="preserve">attracting potential investors </w:t>
      </w:r>
      <w:r w:rsidRPr="00C01178">
        <w:rPr>
          <w:u w:val="single"/>
        </w:rPr>
        <w:t xml:space="preserve">to invest in the country. However, this might be </w:t>
      </w:r>
      <w:r w:rsidRPr="00C01178">
        <w:rPr>
          <w:highlight w:val="gree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C01178">
        <w:rPr>
          <w:highlight w:val="green"/>
          <w:u w:val="single"/>
        </w:rPr>
        <w:t xml:space="preserve">investment may not </w:t>
      </w:r>
      <w:proofErr w:type="spellStart"/>
      <w:r w:rsidRPr="00C01178">
        <w:rPr>
          <w:highlight w:val="green"/>
          <w:u w:val="single"/>
        </w:rPr>
        <w:t>materialise</w:t>
      </w:r>
      <w:proofErr w:type="spellEnd"/>
      <w:r w:rsidRPr="00C01178">
        <w:rPr>
          <w:highlight w:val="green"/>
          <w:u w:val="single"/>
        </w:rPr>
        <w:t xml:space="preserve"> if </w:t>
      </w:r>
      <w:r w:rsidRPr="00C01178">
        <w:rPr>
          <w:u w:val="single"/>
        </w:rPr>
        <w:t xml:space="preserve">the </w:t>
      </w:r>
      <w:proofErr w:type="spellStart"/>
      <w:r w:rsidRPr="00C01178">
        <w:rPr>
          <w:highlight w:val="green"/>
          <w:u w:val="single"/>
        </w:rPr>
        <w:t>labour</w:t>
      </w:r>
      <w:proofErr w:type="spellEnd"/>
      <w:r w:rsidRPr="00C01178">
        <w:rPr>
          <w:highlight w:val="green"/>
          <w:u w:val="single"/>
        </w:rPr>
        <w:t xml:space="preserve"> environment </w:t>
      </w:r>
      <w:r w:rsidRPr="00C01178">
        <w:rPr>
          <w:b/>
          <w:bCs/>
          <w:highlight w:val="green"/>
          <w:u w:val="single"/>
        </w:rPr>
        <w:t>is not fertile</w:t>
      </w:r>
      <w:r w:rsidRPr="00C01178">
        <w:rPr>
          <w:highlight w:val="green"/>
          <w:u w:val="single"/>
        </w:rPr>
        <w:t xml:space="preserve"> </w:t>
      </w:r>
      <w:r w:rsidRPr="00C01178">
        <w:rPr>
          <w:u w:val="single"/>
        </w:rPr>
        <w:t xml:space="preserve">for such investments </w:t>
      </w:r>
      <w:proofErr w:type="gramStart"/>
      <w:r w:rsidRPr="00C01178">
        <w:rPr>
          <w:u w:val="single"/>
        </w:rPr>
        <w:t>as a result of</w:t>
      </w:r>
      <w:proofErr w:type="gramEnd"/>
      <w:r w:rsidRPr="00C01178">
        <w:rPr>
          <w:u w:val="single"/>
        </w:rPr>
        <w:t xml:space="preserve">,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C01178">
        <w:rPr>
          <w:b/>
          <w:bCs/>
          <w:highlight w:val="green"/>
          <w:u w:val="single"/>
        </w:rPr>
        <w:t>GDP declined by 0.72 and 0.78%</w:t>
      </w:r>
      <w:r w:rsidRPr="00C01178">
        <w:rPr>
          <w:u w:val="single"/>
        </w:rPr>
        <w:t>.32</w:t>
      </w:r>
    </w:p>
    <w:p w14:paraId="62066AA4" w14:textId="77777777" w:rsidR="00140DA2" w:rsidRDefault="00140DA2" w:rsidP="00140DA2">
      <w:pPr>
        <w:pStyle w:val="Heading4"/>
      </w:pPr>
      <w:r>
        <w:t xml:space="preserve">Economic Collapse goes </w:t>
      </w:r>
      <w:r>
        <w:rPr>
          <w:u w:val="single"/>
        </w:rPr>
        <w:t>Nuclear</w:t>
      </w:r>
      <w:r>
        <w:t>.</w:t>
      </w:r>
    </w:p>
    <w:p w14:paraId="2B35F94F" w14:textId="77777777" w:rsidR="00140DA2" w:rsidRPr="00CC4109" w:rsidRDefault="00140DA2" w:rsidP="00140DA2">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2824E2D2" w14:textId="307FDEC3" w:rsidR="00D232C1" w:rsidRPr="00140DA2" w:rsidRDefault="00140DA2" w:rsidP="00D232C1">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rPr>
          <w:sz w:val="16"/>
        </w:rPr>
        <w:t xml:space="preserve">. International relations theory must be supplemented by foreign policy analysis </w:t>
      </w:r>
      <w:proofErr w:type="gramStart"/>
      <w:r w:rsidRPr="00CC4109">
        <w:rPr>
          <w:sz w:val="16"/>
        </w:rPr>
        <w:t>in order to</w:t>
      </w:r>
      <w:proofErr w:type="gramEnd"/>
      <w:r w:rsidRPr="00CC4109">
        <w:rPr>
          <w:sz w:val="16"/>
        </w:rPr>
        <w:t xml:space="preserve">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rPr>
          <w:sz w:val="16"/>
        </w:rPr>
        <w:t xml:space="preserve">, </w:t>
      </w:r>
      <w:proofErr w:type="gramStart"/>
      <w:r w:rsidRPr="00CC4109">
        <w:rPr>
          <w:sz w:val="16"/>
        </w:rPr>
        <w:t>i.e.</w:t>
      </w:r>
      <w:proofErr w:type="gramEnd"/>
      <w:r w:rsidRPr="00CC4109">
        <w:rPr>
          <w:sz w:val="16"/>
        </w:rPr>
        <w:t xml:space="preserve"> under the instigation of actions by a third party – or against a third party. Yet </w:t>
      </w:r>
      <w:proofErr w:type="gramStart"/>
      <w:r w:rsidRPr="00CC4109">
        <w:rPr>
          <w:sz w:val="16"/>
        </w:rPr>
        <w:t>as long as</w:t>
      </w:r>
      <w:proofErr w:type="gramEnd"/>
      <w:r w:rsidRPr="00CC4109">
        <w:rPr>
          <w:sz w:val="16"/>
        </w:rPr>
        <w:t xml:space="preserve">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DA3FD1">
        <w:rPr>
          <w:rStyle w:val="StyleUnderline"/>
          <w:sz w:val="24"/>
          <w:highlight w:val="gree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DA3FD1">
        <w:rPr>
          <w:rStyle w:val="StyleUnderline"/>
          <w:sz w:val="24"/>
          <w:highlight w:val="green"/>
        </w:rPr>
        <w:t>third party</w:t>
      </w:r>
      <w:proofErr w:type="gramEnd"/>
      <w:r w:rsidRPr="00DA3FD1">
        <w:rPr>
          <w:rStyle w:val="StyleUnderline"/>
          <w:sz w:val="24"/>
          <w:highlight w:val="green"/>
        </w:rPr>
        <w:t xml:space="preserve"> countries might engage</w:t>
      </w:r>
      <w:r w:rsidRPr="00CC4109">
        <w:rPr>
          <w:sz w:val="16"/>
        </w:rPr>
        <w:t xml:space="preserve"> in conflict with each other, </w:t>
      </w:r>
      <w:r w:rsidRPr="00CC4109">
        <w:rPr>
          <w:rStyle w:val="StyleUnderline"/>
          <w:sz w:val="24"/>
        </w:rPr>
        <w:t xml:space="preserve">with a view to </w:t>
      </w:r>
      <w:r w:rsidRPr="00DA3FD1">
        <w:rPr>
          <w:rStyle w:val="StyleUnderline"/>
          <w:sz w:val="24"/>
          <w:highlight w:val="green"/>
          <w:bdr w:val="single" w:sz="4" w:space="0" w:color="auto"/>
        </w:rPr>
        <w:t>obliging</w:t>
      </w:r>
      <w:r w:rsidRPr="00CC4109">
        <w:rPr>
          <w:rStyle w:val="StyleUnderline"/>
          <w:sz w:val="24"/>
          <w:bdr w:val="single" w:sz="4" w:space="0" w:color="auto"/>
        </w:rPr>
        <w:t xml:space="preserve"> </w:t>
      </w:r>
      <w:r w:rsidRPr="00DA3FD1">
        <w:rPr>
          <w:rStyle w:val="StyleUnderline"/>
          <w:sz w:val="24"/>
          <w:highlight w:val="green"/>
          <w:bdr w:val="single" w:sz="4" w:space="0" w:color="auto"/>
        </w:rPr>
        <w:t>Washington</w:t>
      </w:r>
      <w:r w:rsidRPr="00CC4109">
        <w:rPr>
          <w:rStyle w:val="StyleUnderline"/>
          <w:sz w:val="24"/>
          <w:bdr w:val="single" w:sz="4" w:space="0" w:color="auto"/>
        </w:rPr>
        <w:t xml:space="preserve"> or Beijing </w:t>
      </w:r>
      <w:r w:rsidRPr="00DA3FD1">
        <w:rPr>
          <w:rStyle w:val="StyleUnderline"/>
          <w:sz w:val="24"/>
          <w:highlight w:val="green"/>
          <w:bdr w:val="single" w:sz="4" w:space="0" w:color="auto"/>
        </w:rPr>
        <w:t>to</w:t>
      </w:r>
      <w:r w:rsidRPr="00CC4109">
        <w:rPr>
          <w:rStyle w:val="StyleUnderline"/>
          <w:sz w:val="24"/>
          <w:bdr w:val="single" w:sz="4" w:space="0" w:color="auto"/>
        </w:rPr>
        <w:t xml:space="preserve"> </w:t>
      </w:r>
      <w:r w:rsidRPr="00DA3FD1">
        <w:rPr>
          <w:rStyle w:val="StyleUnderline"/>
          <w:sz w:val="24"/>
          <w:highlight w:val="green"/>
          <w:bdr w:val="single" w:sz="4" w:space="0" w:color="auto"/>
        </w:rPr>
        <w:t>intervene</w:t>
      </w:r>
      <w:r w:rsidRPr="00CC4109">
        <w:rPr>
          <w:sz w:val="16"/>
        </w:rPr>
        <w:t xml:space="preserve">. </w:t>
      </w:r>
    </w:p>
    <w:p w14:paraId="37063A1B" w14:textId="76B8BAE4" w:rsidR="00434AA5" w:rsidRDefault="009F7491" w:rsidP="00434AA5">
      <w:pPr>
        <w:pStyle w:val="Heading2"/>
      </w:pPr>
      <w:r>
        <w:t>3</w:t>
      </w:r>
    </w:p>
    <w:p w14:paraId="04EFEBAA" w14:textId="61F0A487" w:rsidR="00434AA5" w:rsidRDefault="00434AA5" w:rsidP="00434AA5">
      <w:pPr>
        <w:pStyle w:val="Heading4"/>
      </w:pPr>
      <w:r>
        <w:t>CP text: The United Kingdom of Great Britain and Northern Ireland ought to recognize the unconditional right of everyone to strike</w:t>
      </w:r>
      <w:r w:rsidR="009F7491">
        <w:t xml:space="preserve"> for climate</w:t>
      </w:r>
    </w:p>
    <w:p w14:paraId="53A2C36F" w14:textId="592357CA" w:rsidR="0037394A" w:rsidRDefault="00434AA5" w:rsidP="00A22793">
      <w:pPr>
        <w:pStyle w:val="Heading4"/>
      </w:pPr>
      <w:r>
        <w:t xml:space="preserve">This includes children and kids, such as Greta Thunberg who </w:t>
      </w:r>
      <w:proofErr w:type="spellStart"/>
      <w:r>
        <w:t>striked</w:t>
      </w:r>
      <w:proofErr w:type="spellEnd"/>
      <w:r>
        <w:t xml:space="preserve"> when she was a kid, who can bring more attention to the climate crisis. Look at Fisher and Nasrin 20, first line says coordinated SCHOOL STRIKES. No solvency for </w:t>
      </w:r>
      <w:proofErr w:type="spellStart"/>
      <w:r>
        <w:t>aff</w:t>
      </w:r>
      <w:proofErr w:type="spellEnd"/>
      <w:r>
        <w:t xml:space="preserve"> </w:t>
      </w:r>
      <w:proofErr w:type="gramStart"/>
      <w:r>
        <w:t>cause</w:t>
      </w:r>
      <w:proofErr w:type="gramEnd"/>
      <w:r>
        <w:t xml:space="preserve"> it talks about school strikes, which the Counterplan solves. Children at schools are not workers. </w:t>
      </w:r>
    </w:p>
    <w:p w14:paraId="651D6B1B" w14:textId="0D884848" w:rsidR="0037394A" w:rsidRDefault="0037394A" w:rsidP="0037394A">
      <w:pPr>
        <w:pStyle w:val="Heading2"/>
      </w:pPr>
      <w:r>
        <w:t>Case</w:t>
      </w:r>
    </w:p>
    <w:p w14:paraId="1BFD0547" w14:textId="732CABF8" w:rsidR="0037394A" w:rsidRDefault="0037394A" w:rsidP="0037394A">
      <w:pPr>
        <w:pStyle w:val="Heading3"/>
      </w:pPr>
      <w:r>
        <w:t>Climate Strikes</w:t>
      </w:r>
    </w:p>
    <w:p w14:paraId="13CE3777" w14:textId="20EE500C" w:rsidR="00AB3814" w:rsidRPr="00AB3814" w:rsidRDefault="00FC44BC" w:rsidP="00AB3814">
      <w:pPr>
        <w:pStyle w:val="Heading4"/>
      </w:pPr>
      <w:r>
        <w:t>Their climate change cards don’t talk about the UK specifically, there are other countries, no reason why just the UK would solve climate change</w:t>
      </w:r>
    </w:p>
    <w:p w14:paraId="033F1B3D" w14:textId="272C366C" w:rsidR="0043079C" w:rsidRDefault="0043079C" w:rsidP="0043079C">
      <w:pPr>
        <w:pStyle w:val="Heading4"/>
      </w:pPr>
      <w:proofErr w:type="spellStart"/>
      <w:r>
        <w:t>Colback</w:t>
      </w:r>
      <w:proofErr w:type="spellEnd"/>
      <w:r>
        <w:t xml:space="preserve"> says 18% of UKs emissions. 18% is not enough to stop climate change</w:t>
      </w:r>
    </w:p>
    <w:p w14:paraId="0944291C" w14:textId="2BB2C5D1" w:rsidR="0043079C" w:rsidRDefault="00AB3814" w:rsidP="00AB3814">
      <w:pPr>
        <w:pStyle w:val="Heading4"/>
      </w:pPr>
      <w:proofErr w:type="spellStart"/>
      <w:r>
        <w:t>Ghaffary</w:t>
      </w:r>
      <w:proofErr w:type="spellEnd"/>
      <w:r>
        <w:t xml:space="preserve"> proves that strikes are already happening and moving the needle.</w:t>
      </w:r>
    </w:p>
    <w:p w14:paraId="09C44667" w14:textId="77777777" w:rsidR="0037394A" w:rsidRPr="00385EC8" w:rsidRDefault="0037394A" w:rsidP="0037394A">
      <w:pPr>
        <w:pStyle w:val="Heading4"/>
      </w:pPr>
      <w:r w:rsidRPr="00385EC8">
        <w:t xml:space="preserve">Climate strikes </w:t>
      </w:r>
      <w:r w:rsidRPr="00C11BA6">
        <w:rPr>
          <w:u w:val="single"/>
        </w:rPr>
        <w:t>aren’t sufficient</w:t>
      </w:r>
      <w:r>
        <w:t xml:space="preserve"> to reduce reliance on fuels.</w:t>
      </w:r>
    </w:p>
    <w:p w14:paraId="49CD8162" w14:textId="77777777" w:rsidR="0037394A" w:rsidRPr="00385EC8" w:rsidRDefault="0037394A" w:rsidP="0037394A">
      <w:r w:rsidRPr="00385EC8">
        <w:rPr>
          <w:rStyle w:val="Style13ptBold"/>
        </w:rPr>
        <w:t>Hayes 19</w:t>
      </w:r>
      <w:r w:rsidRPr="00385EC8">
        <w:t xml:space="preserve"> [Jason; Contributor to The Hill, director of environmental policy at the Mackinac Center for Public Policy, a research and education institute in Midland, </w:t>
      </w:r>
      <w:proofErr w:type="spellStart"/>
      <w:r w:rsidRPr="00385EC8">
        <w:t>Mich</w:t>
      </w:r>
      <w:proofErr w:type="spellEnd"/>
      <w:r w:rsidRPr="00385EC8">
        <w:t xml:space="preserve">; “A global climate strike isn't enough,” The Hill; 9/19/19; </w:t>
      </w:r>
      <w:hyperlink r:id="rId8" w:history="1">
        <w:r w:rsidRPr="00385EC8">
          <w:rPr>
            <w:rStyle w:val="Hyperlink"/>
          </w:rPr>
          <w:t>https://thehill.com/opinion/energy-environment/461809-a-global-climate-strike-isnt-enough</w:t>
        </w:r>
      </w:hyperlink>
      <w:r w:rsidRPr="00385EC8">
        <w:t>] Justin</w:t>
      </w:r>
    </w:p>
    <w:p w14:paraId="6BE96DA2" w14:textId="77777777" w:rsidR="0037394A" w:rsidRPr="00385EC8" w:rsidRDefault="0037394A" w:rsidP="0037394A">
      <w:pPr>
        <w:rPr>
          <w:u w:val="single"/>
        </w:rPr>
      </w:pPr>
      <w:r w:rsidRPr="00385EC8">
        <w:rPr>
          <w:sz w:val="16"/>
        </w:rPr>
        <w:t xml:space="preserve">A </w:t>
      </w:r>
      <w:r w:rsidRPr="00385EC8">
        <w:rPr>
          <w:u w:val="single"/>
        </w:rPr>
        <w:t xml:space="preserve">collective of influential green groups and corporations is supporting a campaign for a </w:t>
      </w:r>
      <w:r w:rsidRPr="00A45562">
        <w:rPr>
          <w:rStyle w:val="Emphasis"/>
          <w:highlight w:val="green"/>
        </w:rPr>
        <w:t>global</w:t>
      </w:r>
      <w:r w:rsidRPr="00A45562">
        <w:rPr>
          <w:highlight w:val="green"/>
          <w:u w:val="single"/>
        </w:rPr>
        <w:t xml:space="preserve"> </w:t>
      </w:r>
      <w:r w:rsidRPr="00A45562">
        <w:rPr>
          <w:rStyle w:val="Emphasis"/>
          <w:highlight w:val="green"/>
        </w:rPr>
        <w:t>climate</w:t>
      </w:r>
      <w:r w:rsidRPr="00A45562">
        <w:rPr>
          <w:highlight w:val="green"/>
          <w:u w:val="single"/>
        </w:rPr>
        <w:t xml:space="preserve"> </w:t>
      </w:r>
      <w:r w:rsidRPr="00A45562">
        <w:rPr>
          <w:rStyle w:val="Emphasis"/>
          <w:highlight w:val="green"/>
        </w:rPr>
        <w:t>strike</w:t>
      </w:r>
      <w:r w:rsidRPr="00385EC8">
        <w:rPr>
          <w:sz w:val="16"/>
        </w:rPr>
        <w:t xml:space="preserve"> from Sept. 20-27. The strike pushes young people to walk out of schools </w:t>
      </w:r>
      <w:proofErr w:type="gramStart"/>
      <w:r w:rsidRPr="00385EC8">
        <w:rPr>
          <w:sz w:val="16"/>
        </w:rPr>
        <w:t>and  workplaces</w:t>
      </w:r>
      <w:proofErr w:type="gramEnd"/>
      <w:r w:rsidRPr="00385EC8">
        <w:rPr>
          <w:sz w:val="16"/>
        </w:rPr>
        <w:t xml:space="preserve"> to protest the energy sources that keep us alive and thriving. That many people are concerned about the global climate is obvious, but </w:t>
      </w:r>
      <w:r w:rsidRPr="00A45562">
        <w:rPr>
          <w:highlight w:val="green"/>
          <w:u w:val="single"/>
        </w:rPr>
        <w:t xml:space="preserve">how will </w:t>
      </w:r>
      <w:r w:rsidRPr="00385EC8">
        <w:rPr>
          <w:rStyle w:val="Emphasis"/>
        </w:rPr>
        <w:t>encouraging</w:t>
      </w:r>
      <w:r w:rsidRPr="00385EC8">
        <w:rPr>
          <w:u w:val="single"/>
        </w:rPr>
        <w:t xml:space="preserve"> them to </w:t>
      </w:r>
      <w:r w:rsidRPr="00A45562">
        <w:rPr>
          <w:highlight w:val="green"/>
          <w:u w:val="single"/>
        </w:rPr>
        <w:t xml:space="preserve">abandon their jobs or schools for a </w:t>
      </w:r>
      <w:r w:rsidRPr="00A45562">
        <w:rPr>
          <w:rStyle w:val="Emphasis"/>
          <w:highlight w:val="green"/>
        </w:rPr>
        <w:t>day</w:t>
      </w:r>
      <w:r w:rsidRPr="00385EC8">
        <w:rPr>
          <w:u w:val="single"/>
        </w:rPr>
        <w:t xml:space="preserve"> or </w:t>
      </w:r>
      <w:r w:rsidRPr="00385EC8">
        <w:rPr>
          <w:rStyle w:val="Emphasis"/>
        </w:rPr>
        <w:t>two</w:t>
      </w:r>
      <w:r w:rsidRPr="00385EC8">
        <w:rPr>
          <w:u w:val="single"/>
        </w:rPr>
        <w:t xml:space="preserve">, or seven, </w:t>
      </w:r>
      <w:r w:rsidRPr="00A45562">
        <w:rPr>
          <w:rStyle w:val="Emphasis"/>
          <w:highlight w:val="green"/>
        </w:rPr>
        <w:t>reduce</w:t>
      </w:r>
      <w:r w:rsidRPr="00385EC8">
        <w:rPr>
          <w:u w:val="single"/>
        </w:rPr>
        <w:t xml:space="preserve"> greenhouse gas </w:t>
      </w:r>
      <w:r w:rsidRPr="00A45562">
        <w:rPr>
          <w:rStyle w:val="Emphasis"/>
          <w:highlight w:val="green"/>
        </w:rPr>
        <w:t>emissions</w:t>
      </w:r>
      <w:r w:rsidRPr="00385EC8">
        <w:rPr>
          <w:u w:val="single"/>
        </w:rPr>
        <w:t>?</w:t>
      </w:r>
    </w:p>
    <w:p w14:paraId="751FC24E" w14:textId="77777777" w:rsidR="0037394A" w:rsidRPr="00385EC8" w:rsidRDefault="0037394A" w:rsidP="0037394A">
      <w:pPr>
        <w:rPr>
          <w:u w:val="single"/>
        </w:rPr>
      </w:pPr>
      <w:r w:rsidRPr="00385EC8">
        <w:rPr>
          <w:sz w:val="16"/>
        </w:rPr>
        <w:t xml:space="preserve">The campaign website — globalclimatestrike.net — tells people they must “demand an end to the age of fossil fuels.” But, </w:t>
      </w:r>
      <w:r w:rsidRPr="00385EC8">
        <w:rPr>
          <w:u w:val="single"/>
        </w:rPr>
        <w:t xml:space="preserve">in the United States, </w:t>
      </w:r>
      <w:r w:rsidRPr="00A45562">
        <w:rPr>
          <w:highlight w:val="green"/>
          <w:u w:val="single"/>
        </w:rPr>
        <w:t>we rely on</w:t>
      </w:r>
      <w:r w:rsidRPr="00385EC8">
        <w:rPr>
          <w:u w:val="single"/>
        </w:rPr>
        <w:t xml:space="preserve"> these </w:t>
      </w:r>
      <w:r w:rsidRPr="00A45562">
        <w:rPr>
          <w:highlight w:val="green"/>
          <w:u w:val="single"/>
        </w:rPr>
        <w:t xml:space="preserve">fuels for over </w:t>
      </w:r>
      <w:r w:rsidRPr="00A45562">
        <w:rPr>
          <w:rStyle w:val="Emphasis"/>
          <w:highlight w:val="green"/>
        </w:rPr>
        <w:t>80</w:t>
      </w:r>
      <w:r w:rsidRPr="00A45562">
        <w:rPr>
          <w:highlight w:val="green"/>
          <w:u w:val="single"/>
        </w:rPr>
        <w:t xml:space="preserve"> </w:t>
      </w:r>
      <w:r w:rsidRPr="00A45562">
        <w:rPr>
          <w:rStyle w:val="Emphasis"/>
          <w:highlight w:val="green"/>
        </w:rPr>
        <w:t>percent</w:t>
      </w:r>
      <w:r w:rsidRPr="00A45562">
        <w:rPr>
          <w:highlight w:val="green"/>
          <w:u w:val="single"/>
        </w:rPr>
        <w:t xml:space="preserve"> of</w:t>
      </w:r>
      <w:r w:rsidRPr="00385EC8">
        <w:rPr>
          <w:u w:val="single"/>
        </w:rPr>
        <w:t xml:space="preserve"> the </w:t>
      </w:r>
      <w:r w:rsidRPr="00A45562">
        <w:rPr>
          <w:rStyle w:val="Emphasis"/>
          <w:highlight w:val="green"/>
        </w:rPr>
        <w:t>energy</w:t>
      </w:r>
      <w:r w:rsidRPr="00385EC8">
        <w:rPr>
          <w:u w:val="single"/>
        </w:rPr>
        <w:t xml:space="preserve"> we use to provide </w:t>
      </w:r>
      <w:proofErr w:type="gramStart"/>
      <w:r w:rsidRPr="00385EC8">
        <w:rPr>
          <w:u w:val="single"/>
        </w:rPr>
        <w:t>basic necessities</w:t>
      </w:r>
      <w:proofErr w:type="gramEnd"/>
      <w:r w:rsidRPr="00385EC8">
        <w:rPr>
          <w:u w:val="single"/>
        </w:rPr>
        <w:t xml:space="preserve"> such as food, clean water, heating and air conditioning, medicine, transportation and so much more.</w:t>
      </w:r>
    </w:p>
    <w:p w14:paraId="5E6E1E40" w14:textId="77777777" w:rsidR="0037394A" w:rsidRPr="00385EC8" w:rsidRDefault="0037394A" w:rsidP="0037394A">
      <w:pPr>
        <w:rPr>
          <w:u w:val="single"/>
        </w:rPr>
      </w:pPr>
      <w:r w:rsidRPr="00385EC8">
        <w:rPr>
          <w:sz w:val="16"/>
        </w:rPr>
        <w:t xml:space="preserve">To make things worse, </w:t>
      </w:r>
      <w:r w:rsidRPr="00385EC8">
        <w:rPr>
          <w:u w:val="single"/>
        </w:rPr>
        <w:t xml:space="preserve">the </w:t>
      </w:r>
      <w:r w:rsidRPr="00A45562">
        <w:rPr>
          <w:highlight w:val="green"/>
          <w:u w:val="single"/>
        </w:rPr>
        <w:t xml:space="preserve">energy sources </w:t>
      </w:r>
      <w:r w:rsidRPr="00A45562">
        <w:rPr>
          <w:rStyle w:val="Emphasis"/>
          <w:highlight w:val="green"/>
        </w:rPr>
        <w:t>offered</w:t>
      </w:r>
      <w:r w:rsidRPr="00385EC8">
        <w:rPr>
          <w:u w:val="single"/>
        </w:rPr>
        <w:t xml:space="preserve"> up as replacements for fossil fuels</w:t>
      </w:r>
      <w:r w:rsidRPr="00385EC8">
        <w:rPr>
          <w:sz w:val="16"/>
        </w:rPr>
        <w:t xml:space="preserve"> — typically wind and solar — </w:t>
      </w:r>
      <w:r w:rsidRPr="00A45562">
        <w:rPr>
          <w:highlight w:val="green"/>
          <w:u w:val="single"/>
        </w:rPr>
        <w:t>couldn’t</w:t>
      </w:r>
      <w:r w:rsidRPr="00385EC8">
        <w:rPr>
          <w:u w:val="single"/>
        </w:rPr>
        <w:t xml:space="preserve"> even </w:t>
      </w:r>
      <w:r w:rsidRPr="00A45562">
        <w:rPr>
          <w:rStyle w:val="Emphasis"/>
          <w:highlight w:val="green"/>
        </w:rPr>
        <w:t>exist</w:t>
      </w:r>
      <w:r w:rsidRPr="00A45562">
        <w:rPr>
          <w:highlight w:val="green"/>
          <w:u w:val="single"/>
        </w:rPr>
        <w:t xml:space="preserve"> without fossil fuels. </w:t>
      </w:r>
      <w:r w:rsidRPr="00A45562">
        <w:rPr>
          <w:rStyle w:val="Emphasis"/>
          <w:highlight w:val="green"/>
        </w:rPr>
        <w:t>Natural</w:t>
      </w:r>
      <w:r w:rsidRPr="00A45562">
        <w:rPr>
          <w:highlight w:val="green"/>
          <w:u w:val="single"/>
        </w:rPr>
        <w:t xml:space="preserve"> </w:t>
      </w:r>
      <w:r w:rsidRPr="00A45562">
        <w:rPr>
          <w:rStyle w:val="Emphasis"/>
          <w:highlight w:val="green"/>
        </w:rPr>
        <w:t>gas</w:t>
      </w:r>
      <w:r w:rsidRPr="00385EC8">
        <w:rPr>
          <w:u w:val="single"/>
        </w:rPr>
        <w:t xml:space="preserve">, </w:t>
      </w:r>
      <w:r w:rsidRPr="00A45562">
        <w:rPr>
          <w:rStyle w:val="Emphasis"/>
          <w:highlight w:val="green"/>
        </w:rPr>
        <w:t>oil</w:t>
      </w:r>
      <w:r w:rsidRPr="00A45562">
        <w:rPr>
          <w:highlight w:val="green"/>
          <w:u w:val="single"/>
        </w:rPr>
        <w:t xml:space="preserve"> and </w:t>
      </w:r>
      <w:r w:rsidRPr="00A45562">
        <w:rPr>
          <w:rStyle w:val="Emphasis"/>
          <w:highlight w:val="green"/>
        </w:rPr>
        <w:t>coal</w:t>
      </w:r>
      <w:r w:rsidRPr="00A45562">
        <w:rPr>
          <w:highlight w:val="green"/>
          <w:u w:val="single"/>
        </w:rPr>
        <w:t xml:space="preserve"> are needed to</w:t>
      </w:r>
      <w:r w:rsidRPr="00385EC8">
        <w:rPr>
          <w:u w:val="single"/>
        </w:rPr>
        <w:t xml:space="preserve"> </w:t>
      </w:r>
      <w:r w:rsidRPr="00385EC8">
        <w:rPr>
          <w:rStyle w:val="Emphasis"/>
        </w:rPr>
        <w:t>mine</w:t>
      </w:r>
      <w:r w:rsidRPr="00385EC8">
        <w:rPr>
          <w:u w:val="single"/>
        </w:rPr>
        <w:t xml:space="preserve">, </w:t>
      </w:r>
      <w:r w:rsidRPr="00A45562">
        <w:rPr>
          <w:rStyle w:val="Emphasis"/>
          <w:highlight w:val="green"/>
        </w:rPr>
        <w:t>refine</w:t>
      </w:r>
      <w:r w:rsidRPr="00385EC8">
        <w:rPr>
          <w:u w:val="single"/>
        </w:rPr>
        <w:t xml:space="preserve">, </w:t>
      </w:r>
      <w:proofErr w:type="gramStart"/>
      <w:r w:rsidRPr="00385EC8">
        <w:rPr>
          <w:rStyle w:val="Emphasis"/>
        </w:rPr>
        <w:t>process</w:t>
      </w:r>
      <w:proofErr w:type="gramEnd"/>
      <w:r w:rsidRPr="00385EC8">
        <w:rPr>
          <w:u w:val="single"/>
        </w:rPr>
        <w:t xml:space="preserve"> and </w:t>
      </w:r>
      <w:r w:rsidRPr="00385EC8">
        <w:rPr>
          <w:rStyle w:val="Emphasis"/>
        </w:rPr>
        <w:t>ship</w:t>
      </w:r>
      <w:r w:rsidRPr="00385EC8">
        <w:rPr>
          <w:u w:val="single"/>
        </w:rPr>
        <w:t xml:space="preserve"> the </w:t>
      </w:r>
      <w:r w:rsidRPr="00385EC8">
        <w:rPr>
          <w:rStyle w:val="Emphasis"/>
        </w:rPr>
        <w:t>metals</w:t>
      </w:r>
      <w:r w:rsidRPr="00385EC8">
        <w:rPr>
          <w:u w:val="single"/>
        </w:rPr>
        <w:t xml:space="preserve">, </w:t>
      </w:r>
      <w:r w:rsidRPr="00385EC8">
        <w:rPr>
          <w:rStyle w:val="Emphasis"/>
        </w:rPr>
        <w:t>rare</w:t>
      </w:r>
      <w:r w:rsidRPr="00385EC8">
        <w:rPr>
          <w:u w:val="single"/>
        </w:rPr>
        <w:t xml:space="preserve"> </w:t>
      </w:r>
      <w:r w:rsidRPr="00385EC8">
        <w:rPr>
          <w:rStyle w:val="Emphasis"/>
        </w:rPr>
        <w:t>earth</w:t>
      </w:r>
      <w:r w:rsidRPr="00385EC8">
        <w:rPr>
          <w:u w:val="single"/>
        </w:rPr>
        <w:t xml:space="preserve"> </w:t>
      </w:r>
      <w:r w:rsidRPr="00385EC8">
        <w:rPr>
          <w:rStyle w:val="Emphasis"/>
        </w:rPr>
        <w:t>minerals</w:t>
      </w:r>
      <w:r w:rsidRPr="00385EC8">
        <w:rPr>
          <w:u w:val="single"/>
        </w:rPr>
        <w:t xml:space="preserve">, </w:t>
      </w:r>
      <w:r w:rsidRPr="00385EC8">
        <w:rPr>
          <w:rStyle w:val="Emphasis"/>
        </w:rPr>
        <w:t>silicone</w:t>
      </w:r>
      <w:r w:rsidRPr="00385EC8">
        <w:rPr>
          <w:u w:val="single"/>
        </w:rPr>
        <w:t xml:space="preserve">, </w:t>
      </w:r>
      <w:r w:rsidRPr="00385EC8">
        <w:rPr>
          <w:rStyle w:val="Emphasis"/>
        </w:rPr>
        <w:t>plastics</w:t>
      </w:r>
      <w:r w:rsidRPr="00385EC8">
        <w:rPr>
          <w:u w:val="single"/>
        </w:rPr>
        <w:t xml:space="preserve"> and </w:t>
      </w:r>
      <w:r w:rsidRPr="00385EC8">
        <w:rPr>
          <w:rStyle w:val="Emphasis"/>
        </w:rPr>
        <w:t>various</w:t>
      </w:r>
      <w:r w:rsidRPr="00385EC8">
        <w:rPr>
          <w:u w:val="single"/>
        </w:rPr>
        <w:t xml:space="preserve"> </w:t>
      </w:r>
      <w:r w:rsidRPr="00385EC8">
        <w:rPr>
          <w:rStyle w:val="Emphasis"/>
        </w:rPr>
        <w:t>chemicals</w:t>
      </w:r>
      <w:r w:rsidRPr="00385EC8">
        <w:rPr>
          <w:u w:val="single"/>
        </w:rPr>
        <w:t xml:space="preserve"> that go into </w:t>
      </w:r>
      <w:r w:rsidRPr="00A45562">
        <w:rPr>
          <w:rStyle w:val="Emphasis"/>
          <w:highlight w:val="green"/>
        </w:rPr>
        <w:t>renewables</w:t>
      </w:r>
      <w:r w:rsidRPr="00385EC8">
        <w:rPr>
          <w:u w:val="single"/>
        </w:rPr>
        <w:t xml:space="preserve">. Without steel, there are </w:t>
      </w:r>
      <w:r w:rsidRPr="00385EC8">
        <w:rPr>
          <w:rStyle w:val="Emphasis"/>
        </w:rPr>
        <w:t>no</w:t>
      </w:r>
      <w:r w:rsidRPr="00385EC8">
        <w:rPr>
          <w:u w:val="single"/>
        </w:rPr>
        <w:t xml:space="preserve"> </w:t>
      </w:r>
      <w:r w:rsidRPr="00385EC8">
        <w:rPr>
          <w:rStyle w:val="Emphasis"/>
        </w:rPr>
        <w:t>towers</w:t>
      </w:r>
      <w:r w:rsidRPr="00385EC8">
        <w:rPr>
          <w:u w:val="single"/>
        </w:rPr>
        <w:t xml:space="preserve"> to hold up wind turbines</w:t>
      </w:r>
      <w:r w:rsidRPr="00385EC8">
        <w:rPr>
          <w:sz w:val="16"/>
        </w:rPr>
        <w:t xml:space="preserve">. </w:t>
      </w:r>
      <w:r w:rsidRPr="00385EC8">
        <w:rPr>
          <w:u w:val="single"/>
        </w:rPr>
        <w:t xml:space="preserve">Without </w:t>
      </w:r>
      <w:r w:rsidRPr="00385EC8">
        <w:rPr>
          <w:rStyle w:val="Emphasis"/>
        </w:rPr>
        <w:t>rare</w:t>
      </w:r>
      <w:r w:rsidRPr="00385EC8">
        <w:rPr>
          <w:u w:val="single"/>
        </w:rPr>
        <w:t xml:space="preserve"> </w:t>
      </w:r>
      <w:r w:rsidRPr="00385EC8">
        <w:rPr>
          <w:rStyle w:val="Emphasis"/>
        </w:rPr>
        <w:t>earths</w:t>
      </w:r>
      <w:r w:rsidRPr="00385EC8">
        <w:rPr>
          <w:u w:val="single"/>
        </w:rPr>
        <w:t xml:space="preserve">, there are </w:t>
      </w:r>
      <w:r w:rsidRPr="00385EC8">
        <w:rPr>
          <w:rStyle w:val="Emphasis"/>
        </w:rPr>
        <w:t>no</w:t>
      </w:r>
      <w:r w:rsidRPr="00385EC8">
        <w:rPr>
          <w:u w:val="single"/>
        </w:rPr>
        <w:t xml:space="preserve"> </w:t>
      </w:r>
      <w:r w:rsidRPr="00385EC8">
        <w:rPr>
          <w:rStyle w:val="Emphasis"/>
        </w:rPr>
        <w:t>solar</w:t>
      </w:r>
      <w:r w:rsidRPr="00385EC8">
        <w:rPr>
          <w:u w:val="single"/>
        </w:rPr>
        <w:t xml:space="preserve"> panels</w:t>
      </w:r>
      <w:r w:rsidRPr="00385EC8">
        <w:rPr>
          <w:sz w:val="16"/>
        </w:rPr>
        <w:t xml:space="preserve">. Adding to this conundrum is the fact that </w:t>
      </w:r>
      <w:r w:rsidRPr="00385EC8">
        <w:rPr>
          <w:u w:val="single"/>
        </w:rPr>
        <w:t xml:space="preserve">wind and solar cannot provide </w:t>
      </w:r>
      <w:r w:rsidRPr="00385EC8">
        <w:rPr>
          <w:rStyle w:val="Emphasis"/>
        </w:rPr>
        <w:t>reliable</w:t>
      </w:r>
      <w:r w:rsidRPr="00385EC8">
        <w:rPr>
          <w:u w:val="single"/>
        </w:rPr>
        <w:t xml:space="preserve"> </w:t>
      </w:r>
      <w:r w:rsidRPr="00385EC8">
        <w:rPr>
          <w:rStyle w:val="Emphasis"/>
        </w:rPr>
        <w:t>power</w:t>
      </w:r>
      <w:r w:rsidRPr="00385EC8">
        <w:rPr>
          <w:u w:val="single"/>
        </w:rPr>
        <w:t xml:space="preserve">. They are </w:t>
      </w:r>
      <w:r w:rsidRPr="00385EC8">
        <w:rPr>
          <w:rStyle w:val="Emphasis"/>
        </w:rPr>
        <w:t>intermittent</w:t>
      </w:r>
      <w:r w:rsidRPr="00385EC8">
        <w:rPr>
          <w:u w:val="single"/>
        </w:rPr>
        <w:t xml:space="preserve">, meaning they must be propped up by more </w:t>
      </w:r>
      <w:r w:rsidRPr="00385EC8">
        <w:rPr>
          <w:rStyle w:val="Emphasis"/>
        </w:rPr>
        <w:t>reliable</w:t>
      </w:r>
      <w:r w:rsidRPr="00385EC8">
        <w:rPr>
          <w:u w:val="single"/>
        </w:rPr>
        <w:t xml:space="preserve"> </w:t>
      </w:r>
      <w:r w:rsidRPr="00385EC8">
        <w:rPr>
          <w:rStyle w:val="Emphasis"/>
        </w:rPr>
        <w:t>energy</w:t>
      </w:r>
      <w:r w:rsidRPr="00385EC8">
        <w:rPr>
          <w:u w:val="single"/>
        </w:rPr>
        <w:t xml:space="preserve"> </w:t>
      </w:r>
      <w:r w:rsidRPr="00385EC8">
        <w:rPr>
          <w:rStyle w:val="Emphasis"/>
        </w:rPr>
        <w:t>sources</w:t>
      </w:r>
      <w:r w:rsidRPr="00385EC8">
        <w:rPr>
          <w:u w:val="single"/>
        </w:rPr>
        <w:t>, such as natural gas.</w:t>
      </w:r>
    </w:p>
    <w:p w14:paraId="1998DF08" w14:textId="09A41D65" w:rsidR="0037394A" w:rsidRPr="00BF2F3C" w:rsidRDefault="0037394A" w:rsidP="0037394A">
      <w:pPr>
        <w:rPr>
          <w:u w:val="single"/>
        </w:rPr>
      </w:pPr>
      <w:r w:rsidRPr="00385EC8">
        <w:rPr>
          <w:sz w:val="16"/>
        </w:rPr>
        <w:t xml:space="preserve">A group of environmental policy experts has put together MyClimatePledge.com as our response, because we’d like to challenge climate strikers and to help them appreciate that </w:t>
      </w:r>
      <w:r w:rsidRPr="00A45562">
        <w:rPr>
          <w:highlight w:val="green"/>
          <w:u w:val="single"/>
        </w:rPr>
        <w:t xml:space="preserve">striking </w:t>
      </w:r>
      <w:r w:rsidRPr="00A45562">
        <w:rPr>
          <w:rStyle w:val="Emphasis"/>
          <w:highlight w:val="green"/>
        </w:rPr>
        <w:t>won’t</w:t>
      </w:r>
      <w:r w:rsidRPr="00A45562">
        <w:rPr>
          <w:highlight w:val="green"/>
          <w:u w:val="single"/>
        </w:rPr>
        <w:t xml:space="preserve"> be </w:t>
      </w:r>
      <w:r w:rsidRPr="00A45562">
        <w:rPr>
          <w:rStyle w:val="Emphasis"/>
          <w:highlight w:val="green"/>
        </w:rPr>
        <w:t>enough</w:t>
      </w:r>
      <w:r w:rsidRPr="00A45562">
        <w:rPr>
          <w:highlight w:val="green"/>
          <w:u w:val="single"/>
        </w:rPr>
        <w:t>.</w:t>
      </w:r>
    </w:p>
    <w:p w14:paraId="18B0E8EF" w14:textId="77777777" w:rsidR="0037394A" w:rsidRDefault="0037394A" w:rsidP="0037394A">
      <w:pPr>
        <w:pStyle w:val="Heading4"/>
      </w:pPr>
      <w:r>
        <w:t xml:space="preserve">Climate strikers </w:t>
      </w:r>
      <w:r w:rsidRPr="00AB7671">
        <w:rPr>
          <w:u w:val="single"/>
        </w:rPr>
        <w:t>don’t</w:t>
      </w:r>
      <w:r>
        <w:t xml:space="preserve"> have enough leverage.</w:t>
      </w:r>
    </w:p>
    <w:p w14:paraId="55E4E70C" w14:textId="77777777" w:rsidR="0037394A" w:rsidRPr="00AB7671" w:rsidRDefault="0037394A" w:rsidP="0037394A">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9" w:history="1">
        <w:r w:rsidRPr="00AF436A">
          <w:rPr>
            <w:rStyle w:val="Hyperlink"/>
          </w:rPr>
          <w:t>https://www.forbes.com/sites/prakashdolsak/2019/09/14/climate-strikes-what-they-accomplish-and-how-they-could-have-more-impact/?sh=2244a9bd5eed</w:t>
        </w:r>
      </w:hyperlink>
      <w:r>
        <w:t>] Justin</w:t>
      </w:r>
    </w:p>
    <w:p w14:paraId="4980A97A" w14:textId="77777777" w:rsidR="0037394A" w:rsidRPr="00AB7671" w:rsidRDefault="0037394A" w:rsidP="0037394A">
      <w:pPr>
        <w:rPr>
          <w:rStyle w:val="Emphasis"/>
        </w:rPr>
      </w:pPr>
      <w:r w:rsidRPr="00AB7671">
        <w:rPr>
          <w:sz w:val="16"/>
        </w:rPr>
        <w:t xml:space="preserve">But </w:t>
      </w:r>
      <w:r w:rsidRPr="00A45562">
        <w:rPr>
          <w:highlight w:val="green"/>
          <w:u w:val="single"/>
        </w:rPr>
        <w:t>strikers must have</w:t>
      </w:r>
      <w:r w:rsidRPr="00AB7671">
        <w:rPr>
          <w:u w:val="single"/>
        </w:rPr>
        <w:t xml:space="preserve"> the </w:t>
      </w:r>
      <w:r w:rsidRPr="00A45562">
        <w:rPr>
          <w:rStyle w:val="Emphasis"/>
          <w:highlight w:val="green"/>
        </w:rPr>
        <w:t>leverage</w:t>
      </w:r>
      <w:r w:rsidRPr="00AB7671">
        <w:rPr>
          <w:rStyle w:val="Emphasis"/>
        </w:rPr>
        <w:t xml:space="preserve"> to accomplish their goals</w:t>
      </w:r>
    </w:p>
    <w:p w14:paraId="67F2794C" w14:textId="77777777" w:rsidR="0037394A" w:rsidRPr="00AB7671" w:rsidRDefault="0037394A" w:rsidP="0037394A">
      <w:pPr>
        <w:rPr>
          <w:rStyle w:val="Emphasis"/>
        </w:rPr>
      </w:pPr>
      <w:r w:rsidRPr="00AB7671">
        <w:rPr>
          <w:u w:val="single"/>
        </w:rPr>
        <w:t>Strikers represent the demand for climate action</w:t>
      </w:r>
      <w:r w:rsidRPr="00AB7671">
        <w:rPr>
          <w:sz w:val="16"/>
        </w:rPr>
        <w:t xml:space="preserve">. But </w:t>
      </w:r>
      <w:r w:rsidRPr="00A45562">
        <w:rPr>
          <w:rStyle w:val="Emphasis"/>
          <w:highlight w:val="green"/>
        </w:rPr>
        <w:t>who</w:t>
      </w:r>
      <w:r w:rsidRPr="00A45562">
        <w:rPr>
          <w:highlight w:val="green"/>
          <w:u w:val="single"/>
        </w:rPr>
        <w:t xml:space="preserve"> will </w:t>
      </w:r>
      <w:r w:rsidRPr="00A45562">
        <w:rPr>
          <w:rStyle w:val="Emphasis"/>
          <w:highlight w:val="green"/>
        </w:rPr>
        <w:t>supply</w:t>
      </w:r>
      <w:r w:rsidRPr="00AB7671">
        <w:rPr>
          <w:rStyle w:val="Emphasis"/>
        </w:rPr>
        <w:t xml:space="preserve"> these </w:t>
      </w:r>
      <w:r w:rsidRPr="00A45562">
        <w:rPr>
          <w:rStyle w:val="Emphasis"/>
          <w:highlight w:val="green"/>
        </w:rPr>
        <w:t>policies and</w:t>
      </w:r>
      <w:r w:rsidRPr="00A45562">
        <w:rPr>
          <w:highlight w:val="green"/>
          <w:u w:val="single"/>
        </w:rPr>
        <w:t xml:space="preserve"> what </w:t>
      </w:r>
      <w:r w:rsidRPr="00A45562">
        <w:rPr>
          <w:rStyle w:val="Emphasis"/>
          <w:highlight w:val="green"/>
        </w:rPr>
        <w:t>leverage</w:t>
      </w:r>
      <w:r w:rsidRPr="00A45562">
        <w:rPr>
          <w:highlight w:val="green"/>
          <w:u w:val="single"/>
        </w:rPr>
        <w:t xml:space="preserve"> do strikers have</w:t>
      </w:r>
      <w:r w:rsidRPr="00AB7671">
        <w:rPr>
          <w:u w:val="single"/>
        </w:rPr>
        <w:t xml:space="preserve"> over these </w:t>
      </w:r>
      <w:r w:rsidRPr="00AB7671">
        <w:rPr>
          <w:rStyle w:val="Emphasis"/>
        </w:rPr>
        <w:t>policymakers</w:t>
      </w:r>
      <w:r w:rsidRPr="00AB7671">
        <w:rPr>
          <w:sz w:val="16"/>
        </w:rPr>
        <w:t xml:space="preserve">? This is where </w:t>
      </w:r>
      <w:r w:rsidRPr="00A45562">
        <w:rPr>
          <w:highlight w:val="green"/>
          <w:u w:val="single"/>
        </w:rPr>
        <w:t>climate strikes</w:t>
      </w:r>
      <w:r w:rsidRPr="00AB7671">
        <w:rPr>
          <w:u w:val="single"/>
        </w:rPr>
        <w:t xml:space="preserve"> could </w:t>
      </w:r>
      <w:r w:rsidRPr="00A45562">
        <w:rPr>
          <w:rStyle w:val="Emphasis"/>
          <w:highlight w:val="green"/>
        </w:rPr>
        <w:t>run into a problem</w:t>
      </w:r>
      <w:r w:rsidRPr="00AB7671">
        <w:rPr>
          <w:rStyle w:val="Emphasis"/>
        </w:rPr>
        <w:t>.</w:t>
      </w:r>
    </w:p>
    <w:p w14:paraId="5C24397E" w14:textId="77777777" w:rsidR="0037394A" w:rsidRPr="00AB7671" w:rsidRDefault="0037394A" w:rsidP="0037394A">
      <w:pPr>
        <w:rPr>
          <w:sz w:val="16"/>
        </w:rPr>
      </w:pPr>
      <w:r w:rsidRPr="00A45562">
        <w:rPr>
          <w:highlight w:val="green"/>
          <w:u w:val="single"/>
        </w:rPr>
        <w:t>Strikers have leverage when</w:t>
      </w:r>
      <w:r w:rsidRPr="00AB7671">
        <w:rPr>
          <w:u w:val="single"/>
        </w:rPr>
        <w:t xml:space="preserve"> their </w:t>
      </w:r>
      <w:r w:rsidRPr="00A45562">
        <w:rPr>
          <w:highlight w:val="green"/>
          <w:u w:val="single"/>
        </w:rPr>
        <w:t xml:space="preserve">absence from work </w:t>
      </w:r>
      <w:r w:rsidRPr="00A45562">
        <w:rPr>
          <w:rStyle w:val="Emphasis"/>
          <w:highlight w:val="green"/>
        </w:rPr>
        <w:t>disrupts</w:t>
      </w:r>
      <w:r w:rsidRPr="00AB7671">
        <w:rPr>
          <w:rStyle w:val="Emphasis"/>
        </w:rPr>
        <w:t xml:space="preserve"> activities that are valuable to </w:t>
      </w:r>
      <w:r w:rsidRPr="00A45562">
        <w:rPr>
          <w:rStyle w:val="Emphasis"/>
          <w:highlight w:val="green"/>
        </w:rPr>
        <w:t>policymakers</w:t>
      </w:r>
      <w:r w:rsidRPr="00AB7671">
        <w:rPr>
          <w:sz w:val="16"/>
        </w:rPr>
        <w:t xml:space="preserve">. If railway workers go on strike, trains cannot </w:t>
      </w:r>
      <w:proofErr w:type="gramStart"/>
      <w:r w:rsidRPr="00AB7671">
        <w:rPr>
          <w:sz w:val="16"/>
        </w:rPr>
        <w:t>run</w:t>
      </w:r>
      <w:proofErr w:type="gramEnd"/>
      <w:r w:rsidRPr="00AB7671">
        <w:rPr>
          <w:sz w:val="16"/>
        </w:rPr>
        <w:t xml:space="preserve"> and the public is upset. When airline pilots go on strike, people cannot fly, and airlines lose revenue. By some accounts, the 48-hour strike of British Airways pilots (regarding a pay dispute) in September 2019 will cost the company about £100 million.</w:t>
      </w:r>
    </w:p>
    <w:p w14:paraId="74BE6B4A" w14:textId="77777777" w:rsidR="0037394A" w:rsidRPr="00AB7671" w:rsidRDefault="0037394A" w:rsidP="0037394A">
      <w:pPr>
        <w:rPr>
          <w:sz w:val="16"/>
        </w:rPr>
      </w:pPr>
      <w:r w:rsidRPr="00AB7671">
        <w:rPr>
          <w:u w:val="single"/>
        </w:rPr>
        <w:t>What leverage do the climate strikers have?</w:t>
      </w:r>
      <w:r w:rsidRPr="00AB7671">
        <w:rPr>
          <w:sz w:val="16"/>
        </w:rPr>
        <w:t xml:space="preserve"> Assuming most of the strikers are students, </w:t>
      </w:r>
      <w:r w:rsidRPr="00A45562">
        <w:rPr>
          <w:highlight w:val="green"/>
          <w:u w:val="single"/>
        </w:rPr>
        <w:t>what costs might</w:t>
      </w:r>
      <w:r w:rsidRPr="00AB7671">
        <w:rPr>
          <w:u w:val="single"/>
        </w:rPr>
        <w:t xml:space="preserve"> their </w:t>
      </w:r>
      <w:r w:rsidRPr="00A45562">
        <w:rPr>
          <w:highlight w:val="green"/>
          <w:u w:val="single"/>
        </w:rPr>
        <w:t>strikes impose on</w:t>
      </w:r>
      <w:r w:rsidRPr="00AB7671">
        <w:rPr>
          <w:u w:val="single"/>
        </w:rPr>
        <w:t xml:space="preserve"> the </w:t>
      </w:r>
      <w:r w:rsidRPr="00A45562">
        <w:rPr>
          <w:rStyle w:val="Emphasis"/>
          <w:highlight w:val="green"/>
        </w:rPr>
        <w:t>actors</w:t>
      </w:r>
      <w:r w:rsidRPr="00AB7671">
        <w:rPr>
          <w:rStyle w:val="Emphasis"/>
        </w:rPr>
        <w:t xml:space="preserve"> that need to change their climate policies</w:t>
      </w:r>
      <w:r w:rsidRPr="00AB7671">
        <w:rPr>
          <w:sz w:val="16"/>
        </w:rPr>
        <w:t xml:space="preserve"> (namely, governments and fossil fuel firms)?</w:t>
      </w:r>
    </w:p>
    <w:p w14:paraId="4826F1E4" w14:textId="77777777" w:rsidR="0037394A" w:rsidRPr="00AB7671" w:rsidRDefault="0037394A" w:rsidP="0037394A">
      <w:pPr>
        <w:rPr>
          <w:rStyle w:val="Emphasis"/>
        </w:rPr>
      </w:pPr>
      <w:r w:rsidRPr="00A45562">
        <w:rPr>
          <w:highlight w:val="green"/>
          <w:u w:val="single"/>
        </w:rPr>
        <w:t>Student strikes</w:t>
      </w:r>
      <w:r w:rsidRPr="00AB7671">
        <w:rPr>
          <w:u w:val="single"/>
        </w:rPr>
        <w:t xml:space="preserve"> probably </w:t>
      </w:r>
      <w:r w:rsidRPr="00A45562">
        <w:rPr>
          <w:rStyle w:val="Emphasis"/>
          <w:highlight w:val="green"/>
        </w:rPr>
        <w:t>do not</w:t>
      </w:r>
      <w:r w:rsidRPr="00A45562">
        <w:rPr>
          <w:highlight w:val="green"/>
          <w:u w:val="single"/>
        </w:rPr>
        <w:t xml:space="preserve"> disrupt the government </w:t>
      </w:r>
      <w:r w:rsidRPr="00A45562">
        <w:rPr>
          <w:rStyle w:val="Emphasis"/>
          <w:highlight w:val="green"/>
        </w:rPr>
        <w:t>or</w:t>
      </w:r>
      <w:r w:rsidRPr="00A45562">
        <w:rPr>
          <w:highlight w:val="green"/>
          <w:u w:val="single"/>
        </w:rPr>
        <w:t xml:space="preserve"> fossil fuel firms</w:t>
      </w:r>
      <w:r w:rsidRPr="00AB7671">
        <w:rPr>
          <w:u w:val="single"/>
        </w:rPr>
        <w:t xml:space="preserve">. The </w:t>
      </w:r>
      <w:r w:rsidRPr="00A45562">
        <w:rPr>
          <w:rStyle w:val="Emphasis"/>
          <w:highlight w:val="green"/>
        </w:rPr>
        <w:t>main bearer</w:t>
      </w:r>
      <w:r w:rsidRPr="00AB7671">
        <w:rPr>
          <w:u w:val="single"/>
        </w:rPr>
        <w:t xml:space="preserve"> of these costs </w:t>
      </w:r>
      <w:r w:rsidRPr="00A45562">
        <w:rPr>
          <w:highlight w:val="green"/>
          <w:u w:val="single"/>
        </w:rPr>
        <w:t>are</w:t>
      </w:r>
      <w:r w:rsidRPr="00AB7671">
        <w:rPr>
          <w:u w:val="single"/>
        </w:rPr>
        <w:t xml:space="preserve"> the </w:t>
      </w:r>
      <w:r w:rsidRPr="00AB7671">
        <w:rPr>
          <w:rStyle w:val="Emphasis"/>
        </w:rPr>
        <w:t xml:space="preserve">conscientious </w:t>
      </w:r>
      <w:r w:rsidRPr="00A45562">
        <w:rPr>
          <w:rStyle w:val="Emphasis"/>
          <w:highlight w:val="green"/>
        </w:rPr>
        <w:t>teachers</w:t>
      </w:r>
      <w:r w:rsidRPr="00AB7671">
        <w:rPr>
          <w:u w:val="single"/>
        </w:rPr>
        <w:t xml:space="preserve"> who need to figure out how they are going to </w:t>
      </w:r>
      <w:r w:rsidRPr="00AB7671">
        <w:rPr>
          <w:rStyle w:val="Emphasis"/>
        </w:rPr>
        <w:t>make up for the lost teaching time.</w:t>
      </w:r>
    </w:p>
    <w:p w14:paraId="191A82FC" w14:textId="77777777" w:rsidR="0037394A" w:rsidRDefault="0037394A" w:rsidP="0037394A">
      <w:pPr>
        <w:pStyle w:val="Heading4"/>
      </w:pPr>
      <w:r>
        <w:t>Strikes cause us to be taken less seriously – that prevents material solutions.</w:t>
      </w:r>
    </w:p>
    <w:p w14:paraId="291FB824" w14:textId="77777777" w:rsidR="0037394A" w:rsidRPr="00A45562" w:rsidRDefault="0037394A" w:rsidP="0037394A">
      <w:pPr>
        <w:rPr>
          <w:b/>
          <w:bCs/>
          <w:sz w:val="26"/>
        </w:rPr>
      </w:pPr>
      <w:r>
        <w:rPr>
          <w:rStyle w:val="Style13ptBold"/>
        </w:rPr>
        <w:t xml:space="preserve">Chung 19 </w:t>
      </w:r>
      <w:r w:rsidRPr="00A45562">
        <w:t xml:space="preserve">[Climate change is a real problem, but strikes won't change anything, </w:t>
      </w:r>
      <w:hyperlink r:id="rId10" w:history="1">
        <w:r w:rsidRPr="00A45562">
          <w:t>https://www.stuff.co.nz/environment/climate-news/112807046/how-not-to-solve-the-issue-why-climate-change-strikes-wont-do-anything</w:t>
        </w:r>
      </w:hyperlink>
      <w:r w:rsidRPr="00A45562">
        <w:t>, May 17 2019, Cadence Chung] [SS]</w:t>
      </w:r>
      <w:r>
        <w:t xml:space="preserve"> // Re-Cut Justin</w:t>
      </w:r>
    </w:p>
    <w:p w14:paraId="40E81891" w14:textId="77777777" w:rsidR="0037394A" w:rsidRPr="004730AC" w:rsidRDefault="0037394A" w:rsidP="0037394A">
      <w:pPr>
        <w:rPr>
          <w:sz w:val="14"/>
        </w:rPr>
      </w:pPr>
      <w:r w:rsidRPr="00B36D19">
        <w:rPr>
          <w:sz w:val="14"/>
        </w:rPr>
        <w:t xml:space="preserve">Hundreds of students stand outside Parliament, the </w:t>
      </w:r>
      <w:proofErr w:type="spellStart"/>
      <w:r w:rsidRPr="00B36D19">
        <w:rPr>
          <w:sz w:val="14"/>
        </w:rPr>
        <w:t>fervour</w:t>
      </w:r>
      <w:proofErr w:type="spellEnd"/>
      <w:r w:rsidRPr="00B36D19">
        <w:rPr>
          <w:sz w:val="14"/>
        </w:rPr>
        <w:t xml:space="preserve"> of do-</w:t>
      </w:r>
      <w:proofErr w:type="spellStart"/>
      <w:r w:rsidRPr="00B36D19">
        <w:rPr>
          <w:sz w:val="14"/>
        </w:rPr>
        <w:t>goodery</w:t>
      </w:r>
      <w:proofErr w:type="spellEnd"/>
      <w:r w:rsidRPr="00B36D19">
        <w:rPr>
          <w:sz w:val="14"/>
        </w:rPr>
        <w:t xml:space="preserve"> tainting the air with its saccharine scent. They proclaim their heart’s desires, their bottled-up pleas for change. For action. They all yell up at those pristine steps, yelling…for what? As a high school student, it has been very difficult to ignore the constant mentions of the climate change strikes. Feel-good phrases have been hammered into us for weeks ‒ that by striking, we could change the world. We can convince the government that things need to change. We can actively reverse climate change and environmental havoc. To which I say...no? The world is at a strange point when it comes to the environment. </w:t>
      </w:r>
      <w:r w:rsidRPr="00A45562">
        <w:rPr>
          <w:b/>
          <w:u w:val="single"/>
        </w:rPr>
        <w:t xml:space="preserve">We are all aware of the issue, but unsure of what to do next. </w:t>
      </w:r>
      <w:r w:rsidRPr="00A45562">
        <w:rPr>
          <w:sz w:val="14"/>
        </w:rPr>
        <w:t>The media</w:t>
      </w:r>
      <w:r w:rsidRPr="00B36D19">
        <w:rPr>
          <w:sz w:val="14"/>
        </w:rPr>
        <w:t xml:space="preserve"> feeds us scary facts ‒ that by 2020 the ocean will be filled with more plastic than fish, that the global sea level has risen 6.7 inches in the last century, that we only have 12 years to reverse what we have done to the environment. </w:t>
      </w:r>
      <w:proofErr w:type="gramStart"/>
      <w:r w:rsidRPr="00B36D19">
        <w:rPr>
          <w:sz w:val="14"/>
        </w:rPr>
        <w:t>So</w:t>
      </w:r>
      <w:proofErr w:type="gramEnd"/>
      <w:r w:rsidRPr="00B36D19">
        <w:rPr>
          <w:sz w:val="14"/>
        </w:rPr>
        <w:t xml:space="preserve"> I get it. I totally understand feeling the antsy need to do something, anything to help combat our environmental crisis. But </w:t>
      </w:r>
      <w:r w:rsidRPr="00A45562">
        <w:rPr>
          <w:b/>
          <w:highlight w:val="green"/>
          <w:u w:val="single"/>
        </w:rPr>
        <w:t>yelling</w:t>
      </w:r>
      <w:r w:rsidRPr="00B36D19">
        <w:rPr>
          <w:b/>
          <w:u w:val="single"/>
        </w:rPr>
        <w:t xml:space="preserve"> about climate change </w:t>
      </w:r>
      <w:r w:rsidRPr="00A45562">
        <w:rPr>
          <w:b/>
          <w:highlight w:val="green"/>
          <w:u w:val="single"/>
        </w:rPr>
        <w:t>isn’t going to do anything</w:t>
      </w:r>
      <w:r w:rsidRPr="00B36D19">
        <w:rPr>
          <w:sz w:val="14"/>
        </w:rPr>
        <w:t xml:space="preserve">. ADVERTISING First of all, as I previously stated, nobody knows what to do next about our environmental crisis. </w:t>
      </w:r>
      <w:proofErr w:type="gramStart"/>
      <w:r w:rsidRPr="00B36D19">
        <w:rPr>
          <w:sz w:val="14"/>
        </w:rPr>
        <w:t>So</w:t>
      </w:r>
      <w:proofErr w:type="gramEnd"/>
      <w:r w:rsidRPr="00B36D19">
        <w:rPr>
          <w:sz w:val="14"/>
        </w:rPr>
        <w:t xml:space="preserve"> we all respond by being extremely vague. Just ‘climate change’ is such a broad topic to protest about. </w:t>
      </w:r>
      <w:r w:rsidRPr="00A45562">
        <w:rPr>
          <w:b/>
          <w:highlight w:val="green"/>
          <w:u w:val="single"/>
        </w:rPr>
        <w:t xml:space="preserve">We are not going to get anywhere by being </w:t>
      </w:r>
      <w:r w:rsidRPr="00A45562">
        <w:rPr>
          <w:sz w:val="14"/>
        </w:rPr>
        <w:t xml:space="preserve">so </w:t>
      </w:r>
      <w:r w:rsidRPr="00A45562">
        <w:rPr>
          <w:b/>
          <w:highlight w:val="green"/>
          <w:u w:val="single"/>
        </w:rPr>
        <w:t>vague</w:t>
      </w:r>
      <w:r w:rsidRPr="00A45562">
        <w:rPr>
          <w:sz w:val="14"/>
          <w:highlight w:val="green"/>
        </w:rPr>
        <w:t>.</w:t>
      </w:r>
      <w:r w:rsidRPr="00B36D19">
        <w:rPr>
          <w:sz w:val="14"/>
        </w:rPr>
        <w:t xml:space="preserve"> READ MORE: * You'll do anything for your kids? How about saving the planet?! * We need to act on climate change for the sake of our children * What you need to know about the previously withheld climate report </w:t>
      </w:r>
      <w:r w:rsidRPr="00A45562">
        <w:rPr>
          <w:b/>
          <w:u w:val="single"/>
        </w:rPr>
        <w:t>A problem isn’t solved by preaching emptily about the fact that it exists, and then expecting the government to magically come up with a solution for it.</w:t>
      </w:r>
      <w:r w:rsidRPr="00A45562">
        <w:rPr>
          <w:sz w:val="14"/>
        </w:rPr>
        <w:t xml:space="preserve"> To solve the climate change issue, we need to get specific. We need to get intelligent. Yes, there is power in numbers, but not when those numbers are all yelling about a problem without any semblance of how to solve it. How about this ‒ New Zealand mostly recycles plastic type 1 (PET), type 2 (HPDE), and type 4 (LPDE). Most other types of plastic and packaging is sent to third world countries where they are unprofessionally burned or otherwise dealt with, thus releasing countless toxins into the atmosphere. Or, if they aren’t sent to these places, they simply sit in landfill, secreting greenhouse gases and oozing leachate. Sure, recycling is not the ultimate solution, but it is still so much better than letting this waste</w:t>
      </w:r>
      <w:r w:rsidRPr="00B36D19">
        <w:rPr>
          <w:sz w:val="14"/>
        </w:rPr>
        <w:t xml:space="preserve"> sit around further contributing to global warming. Why don’t we use our collective passion to propose that the government sets up more recycling facilities in NZ ‒ a plausible action that could </w:t>
      </w:r>
      <w:proofErr w:type="gramStart"/>
      <w:r w:rsidRPr="00B36D19">
        <w:rPr>
          <w:sz w:val="14"/>
        </w:rPr>
        <w:t>actually be</w:t>
      </w:r>
      <w:proofErr w:type="gramEnd"/>
      <w:r w:rsidRPr="00B36D19">
        <w:rPr>
          <w:sz w:val="14"/>
        </w:rPr>
        <w:t xml:space="preserve"> implemented? Or, while we’re on a waste tangent, why don’t we mention that food waste is one of the biggest contributors to climate change, producing methane which is 28 times more potent than your regular carbon dioxide. How are you adapting for climate change? What are you doing to save our planet? Contribute How about we propose to the government or the council that a composting scheme is set up around </w:t>
      </w:r>
      <w:proofErr w:type="spellStart"/>
      <w:r w:rsidRPr="00B36D19">
        <w:rPr>
          <w:sz w:val="14"/>
        </w:rPr>
        <w:t>neighbourhoods</w:t>
      </w:r>
      <w:proofErr w:type="spellEnd"/>
      <w:r w:rsidRPr="00B36D19">
        <w:rPr>
          <w:sz w:val="14"/>
        </w:rPr>
        <w:t xml:space="preserve">, </w:t>
      </w:r>
      <w:proofErr w:type="gramStart"/>
      <w:r w:rsidRPr="00B36D19">
        <w:rPr>
          <w:sz w:val="14"/>
        </w:rPr>
        <w:t>in order to</w:t>
      </w:r>
      <w:proofErr w:type="gramEnd"/>
      <w:r w:rsidRPr="00B36D19">
        <w:rPr>
          <w:sz w:val="14"/>
        </w:rPr>
        <w:t xml:space="preserve"> harness our food waste for good and not let it further wreck our ozone? We cannot afford to just rant about the general problem anymore, people. By proposing specific aspects that would majorly reduce the climate change problem, the government would have something clear to latch onto and would thus be more likely to implement these solutions. Secondly, </w:t>
      </w:r>
      <w:r w:rsidRPr="00A45562">
        <w:rPr>
          <w:b/>
          <w:highlight w:val="green"/>
          <w:u w:val="single"/>
        </w:rPr>
        <w:t xml:space="preserve">striking is not the </w:t>
      </w:r>
      <w:r w:rsidRPr="00A45562">
        <w:rPr>
          <w:b/>
          <w:u w:val="single"/>
        </w:rPr>
        <w:t xml:space="preserve">best </w:t>
      </w:r>
      <w:r w:rsidRPr="00A45562">
        <w:rPr>
          <w:b/>
          <w:highlight w:val="green"/>
          <w:u w:val="single"/>
        </w:rPr>
        <w:t xml:space="preserve">way to gain likeability </w:t>
      </w:r>
      <w:r w:rsidRPr="00B36D19">
        <w:rPr>
          <w:sz w:val="14"/>
        </w:rPr>
        <w:t xml:space="preserve">in the public eye. Perhaps this is just my opinion as a reserved person, but I just don’t see the point in getting needlessly fired up about something. Yes, absolutely, you should feel free to express your emotions and feel outraged at the government’s lack of action ‒ as a human who intends to live on this earth in the future, I am absolutely disgusted with how the world’s powers aren’t changing things. But we shouldn’t let this anger simply come out as...anger. </w:t>
      </w:r>
      <w:r w:rsidRPr="00A45562">
        <w:rPr>
          <w:b/>
          <w:highlight w:val="green"/>
          <w:u w:val="single"/>
        </w:rPr>
        <w:t>Problems are not solved by yelling</w:t>
      </w:r>
      <w:r w:rsidRPr="00B36D19">
        <w:rPr>
          <w:b/>
          <w:u w:val="single"/>
        </w:rPr>
        <w:t xml:space="preserve"> in a fit of rage, letting emotions override logic</w:t>
      </w:r>
      <w:r w:rsidRPr="00B36D19">
        <w:rPr>
          <w:sz w:val="14"/>
        </w:rPr>
        <w:t xml:space="preserve">. We are students. We are intelligent, opinionated people. Let’s make speeches. Let’s write letters. Let’s plan protests that are thought-out, impactful, and effective in not only acknowledging the problem, but also suggesting and encouraging solutions. </w:t>
      </w:r>
      <w:r w:rsidRPr="00B36D19">
        <w:rPr>
          <w:b/>
          <w:u w:val="single"/>
        </w:rPr>
        <w:t xml:space="preserve">Holding our signs and yelling ourselves hoarse at the government steps isn’t going to help our problem at all, and </w:t>
      </w:r>
      <w:r w:rsidRPr="00A45562">
        <w:rPr>
          <w:b/>
          <w:highlight w:val="green"/>
          <w:u w:val="single"/>
        </w:rPr>
        <w:t xml:space="preserve">our anger will </w:t>
      </w:r>
      <w:r w:rsidRPr="00B36D19">
        <w:rPr>
          <w:b/>
          <w:u w:val="single"/>
        </w:rPr>
        <w:t xml:space="preserve">honestly </w:t>
      </w:r>
      <w:r w:rsidRPr="00A45562">
        <w:rPr>
          <w:b/>
          <w:u w:val="single"/>
        </w:rPr>
        <w:t xml:space="preserve">just </w:t>
      </w:r>
      <w:r w:rsidRPr="00A45562">
        <w:rPr>
          <w:b/>
          <w:highlight w:val="green"/>
          <w:u w:val="single"/>
        </w:rPr>
        <w:t>cause us to be taken less seriously</w:t>
      </w:r>
      <w:r w:rsidRPr="00B36D19">
        <w:rPr>
          <w:b/>
          <w:u w:val="single"/>
        </w:rPr>
        <w:t xml:space="preserve">. </w:t>
      </w:r>
      <w:r w:rsidRPr="00B36D19">
        <w:rPr>
          <w:sz w:val="14"/>
        </w:rPr>
        <w:t xml:space="preserve">"Why don’t we use our collective passion to propose that the government sets up more recycling facilities in NZ ‒ a plausible action that could actually be implemented?" DUSTAN WOODHOUSE/UNSPLASH "Why don’t we use our collective passion to propose that the government sets up more recycling facilities in NZ ‒ a plausible action that could actually be implemented?" Lastly, the whole awareness thing. </w:t>
      </w:r>
      <w:r w:rsidRPr="00B36D19">
        <w:rPr>
          <w:b/>
          <w:u w:val="single"/>
        </w:rPr>
        <w:t>People constantly say that this protest will make</w:t>
      </w:r>
      <w:r w:rsidRPr="00B36D19">
        <w:rPr>
          <w:sz w:val="14"/>
        </w:rPr>
        <w:t xml:space="preserve"> government and general </w:t>
      </w:r>
      <w:r w:rsidRPr="00B36D19">
        <w:rPr>
          <w:b/>
          <w:u w:val="single"/>
        </w:rPr>
        <w:t xml:space="preserve">society more aware </w:t>
      </w:r>
      <w:r w:rsidRPr="00B36D19">
        <w:rPr>
          <w:sz w:val="14"/>
        </w:rPr>
        <w:t>of climate change. But here’s the thing...</w:t>
      </w:r>
      <w:r w:rsidRPr="00A45562">
        <w:rPr>
          <w:b/>
          <w:u w:val="single"/>
        </w:rPr>
        <w:t>they are aware</w:t>
      </w:r>
      <w:r w:rsidRPr="00A45562">
        <w:rPr>
          <w:sz w:val="14"/>
        </w:rPr>
        <w:t>. Us regular people</w:t>
      </w:r>
      <w:r w:rsidRPr="00B36D19">
        <w:rPr>
          <w:sz w:val="14"/>
        </w:rPr>
        <w:t xml:space="preserve"> have the media constantly reminding </w:t>
      </w:r>
      <w:r w:rsidRPr="00B36D19">
        <w:rPr>
          <w:b/>
          <w:u w:val="single"/>
        </w:rPr>
        <w:t>us</w:t>
      </w:r>
      <w:r w:rsidRPr="00B36D19">
        <w:rPr>
          <w:sz w:val="14"/>
        </w:rPr>
        <w:t xml:space="preserve"> of our environmental turmoil, and undoubtedly </w:t>
      </w:r>
      <w:r w:rsidRPr="00A45562">
        <w:rPr>
          <w:b/>
          <w:highlight w:val="green"/>
          <w:u w:val="single"/>
        </w:rPr>
        <w:t>the government are aware</w:t>
      </w:r>
      <w:r w:rsidRPr="00A45562">
        <w:rPr>
          <w:sz w:val="14"/>
          <w:highlight w:val="green"/>
        </w:rPr>
        <w:t xml:space="preserve"> </w:t>
      </w:r>
      <w:r w:rsidRPr="00B36D19">
        <w:rPr>
          <w:sz w:val="14"/>
        </w:rPr>
        <w:t xml:space="preserve">too, judging by </w:t>
      </w:r>
      <w:proofErr w:type="spellStart"/>
      <w:r w:rsidRPr="00B36D19">
        <w:rPr>
          <w:sz w:val="14"/>
        </w:rPr>
        <w:t>Labour’s</w:t>
      </w:r>
      <w:proofErr w:type="spellEnd"/>
      <w:r w:rsidRPr="00B36D19">
        <w:rPr>
          <w:sz w:val="14"/>
        </w:rPr>
        <w:t xml:space="preserve"> policies at the time of election </w:t>
      </w:r>
      <w:r w:rsidRPr="00A45562">
        <w:rPr>
          <w:sz w:val="14"/>
        </w:rPr>
        <w:t xml:space="preserve">and </w:t>
      </w:r>
      <w:proofErr w:type="gramStart"/>
      <w:r w:rsidRPr="00A45562">
        <w:rPr>
          <w:b/>
          <w:u w:val="single"/>
        </w:rPr>
        <w:t>all of</w:t>
      </w:r>
      <w:proofErr w:type="gramEnd"/>
      <w:r w:rsidRPr="00A45562">
        <w:rPr>
          <w:b/>
          <w:u w:val="single"/>
        </w:rPr>
        <w:t xml:space="preserve"> the environmental conferences</w:t>
      </w:r>
      <w:r w:rsidRPr="00A45562">
        <w:rPr>
          <w:sz w:val="14"/>
        </w:rPr>
        <w:t xml:space="preserve"> they are attending. </w:t>
      </w:r>
      <w:r w:rsidRPr="00A45562">
        <w:rPr>
          <w:b/>
          <w:u w:val="single"/>
        </w:rPr>
        <w:t>They know. Everyone knows. We don’t need to remind people anymore</w:t>
      </w:r>
      <w:r w:rsidRPr="00A45562">
        <w:rPr>
          <w:sz w:val="14"/>
        </w:rPr>
        <w:t xml:space="preserve">. To truly get on top of this problem, </w:t>
      </w:r>
      <w:r w:rsidRPr="00A45562">
        <w:rPr>
          <w:b/>
          <w:u w:val="single"/>
        </w:rPr>
        <w:t xml:space="preserve">we need to stop being aware and start </w:t>
      </w:r>
      <w:proofErr w:type="gramStart"/>
      <w:r w:rsidRPr="00A45562">
        <w:rPr>
          <w:b/>
          <w:u w:val="single"/>
        </w:rPr>
        <w:t>taking action</w:t>
      </w:r>
      <w:proofErr w:type="gramEnd"/>
      <w:r w:rsidRPr="00A45562">
        <w:rPr>
          <w:sz w:val="14"/>
        </w:rPr>
        <w:t>. The two ideas for action that I mentioned previously are two of countless options. We are all so passionate about our planet, and that is amazing, so why don’t we harness that passion and put it into a tangible form, instead of making ourselves more uncomfortably</w:t>
      </w:r>
      <w:r w:rsidRPr="00B36D19">
        <w:rPr>
          <w:sz w:val="14"/>
        </w:rPr>
        <w:t xml:space="preserve"> aware of a problem without ever solving it? All in all, I’m not against the strike. If it makes you feel good, then sure. Do it. Go up with your signs and do something good that you believe in ‒ I’ll never try to stop you from doing that. But </w:t>
      </w:r>
      <w:proofErr w:type="gramStart"/>
      <w:r w:rsidRPr="00B36D19">
        <w:rPr>
          <w:sz w:val="14"/>
        </w:rPr>
        <w:t>in order to</w:t>
      </w:r>
      <w:proofErr w:type="gramEnd"/>
      <w:r w:rsidRPr="00B36D19">
        <w:rPr>
          <w:sz w:val="14"/>
        </w:rPr>
        <w:t xml:space="preserve"> solve this problem, we can’t be vague anymore. We can’t just be aware anymore. We can’t just be angry about the problem. Things are only going to change if we implement tactics. If we express our ideas intelligently. If we think of actual, attainable solutions. The world has never been changed through acknowledgement of a problem ‒ it is what comes after the acknowledgement that makes all the difference.</w:t>
      </w:r>
    </w:p>
    <w:p w14:paraId="1EE31C60" w14:textId="543600F1" w:rsidR="0037394A" w:rsidRDefault="0037394A" w:rsidP="0037394A">
      <w:pPr>
        <w:pStyle w:val="Heading3"/>
      </w:pPr>
      <w:r>
        <w:t>Democracy</w:t>
      </w:r>
    </w:p>
    <w:p w14:paraId="0A715E74" w14:textId="77777777" w:rsidR="0037394A" w:rsidRPr="003B36D5" w:rsidRDefault="0037394A" w:rsidP="0037394A">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3A414129" w14:textId="77777777" w:rsidR="0037394A" w:rsidRPr="003B36D5" w:rsidRDefault="0037394A" w:rsidP="0037394A">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746DA47F" w14:textId="77777777" w:rsidR="0037394A" w:rsidRPr="00562EA0" w:rsidRDefault="0037394A" w:rsidP="0037394A">
      <w:pPr>
        <w:rPr>
          <w:sz w:val="16"/>
        </w:rPr>
      </w:pPr>
      <w:r w:rsidRPr="003B36D5">
        <w:rPr>
          <w:rStyle w:val="StyleUnderline"/>
        </w:rPr>
        <w:t xml:space="preserve">Relative to the institutional means currently available to capitalist liberal democracy and its sorry attempts at “consensus,” </w:t>
      </w:r>
      <w:r w:rsidRPr="00F105F2">
        <w:rPr>
          <w:rStyle w:val="StyleUnderline"/>
          <w:highlight w:val="green"/>
        </w:rPr>
        <w:t>this trajectory has</w:t>
      </w:r>
      <w:r w:rsidRPr="003B36D5">
        <w:rPr>
          <w:rStyle w:val="StyleUnderline"/>
        </w:rPr>
        <w:t xml:space="preserve"> some </w:t>
      </w:r>
      <w:r w:rsidRPr="003B36D5">
        <w:rPr>
          <w:rStyle w:val="Emphasis"/>
        </w:rPr>
        <w:t xml:space="preserve">distinct </w:t>
      </w:r>
      <w:r w:rsidRPr="00F105F2">
        <w:rPr>
          <w:rStyle w:val="Emphasis"/>
          <w:highlight w:val="green"/>
        </w:rPr>
        <w:t>advantages</w:t>
      </w:r>
      <w:r w:rsidRPr="00562EA0">
        <w:rPr>
          <w:sz w:val="16"/>
          <w:highlight w:val="green"/>
        </w:rPr>
        <w:t xml:space="preserve"> </w:t>
      </w:r>
      <w:r w:rsidRPr="00F105F2">
        <w:rPr>
          <w:rStyle w:val="StyleUnderline"/>
          <w:highlight w:val="green"/>
        </w:rPr>
        <w:t>with respect to atmospheric carbon</w:t>
      </w:r>
      <w:r w:rsidRPr="003B36D5">
        <w:rPr>
          <w:rStyle w:val="StyleUnderline"/>
        </w:rPr>
        <w:t xml:space="preserve"> concentration, notably </w:t>
      </w:r>
      <w:r w:rsidRPr="00F105F2">
        <w:rPr>
          <w:rStyle w:val="StyleUnderline"/>
          <w:highlight w:val="green"/>
        </w:rPr>
        <w:t>in terms of the</w:t>
      </w:r>
      <w:r w:rsidRPr="00562EA0">
        <w:rPr>
          <w:sz w:val="16"/>
          <w:highlight w:val="green"/>
        </w:rPr>
        <w:t xml:space="preserve"> </w:t>
      </w:r>
      <w:r w:rsidRPr="00F105F2">
        <w:rPr>
          <w:rStyle w:val="Emphasis"/>
          <w:highlight w:val="green"/>
        </w:rPr>
        <w:t>capacity to coordinate</w:t>
      </w:r>
      <w:r w:rsidRPr="003B36D5">
        <w:rPr>
          <w:rStyle w:val="Emphasis"/>
        </w:rPr>
        <w:t xml:space="preserve"> massive </w:t>
      </w:r>
      <w:r w:rsidRPr="00F105F2">
        <w:rPr>
          <w:rStyle w:val="Emphasis"/>
          <w:highlight w:val="green"/>
        </w:rPr>
        <w:t>political-economic reconfiguration quickly and comprehensively</w:t>
      </w:r>
      <w:r w:rsidRPr="00562EA0">
        <w:rPr>
          <w:sz w:val="16"/>
        </w:rPr>
        <w:t>. In light of our earlier question—</w:t>
      </w:r>
      <w:r w:rsidRPr="00F105F2">
        <w:rPr>
          <w:rStyle w:val="StyleUnderline"/>
          <w:highlight w:val="green"/>
        </w:rPr>
        <w:t>how can we possibly realize</w:t>
      </w:r>
      <w:r w:rsidRPr="003B36D5">
        <w:rPr>
          <w:rStyle w:val="StyleUnderline"/>
        </w:rPr>
        <w:t xml:space="preserve"> the necessary </w:t>
      </w:r>
      <w:r w:rsidRPr="00F105F2">
        <w:rPr>
          <w:rStyle w:val="StyleUnderline"/>
          <w:highlight w:val="green"/>
        </w:rPr>
        <w:t xml:space="preserve">emissions </w:t>
      </w:r>
      <w:proofErr w:type="gramStart"/>
      <w:r w:rsidRPr="00F105F2">
        <w:rPr>
          <w:rStyle w:val="StyleUnderline"/>
          <w:highlight w:val="green"/>
        </w:rPr>
        <w:t>reductions?</w:t>
      </w:r>
      <w:r w:rsidRPr="003B36D5">
        <w:rPr>
          <w:rStyle w:val="StyleUnderline"/>
        </w:rPr>
        <w:t>—</w:t>
      </w:r>
      <w:proofErr w:type="gramEnd"/>
      <w:r w:rsidRPr="003B36D5">
        <w:rPr>
          <w:rStyle w:val="StyleUnderline"/>
        </w:rPr>
        <w:t>it is this feature of</w:t>
      </w:r>
      <w:r w:rsidRPr="00562EA0">
        <w:rPr>
          <w:sz w:val="16"/>
        </w:rPr>
        <w:t xml:space="preserve"> </w:t>
      </w:r>
      <w:r w:rsidRPr="00F105F2">
        <w:rPr>
          <w:rStyle w:val="Emphasis"/>
          <w:highlight w:val="green"/>
        </w:rPr>
        <w:t>Climate Mao</w:t>
      </w:r>
      <w:r w:rsidRPr="00562EA0">
        <w:rPr>
          <w:sz w:val="16"/>
        </w:rPr>
        <w:t xml:space="preserve"> </w:t>
      </w:r>
      <w:r w:rsidRPr="003B36D5">
        <w:rPr>
          <w:rStyle w:val="StyleUnderline"/>
        </w:rPr>
        <w:t xml:space="preserve">that most recommends it. As the </w:t>
      </w:r>
      <w:r w:rsidRPr="003B36D5">
        <w:rPr>
          <w:rStyle w:val="Emphasis"/>
        </w:rPr>
        <w:t>climate justice movement struggles to be heard</w:t>
      </w:r>
      <w:r w:rsidRPr="00562EA0">
        <w:rPr>
          <w:sz w:val="16"/>
        </w:rPr>
        <w:t xml:space="preserve">, </w:t>
      </w:r>
      <w:r w:rsidRPr="003B36D5">
        <w:rPr>
          <w:rStyle w:val="StyleUnderline"/>
        </w:rPr>
        <w:t xml:space="preserve">most campaigns in the global North are premised on an unspoken faith in a lop-sided, elite-biased, </w:t>
      </w:r>
      <w:r w:rsidRPr="00F105F2">
        <w:rPr>
          <w:rStyle w:val="Emphasis"/>
          <w:highlight w:val="green"/>
        </w:rPr>
        <w:t>liberal proceduralism doomed to failure</w:t>
      </w:r>
      <w:r w:rsidRPr="003B36D5">
        <w:rPr>
          <w:rStyle w:val="Emphasis"/>
        </w:rPr>
        <w:t xml:space="preserve"> given the scale and scope of the changes required</w:t>
      </w:r>
      <w:r w:rsidRPr="00562EA0">
        <w:rPr>
          <w:sz w:val="16"/>
        </w:rPr>
        <w:t xml:space="preserve">. </w:t>
      </w:r>
      <w:r w:rsidRPr="003B36D5">
        <w:rPr>
          <w:rStyle w:val="StyleUnderline"/>
        </w:rPr>
        <w:t xml:space="preserve">If climate science is even half-right in its forecasts, the </w:t>
      </w:r>
      <w:r w:rsidRPr="00F105F2">
        <w:rPr>
          <w:rStyle w:val="StyleUnderline"/>
          <w:highlight w:val="green"/>
        </w:rPr>
        <w:t>liberal</w:t>
      </w:r>
      <w:r w:rsidRPr="003B36D5">
        <w:rPr>
          <w:rStyle w:val="StyleUnderline"/>
        </w:rPr>
        <w:t xml:space="preserve"> model of </w:t>
      </w:r>
      <w:r w:rsidRPr="00F105F2">
        <w:rPr>
          <w:rStyle w:val="StyleUnderline"/>
          <w:highlight w:val="green"/>
        </w:rPr>
        <w:t xml:space="preserve">democracy is at best too slow, at worst </w:t>
      </w:r>
      <w:r w:rsidRPr="00F105F2">
        <w:rPr>
          <w:rStyle w:val="StyleUnderline"/>
        </w:rPr>
        <w:t xml:space="preserve">a </w:t>
      </w:r>
      <w:r w:rsidRPr="00F105F2">
        <w:rPr>
          <w:rStyle w:val="StyleUnderline"/>
          <w:highlight w:val="green"/>
        </w:rPr>
        <w:t xml:space="preserve">devastating </w:t>
      </w:r>
      <w:r w:rsidRPr="00F105F2">
        <w:rPr>
          <w:rStyle w:val="StyleUnderline"/>
        </w:rPr>
        <w:t>distraction</w:t>
      </w:r>
      <w:r w:rsidRPr="003B36D5">
        <w:rPr>
          <w:rStyle w:val="StyleUnderline"/>
        </w:rPr>
        <w:t>. Climate Mao reflects the demand for rapid, revolutionary, state-led transformation today.</w:t>
      </w:r>
      <w:r w:rsidRPr="00562EA0">
        <w:rPr>
          <w:sz w:val="16"/>
        </w:rPr>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562EA0">
        <w:rPr>
          <w:sz w:val="16"/>
        </w:rPr>
        <w:t xml:space="preserve">. Mike </w:t>
      </w:r>
      <w:r w:rsidRPr="003B36D5">
        <w:rPr>
          <w:rStyle w:val="StyleUnderline"/>
        </w:rPr>
        <w:t>Davis and</w:t>
      </w:r>
      <w:r w:rsidRPr="00562EA0">
        <w:rPr>
          <w:sz w:val="16"/>
        </w:rPr>
        <w:t xml:space="preserve"> Giovanni </w:t>
      </w:r>
      <w:proofErr w:type="spellStart"/>
      <w:r w:rsidRPr="003B36D5">
        <w:rPr>
          <w:rStyle w:val="StyleUnderline"/>
        </w:rPr>
        <w:t>Arrighi</w:t>
      </w:r>
      <w:proofErr w:type="spellEnd"/>
      <w:r w:rsidRPr="003B36D5">
        <w:rPr>
          <w:rStyle w:val="StyleUnderline"/>
        </w:rPr>
        <w:t xml:space="preserve"> have more or less sided with </w:t>
      </w:r>
      <w:r w:rsidRPr="00F105F2">
        <w:rPr>
          <w:rStyle w:val="StyleUnderline"/>
          <w:highlight w:val="green"/>
        </w:rPr>
        <w:t xml:space="preserve">Climate Mao, </w:t>
      </w:r>
      <w:r w:rsidRPr="00F105F2">
        <w:rPr>
          <w:rStyle w:val="StyleUnderline"/>
        </w:rPr>
        <w:t>sketching</w:t>
      </w:r>
      <w:r w:rsidRPr="003B36D5">
        <w:rPr>
          <w:rStyle w:val="StyleUnderline"/>
        </w:rPr>
        <w:t xml:space="preserve"> it a</w:t>
      </w:r>
      <w:r w:rsidRPr="00F105F2">
        <w:rPr>
          <w:rStyle w:val="StyleUnderline"/>
          <w:highlight w:val="green"/>
        </w:rPr>
        <w:t>s an alternative to capitalist Climate Leviathan</w:t>
      </w:r>
      <w:r w:rsidRPr="00562EA0">
        <w:rPr>
          <w:sz w:val="16"/>
        </w:rPr>
        <w:t xml:space="preserve">.35 We might even interpret the renewal of enthusiasm for Maoist theory (including Alain </w:t>
      </w:r>
      <w:proofErr w:type="spellStart"/>
      <w:r w:rsidRPr="00562EA0">
        <w:rPr>
          <w:sz w:val="16"/>
        </w:rPr>
        <w:t>Badiou’s</w:t>
      </w:r>
      <w:proofErr w:type="spellEnd"/>
      <w:r w:rsidRPr="00562EA0">
        <w:rPr>
          <w:sz w:val="16"/>
        </w:rPr>
        <w:t xml:space="preserve"> version) as part of the prevailing crisis of ecological-political imagination.36 </w:t>
      </w:r>
      <w:proofErr w:type="spellStart"/>
      <w:r w:rsidRPr="00562EA0">
        <w:rPr>
          <w:sz w:val="16"/>
        </w:rPr>
        <w:t>Minqi</w:t>
      </w:r>
      <w:proofErr w:type="spellEnd"/>
      <w:r w:rsidRPr="00562EA0">
        <w:rPr>
          <w:sz w:val="16"/>
        </w:rPr>
        <w:t xml:space="preserve"> Li’s is arguably the best developed of this line of thought, and like </w:t>
      </w:r>
      <w:proofErr w:type="spellStart"/>
      <w:r w:rsidRPr="00562EA0">
        <w:rPr>
          <w:sz w:val="16"/>
        </w:rPr>
        <w:t>Arrighi</w:t>
      </w:r>
      <w:proofErr w:type="spellEnd"/>
      <w:r w:rsidRPr="00562EA0">
        <w:rPr>
          <w:sz w:val="16"/>
        </w:rPr>
        <w:t xml:space="preserve"> he locates the fulcrum of global climate history in China, arguing that </w:t>
      </w:r>
      <w:r w:rsidRPr="00F105F2">
        <w:rPr>
          <w:rStyle w:val="StyleUnderline"/>
          <w:highlight w:val="green"/>
        </w:rPr>
        <w:t>Climate Mao offers the only way forward</w:t>
      </w:r>
      <w:r w:rsidRPr="00562EA0">
        <w:rPr>
          <w:sz w:val="16"/>
        </w:rPr>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562EA0">
        <w:rPr>
          <w:sz w:val="16"/>
        </w:rPr>
        <w:t xml:space="preserve">. </w:t>
      </w:r>
      <w:r w:rsidRPr="003B36D5">
        <w:rPr>
          <w:rStyle w:val="StyleUnderline"/>
        </w:rPr>
        <w:t>However, it is very unlikely that the [present] Chinese government will voluntarily take the necessary actions to reduce emissions</w:t>
      </w:r>
      <w:r w:rsidRPr="00562EA0">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562EA0">
        <w:rPr>
          <w:sz w:val="16"/>
        </w:rPr>
        <w:t>world as a whole</w:t>
      </w:r>
      <w:proofErr w:type="gramEnd"/>
      <w:r w:rsidRPr="00562EA0">
        <w:rPr>
          <w:sz w:val="16"/>
        </w:rPr>
        <w:t xml:space="preserve">.37 </w:t>
      </w:r>
      <w:r w:rsidRPr="00F105F2">
        <w:rPr>
          <w:rStyle w:val="StyleUnderline"/>
          <w:highlight w:val="green"/>
        </w:rPr>
        <w:t>Taking inspiration from Mao</w:t>
      </w:r>
      <w:r w:rsidRPr="00562EA0">
        <w:rPr>
          <w:sz w:val="16"/>
        </w:rPr>
        <w:t>, Li says a new revolution in the Chinese revolution—a re-energization of the Maoist political tradition—</w:t>
      </w:r>
      <w:r w:rsidRPr="00F105F2">
        <w:rPr>
          <w:rStyle w:val="StyleUnderline"/>
          <w:highlight w:val="green"/>
        </w:rPr>
        <w:t>could</w:t>
      </w:r>
      <w:r w:rsidRPr="003B36D5">
        <w:rPr>
          <w:rStyle w:val="StyleUnderline"/>
        </w:rPr>
        <w:t xml:space="preserve"> transform</w:t>
      </w:r>
      <w:r w:rsidRPr="00562EA0">
        <w:rPr>
          <w:sz w:val="16"/>
        </w:rPr>
        <w:t xml:space="preserve"> China </w:t>
      </w:r>
      <w:r w:rsidRPr="003B36D5">
        <w:rPr>
          <w:rStyle w:val="StyleUnderline"/>
        </w:rPr>
        <w:t xml:space="preserve">and </w:t>
      </w:r>
      <w:r w:rsidRPr="00F105F2">
        <w:rPr>
          <w:rStyle w:val="Emphasis"/>
          <w:highlight w:val="green"/>
        </w:rPr>
        <w:t>save humanity</w:t>
      </w:r>
      <w:r w:rsidRPr="003B36D5">
        <w:rPr>
          <w:rStyle w:val="Emphasis"/>
        </w:rPr>
        <w:t xml:space="preserve"> from doom</w:t>
      </w:r>
      <w:r w:rsidRPr="00562EA0">
        <w:rPr>
          <w:sz w:val="16"/>
        </w:rPr>
        <w:t xml:space="preserve">. He does not claim this is likely; one need only consider China’s massive highway expansions, accelerated automobile consumption, and subsidized urban sprawl.38 But he is right that if an </w:t>
      </w:r>
      <w:proofErr w:type="spellStart"/>
      <w:r w:rsidRPr="00562EA0">
        <w:rPr>
          <w:sz w:val="16"/>
        </w:rPr>
        <w:t>anticapitalist</w:t>
      </w:r>
      <w:proofErr w:type="spellEnd"/>
      <w:r w:rsidRPr="00562EA0">
        <w:rPr>
          <w:sz w:val="16"/>
        </w:rPr>
        <w:t>, planetary sovereign is to emerge that could change the world’s climate trajectory, it is most likely to emerge in China.</w:t>
      </w:r>
    </w:p>
    <w:p w14:paraId="6FAFB748" w14:textId="5A722E4F" w:rsidR="00BF2F3C" w:rsidRPr="00BF2F3C" w:rsidRDefault="00BF2F3C" w:rsidP="00BF2F3C">
      <w:pPr>
        <w:pStyle w:val="Heading4"/>
      </w:pPr>
      <w:r>
        <w:t xml:space="preserve">Alt solvency – the US is still super </w:t>
      </w:r>
      <w:proofErr w:type="gramStart"/>
      <w:r>
        <w:t>democratic ,</w:t>
      </w:r>
      <w:proofErr w:type="gramEnd"/>
      <w:r>
        <w:t xml:space="preserve"> </w:t>
      </w:r>
      <w:r w:rsidRPr="00055E06">
        <w:rPr>
          <w:rFonts w:cs="Times New Roman"/>
        </w:rPr>
        <w:t>Democracy causes war</w:t>
      </w:r>
      <w:r>
        <w:rPr>
          <w:rFonts w:cs="Times New Roman"/>
        </w:rPr>
        <w:t xml:space="preserve"> – prefer this evidence a] it’s a </w:t>
      </w:r>
      <w:proofErr w:type="spellStart"/>
      <w:r>
        <w:rPr>
          <w:rFonts w:cs="Times New Roman"/>
        </w:rPr>
        <w:t>meta analysis</w:t>
      </w:r>
      <w:proofErr w:type="spellEnd"/>
      <w:r>
        <w:rPr>
          <w:rFonts w:cs="Times New Roman"/>
        </w:rPr>
        <w:t xml:space="preserve"> b] it is more recent</w:t>
      </w:r>
    </w:p>
    <w:p w14:paraId="4317291C" w14:textId="77777777" w:rsidR="00BF2F3C" w:rsidRPr="00055E06" w:rsidRDefault="00BF2F3C" w:rsidP="00BF2F3C">
      <w:r w:rsidRPr="00055E06">
        <w:rPr>
          <w:bCs/>
          <w:sz w:val="24"/>
        </w:rPr>
        <w:t>Harald</w:t>
      </w:r>
      <w:r w:rsidRPr="00055E06">
        <w:rPr>
          <w:b/>
          <w:bCs/>
        </w:rPr>
        <w:t xml:space="preserve"> Muller 15</w:t>
      </w:r>
      <w:r w:rsidRPr="00055E06">
        <w:t>, professor of International Relations at Goethe University, “Democracy, Peace, and Security,” Lexington Books pp. 44-49</w:t>
      </w:r>
    </w:p>
    <w:p w14:paraId="36CEF152" w14:textId="0077691B" w:rsidR="0037394A" w:rsidRPr="00BF2F3C" w:rsidRDefault="00BF2F3C" w:rsidP="0037394A">
      <w:pPr>
        <w:rPr>
          <w:sz w:val="8"/>
        </w:rPr>
      </w:pPr>
      <w:r w:rsidRPr="00055E06">
        <w:rPr>
          <w:u w:val="single"/>
        </w:rPr>
        <w:t>My</w:t>
      </w:r>
      <w:r w:rsidRPr="00055E06">
        <w:rPr>
          <w:sz w:val="8"/>
        </w:rPr>
        <w:t xml:space="preserve"> own </w:t>
      </w:r>
      <w:r w:rsidRPr="00055E06">
        <w:rPr>
          <w:u w:val="single"/>
        </w:rPr>
        <w:t>proposal</w:t>
      </w:r>
      <w:r w:rsidRPr="00055E06">
        <w:rPr>
          <w:sz w:val="8"/>
        </w:rPr>
        <w:t xml:space="preserve"> for solving the problem. developed together with my colleague Jonas Wolff (</w:t>
      </w:r>
      <w:proofErr w:type="spellStart"/>
      <w:r w:rsidRPr="00055E06">
        <w:rPr>
          <w:sz w:val="8"/>
        </w:rPr>
        <w:t>Müllcr</w:t>
      </w:r>
      <w:proofErr w:type="spellEnd"/>
      <w:r w:rsidRPr="00055E06">
        <w:rPr>
          <w:sz w:val="8"/>
        </w:rPr>
        <w:t xml:space="preserve"> 2004. Muller/Wolff 2006). </w:t>
      </w:r>
      <w:r w:rsidRPr="00055E06">
        <w:rPr>
          <w:b/>
          <w:iCs/>
          <w:u w:val="single"/>
        </w:rPr>
        <w:t>turns the issue upside down</w:t>
      </w:r>
      <w:r w:rsidRPr="00055E06">
        <w:rPr>
          <w:sz w:val="8"/>
        </w:rPr>
        <w:t xml:space="preserve">: </w:t>
      </w:r>
      <w:r w:rsidRPr="00055E06">
        <w:rPr>
          <w:u w:val="single"/>
        </w:rPr>
        <w:t>We do not start with explaining mutual democratic peacefulness</w:t>
      </w:r>
      <w:r w:rsidRPr="00055E06">
        <w:rPr>
          <w:sz w:val="8"/>
        </w:rPr>
        <w:t xml:space="preserve">, </w:t>
      </w:r>
      <w:r w:rsidRPr="00055E06">
        <w:rPr>
          <w:u w:val="single"/>
        </w:rPr>
        <w:t>but</w:t>
      </w:r>
      <w:r w:rsidRPr="00055E06">
        <w:rPr>
          <w:sz w:val="8"/>
        </w:rPr>
        <w:t xml:space="preserve"> its opposite. </w:t>
      </w:r>
      <w:r w:rsidRPr="00055E06">
        <w:rPr>
          <w:u w:val="single"/>
        </w:rPr>
        <w:t xml:space="preserve">the proven capability of </w:t>
      </w:r>
      <w:r w:rsidRPr="00055E06">
        <w:rPr>
          <w:highlight w:val="cyan"/>
          <w:u w:val="single"/>
        </w:rPr>
        <w:t>democracies</w:t>
      </w:r>
      <w:r w:rsidRPr="00055E06">
        <w:rPr>
          <w:u w:val="single"/>
        </w:rPr>
        <w:t xml:space="preserve"> to </w:t>
      </w:r>
      <w:r w:rsidRPr="00055E06">
        <w:rPr>
          <w:b/>
          <w:iCs/>
          <w:highlight w:val="cyan"/>
          <w:u w:val="single"/>
        </w:rPr>
        <w:t>act aggressively</w:t>
      </w:r>
      <w:r w:rsidRPr="00055E06">
        <w:rPr>
          <w:sz w:val="8"/>
        </w:rPr>
        <w:t xml:space="preserve"> </w:t>
      </w:r>
      <w:r w:rsidRPr="00055E06">
        <w:rPr>
          <w:u w:val="single"/>
        </w:rPr>
        <w:t>against non-democracies</w:t>
      </w:r>
      <w:r w:rsidRPr="00055E06">
        <w:rPr>
          <w:sz w:val="8"/>
        </w:rPr>
        <w:t>. We note that—</w:t>
      </w:r>
      <w:r w:rsidRPr="00055E06">
        <w:rPr>
          <w:highlight w:val="cyan"/>
          <w:u w:val="single"/>
        </w:rPr>
        <w:t xml:space="preserve">apart from </w:t>
      </w:r>
      <w:r w:rsidRPr="00055E06">
        <w:rPr>
          <w:b/>
          <w:iCs/>
          <w:highlight w:val="cyan"/>
          <w:u w:val="single"/>
        </w:rPr>
        <w:t>self-defense</w:t>
      </w:r>
      <w:r w:rsidRPr="00055E06">
        <w:rPr>
          <w:sz w:val="8"/>
        </w:rPr>
        <w:t xml:space="preserve"> </w:t>
      </w:r>
      <w:r w:rsidRPr="00055E06">
        <w:rPr>
          <w:u w:val="single"/>
        </w:rPr>
        <w:t xml:space="preserve">where </w:t>
      </w:r>
      <w:r w:rsidRPr="00055E06">
        <w:rPr>
          <w:highlight w:val="cyan"/>
          <w:u w:val="single"/>
        </w:rPr>
        <w:t>there is no difference between democracies and non-democracies</w:t>
      </w:r>
      <w:r w:rsidRPr="00055E06">
        <w:rPr>
          <w:sz w:val="8"/>
        </w:rPr>
        <w:t>——</w:t>
      </w:r>
      <w:r w:rsidRPr="00055E06">
        <w:rPr>
          <w:b/>
          <w:iCs/>
          <w:highlight w:val="cyan"/>
          <w:u w:val="single"/>
        </w:rPr>
        <w:t>democratic states go to war</w:t>
      </w:r>
      <w:r w:rsidRPr="00055E06">
        <w:rPr>
          <w:sz w:val="8"/>
        </w:rPr>
        <w:t>—</w:t>
      </w:r>
      <w:r w:rsidRPr="00055E06">
        <w:rPr>
          <w:u w:val="single"/>
        </w:rPr>
        <w:t>in contrast to non-democracies</w:t>
      </w:r>
      <w:r w:rsidRPr="00055E06">
        <w:rPr>
          <w:sz w:val="8"/>
        </w:rPr>
        <w:t>—</w:t>
      </w:r>
      <w:r w:rsidRPr="00055E06">
        <w:rPr>
          <w:highlight w:val="cyan"/>
          <w:u w:val="single"/>
        </w:rPr>
        <w:t xml:space="preserve">to uphold </w:t>
      </w:r>
      <w:r w:rsidRPr="00055E06">
        <w:rPr>
          <w:b/>
          <w:iCs/>
          <w:highlight w:val="cyan"/>
          <w:u w:val="single"/>
        </w:rPr>
        <w:t>i</w:t>
      </w:r>
      <w:r w:rsidRPr="00055E06">
        <w:rPr>
          <w:b/>
          <w:iCs/>
          <w:u w:val="single"/>
        </w:rPr>
        <w:t xml:space="preserve">nternational </w:t>
      </w:r>
      <w:r w:rsidRPr="00055E06">
        <w:rPr>
          <w:b/>
          <w:iCs/>
          <w:highlight w:val="cyan"/>
          <w:u w:val="single"/>
        </w:rPr>
        <w:t>law</w:t>
      </w:r>
      <w:r w:rsidRPr="00055E06">
        <w:rPr>
          <w:sz w:val="8"/>
        </w:rPr>
        <w:t xml:space="preserve"> (or their own interpretation thereof), </w:t>
      </w:r>
      <w:r w:rsidRPr="00055E06">
        <w:rPr>
          <w:b/>
          <w:iCs/>
          <w:u w:val="single"/>
        </w:rPr>
        <w:t xml:space="preserve">to </w:t>
      </w:r>
      <w:r w:rsidRPr="00055E06">
        <w:rPr>
          <w:b/>
          <w:iCs/>
          <w:highlight w:val="cyan"/>
          <w:u w:val="single"/>
        </w:rPr>
        <w:t>prevent anarchy</w:t>
      </w:r>
      <w:r w:rsidRPr="00055E06">
        <w:rPr>
          <w:sz w:val="8"/>
        </w:rPr>
        <w:t xml:space="preserve"> through state failure, </w:t>
      </w:r>
      <w:r w:rsidRPr="00055E06">
        <w:rPr>
          <w:u w:val="single"/>
        </w:rPr>
        <w:t xml:space="preserve">to </w:t>
      </w:r>
      <w:r w:rsidRPr="00055E06">
        <w:rPr>
          <w:b/>
          <w:iCs/>
          <w:u w:val="single"/>
        </w:rPr>
        <w:t>“save strangers”</w:t>
      </w:r>
      <w:r w:rsidRPr="00055E06">
        <w:rPr>
          <w:sz w:val="8"/>
        </w:rPr>
        <w:t xml:space="preserve"> when dictatorships massacre their own people, </w:t>
      </w:r>
      <w:r w:rsidRPr="00055E06">
        <w:rPr>
          <w:u w:val="single"/>
        </w:rPr>
        <w:t xml:space="preserve">and to </w:t>
      </w:r>
      <w:r w:rsidRPr="00055E06">
        <w:rPr>
          <w:b/>
          <w:iCs/>
          <w:u w:val="single"/>
        </w:rPr>
        <w:t>promote democracy</w:t>
      </w:r>
      <w:r w:rsidRPr="00055E06">
        <w:rPr>
          <w:sz w:val="8"/>
        </w:rPr>
        <w:t xml:space="preserve">. </w:t>
      </w:r>
      <w:r w:rsidRPr="00055E06">
        <w:rPr>
          <w:u w:val="single"/>
        </w:rPr>
        <w:t>None of these acts is likely to find its target in a democracy</w:t>
      </w:r>
      <w:r w:rsidRPr="00055E06">
        <w:rPr>
          <w:sz w:val="8"/>
        </w:rPr>
        <w:t xml:space="preserve">. Since the use of force by democracies is hardly possible without public justification, even the rhetorical use of the said reasons will not stand public scrutiny when uttered against a democracy—people will not believe it, </w:t>
      </w:r>
      <w:r w:rsidRPr="00055E06">
        <w:rPr>
          <w:highlight w:val="cyan"/>
          <w:u w:val="single"/>
        </w:rPr>
        <w:t xml:space="preserve">War </w:t>
      </w:r>
      <w:r w:rsidRPr="00055E06">
        <w:rPr>
          <w:b/>
          <w:iCs/>
          <w:highlight w:val="cyan"/>
          <w:u w:val="single"/>
        </w:rPr>
        <w:t>other than for self-defense</w:t>
      </w:r>
      <w:r w:rsidRPr="00055E06">
        <w:rPr>
          <w:u w:val="single"/>
        </w:rPr>
        <w:t xml:space="preserve"> thus </w:t>
      </w:r>
      <w:r w:rsidRPr="00055E06">
        <w:rPr>
          <w:highlight w:val="cyan"/>
          <w:u w:val="single"/>
        </w:rPr>
        <w:t xml:space="preserve">can only be fought </w:t>
      </w:r>
      <w:r w:rsidRPr="00055E06">
        <w:rPr>
          <w:b/>
          <w:iCs/>
          <w:highlight w:val="cyan"/>
          <w:u w:val="single"/>
        </w:rPr>
        <w:t>by democracies</w:t>
      </w:r>
      <w:r w:rsidRPr="00055E06">
        <w:rPr>
          <w:sz w:val="8"/>
        </w:rPr>
        <w:t xml:space="preserve"> against non-democracies </w:t>
      </w:r>
      <w:r w:rsidRPr="00055E06">
        <w:rPr>
          <w:u w:val="single"/>
        </w:rPr>
        <w:t xml:space="preserve">because </w:t>
      </w:r>
      <w:r w:rsidRPr="00055E06">
        <w:rPr>
          <w:b/>
          <w:iCs/>
          <w:u w:val="single"/>
        </w:rPr>
        <w:t>against a fellow democracy</w:t>
      </w:r>
      <w:r w:rsidRPr="00055E06">
        <w:rPr>
          <w:u w:val="single"/>
        </w:rPr>
        <w:t xml:space="preserve"> justification </w:t>
      </w:r>
      <w:r w:rsidRPr="00055E06">
        <w:rPr>
          <w:b/>
          <w:iCs/>
          <w:u w:val="single"/>
        </w:rPr>
        <w:t>would fail.</w:t>
      </w:r>
      <w:r w:rsidRPr="00055E06">
        <w:rPr>
          <w:u w:val="single"/>
        </w:rPr>
        <w:t xml:space="preserve"> </w:t>
      </w:r>
      <w:r w:rsidRPr="00055E06">
        <w:rPr>
          <w:sz w:val="8"/>
        </w:rPr>
        <w:t xml:space="preserve">Because whether this is the case or not to a degree that justifies war as the ‘ultimate means” must rely on practical judgments. and practical judgments can differ among even reasonable people. democracies might disagree </w:t>
      </w:r>
      <w:proofErr w:type="gramStart"/>
      <w:r w:rsidRPr="00055E06">
        <w:rPr>
          <w:sz w:val="8"/>
        </w:rPr>
        <w:t>whether or not</w:t>
      </w:r>
      <w:proofErr w:type="gramEnd"/>
      <w:r w:rsidRPr="00055E06">
        <w:rPr>
          <w:sz w:val="8"/>
        </w:rPr>
        <w:t xml:space="preserve"> the judgment applies in specific cases. Democracies also show variance in that regard due (o </w:t>
      </w:r>
      <w:proofErr w:type="gramStart"/>
      <w:r w:rsidRPr="00055E06">
        <w:rPr>
          <w:sz w:val="8"/>
        </w:rPr>
        <w:t>a systematic</w:t>
      </w:r>
      <w:proofErr w:type="gramEnd"/>
      <w:r w:rsidRPr="00055E06">
        <w:rPr>
          <w:sz w:val="8"/>
        </w:rPr>
        <w:t xml:space="preserve">. political-culturally rooted different propensity to judge situations as </w:t>
      </w:r>
      <w:proofErr w:type="spellStart"/>
      <w:r w:rsidRPr="00055E06">
        <w:rPr>
          <w:sz w:val="8"/>
        </w:rPr>
        <w:t>justifing</w:t>
      </w:r>
      <w:proofErr w:type="spellEnd"/>
      <w:r w:rsidRPr="00055E06">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w:t>
      </w:r>
      <w:proofErr w:type="gramStart"/>
      <w:r w:rsidRPr="00055E06">
        <w:rPr>
          <w:sz w:val="8"/>
        </w:rPr>
        <w:t>fairly warlike</w:t>
      </w:r>
      <w:proofErr w:type="gramEnd"/>
      <w:r w:rsidRPr="00055E06">
        <w:rPr>
          <w:sz w:val="8"/>
        </w:rPr>
        <w:t xml:space="preserv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055E06">
        <w:rPr>
          <w:sz w:val="8"/>
        </w:rPr>
        <w:t>undcr</w:t>
      </w:r>
      <w:proofErr w:type="spellEnd"/>
      <w:r w:rsidRPr="00055E06">
        <w:rPr>
          <w:sz w:val="8"/>
        </w:rPr>
        <w:t xml:space="preserve"> way which potentially pose an even greater threat than this diverse collection of non-interstate problems presently does. </w:t>
      </w:r>
      <w:r w:rsidRPr="00055E06">
        <w:rPr>
          <w:u w:val="single"/>
        </w:rPr>
        <w:t>We are living in an era of rather rapid and disturbing power change</w:t>
      </w:r>
      <w:r w:rsidRPr="00055E06">
        <w:rPr>
          <w:sz w:val="8"/>
        </w:rPr>
        <w:t xml:space="preserve"> (</w:t>
      </w:r>
      <w:proofErr w:type="spellStart"/>
      <w:r w:rsidRPr="00055E06">
        <w:rPr>
          <w:sz w:val="8"/>
        </w:rPr>
        <w:t>Tammcn</w:t>
      </w:r>
      <w:proofErr w:type="spellEnd"/>
      <w:r w:rsidRPr="00055E06">
        <w:rPr>
          <w:sz w:val="8"/>
        </w:rPr>
        <w:t xml:space="preserve"> et al. 2000). The United States are still the leading power of the world with unprecedented </w:t>
      </w:r>
      <w:proofErr w:type="spellStart"/>
      <w:r w:rsidRPr="00055E06">
        <w:rPr>
          <w:sz w:val="8"/>
        </w:rPr>
        <w:t>militany</w:t>
      </w:r>
      <w:proofErr w:type="spellEnd"/>
      <w:r w:rsidRPr="00055E06">
        <w:rPr>
          <w:sz w:val="8"/>
        </w:rPr>
        <w:t xml:space="preserve"> and economic </w:t>
      </w:r>
      <w:proofErr w:type="spellStart"/>
      <w:r w:rsidRPr="00055E06">
        <w:rPr>
          <w:sz w:val="8"/>
        </w:rPr>
        <w:t>poer</w:t>
      </w:r>
      <w:proofErr w:type="spellEnd"/>
      <w:r w:rsidRPr="00055E06">
        <w:rPr>
          <w:sz w:val="8"/>
        </w:rPr>
        <w:t xml:space="preserve">. But others are coming closer: China. India. </w:t>
      </w:r>
      <w:proofErr w:type="spellStart"/>
      <w:r w:rsidRPr="00055E06">
        <w:rPr>
          <w:sz w:val="8"/>
        </w:rPr>
        <w:t>Braiil</w:t>
      </w:r>
      <w:proofErr w:type="spellEnd"/>
      <w:r w:rsidRPr="00055E06">
        <w:rPr>
          <w:sz w:val="8"/>
        </w:rPr>
        <w:t xml:space="preserve"> and Indonesia, China is at the top of this cohort, </w:t>
      </w:r>
      <w:proofErr w:type="gramStart"/>
      <w:r w:rsidRPr="00055E06">
        <w:rPr>
          <w:sz w:val="8"/>
        </w:rPr>
        <w:t>All</w:t>
      </w:r>
      <w:proofErr w:type="gramEnd"/>
      <w:r w:rsidRPr="00055E06">
        <w:rPr>
          <w:sz w:val="8"/>
        </w:rPr>
        <w:t xml:space="preserve"> major power changes </w:t>
      </w:r>
      <w:proofErr w:type="spellStart"/>
      <w:r w:rsidRPr="00055E06">
        <w:rPr>
          <w:sz w:val="8"/>
        </w:rPr>
        <w:t>chal</w:t>
      </w:r>
      <w:proofErr w:type="spellEnd"/>
      <w:r w:rsidRPr="00055E06">
        <w:rPr>
          <w:sz w:val="8"/>
        </w:rPr>
        <w:t xml:space="preserve"> </w:t>
      </w:r>
      <w:proofErr w:type="spellStart"/>
      <w:r w:rsidRPr="00055E06">
        <w:rPr>
          <w:sz w:val="8"/>
        </w:rPr>
        <w:t>lenge</w:t>
      </w:r>
      <w:proofErr w:type="spellEnd"/>
      <w:r w:rsidRPr="00055E06">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w:t>
      </w:r>
      <w:proofErr w:type="gramStart"/>
      <w:r w:rsidRPr="00055E06">
        <w:rPr>
          <w:sz w:val="8"/>
        </w:rPr>
        <w:t>counter-measures</w:t>
      </w:r>
      <w:proofErr w:type="gramEnd"/>
      <w:r w:rsidRPr="00055E06">
        <w:rPr>
          <w:sz w:val="8"/>
        </w:rPr>
        <w:t xml:space="preserve"> that further propel a political </w:t>
      </w:r>
      <w:proofErr w:type="spellStart"/>
      <w:r w:rsidRPr="00055E06">
        <w:rPr>
          <w:sz w:val="8"/>
        </w:rPr>
        <w:t>escala</w:t>
      </w:r>
      <w:proofErr w:type="spellEnd"/>
      <w:r w:rsidRPr="00055E06">
        <w:rPr>
          <w:sz w:val="8"/>
        </w:rPr>
        <w:t xml:space="preserve"> </w:t>
      </w:r>
      <w:proofErr w:type="spellStart"/>
      <w:r w:rsidRPr="00055E06">
        <w:rPr>
          <w:sz w:val="8"/>
        </w:rPr>
        <w:t>tion</w:t>
      </w:r>
      <w:proofErr w:type="spellEnd"/>
      <w:r w:rsidRPr="00055E06">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055E06">
        <w:rPr>
          <w:sz w:val="8"/>
        </w:rPr>
        <w:t>arc</w:t>
      </w:r>
      <w:proofErr w:type="spellEnd"/>
      <w:r w:rsidRPr="00055E06">
        <w:rPr>
          <w:sz w:val="8"/>
        </w:rPr>
        <w:t xml:space="preserve"> no natural laws saving that changes in the world’s power structure must end in war, despite all </w:t>
      </w:r>
      <w:proofErr w:type="spellStart"/>
      <w:r w:rsidRPr="00055E06">
        <w:rPr>
          <w:sz w:val="8"/>
        </w:rPr>
        <w:t>distur</w:t>
      </w:r>
      <w:proofErr w:type="spellEnd"/>
      <w:r w:rsidRPr="00055E06">
        <w:rPr>
          <w:sz w:val="8"/>
        </w:rPr>
        <w:t xml:space="preserve"> </w:t>
      </w:r>
      <w:proofErr w:type="spellStart"/>
      <w:r w:rsidRPr="00055E06">
        <w:rPr>
          <w:sz w:val="8"/>
        </w:rPr>
        <w:t>bances</w:t>
      </w:r>
      <w:proofErr w:type="spellEnd"/>
      <w:r w:rsidRPr="00055E06">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055E06">
        <w:rPr>
          <w:sz w:val="8"/>
        </w:rPr>
        <w:t>thc</w:t>
      </w:r>
      <w:proofErr w:type="spellEnd"/>
      <w:r w:rsidRPr="00055E06">
        <w:rPr>
          <w:sz w:val="8"/>
        </w:rPr>
        <w:t xml:space="preserve"> relations of only one emerging power with the present hegemon appear to be partially conflict-</w:t>
      </w:r>
      <w:proofErr w:type="spellStart"/>
      <w:r w:rsidRPr="00055E06">
        <w:rPr>
          <w:sz w:val="8"/>
        </w:rPr>
        <w:t>pronc</w:t>
      </w:r>
      <w:proofErr w:type="spellEnd"/>
      <w:r w:rsidRPr="00055E06">
        <w:rPr>
          <w:sz w:val="8"/>
        </w:rPr>
        <w:t xml:space="preserve">. and seriously so: it concerns the pair China/United States. The Iwo great powers are rivals for preponderance in East and </w:t>
      </w:r>
      <w:proofErr w:type="gramStart"/>
      <w:r w:rsidRPr="00055E06">
        <w:rPr>
          <w:sz w:val="8"/>
        </w:rPr>
        <w:t>South East</w:t>
      </w:r>
      <w:proofErr w:type="gramEnd"/>
      <w:r w:rsidRPr="00055E06">
        <w:rPr>
          <w:sz w:val="8"/>
        </w:rPr>
        <w:t xml:space="preserve">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055E06">
        <w:rPr>
          <w:sz w:val="8"/>
        </w:rPr>
        <w:t>thc</w:t>
      </w:r>
      <w:proofErr w:type="spellEnd"/>
      <w:r w:rsidRPr="00055E06">
        <w:rPr>
          <w:sz w:val="8"/>
        </w:rPr>
        <w:t xml:space="preserve"> key to a peaceful. tense or even violent future at the world stage. A small group of </w:t>
      </w:r>
      <w:r w:rsidRPr="00055E06">
        <w:rPr>
          <w:u w:val="single"/>
        </w:rPr>
        <w:t>major powers</w:t>
      </w:r>
      <w:r w:rsidRPr="00055E06">
        <w:rPr>
          <w:sz w:val="8"/>
        </w:rPr>
        <w:t xml:space="preserve">. </w:t>
      </w:r>
      <w:proofErr w:type="gramStart"/>
      <w:r w:rsidRPr="00055E06">
        <w:rPr>
          <w:sz w:val="8"/>
        </w:rPr>
        <w:t>Including the United States and China,</w:t>
      </w:r>
      <w:proofErr w:type="gramEnd"/>
      <w:r w:rsidRPr="00055E06">
        <w:rPr>
          <w:sz w:val="8"/>
        </w:rPr>
        <w:t xml:space="preserve"> is interconnected today by a complex conflict system. China has territorial claims against Japan, South Korea, Vietnam. the Philippines. </w:t>
      </w:r>
      <w:proofErr w:type="spellStart"/>
      <w:r w:rsidRPr="00055E06">
        <w:rPr>
          <w:sz w:val="8"/>
        </w:rPr>
        <w:t>Brunci</w:t>
      </w:r>
      <w:proofErr w:type="spellEnd"/>
      <w:r w:rsidRPr="00055E06">
        <w:rPr>
          <w:sz w:val="8"/>
        </w:rPr>
        <w:t xml:space="preserve">. and India which it pursues by a variety of means, not shying away from the limited, small scale </w:t>
      </w:r>
      <w:proofErr w:type="spellStart"/>
      <w:r w:rsidRPr="00055E06">
        <w:rPr>
          <w:sz w:val="8"/>
        </w:rPr>
        <w:t>usc</w:t>
      </w:r>
      <w:proofErr w:type="spellEnd"/>
      <w:r w:rsidRPr="00055E06">
        <w:rPr>
          <w:sz w:val="8"/>
        </w:rPr>
        <w:t xml:space="preserve"> of </w:t>
      </w:r>
      <w:proofErr w:type="spellStart"/>
      <w:r w:rsidRPr="00055E06">
        <w:rPr>
          <w:sz w:val="8"/>
        </w:rPr>
        <w:t>militan</w:t>
      </w:r>
      <w:proofErr w:type="spellEnd"/>
      <w:r w:rsidRPr="00055E06">
        <w:rPr>
          <w:sz w:val="8"/>
        </w:rPr>
        <w:t xml:space="preserve"> force in some cases, notably against obviously weaker counterparts (</w:t>
      </w:r>
      <w:proofErr w:type="spellStart"/>
      <w:r w:rsidRPr="00055E06">
        <w:rPr>
          <w:sz w:val="8"/>
        </w:rPr>
        <w:t>Ellcman</w:t>
      </w:r>
      <w:proofErr w:type="spellEnd"/>
      <w:r w:rsidRPr="00055E06">
        <w:rPr>
          <w:sz w:val="8"/>
        </w:rPr>
        <w:t xml:space="preserve"> ci al. 2012). China’s relation (o wards Japan is the one most burdened by China’s past as a victim of Japanese oppression and related cruelties, and the </w:t>
      </w:r>
      <w:proofErr w:type="spellStart"/>
      <w:r w:rsidRPr="00055E06">
        <w:rPr>
          <w:sz w:val="8"/>
        </w:rPr>
        <w:t>propcnsit</w:t>
      </w:r>
      <w:proofErr w:type="spellEnd"/>
      <w:r w:rsidRPr="00055E06">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055E06">
        <w:rPr>
          <w:u w:val="single"/>
        </w:rPr>
        <w:t>Territorial claims are always emotionalized and dangerous</w:t>
      </w:r>
      <w:r w:rsidRPr="00055E06">
        <w:rPr>
          <w:sz w:val="8"/>
        </w:rPr>
        <w:t xml:space="preserve">. </w:t>
      </w:r>
      <w:r w:rsidRPr="00055E06">
        <w:rPr>
          <w:u w:val="single"/>
        </w:rPr>
        <w:t xml:space="preserve">Territorial claims by a </w:t>
      </w:r>
      <w:proofErr w:type="gramStart"/>
      <w:r w:rsidRPr="00055E06">
        <w:rPr>
          <w:u w:val="single"/>
        </w:rPr>
        <w:t>major power bear particular risks</w:t>
      </w:r>
      <w:proofErr w:type="gramEnd"/>
      <w:r w:rsidRPr="00055E06">
        <w:rPr>
          <w:u w:val="single"/>
        </w:rPr>
        <w:t>, because threatened countries look for protective allies which are,</w:t>
      </w:r>
      <w:r w:rsidRPr="00055E06">
        <w:rPr>
          <w:sz w:val="8"/>
        </w:rPr>
        <w:t xml:space="preserve"> by necessity, </w:t>
      </w:r>
      <w:r w:rsidRPr="00055E06">
        <w:rPr>
          <w:b/>
          <w:iCs/>
          <w:u w:val="single"/>
        </w:rPr>
        <w:t>major powers</w:t>
      </w:r>
      <w:r w:rsidRPr="00055E06">
        <w:rPr>
          <w:sz w:val="8"/>
        </w:rPr>
        <w:t xml:space="preserve"> </w:t>
      </w:r>
      <w:r w:rsidRPr="00055E06">
        <w:rPr>
          <w:u w:val="single"/>
        </w:rPr>
        <w:t>with the capability to project power into the region of concern.</w:t>
      </w:r>
      <w:r w:rsidRPr="00055E06">
        <w:rPr>
          <w:sz w:val="8"/>
        </w:rPr>
        <w:t xml:space="preserve"> </w:t>
      </w:r>
      <w:r w:rsidRPr="00055E06">
        <w:rPr>
          <w:b/>
          <w:iCs/>
          <w:u w:val="single"/>
        </w:rPr>
        <w:t>The great power claimant and the great power protector then position themselves on the opposite sides of the conflict</w:t>
      </w:r>
      <w:r w:rsidRPr="00055E06">
        <w:rPr>
          <w:sz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055E06">
        <w:rPr>
          <w:sz w:val="8"/>
        </w:rPr>
        <w:t>ith</w:t>
      </w:r>
      <w:proofErr w:type="spellEnd"/>
      <w:r w:rsidRPr="00055E06">
        <w:rPr>
          <w:sz w:val="8"/>
        </w:rPr>
        <w:t xml:space="preserve"> the United </w:t>
      </w:r>
      <w:proofErr w:type="spellStart"/>
      <w:r w:rsidRPr="00055E06">
        <w:rPr>
          <w:sz w:val="8"/>
        </w:rPr>
        <w:t>Slates</w:t>
      </w:r>
      <w:proofErr w:type="spellEnd"/>
      <w:r w:rsidRPr="00055E06">
        <w:rPr>
          <w:sz w:val="8"/>
        </w:rPr>
        <w:t xml:space="preserve">. India and Vietnam today entertain </w:t>
      </w:r>
      <w:proofErr w:type="spellStart"/>
      <w:r w:rsidRPr="00055E06">
        <w:rPr>
          <w:sz w:val="8"/>
        </w:rPr>
        <w:t>rda</w:t>
      </w:r>
      <w:proofErr w:type="spellEnd"/>
      <w:r w:rsidRPr="00055E06">
        <w:rPr>
          <w:sz w:val="8"/>
        </w:rPr>
        <w:t xml:space="preserve"> (ions </w:t>
      </w:r>
      <w:proofErr w:type="spellStart"/>
      <w:r w:rsidRPr="00055E06">
        <w:rPr>
          <w:sz w:val="8"/>
        </w:rPr>
        <w:t>ith</w:t>
      </w:r>
      <w:proofErr w:type="spellEnd"/>
      <w:r w:rsidRPr="00055E06">
        <w:rPr>
          <w:sz w:val="8"/>
        </w:rPr>
        <w:t xml:space="preserve"> the United States that can be depicted as cordial entente, already include military cooperation, and might move further towards an alliance. depending on </w:t>
      </w:r>
      <w:proofErr w:type="spellStart"/>
      <w:r w:rsidRPr="00055E06">
        <w:rPr>
          <w:sz w:val="8"/>
        </w:rPr>
        <w:t>deelopmens</w:t>
      </w:r>
      <w:proofErr w:type="spellEnd"/>
      <w:r w:rsidRPr="00055E06">
        <w:rPr>
          <w:sz w:val="8"/>
        </w:rPr>
        <w:t xml:space="preserve"> in Asia. The United States is also a protector of Taiwan. officially a Chinese province, </w:t>
      </w:r>
      <w:proofErr w:type="spellStart"/>
      <w:r w:rsidRPr="00055E06">
        <w:rPr>
          <w:sz w:val="8"/>
        </w:rPr>
        <w:t>factualh</w:t>
      </w:r>
      <w:proofErr w:type="spellEnd"/>
      <w:r w:rsidRPr="00055E06">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055E06">
        <w:rPr>
          <w:u w:val="single"/>
        </w:rPr>
        <w:t xml:space="preserve">Russia and China have </w:t>
      </w:r>
      <w:proofErr w:type="gramStart"/>
      <w:r w:rsidRPr="00055E06">
        <w:rPr>
          <w:u w:val="single"/>
        </w:rPr>
        <w:t xml:space="preserve">a </w:t>
      </w:r>
      <w:r w:rsidRPr="00055E06">
        <w:rPr>
          <w:b/>
          <w:iCs/>
          <w:u w:val="single"/>
        </w:rPr>
        <w:t>fairly ambivalent</w:t>
      </w:r>
      <w:proofErr w:type="gramEnd"/>
      <w:r w:rsidRPr="00055E06">
        <w:rPr>
          <w:b/>
          <w:iCs/>
          <w:u w:val="single"/>
        </w:rPr>
        <w:t xml:space="preserve"> relation </w:t>
      </w:r>
      <w:r w:rsidRPr="00055E06">
        <w:rPr>
          <w:sz w:val="8"/>
        </w:rPr>
        <w:t xml:space="preserve">with each other that is officially called a strategic partnership. </w:t>
      </w:r>
      <w:r w:rsidRPr="00055E06">
        <w:rPr>
          <w:u w:val="single"/>
        </w:rPr>
        <w:t>Ambiguous as this relationship is</w:t>
      </w:r>
      <w:r w:rsidRPr="00055E06">
        <w:rPr>
          <w:sz w:val="8"/>
        </w:rPr>
        <w:t xml:space="preserve">, </w:t>
      </w:r>
      <w:r w:rsidRPr="00055E06">
        <w:rPr>
          <w:b/>
          <w:iCs/>
          <w:u w:val="single"/>
        </w:rPr>
        <w:t>it is predictable</w:t>
      </w:r>
      <w:r w:rsidRPr="00055E06">
        <w:rPr>
          <w:sz w:val="8"/>
        </w:rPr>
        <w:t xml:space="preserve"> </w:t>
      </w:r>
      <w:r w:rsidRPr="00055E06">
        <w:rPr>
          <w:u w:val="single"/>
        </w:rPr>
        <w:t xml:space="preserve">that the more the West and Russia are at loggerheads, the closer the </w:t>
      </w:r>
      <w:proofErr w:type="gramStart"/>
      <w:r w:rsidRPr="00055E06">
        <w:rPr>
          <w:u w:val="single"/>
        </w:rPr>
        <w:t>Russian—Chinese</w:t>
      </w:r>
      <w:proofErr w:type="gramEnd"/>
      <w:r w:rsidRPr="00055E06">
        <w:rPr>
          <w:u w:val="single"/>
        </w:rPr>
        <w:t xml:space="preserve"> relations might become</w:t>
      </w:r>
      <w:r w:rsidRPr="00055E06">
        <w:rPr>
          <w:sz w:val="8"/>
        </w:rPr>
        <w:t>. On the other hand</w:t>
      </w:r>
      <w:r w:rsidRPr="00055E06">
        <w:rPr>
          <w:u w:val="single"/>
        </w:rPr>
        <w:t xml:space="preserve">. Chi </w:t>
      </w:r>
      <w:proofErr w:type="spellStart"/>
      <w:r w:rsidRPr="00055E06">
        <w:rPr>
          <w:u w:val="single"/>
        </w:rPr>
        <w:t>na</w:t>
      </w:r>
      <w:proofErr w:type="spellEnd"/>
      <w:r w:rsidRPr="00055E06">
        <w:rPr>
          <w:u w:val="single"/>
        </w:rPr>
        <w:t xml:space="preserve"> is the stronger partner and harbors not completely friendly feelings </w:t>
      </w:r>
      <w:proofErr w:type="spellStart"/>
      <w:r w:rsidRPr="00055E06">
        <w:rPr>
          <w:u w:val="single"/>
        </w:rPr>
        <w:t>to wards</w:t>
      </w:r>
      <w:proofErr w:type="spellEnd"/>
      <w:r w:rsidRPr="00055E06">
        <w:rPr>
          <w:u w:val="single"/>
        </w:rPr>
        <w:t xml:space="preserve"> Moscow</w:t>
      </w:r>
      <w:r w:rsidRPr="00055E06">
        <w:rPr>
          <w:sz w:val="8"/>
        </w:rPr>
        <w:t xml:space="preserve">. as Russia took part in China’s humiliation during the </w:t>
      </w:r>
      <w:proofErr w:type="spellStart"/>
      <w:r w:rsidRPr="00055E06">
        <w:rPr>
          <w:sz w:val="8"/>
        </w:rPr>
        <w:t>imperi</w:t>
      </w:r>
      <w:proofErr w:type="spellEnd"/>
      <w:r w:rsidRPr="00055E06">
        <w:rPr>
          <w:sz w:val="8"/>
        </w:rPr>
        <w:t xml:space="preserve"> </w:t>
      </w:r>
      <w:proofErr w:type="spellStart"/>
      <w:r w:rsidRPr="00055E06">
        <w:rPr>
          <w:sz w:val="8"/>
        </w:rPr>
        <w:t>alist</w:t>
      </w:r>
      <w:proofErr w:type="spellEnd"/>
      <w:r w:rsidRPr="00055E06">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055E06">
        <w:rPr>
          <w:sz w:val="8"/>
        </w:rPr>
        <w:t>Gilbov</w:t>
      </w:r>
      <w:proofErr w:type="spellEnd"/>
      <w:r w:rsidRPr="00055E06">
        <w:rPr>
          <w:sz w:val="8"/>
        </w:rPr>
        <w:t>/</w:t>
      </w:r>
      <w:proofErr w:type="spellStart"/>
      <w:r w:rsidRPr="00055E06">
        <w:rPr>
          <w:sz w:val="8"/>
        </w:rPr>
        <w:t>Hcginbotham</w:t>
      </w:r>
      <w:proofErr w:type="spellEnd"/>
      <w:r w:rsidRPr="00055E06">
        <w:rPr>
          <w:sz w:val="8"/>
        </w:rPr>
        <w:t xml:space="preserve"> 2012). Both </w:t>
      </w:r>
      <w:proofErr w:type="gramStart"/>
      <w:r w:rsidRPr="00055E06">
        <w:rPr>
          <w:sz w:val="8"/>
        </w:rPr>
        <w:t>arc</w:t>
      </w:r>
      <w:proofErr w:type="gramEnd"/>
      <w:r w:rsidRPr="00055E06">
        <w:rPr>
          <w:sz w:val="8"/>
        </w:rPr>
        <w:t xml:space="preserve"> developing rapidly. with China still ahead. Territorial disputes. India’s </w:t>
      </w:r>
      <w:proofErr w:type="spellStart"/>
      <w:r w:rsidRPr="00055E06">
        <w:rPr>
          <w:sz w:val="8"/>
        </w:rPr>
        <w:t>liospitalit</w:t>
      </w:r>
      <w:proofErr w:type="spellEnd"/>
      <w:r w:rsidRPr="00055E06">
        <w:rPr>
          <w:sz w:val="8"/>
        </w:rPr>
        <w:t xml:space="preserve"> Lo </w:t>
      </w:r>
      <w:proofErr w:type="spellStart"/>
      <w:r w:rsidRPr="00055E06">
        <w:rPr>
          <w:sz w:val="8"/>
        </w:rPr>
        <w:t>TibeLan</w:t>
      </w:r>
      <w:proofErr w:type="spellEnd"/>
      <w:r w:rsidRPr="00055E06">
        <w:rPr>
          <w:sz w:val="8"/>
        </w:rPr>
        <w:t xml:space="preserve"> exiles including the Dalai Lama. China’s close relation to Pakistan and a growing naval rivalry spanning the Indian Ocean from the Strait of Malacca to Iranian shores (</w:t>
      </w:r>
      <w:proofErr w:type="spellStart"/>
      <w:r w:rsidRPr="00055E06">
        <w:rPr>
          <w:sz w:val="8"/>
        </w:rPr>
        <w:t>Garofano</w:t>
      </w:r>
      <w:proofErr w:type="spellEnd"/>
      <w:r w:rsidRPr="00055E06">
        <w:rPr>
          <w:sz w:val="8"/>
        </w:rPr>
        <w:t xml:space="preserve">/Dew 2013) run parallel to rapidly growing economic relations and ostensible efforts </w:t>
      </w:r>
      <w:proofErr w:type="spellStart"/>
      <w:r w:rsidRPr="00055E06">
        <w:rPr>
          <w:sz w:val="8"/>
        </w:rPr>
        <w:t>lo</w:t>
      </w:r>
      <w:proofErr w:type="spellEnd"/>
      <w:r w:rsidRPr="00055E06">
        <w:rPr>
          <w:sz w:val="8"/>
        </w:rPr>
        <w:t xml:space="preserve"> present the relationship if not as amiable then at least as partner-like. </w:t>
      </w:r>
      <w:r w:rsidRPr="00055E06">
        <w:rPr>
          <w:highlight w:val="cyan"/>
          <w:u w:val="single"/>
        </w:rPr>
        <w:t>The U</w:t>
      </w:r>
      <w:r w:rsidRPr="00055E06">
        <w:rPr>
          <w:u w:val="single"/>
        </w:rPr>
        <w:t xml:space="preserve">nited </w:t>
      </w:r>
      <w:r w:rsidRPr="00055E06">
        <w:rPr>
          <w:highlight w:val="cyan"/>
          <w:u w:val="single"/>
        </w:rPr>
        <w:t>S</w:t>
      </w:r>
      <w:r w:rsidRPr="00055E06">
        <w:rPr>
          <w:u w:val="single"/>
        </w:rPr>
        <w:t xml:space="preserve">tates, </w:t>
      </w:r>
      <w:r w:rsidRPr="00055E06">
        <w:rPr>
          <w:highlight w:val="cyan"/>
          <w:u w:val="single"/>
        </w:rPr>
        <w:t xml:space="preserve">China, </w:t>
      </w:r>
      <w:proofErr w:type="gramStart"/>
      <w:r w:rsidRPr="00055E06">
        <w:rPr>
          <w:highlight w:val="cyan"/>
          <w:u w:val="single"/>
        </w:rPr>
        <w:t>Russia</w:t>
      </w:r>
      <w:proofErr w:type="gramEnd"/>
      <w:r w:rsidRPr="00055E06">
        <w:rPr>
          <w:highlight w:val="cyan"/>
          <w:u w:val="single"/>
        </w:rPr>
        <w:t xml:space="preserve"> and India</w:t>
      </w:r>
      <w:r w:rsidRPr="00055E06">
        <w:rPr>
          <w:u w:val="single"/>
        </w:rPr>
        <w:t xml:space="preserve"> </w:t>
      </w:r>
      <w:r w:rsidRPr="00055E06">
        <w:rPr>
          <w:sz w:val="8"/>
        </w:rPr>
        <w:t>even today</w:t>
      </w:r>
      <w:r w:rsidRPr="00055E06">
        <w:rPr>
          <w:u w:val="single"/>
        </w:rPr>
        <w:t xml:space="preserve"> conduct </w:t>
      </w:r>
      <w:r w:rsidRPr="00055E06">
        <w:rPr>
          <w:b/>
          <w:iCs/>
          <w:u w:val="single"/>
        </w:rPr>
        <w:t>a multi- pronged nuclear arms race</w:t>
      </w:r>
      <w:r w:rsidRPr="00055E06">
        <w:rPr>
          <w:sz w:val="8"/>
        </w:rPr>
        <w:t xml:space="preserve"> (</w:t>
      </w:r>
      <w:proofErr w:type="spellStart"/>
      <w:r w:rsidRPr="00055E06">
        <w:rPr>
          <w:sz w:val="8"/>
        </w:rPr>
        <w:t>Fingar</w:t>
      </w:r>
      <w:proofErr w:type="spellEnd"/>
      <w:r w:rsidRPr="00055E06">
        <w:rPr>
          <w:sz w:val="8"/>
        </w:rPr>
        <w:t xml:space="preserve"> 2011: </w:t>
      </w:r>
      <w:proofErr w:type="spellStart"/>
      <w:r w:rsidRPr="00055E06">
        <w:rPr>
          <w:sz w:val="8"/>
        </w:rPr>
        <w:t>Gangul</w:t>
      </w:r>
      <w:proofErr w:type="spellEnd"/>
      <w:r w:rsidRPr="00055E06">
        <w:rPr>
          <w:sz w:val="8"/>
        </w:rPr>
        <w:t xml:space="preserve"> /Thompson 2011: O’Neill 2013. </w:t>
      </w:r>
      <w:proofErr w:type="spellStart"/>
      <w:r w:rsidRPr="00055E06">
        <w:rPr>
          <w:sz w:val="8"/>
        </w:rPr>
        <w:t>Müllcr</w:t>
      </w:r>
      <w:proofErr w:type="spellEnd"/>
      <w:r w:rsidRPr="00055E06">
        <w:rPr>
          <w:sz w:val="8"/>
        </w:rPr>
        <w:t xml:space="preserve"> 2014). In this race, conventional components like missile de </w:t>
      </w:r>
      <w:proofErr w:type="spellStart"/>
      <w:r w:rsidRPr="00055E06">
        <w:rPr>
          <w:sz w:val="8"/>
        </w:rPr>
        <w:t>fense</w:t>
      </w:r>
      <w:proofErr w:type="spellEnd"/>
      <w:r w:rsidRPr="00055E06">
        <w:rPr>
          <w:sz w:val="8"/>
        </w:rPr>
        <w:t xml:space="preserve">. Intercontinental strike options, space-based assets and the specter of </w:t>
      </w:r>
      <w:proofErr w:type="spellStart"/>
      <w:r w:rsidRPr="00055E06">
        <w:rPr>
          <w:sz w:val="8"/>
        </w:rPr>
        <w:t>cbcr</w:t>
      </w:r>
      <w:proofErr w:type="spellEnd"/>
      <w:r w:rsidRPr="00055E06">
        <w:rPr>
          <w:sz w:val="8"/>
        </w:rPr>
        <w:t xml:space="preserve"> war play their role, as does the issue of extended </w:t>
      </w:r>
      <w:proofErr w:type="spellStart"/>
      <w:r w:rsidRPr="00055E06">
        <w:rPr>
          <w:sz w:val="8"/>
        </w:rPr>
        <w:t>dcterrcncc</w:t>
      </w:r>
      <w:proofErr w:type="spellEnd"/>
      <w:r w:rsidRPr="00055E06">
        <w:rPr>
          <w:sz w:val="8"/>
        </w:rPr>
        <w:t xml:space="preserve"> </w:t>
      </w:r>
      <w:proofErr w:type="gramStart"/>
      <w:r w:rsidRPr="00055E06">
        <w:rPr>
          <w:sz w:val="8"/>
        </w:rPr>
        <w:t>The</w:t>
      </w:r>
      <w:proofErr w:type="gramEnd"/>
      <w:r w:rsidRPr="00055E06">
        <w:rPr>
          <w:sz w:val="8"/>
        </w:rPr>
        <w:t xml:space="preserve"> general US </w:t>
      </w:r>
      <w:proofErr w:type="spellStart"/>
      <w:r w:rsidRPr="00055E06">
        <w:rPr>
          <w:sz w:val="8"/>
        </w:rPr>
        <w:t>militar</w:t>
      </w:r>
      <w:proofErr w:type="spellEnd"/>
      <w:r w:rsidRPr="00055E06">
        <w:rPr>
          <w:sz w:val="8"/>
        </w:rPr>
        <w:t xml:space="preserve">’ superiority induces Russia and China to improve their nuclear arsenals, while India tries not to be left too far behind the Chinese in terms of nuclear capability. Pakistan and North Korea </w:t>
      </w:r>
      <w:proofErr w:type="spellStart"/>
      <w:r w:rsidRPr="00055E06">
        <w:rPr>
          <w:sz w:val="8"/>
        </w:rPr>
        <w:t>ork</w:t>
      </w:r>
      <w:proofErr w:type="spellEnd"/>
      <w:r w:rsidRPr="00055E06">
        <w:rPr>
          <w:sz w:val="8"/>
        </w:rPr>
        <w:t xml:space="preserve"> as potential spoilers at the fringe of this arms race. They are not powerful but </w:t>
      </w:r>
      <w:proofErr w:type="spellStart"/>
      <w:r w:rsidRPr="00055E06">
        <w:rPr>
          <w:sz w:val="8"/>
        </w:rPr>
        <w:t>thc</w:t>
      </w:r>
      <w:proofErr w:type="spellEnd"/>
      <w:r w:rsidRPr="00055E06">
        <w:rPr>
          <w:sz w:val="8"/>
        </w:rPr>
        <w:t xml:space="preserve"> arc capable of stirring up trouble, whenever they move. In </w:t>
      </w:r>
      <w:proofErr w:type="spellStart"/>
      <w:r w:rsidRPr="00055E06">
        <w:rPr>
          <w:sz w:val="8"/>
        </w:rPr>
        <w:t>tems</w:t>
      </w:r>
      <w:proofErr w:type="spellEnd"/>
      <w:r w:rsidRPr="00055E06">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055E06">
        <w:rPr>
          <w:sz w:val="8"/>
        </w:rPr>
        <w:t>ceived</w:t>
      </w:r>
      <w:proofErr w:type="spellEnd"/>
      <w:r w:rsidRPr="00055E06">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055E06">
        <w:rPr>
          <w:sz w:val="8"/>
        </w:rPr>
        <w:t>desiroy</w:t>
      </w:r>
      <w:proofErr w:type="spellEnd"/>
      <w:r w:rsidRPr="00055E06">
        <w:rPr>
          <w:sz w:val="8"/>
        </w:rPr>
        <w:t xml:space="preserve"> US Air Force assets in Okinawa. while the United States is developing means to neutralize exactly these Chinese capabilities. </w:t>
      </w:r>
      <w:r w:rsidRPr="00055E06">
        <w:rPr>
          <w:b/>
          <w:iCs/>
          <w:u w:val="single"/>
        </w:rPr>
        <w:t xml:space="preserve">They </w:t>
      </w:r>
      <w:r w:rsidRPr="00055E06">
        <w:rPr>
          <w:b/>
          <w:iCs/>
          <w:highlight w:val="cyan"/>
          <w:u w:val="single"/>
        </w:rPr>
        <w:t>are steering towards a hair-trigger security dilemma</w:t>
      </w:r>
      <w:r w:rsidRPr="00055E06">
        <w:rPr>
          <w:b/>
          <w:iCs/>
          <w:u w:val="single"/>
        </w:rPr>
        <w:t xml:space="preserve"> </w:t>
      </w:r>
      <w:r w:rsidRPr="00055E06">
        <w:rPr>
          <w:sz w:val="8"/>
        </w:rPr>
        <w:t xml:space="preserve">in which the mutual postures cry out for being used first before the enemy might destroy them (Goldstein 2013: Le </w:t>
      </w:r>
      <w:proofErr w:type="spellStart"/>
      <w:r w:rsidRPr="00055E06">
        <w:rPr>
          <w:sz w:val="8"/>
        </w:rPr>
        <w:t>Miôre</w:t>
      </w:r>
      <w:proofErr w:type="spellEnd"/>
      <w:r w:rsidRPr="00055E06">
        <w:rPr>
          <w:sz w:val="8"/>
        </w:rPr>
        <w:t xml:space="preserve"> 2012). </w:t>
      </w:r>
      <w:r w:rsidRPr="00055E06">
        <w:rPr>
          <w:u w:val="single"/>
        </w:rPr>
        <w:t xml:space="preserve">It cannot be excluded that </w:t>
      </w:r>
      <w:r w:rsidRPr="00055E06">
        <w:rPr>
          <w:highlight w:val="cyan"/>
          <w:u w:val="single"/>
        </w:rPr>
        <w:t>this whole conflict system might collapse</w:t>
      </w:r>
      <w:r w:rsidRPr="00055E06">
        <w:rPr>
          <w:u w:val="single"/>
        </w:rPr>
        <w:t xml:space="preserve"> </w:t>
      </w:r>
      <w:r w:rsidRPr="00055E06">
        <w:rPr>
          <w:highlight w:val="cyan"/>
          <w:u w:val="single"/>
        </w:rPr>
        <w:t>into</w:t>
      </w:r>
      <w:r w:rsidRPr="00055E06">
        <w:rPr>
          <w:u w:val="single"/>
        </w:rPr>
        <w:t xml:space="preserve"> two </w:t>
      </w:r>
      <w:r w:rsidRPr="00055E06">
        <w:rPr>
          <w:highlight w:val="cyan"/>
          <w:u w:val="single"/>
        </w:rPr>
        <w:t>opposing blocks</w:t>
      </w:r>
      <w:r w:rsidRPr="00055E06">
        <w:rPr>
          <w:sz w:val="8"/>
        </w:rPr>
        <w:t xml:space="preserve"> one da the spark </w:t>
      </w:r>
      <w:r w:rsidRPr="00055E06">
        <w:rPr>
          <w:u w:val="single"/>
        </w:rPr>
        <w:t xml:space="preserve">for a major violent cataclysm could even be lighted by uncontrolled non-state actors inside some of the powers. </w:t>
      </w:r>
      <w:r w:rsidRPr="00055E06">
        <w:rPr>
          <w:sz w:val="8"/>
        </w:rPr>
        <w:t>or—</w:t>
      </w:r>
      <w:r w:rsidRPr="00055E06">
        <w:rPr>
          <w:u w:val="single"/>
        </w:rPr>
        <w:t>in analogy to</w:t>
      </w:r>
      <w:r w:rsidRPr="00055E06">
        <w:rPr>
          <w:sz w:val="8"/>
        </w:rPr>
        <w:t xml:space="preserve"> the role of </w:t>
      </w:r>
      <w:r w:rsidRPr="00055E06">
        <w:rPr>
          <w:b/>
          <w:iCs/>
          <w:u w:val="single"/>
        </w:rPr>
        <w:t>Serbia in 1914</w:t>
      </w:r>
      <w:r w:rsidRPr="00055E06">
        <w:rPr>
          <w:sz w:val="8"/>
        </w:rPr>
        <w:t xml:space="preserve">— </w:t>
      </w:r>
      <w:r w:rsidRPr="00055E06">
        <w:rPr>
          <w:b/>
          <w:iCs/>
          <w:u w:val="single"/>
        </w:rPr>
        <w:t>a ‘spoiler” state</w:t>
      </w:r>
      <w:r w:rsidRPr="00055E06">
        <w:rPr>
          <w:sz w:val="8"/>
        </w:rPr>
        <w:t xml:space="preserve"> with a particularly </w:t>
      </w:r>
      <w:proofErr w:type="spellStart"/>
      <w:r w:rsidRPr="00055E06">
        <w:rPr>
          <w:sz w:val="8"/>
        </w:rPr>
        <w:t>idios</w:t>
      </w:r>
      <w:proofErr w:type="spellEnd"/>
      <w:r w:rsidRPr="00055E06">
        <w:rPr>
          <w:sz w:val="8"/>
        </w:rPr>
        <w:t xml:space="preserve"> </w:t>
      </w:r>
      <w:proofErr w:type="spellStart"/>
      <w:r w:rsidRPr="00055E06">
        <w:rPr>
          <w:sz w:val="8"/>
        </w:rPr>
        <w:t>ncralic</w:t>
      </w:r>
      <w:proofErr w:type="spellEnd"/>
      <w:r w:rsidRPr="00055E06">
        <w:rPr>
          <w:sz w:val="8"/>
        </w:rPr>
        <w:t xml:space="preserve"> agenda. Pakistan. North Korea or Tai an arc con </w:t>
      </w:r>
      <w:proofErr w:type="spellStart"/>
      <w:r w:rsidRPr="00055E06">
        <w:rPr>
          <w:sz w:val="8"/>
        </w:rPr>
        <w:t>ceivable</w:t>
      </w:r>
      <w:proofErr w:type="spellEnd"/>
      <w:r w:rsidRPr="00055E06">
        <w:rPr>
          <w:sz w:val="8"/>
        </w:rPr>
        <w:t xml:space="preserve"> in this role. Even Japan might be considered, if nationalism in Nippon grows further and seeks confrontation with the old rival China. If anything. </w:t>
      </w:r>
      <w:r w:rsidRPr="00055E06">
        <w:rPr>
          <w:highlight w:val="cyan"/>
          <w:u w:val="single"/>
        </w:rPr>
        <w:t>this</w:t>
      </w:r>
      <w:r w:rsidRPr="00055E06">
        <w:rPr>
          <w:sz w:val="8"/>
        </w:rPr>
        <w:t xml:space="preserve"> </w:t>
      </w:r>
      <w:r w:rsidRPr="00055E06">
        <w:rPr>
          <w:u w:val="single"/>
        </w:rPr>
        <w:t xml:space="preserve">constellation </w:t>
      </w:r>
      <w:r w:rsidRPr="00055E06">
        <w:rPr>
          <w:highlight w:val="cyan"/>
          <w:u w:val="single"/>
        </w:rPr>
        <w:t>does not look</w:t>
      </w:r>
      <w:r w:rsidRPr="00055E06">
        <w:rPr>
          <w:u w:val="single"/>
        </w:rPr>
        <w:t xml:space="preserve"> much </w:t>
      </w:r>
      <w:r w:rsidRPr="00055E06">
        <w:rPr>
          <w:highlight w:val="cyan"/>
          <w:u w:val="single"/>
        </w:rPr>
        <w:t xml:space="preserve">better than the one which drove </w:t>
      </w:r>
      <w:r w:rsidRPr="00055E06">
        <w:rPr>
          <w:b/>
          <w:iCs/>
          <w:highlight w:val="cyan"/>
          <w:u w:val="single"/>
        </w:rPr>
        <w:t>Europe into W</w:t>
      </w:r>
      <w:r w:rsidRPr="00055E06">
        <w:rPr>
          <w:b/>
          <w:iCs/>
          <w:u w:val="single"/>
        </w:rPr>
        <w:t xml:space="preserve">orld </w:t>
      </w:r>
      <w:r w:rsidRPr="00055E06">
        <w:rPr>
          <w:b/>
          <w:iCs/>
          <w:highlight w:val="cyan"/>
          <w:u w:val="single"/>
        </w:rPr>
        <w:t>W</w:t>
      </w:r>
      <w:r w:rsidRPr="00055E06">
        <w:rPr>
          <w:b/>
          <w:iCs/>
          <w:u w:val="single"/>
        </w:rPr>
        <w:t xml:space="preserve">ar </w:t>
      </w:r>
      <w:r w:rsidRPr="00055E06">
        <w:rPr>
          <w:b/>
          <w:iCs/>
          <w:highlight w:val="cyan"/>
          <w:u w:val="single"/>
        </w:rPr>
        <w:t>I</w:t>
      </w:r>
      <w:r w:rsidRPr="00055E06">
        <w:rPr>
          <w:sz w:val="8"/>
        </w:rPr>
        <w:t xml:space="preserve"> </w:t>
      </w:r>
      <w:proofErr w:type="gramStart"/>
      <w:r w:rsidRPr="00055E06">
        <w:rPr>
          <w:sz w:val="8"/>
        </w:rPr>
        <w:t>a</w:t>
      </w:r>
      <w:proofErr w:type="gramEnd"/>
      <w:r w:rsidRPr="00055E06">
        <w:rPr>
          <w:sz w:val="8"/>
        </w:rPr>
        <w:t xml:space="preserve"> century ago. </w:t>
      </w:r>
      <w:r w:rsidRPr="00055E06">
        <w:rPr>
          <w:highlight w:val="cyan"/>
          <w:u w:val="single"/>
        </w:rPr>
        <w:t>and</w:t>
      </w:r>
      <w:r w:rsidRPr="00055E06">
        <w:rPr>
          <w:sz w:val="8"/>
          <w:highlight w:val="cyan"/>
        </w:rPr>
        <w:t xml:space="preserve"> </w:t>
      </w:r>
      <w:r w:rsidRPr="00055E06">
        <w:rPr>
          <w:b/>
          <w:iCs/>
          <w:highlight w:val="cyan"/>
          <w:u w:val="single"/>
        </w:rPr>
        <w:t>it contains a nuclear component.</w:t>
      </w:r>
      <w:r w:rsidRPr="00055E06">
        <w:rPr>
          <w:sz w:val="8"/>
        </w:rPr>
        <w:t xml:space="preserve"> </w:t>
      </w:r>
      <w:r w:rsidRPr="00055E06">
        <w:rPr>
          <w:u w:val="single"/>
        </w:rPr>
        <w:t xml:space="preserve">To trust in the infallibility of nuclear deterrence in this mufti- pronged constellation </w:t>
      </w:r>
      <w:r w:rsidRPr="00055E06">
        <w:rPr>
          <w:b/>
          <w:iCs/>
          <w:u w:val="single"/>
        </w:rPr>
        <w:t xml:space="preserve">needs quite a lot of optimism </w:t>
      </w:r>
      <w:r w:rsidRPr="00055E06">
        <w:rPr>
          <w:highlight w:val="cyan"/>
          <w:u w:val="single"/>
        </w:rPr>
        <w:t>Can democratic peace</w:t>
      </w:r>
      <w:r w:rsidRPr="00055E06">
        <w:rPr>
          <w:u w:val="single"/>
        </w:rPr>
        <w:t xml:space="preserve"> be </w:t>
      </w:r>
      <w:r w:rsidRPr="00055E06">
        <w:rPr>
          <w:highlight w:val="cyan"/>
          <w:u w:val="single"/>
        </w:rPr>
        <w:t>help</w:t>
      </w:r>
      <w:r w:rsidRPr="00055E06">
        <w:rPr>
          <w:u w:val="single"/>
        </w:rPr>
        <w:t xml:space="preserve">ful in this constellation? </w:t>
      </w:r>
      <w:r w:rsidRPr="00055E06">
        <w:rPr>
          <w:sz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055E06">
        <w:rPr>
          <w:highlight w:val="cyan"/>
          <w:u w:val="single"/>
        </w:rPr>
        <w:t>democracies</w:t>
      </w:r>
      <w:r w:rsidRPr="00055E06">
        <w:rPr>
          <w:u w:val="single"/>
        </w:rPr>
        <w:t xml:space="preserve"> like Ukraine and Georgia </w:t>
      </w:r>
      <w:r w:rsidRPr="00055E06">
        <w:rPr>
          <w:highlight w:val="cyan"/>
          <w:u w:val="single"/>
        </w:rPr>
        <w:t>may feature rather importantly</w:t>
      </w:r>
      <w:r w:rsidRPr="00055E06">
        <w:rPr>
          <w:u w:val="single"/>
        </w:rPr>
        <w:t xml:space="preserve"> </w:t>
      </w:r>
      <w:r w:rsidRPr="00055E06">
        <w:rPr>
          <w:highlight w:val="cyan"/>
          <w:u w:val="single"/>
        </w:rPr>
        <w:t xml:space="preserve">as potential triggers for </w:t>
      </w:r>
      <w:r w:rsidRPr="00055E06">
        <w:rPr>
          <w:b/>
          <w:iCs/>
          <w:u w:val="single"/>
        </w:rPr>
        <w:t>a</w:t>
      </w:r>
      <w:r w:rsidRPr="00055E06">
        <w:rPr>
          <w:b/>
          <w:iCs/>
          <w:highlight w:val="cyan"/>
          <w:u w:val="single"/>
        </w:rPr>
        <w:t xml:space="preserve"> worsening</w:t>
      </w:r>
      <w:r w:rsidRPr="00055E06">
        <w:rPr>
          <w:b/>
          <w:iCs/>
          <w:u w:val="single"/>
        </w:rPr>
        <w:t xml:space="preserve"> of </w:t>
      </w:r>
      <w:r w:rsidRPr="00055E06">
        <w:rPr>
          <w:b/>
          <w:iCs/>
          <w:highlight w:val="cyan"/>
          <w:u w:val="single"/>
        </w:rPr>
        <w:t>relationships.</w:t>
      </w:r>
      <w:r w:rsidRPr="00055E06">
        <w:rPr>
          <w:b/>
          <w:iCs/>
          <w:u w:val="single"/>
        </w:rPr>
        <w:t xml:space="preserve"> </w:t>
      </w:r>
      <w:r w:rsidRPr="00055E06">
        <w:rPr>
          <w:highlight w:val="cyan"/>
          <w:u w:val="single"/>
        </w:rPr>
        <w:t>While democracy is useful in</w:t>
      </w:r>
      <w:r w:rsidRPr="00055E06">
        <w:rPr>
          <w:u w:val="single"/>
        </w:rPr>
        <w:t xml:space="preserve"> excluding certain </w:t>
      </w:r>
      <w:r w:rsidRPr="00055E06">
        <w:rPr>
          <w:b/>
          <w:iCs/>
          <w:highlight w:val="cyan"/>
          <w:u w:val="single"/>
        </w:rPr>
        <w:t>conflict dyads</w:t>
      </w:r>
      <w:r w:rsidRPr="00055E06">
        <w:rPr>
          <w:b/>
          <w:iCs/>
          <w:u w:val="single"/>
        </w:rPr>
        <w:t xml:space="preserve"> </w:t>
      </w:r>
      <w:r w:rsidRPr="00055E06">
        <w:rPr>
          <w:sz w:val="8"/>
        </w:rPr>
        <w:t xml:space="preserve">in the whole complex, </w:t>
      </w:r>
      <w:r w:rsidRPr="00055E06">
        <w:rPr>
          <w:u w:val="single"/>
        </w:rPr>
        <w:t xml:space="preserve">such as </w:t>
      </w:r>
      <w:r w:rsidRPr="00055E06">
        <w:rPr>
          <w:b/>
          <w:iCs/>
          <w:u w:val="single"/>
        </w:rPr>
        <w:t>India</w:t>
      </w:r>
      <w:r w:rsidRPr="00055E06">
        <w:rPr>
          <w:u w:val="single"/>
        </w:rPr>
        <w:t xml:space="preserve"> and the </w:t>
      </w:r>
      <w:r w:rsidRPr="00055E06">
        <w:rPr>
          <w:b/>
          <w:iCs/>
          <w:u w:val="single"/>
        </w:rPr>
        <w:t>U</w:t>
      </w:r>
      <w:r w:rsidRPr="00055E06">
        <w:rPr>
          <w:sz w:val="8"/>
        </w:rPr>
        <w:t xml:space="preserve">nited </w:t>
      </w:r>
      <w:r w:rsidRPr="00055E06">
        <w:rPr>
          <w:b/>
          <w:iCs/>
          <w:u w:val="single"/>
        </w:rPr>
        <w:t>S</w:t>
      </w:r>
      <w:r w:rsidRPr="00055E06">
        <w:rPr>
          <w:sz w:val="8"/>
        </w:rPr>
        <w:t xml:space="preserve">tates. Japan and the United States. Japan and India. from the risk that they might escalate into a violent conflict, and as democratic peace is pacifying parts of the world. such as South America or Europe. </w:t>
      </w:r>
      <w:r w:rsidRPr="00055E06">
        <w:rPr>
          <w:b/>
          <w:iCs/>
          <w:highlight w:val="cyan"/>
          <w:u w:val="single"/>
        </w:rPr>
        <w:t>it helps little in disputes between</w:t>
      </w:r>
      <w:r w:rsidRPr="00055E06">
        <w:rPr>
          <w:b/>
          <w:iCs/>
          <w:u w:val="single"/>
        </w:rPr>
        <w:t xml:space="preserve"> </w:t>
      </w:r>
      <w:r w:rsidRPr="00055E06">
        <w:rPr>
          <w:b/>
          <w:iCs/>
          <w:highlight w:val="cyan"/>
          <w:u w:val="single"/>
        </w:rPr>
        <w:t>democracies and non-democracies</w:t>
      </w:r>
      <w:r w:rsidRPr="00055E06">
        <w:rPr>
          <w:b/>
          <w:iCs/>
          <w:u w:val="single"/>
        </w:rPr>
        <w:t xml:space="preserve">. </w:t>
      </w:r>
      <w:r w:rsidRPr="00055E06">
        <w:rPr>
          <w:sz w:val="8"/>
        </w:rPr>
        <w:t xml:space="preserve">To the contrary: as discussed above, </w:t>
      </w:r>
      <w:r w:rsidRPr="00055E06">
        <w:rPr>
          <w:highlight w:val="cyan"/>
          <w:u w:val="single"/>
        </w:rPr>
        <w:t>democracies</w:t>
      </w:r>
      <w:r w:rsidRPr="00055E06">
        <w:rPr>
          <w:u w:val="single"/>
        </w:rPr>
        <w:t xml:space="preserve"> have a more or less </w:t>
      </w:r>
      <w:r w:rsidRPr="00055E06">
        <w:rPr>
          <w:b/>
          <w:iCs/>
          <w:u w:val="single"/>
        </w:rPr>
        <w:t>moral-emotional inclination</w:t>
      </w:r>
      <w:r w:rsidRPr="00055E06">
        <w:rPr>
          <w:sz w:val="8"/>
        </w:rPr>
        <w:t xml:space="preserve"> </w:t>
      </w:r>
      <w:r w:rsidRPr="00055E06">
        <w:rPr>
          <w:b/>
          <w:iCs/>
          <w:u w:val="single"/>
        </w:rPr>
        <w:t xml:space="preserve">to demonize non-democracies once they </w:t>
      </w:r>
      <w:proofErr w:type="spellStart"/>
      <w:proofErr w:type="gramStart"/>
      <w:r w:rsidRPr="00055E06">
        <w:rPr>
          <w:b/>
          <w:iCs/>
          <w:u w:val="single"/>
        </w:rPr>
        <w:t>dis</w:t>
      </w:r>
      <w:proofErr w:type="spellEnd"/>
      <w:r w:rsidRPr="00055E06">
        <w:rPr>
          <w:b/>
          <w:iCs/>
          <w:u w:val="single"/>
        </w:rPr>
        <w:t xml:space="preserve"> agree</w:t>
      </w:r>
      <w:proofErr w:type="gramEnd"/>
      <w:r w:rsidRPr="00055E06">
        <w:rPr>
          <w:b/>
          <w:iCs/>
          <w:u w:val="single"/>
        </w:rPr>
        <w:t xml:space="preserve">, </w:t>
      </w:r>
      <w:r w:rsidRPr="00055E06">
        <w:rPr>
          <w:u w:val="single"/>
        </w:rPr>
        <w:t xml:space="preserve">and to feel a missionary drive </w:t>
      </w:r>
      <w:r w:rsidRPr="00055E06">
        <w:rPr>
          <w:b/>
          <w:iCs/>
          <w:u w:val="single"/>
        </w:rPr>
        <w:t>to turn them democratic</w:t>
      </w:r>
      <w:r w:rsidRPr="00055E06">
        <w:rPr>
          <w:sz w:val="8"/>
        </w:rPr>
        <w:t xml:space="preserve">. </w:t>
      </w:r>
      <w:r w:rsidRPr="00055E06">
        <w:rPr>
          <w:u w:val="single"/>
        </w:rPr>
        <w:t xml:space="preserve">This </w:t>
      </w:r>
      <w:r w:rsidRPr="00055E06">
        <w:rPr>
          <w:highlight w:val="cyan"/>
          <w:u w:val="single"/>
        </w:rPr>
        <w:t>might exacerbate</w:t>
      </w:r>
      <w:r w:rsidRPr="00055E06">
        <w:rPr>
          <w:u w:val="single"/>
        </w:rPr>
        <w:t xml:space="preserve"> </w:t>
      </w:r>
      <w:r w:rsidRPr="00055E06">
        <w:rPr>
          <w:b/>
          <w:iCs/>
          <w:u w:val="single"/>
        </w:rPr>
        <w:t xml:space="preserve">the </w:t>
      </w:r>
      <w:r w:rsidRPr="00055E06">
        <w:rPr>
          <w:b/>
          <w:iCs/>
          <w:highlight w:val="cyan"/>
          <w:u w:val="single"/>
        </w:rPr>
        <w:t>existing</w:t>
      </w:r>
      <w:r w:rsidRPr="00055E06">
        <w:rPr>
          <w:u w:val="single"/>
        </w:rPr>
        <w:t>,</w:t>
      </w:r>
      <w:r w:rsidRPr="00055E06">
        <w:rPr>
          <w:sz w:val="8"/>
        </w:rPr>
        <w:t xml:space="preserve"> more </w:t>
      </w:r>
      <w:r w:rsidRPr="00055E06">
        <w:rPr>
          <w:b/>
          <w:iCs/>
          <w:highlight w:val="cyan"/>
          <w:u w:val="single"/>
        </w:rPr>
        <w:t>interest-based conflicts</w:t>
      </w:r>
      <w:r w:rsidRPr="00055E06">
        <w:rPr>
          <w:sz w:val="8"/>
        </w:rPr>
        <w:t xml:space="preserve"> </w:t>
      </w:r>
      <w:r w:rsidRPr="00055E06">
        <w:rPr>
          <w:u w:val="single"/>
        </w:rPr>
        <w:t xml:space="preserve">between democracies and non-democracies, and </w:t>
      </w:r>
      <w:r w:rsidRPr="00055E06">
        <w:rPr>
          <w:highlight w:val="cyan"/>
          <w:u w:val="single"/>
        </w:rPr>
        <w:t xml:space="preserve">it </w:t>
      </w:r>
      <w:r w:rsidRPr="00055E06">
        <w:rPr>
          <w:b/>
          <w:iCs/>
          <w:highlight w:val="cyan"/>
          <w:u w:val="single"/>
        </w:rPr>
        <w:t>creates fears</w:t>
      </w:r>
      <w:r w:rsidRPr="00055E06">
        <w:rPr>
          <w:highlight w:val="cyan"/>
          <w:u w:val="single"/>
        </w:rPr>
        <w:t xml:space="preserve"> in the hearts of </w:t>
      </w:r>
      <w:r w:rsidRPr="00055E06">
        <w:rPr>
          <w:b/>
          <w:iCs/>
          <w:highlight w:val="cyan"/>
          <w:u w:val="single"/>
        </w:rPr>
        <w:t>autocratic leaders</w:t>
      </w:r>
      <w:r w:rsidRPr="00055E06">
        <w:rPr>
          <w:u w:val="single"/>
        </w:rPr>
        <w:t xml:space="preserve"> that </w:t>
      </w:r>
      <w:r w:rsidRPr="00055E06">
        <w:rPr>
          <w:b/>
          <w:iCs/>
          <w:u w:val="single"/>
        </w:rPr>
        <w:t>they might be up for democratization sooner or later</w:t>
      </w:r>
      <w:r w:rsidRPr="00055E06">
        <w:rPr>
          <w:sz w:val="8"/>
        </w:rPr>
        <w:t xml:space="preserve">. </w:t>
      </w:r>
      <w:r w:rsidRPr="00055E06">
        <w:rPr>
          <w:u w:val="single"/>
        </w:rPr>
        <w:t xml:space="preserve">The </w:t>
      </w:r>
      <w:r w:rsidRPr="00055E06">
        <w:rPr>
          <w:highlight w:val="cyan"/>
          <w:u w:val="single"/>
        </w:rPr>
        <w:t xml:space="preserve">close inter- democratic relations which democratic peace </w:t>
      </w:r>
      <w:r w:rsidRPr="00055E06">
        <w:rPr>
          <w:b/>
          <w:iCs/>
          <w:highlight w:val="cyan"/>
          <w:u w:val="single"/>
        </w:rPr>
        <w:t>tends to produce</w:t>
      </w:r>
      <w:r w:rsidRPr="00055E06">
        <w:rPr>
          <w:sz w:val="8"/>
        </w:rPr>
        <w:t xml:space="preserve">, in turn, </w:t>
      </w:r>
      <w:r w:rsidRPr="00055E06">
        <w:rPr>
          <w:u w:val="single"/>
        </w:rPr>
        <w:t xml:space="preserve">only </w:t>
      </w:r>
      <w:r w:rsidRPr="00055E06">
        <w:rPr>
          <w:b/>
          <w:iCs/>
          <w:highlight w:val="cyan"/>
          <w:u w:val="single"/>
        </w:rPr>
        <w:t>exacerbate these fears</w:t>
      </w:r>
      <w:r w:rsidRPr="00055E06">
        <w:rPr>
          <w:u w:val="single"/>
        </w:rPr>
        <w:t xml:space="preserve"> as democracies tend to be </w:t>
      </w:r>
      <w:r w:rsidRPr="00055E06">
        <w:rPr>
          <w:b/>
          <w:iCs/>
          <w:u w:val="single"/>
        </w:rPr>
        <w:t>rich</w:t>
      </w:r>
      <w:r w:rsidRPr="00055E06">
        <w:rPr>
          <w:u w:val="single"/>
        </w:rPr>
        <w:t>,</w:t>
      </w:r>
      <w:r w:rsidRPr="00055E06">
        <w:rPr>
          <w:sz w:val="8"/>
        </w:rPr>
        <w:t xml:space="preserve"> </w:t>
      </w:r>
      <w:r w:rsidRPr="00055E06">
        <w:rPr>
          <w:b/>
          <w:iCs/>
          <w:u w:val="single"/>
        </w:rPr>
        <w:t>well organized</w:t>
      </w:r>
      <w:r w:rsidRPr="00055E06">
        <w:rPr>
          <w:sz w:val="8"/>
        </w:rPr>
        <w:t xml:space="preserve">, </w:t>
      </w:r>
      <w:r w:rsidRPr="00055E06">
        <w:rPr>
          <w:u w:val="single"/>
        </w:rPr>
        <w:t>and</w:t>
      </w:r>
      <w:r w:rsidRPr="00055E06">
        <w:rPr>
          <w:sz w:val="8"/>
        </w:rPr>
        <w:t xml:space="preserve"> </w:t>
      </w:r>
      <w:r w:rsidRPr="00055E06">
        <w:rPr>
          <w:b/>
          <w:iCs/>
          <w:u w:val="single"/>
        </w:rPr>
        <w:t>powerful</w:t>
      </w:r>
      <w:r w:rsidRPr="00055E06">
        <w:rPr>
          <w:sz w:val="8"/>
        </w:rPr>
        <w:t xml:space="preserve"> and dispose together of much more potent military capabilities than their potential non-</w:t>
      </w:r>
      <w:proofErr w:type="spellStart"/>
      <w:r w:rsidRPr="00055E06">
        <w:rPr>
          <w:sz w:val="8"/>
        </w:rPr>
        <w:t>dcnwcratic</w:t>
      </w:r>
      <w:proofErr w:type="spellEnd"/>
      <w:r w:rsidRPr="00055E06">
        <w:rPr>
          <w:sz w:val="8"/>
        </w:rPr>
        <w:t xml:space="preserve"> counterparts. </w:t>
      </w:r>
      <w:r w:rsidRPr="00055E06">
        <w:rPr>
          <w:u w:val="single"/>
        </w:rPr>
        <w:t xml:space="preserve">Rather than helping with peace. </w:t>
      </w:r>
      <w:r w:rsidRPr="00055E06">
        <w:rPr>
          <w:highlight w:val="cyan"/>
          <w:u w:val="single"/>
        </w:rPr>
        <w:t>the</w:t>
      </w:r>
      <w:r w:rsidRPr="00055E06">
        <w:rPr>
          <w:u w:val="single"/>
        </w:rPr>
        <w:t xml:space="preserve"> inter-democratic </w:t>
      </w:r>
      <w:r w:rsidRPr="00055E06">
        <w:rPr>
          <w:highlight w:val="cyan"/>
          <w:u w:val="single"/>
        </w:rPr>
        <w:t>consequences</w:t>
      </w:r>
      <w:r w:rsidRPr="00055E06">
        <w:rPr>
          <w:u w:val="single"/>
        </w:rPr>
        <w:t xml:space="preserve"> </w:t>
      </w:r>
      <w:r w:rsidRPr="00055E06">
        <w:rPr>
          <w:highlight w:val="cyan"/>
          <w:u w:val="single"/>
        </w:rPr>
        <w:t xml:space="preserve">of the democratic peace tend to </w:t>
      </w:r>
      <w:r w:rsidRPr="00055E06">
        <w:rPr>
          <w:b/>
          <w:iCs/>
          <w:highlight w:val="cyan"/>
          <w:u w:val="single"/>
        </w:rPr>
        <w:t>exacerbate the security dilemma</w:t>
      </w:r>
      <w:r w:rsidRPr="00055E06">
        <w:rPr>
          <w:sz w:val="8"/>
        </w:rPr>
        <w:t xml:space="preserve"> </w:t>
      </w:r>
      <w:r w:rsidRPr="00055E06">
        <w:rPr>
          <w:u w:val="single"/>
        </w:rPr>
        <w:t xml:space="preserve">which exists between </w:t>
      </w:r>
      <w:r w:rsidRPr="00055E06">
        <w:rPr>
          <w:b/>
          <w:iCs/>
          <w:u w:val="single"/>
        </w:rPr>
        <w:t>democracies and non-</w:t>
      </w:r>
      <w:proofErr w:type="spellStart"/>
      <w:r w:rsidRPr="00055E06">
        <w:rPr>
          <w:b/>
          <w:iCs/>
          <w:u w:val="single"/>
        </w:rPr>
        <w:t>democracics</w:t>
      </w:r>
      <w:proofErr w:type="spellEnd"/>
      <w:r w:rsidRPr="00055E06">
        <w:rPr>
          <w:sz w:val="8"/>
        </w:rPr>
        <w:t xml:space="preserve"> </w:t>
      </w:r>
      <w:proofErr w:type="gramStart"/>
      <w:r w:rsidRPr="00055E06">
        <w:rPr>
          <w:sz w:val="8"/>
        </w:rPr>
        <w:t>an</w:t>
      </w:r>
      <w:proofErr w:type="gramEnd"/>
      <w:r w:rsidRPr="00055E06">
        <w:rPr>
          <w:sz w:val="8"/>
        </w:rPr>
        <w:t xml:space="preserve"> way. </w:t>
      </w:r>
      <w:r w:rsidRPr="00055E06">
        <w:rPr>
          <w:u w:val="single"/>
        </w:rPr>
        <w:t>This non-peaceful dark side of democratic peace has escaped the attention of most academic writings</w:t>
      </w:r>
      <w:r w:rsidRPr="00055E06">
        <w:rPr>
          <w:sz w:val="8"/>
        </w:rPr>
        <w:t xml:space="preserve"> on this subject and certainly all political utterances about democratic peace in </w:t>
      </w:r>
    </w:p>
    <w:sectPr w:rsidR="0037394A" w:rsidRPr="00BF2F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7394A"/>
    <w:rsid w:val="000139A3"/>
    <w:rsid w:val="00022EAC"/>
    <w:rsid w:val="00100833"/>
    <w:rsid w:val="00104529"/>
    <w:rsid w:val="00105942"/>
    <w:rsid w:val="00107396"/>
    <w:rsid w:val="00140DA2"/>
    <w:rsid w:val="00144A4C"/>
    <w:rsid w:val="00176AB0"/>
    <w:rsid w:val="00177B7D"/>
    <w:rsid w:val="0018322D"/>
    <w:rsid w:val="001965C0"/>
    <w:rsid w:val="001B5776"/>
    <w:rsid w:val="001C530F"/>
    <w:rsid w:val="001E527A"/>
    <w:rsid w:val="001F78CE"/>
    <w:rsid w:val="00251FC7"/>
    <w:rsid w:val="002746A3"/>
    <w:rsid w:val="002855A7"/>
    <w:rsid w:val="002B146A"/>
    <w:rsid w:val="002B5E17"/>
    <w:rsid w:val="002F27A7"/>
    <w:rsid w:val="00315690"/>
    <w:rsid w:val="00316B75"/>
    <w:rsid w:val="00325646"/>
    <w:rsid w:val="00336937"/>
    <w:rsid w:val="003460F2"/>
    <w:rsid w:val="0037394A"/>
    <w:rsid w:val="0038158C"/>
    <w:rsid w:val="003902BA"/>
    <w:rsid w:val="003A09E2"/>
    <w:rsid w:val="00407037"/>
    <w:rsid w:val="0043079C"/>
    <w:rsid w:val="00434AA5"/>
    <w:rsid w:val="004605D6"/>
    <w:rsid w:val="0046730D"/>
    <w:rsid w:val="004C60E8"/>
    <w:rsid w:val="004E3579"/>
    <w:rsid w:val="004E728B"/>
    <w:rsid w:val="004F39E0"/>
    <w:rsid w:val="00537BD5"/>
    <w:rsid w:val="00560995"/>
    <w:rsid w:val="0057268A"/>
    <w:rsid w:val="005D2912"/>
    <w:rsid w:val="006065BD"/>
    <w:rsid w:val="00645FA9"/>
    <w:rsid w:val="00647866"/>
    <w:rsid w:val="00665003"/>
    <w:rsid w:val="006A2AD0"/>
    <w:rsid w:val="006C2375"/>
    <w:rsid w:val="006D4ECC"/>
    <w:rsid w:val="00710C34"/>
    <w:rsid w:val="00722258"/>
    <w:rsid w:val="007243E5"/>
    <w:rsid w:val="00766EA0"/>
    <w:rsid w:val="00771A63"/>
    <w:rsid w:val="007A2226"/>
    <w:rsid w:val="007F5B66"/>
    <w:rsid w:val="00823A1C"/>
    <w:rsid w:val="00845B9D"/>
    <w:rsid w:val="00860984"/>
    <w:rsid w:val="00897ECD"/>
    <w:rsid w:val="008A631C"/>
    <w:rsid w:val="008B3ECB"/>
    <w:rsid w:val="008B4E85"/>
    <w:rsid w:val="008C1B2E"/>
    <w:rsid w:val="0091627E"/>
    <w:rsid w:val="0097032B"/>
    <w:rsid w:val="009D2EAD"/>
    <w:rsid w:val="009D54B2"/>
    <w:rsid w:val="009E1922"/>
    <w:rsid w:val="009F7491"/>
    <w:rsid w:val="009F7ED2"/>
    <w:rsid w:val="00A22793"/>
    <w:rsid w:val="00A93661"/>
    <w:rsid w:val="00A95652"/>
    <w:rsid w:val="00AB3814"/>
    <w:rsid w:val="00AC0AB8"/>
    <w:rsid w:val="00AE7A57"/>
    <w:rsid w:val="00B33C6D"/>
    <w:rsid w:val="00B4508F"/>
    <w:rsid w:val="00B55AD5"/>
    <w:rsid w:val="00B8057C"/>
    <w:rsid w:val="00BD6238"/>
    <w:rsid w:val="00BF2F3C"/>
    <w:rsid w:val="00BF593B"/>
    <w:rsid w:val="00BF5F41"/>
    <w:rsid w:val="00BF773A"/>
    <w:rsid w:val="00BF7E81"/>
    <w:rsid w:val="00C13773"/>
    <w:rsid w:val="00C14AA4"/>
    <w:rsid w:val="00C17CC8"/>
    <w:rsid w:val="00C83417"/>
    <w:rsid w:val="00C9604F"/>
    <w:rsid w:val="00CA19AA"/>
    <w:rsid w:val="00CC5298"/>
    <w:rsid w:val="00CD736E"/>
    <w:rsid w:val="00CD798D"/>
    <w:rsid w:val="00CE161E"/>
    <w:rsid w:val="00CF59A8"/>
    <w:rsid w:val="00D232C1"/>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44B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2CBC7"/>
  <w15:chartTrackingRefBased/>
  <w15:docId w15:val="{E147DF25-CB1C-49C1-95BC-CCFF9A36F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34AA5"/>
    <w:rPr>
      <w:rFonts w:ascii="Calibri" w:hAnsi="Calibri"/>
    </w:rPr>
  </w:style>
  <w:style w:type="paragraph" w:styleId="Heading1">
    <w:name w:val="heading 1"/>
    <w:aliases w:val="Pocket"/>
    <w:basedOn w:val="Normal"/>
    <w:next w:val="Normal"/>
    <w:link w:val="Heading1Char"/>
    <w:qFormat/>
    <w:rsid w:val="00434A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4A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4A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34A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4A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AA5"/>
  </w:style>
  <w:style w:type="character" w:customStyle="1" w:styleId="Heading1Char">
    <w:name w:val="Heading 1 Char"/>
    <w:aliases w:val="Pocket Char"/>
    <w:basedOn w:val="DefaultParagraphFont"/>
    <w:link w:val="Heading1"/>
    <w:rsid w:val="00434A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4A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4AA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34AA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434A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34AA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434AA5"/>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34AA5"/>
    <w:rPr>
      <w:color w:val="auto"/>
      <w:u w:val="none"/>
    </w:rPr>
  </w:style>
  <w:style w:type="character" w:styleId="FollowedHyperlink">
    <w:name w:val="FollowedHyperlink"/>
    <w:basedOn w:val="DefaultParagraphFont"/>
    <w:uiPriority w:val="99"/>
    <w:semiHidden/>
    <w:unhideWhenUsed/>
    <w:rsid w:val="00434AA5"/>
    <w:rPr>
      <w:color w:val="auto"/>
      <w:u w:val="none"/>
    </w:rPr>
  </w:style>
  <w:style w:type="paragraph" w:customStyle="1" w:styleId="textbold">
    <w:name w:val="text bold"/>
    <w:basedOn w:val="Normal"/>
    <w:link w:val="Emphasis"/>
    <w:uiPriority w:val="7"/>
    <w:qFormat/>
    <w:rsid w:val="0037394A"/>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37394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C14AA4"/>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pple-converted-space">
    <w:name w:val="apple-converted-space"/>
    <w:basedOn w:val="DefaultParagraphFont"/>
    <w:rsid w:val="00C14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opinion/energy-environment/461809-a-global-climate-strike-isnt-enough" TargetMode="External"/><Relationship Id="rId3" Type="http://schemas.openxmlformats.org/officeDocument/2006/relationships/styles" Target="styles.xml"/><Relationship Id="rId7" Type="http://schemas.openxmlformats.org/officeDocument/2006/relationships/hyperlink" Target="https://www.wardsauto.com/ideaxchange/strikes-hurt-everybod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tuff.co.nz/environment/climate-news/112807046/how-not-to-solve-the-issue-why-climate-change-strikes-wont-do-anything" TargetMode="External"/><Relationship Id="rId4" Type="http://schemas.openxmlformats.org/officeDocument/2006/relationships/settings" Target="settings.xml"/><Relationship Id="rId9"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Pages>
  <Words>8365</Words>
  <Characters>47683</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24</cp:revision>
  <dcterms:created xsi:type="dcterms:W3CDTF">2021-11-06T16:34:00Z</dcterms:created>
  <dcterms:modified xsi:type="dcterms:W3CDTF">2021-11-06T17:56:00Z</dcterms:modified>
</cp:coreProperties>
</file>