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04337" w14:textId="20A05088" w:rsidR="00A95652" w:rsidRDefault="00771C18" w:rsidP="00771C18">
      <w:pPr>
        <w:pStyle w:val="Heading1"/>
      </w:pPr>
      <w:r>
        <w:t>1NC vs Mission San Jose SS</w:t>
      </w:r>
    </w:p>
    <w:p w14:paraId="6D089A2C" w14:textId="67AFA2E8" w:rsidR="00771C18" w:rsidRDefault="00771C18" w:rsidP="00771C18">
      <w:pPr>
        <w:pStyle w:val="Heading2"/>
      </w:pPr>
      <w:r>
        <w:t>1</w:t>
      </w:r>
    </w:p>
    <w:p w14:paraId="743E2FE8" w14:textId="0811BDF4" w:rsidR="00771C18" w:rsidRDefault="00771C18" w:rsidP="00771C18">
      <w:pPr>
        <w:pStyle w:val="Heading4"/>
      </w:pPr>
      <w:r>
        <w:t>Interpretation: Debaters must defend an existing government- not a hypothetical or ideal one.</w:t>
      </w:r>
    </w:p>
    <w:p w14:paraId="10C0D4F0" w14:textId="77777777" w:rsidR="00771C18" w:rsidRDefault="00771C18" w:rsidP="00771C18">
      <w:pPr>
        <w:pStyle w:val="Heading4"/>
      </w:pPr>
      <w:r>
        <w:t>Violation: They defend a hypothetical government</w:t>
      </w:r>
    </w:p>
    <w:p w14:paraId="50B5C631" w14:textId="77777777" w:rsidR="00771C18" w:rsidRDefault="00771C18" w:rsidP="00771C18">
      <w:pPr>
        <w:pStyle w:val="Heading4"/>
      </w:pPr>
      <w:r>
        <w:t>Standards</w:t>
      </w:r>
    </w:p>
    <w:p w14:paraId="688118D2" w14:textId="77777777" w:rsidR="00771C18" w:rsidRDefault="00771C18" w:rsidP="00771C18">
      <w:pPr>
        <w:pStyle w:val="Heading4"/>
      </w:pPr>
      <w:r>
        <w:t xml:space="preserve">1] Shiftiness- they can spike out of </w:t>
      </w:r>
      <w:proofErr w:type="spellStart"/>
      <w:r>
        <w:t>disads</w:t>
      </w:r>
      <w:proofErr w:type="spellEnd"/>
      <w:r>
        <w:t xml:space="preserve"> and counterplans by saying our </w:t>
      </w:r>
      <w:proofErr w:type="spellStart"/>
      <w:r>
        <w:t>ev</w:t>
      </w:r>
      <w:proofErr w:type="spellEnd"/>
      <w:r>
        <w:t xml:space="preserve"> is about the </w:t>
      </w:r>
      <w:proofErr w:type="spellStart"/>
      <w:r>
        <w:t>squo</w:t>
      </w:r>
      <w:proofErr w:type="spellEnd"/>
      <w:r>
        <w:t xml:space="preserve"> or </w:t>
      </w:r>
      <w:proofErr w:type="spellStart"/>
      <w:r>
        <w:t>squo</w:t>
      </w:r>
      <w:proofErr w:type="spellEnd"/>
      <w:r>
        <w:t xml:space="preserve"> actors which kills neg engagement. That outweighs. A] Predictability because we can’t know what prep does or doesn’t link in a hypothetical world B] Reversibility because we can’t recover lost arguments</w:t>
      </w:r>
    </w:p>
    <w:p w14:paraId="3BA21405" w14:textId="77777777" w:rsidR="00771C18" w:rsidRDefault="00771C18" w:rsidP="00771C18">
      <w:pPr>
        <w:pStyle w:val="Heading4"/>
      </w:pPr>
      <w:r>
        <w:t xml:space="preserve">2] Specificity- creates more nuanced depth because we can read </w:t>
      </w:r>
      <w:proofErr w:type="spellStart"/>
      <w:r>
        <w:t>ev</w:t>
      </w:r>
      <w:proofErr w:type="spellEnd"/>
      <w:r>
        <w:t xml:space="preserve"> specific to your scenario.  Outweighs- nuanced clash is better clash which is the point of debate.</w:t>
      </w:r>
    </w:p>
    <w:p w14:paraId="53E6D497" w14:textId="77777777" w:rsidR="00771C18" w:rsidRDefault="00771C18" w:rsidP="00771C18">
      <w:pPr>
        <w:pStyle w:val="Heading4"/>
      </w:pPr>
      <w:r>
        <w:t xml:space="preserve">3] Real world- </w:t>
      </w:r>
      <w:proofErr w:type="spellStart"/>
      <w:r>
        <w:t>its</w:t>
      </w:r>
      <w:proofErr w:type="spellEnd"/>
      <w:r>
        <w:t xml:space="preserve"> always possible for a real government to recognize the right to strike but not a made up one. That outweighs- If education isn’t portable its useless</w:t>
      </w:r>
    </w:p>
    <w:p w14:paraId="5976775A" w14:textId="77777777" w:rsidR="00771C18" w:rsidRPr="001B0024" w:rsidRDefault="00771C18" w:rsidP="00771C18">
      <w:pPr>
        <w:pStyle w:val="Heading4"/>
      </w:pPr>
      <w:r w:rsidRPr="001B0024">
        <w:t>Voters:</w:t>
      </w:r>
    </w:p>
    <w:p w14:paraId="30CD9103" w14:textId="77777777" w:rsidR="00771C18" w:rsidRPr="001B0024" w:rsidRDefault="00771C18" w:rsidP="00771C18">
      <w:pPr>
        <w:pStyle w:val="Heading4"/>
      </w:pPr>
      <w:r w:rsidRPr="001B0024">
        <w:t>1] Fairness is a voter because debate is a competitive activity</w:t>
      </w:r>
    </w:p>
    <w:p w14:paraId="5940E758" w14:textId="77777777" w:rsidR="00771C18" w:rsidRDefault="00771C18" w:rsidP="00771C18">
      <w:pPr>
        <w:pStyle w:val="Heading4"/>
      </w:pPr>
      <w:r w:rsidRPr="001B0024">
        <w:t>2] Education is a voter because it’s the reason schools fund debate</w:t>
      </w:r>
    </w:p>
    <w:p w14:paraId="29F81135" w14:textId="77777777" w:rsidR="00771C18" w:rsidRDefault="00771C18" w:rsidP="00771C18">
      <w:pPr>
        <w:pStyle w:val="Heading4"/>
      </w:pPr>
      <w:r>
        <w:t>Drop the debater to deter future abuse</w:t>
      </w:r>
    </w:p>
    <w:p w14:paraId="2CB8E9DC" w14:textId="77777777" w:rsidR="00771C18" w:rsidRDefault="00771C18" w:rsidP="00771C18">
      <w:pPr>
        <w:pStyle w:val="Heading4"/>
      </w:pPr>
      <w:r>
        <w:t xml:space="preserve">Competing </w:t>
      </w:r>
      <w:proofErr w:type="spellStart"/>
      <w:r>
        <w:t>interps</w:t>
      </w:r>
      <w:proofErr w:type="spellEnd"/>
      <w:r>
        <w:t xml:space="preserve"> Reasonability is arbitrary and invites judge intervention</w:t>
      </w:r>
    </w:p>
    <w:p w14:paraId="58098BC0" w14:textId="3BDE787E" w:rsidR="00771C18" w:rsidRPr="00771C18" w:rsidRDefault="00771C18" w:rsidP="00771C18">
      <w:pPr>
        <w:pStyle w:val="Heading4"/>
      </w:pPr>
      <w:r>
        <w:t xml:space="preserve">No RVIs on T – Baiting – RVIs on T incentivize debaters to go all in and coerce T it with blatantly non-topical </w:t>
      </w:r>
      <w:proofErr w:type="spellStart"/>
      <w:r>
        <w:t>affs</w:t>
      </w:r>
      <w:proofErr w:type="spellEnd"/>
      <w:r>
        <w:t xml:space="preserve"> – that disincentives topic research and substantive engagement.</w:t>
      </w:r>
    </w:p>
    <w:p w14:paraId="7C6F38B6" w14:textId="60C14D8B" w:rsidR="00771C18" w:rsidRDefault="00771C18" w:rsidP="00771C18">
      <w:pPr>
        <w:pStyle w:val="Heading2"/>
      </w:pPr>
      <w:r>
        <w:t>2</w:t>
      </w:r>
    </w:p>
    <w:p w14:paraId="6C7ECF44" w14:textId="77777777" w:rsidR="003432FA" w:rsidRDefault="003432FA" w:rsidP="003432FA">
      <w:pPr>
        <w:pStyle w:val="Heading4"/>
      </w:pPr>
      <w:r w:rsidRPr="00A353FF">
        <w:t xml:space="preserve">Interpretation: The affirmative may not specify a </w:t>
      </w:r>
      <w:r>
        <w:t>just government.</w:t>
      </w:r>
    </w:p>
    <w:p w14:paraId="57E2639B" w14:textId="77777777" w:rsidR="003432FA" w:rsidRPr="003E5015" w:rsidRDefault="003432FA" w:rsidP="003432FA">
      <w:pPr>
        <w:pStyle w:val="Heading4"/>
      </w:pPr>
      <w:r w:rsidRPr="003E5015">
        <w:t>“A” is an indefinite article that modifies “</w:t>
      </w:r>
      <w:r>
        <w:t>just government</w:t>
      </w:r>
      <w:r w:rsidRPr="003E5015">
        <w:t>” in the res</w:t>
      </w:r>
      <w:r>
        <w:t xml:space="preserve"> –</w:t>
      </w:r>
      <w:r w:rsidRPr="003E5015">
        <w:t xml:space="preserve"> means that you </w:t>
      </w:r>
      <w:proofErr w:type="gramStart"/>
      <w:r w:rsidRPr="003E5015">
        <w:t>have to</w:t>
      </w:r>
      <w:proofErr w:type="gramEnd"/>
      <w:r w:rsidRPr="003E5015">
        <w:t xml:space="preserve"> prove the resolution true in a </w:t>
      </w:r>
      <w:r>
        <w:t>vacuum</w:t>
      </w:r>
      <w:r w:rsidRPr="003E5015">
        <w:t>, not a particular instance</w:t>
      </w:r>
    </w:p>
    <w:p w14:paraId="23140D8C" w14:textId="77777777" w:rsidR="003432FA" w:rsidRPr="003E5015" w:rsidRDefault="003432FA" w:rsidP="003432FA">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53587E56" w14:textId="77777777" w:rsidR="003432FA" w:rsidRDefault="003432FA" w:rsidP="003432FA">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proofErr w:type="gramStart"/>
      <w:r w:rsidRPr="00CF0053">
        <w:rPr>
          <w:rStyle w:val="StyleUnderline"/>
          <w:highlight w:val="green"/>
        </w:rPr>
        <w:t>a and</w:t>
      </w:r>
      <w:proofErr w:type="gramEnd"/>
      <w:r w:rsidRPr="00CF0053">
        <w:rPr>
          <w:rStyle w:val="StyleUnderline"/>
          <w:highlight w:val="green"/>
        </w:rPr>
        <w:t xml:space="preserve">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t>
      </w:r>
      <w:proofErr w:type="gramStart"/>
      <w:r w:rsidRPr="003E5015">
        <w:rPr>
          <w:sz w:val="16"/>
        </w:rPr>
        <w:t>where</w:t>
      </w:r>
      <w:proofErr w:type="gramEnd"/>
      <w:r w:rsidRPr="003E5015">
        <w:rPr>
          <w:sz w:val="16"/>
        </w:rPr>
        <w:t xml:space="preserv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E5015">
        <w:rPr>
          <w:sz w:val="16"/>
        </w:rPr>
        <w:t>below..</w:t>
      </w:r>
      <w:proofErr w:type="gramEnd"/>
      <w:r w:rsidRPr="003E5015">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E5015">
        <w:rPr>
          <w:sz w:val="16"/>
        </w:rPr>
        <w:t>an</w:t>
      </w:r>
      <w:proofErr w:type="gramEnd"/>
      <w:r w:rsidRPr="003E5015">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w:t>
      </w:r>
      <w:proofErr w:type="gramStart"/>
      <w:r w:rsidRPr="003E5015">
        <w:rPr>
          <w:sz w:val="16"/>
        </w:rPr>
        <w:t>actually sounds</w:t>
      </w:r>
      <w:proofErr w:type="gramEnd"/>
      <w:r w:rsidRPr="003E5015">
        <w:rPr>
          <w:sz w:val="16"/>
        </w:rPr>
        <w:t xml:space="preserve">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3E5015">
        <w:rPr>
          <w:sz w:val="16"/>
        </w:rPr>
        <w:t>a or</w:t>
      </w:r>
      <w:proofErr w:type="gramEnd"/>
      <w:r w:rsidRPr="003E5015">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04F39837" w14:textId="77777777" w:rsidR="003432FA" w:rsidRDefault="003432FA" w:rsidP="003432FA">
      <w:pPr>
        <w:pStyle w:val="Heading4"/>
      </w:pPr>
      <w:r>
        <w:t>The article “a” implies a nonspecific or generic reading of the word “just government”.</w:t>
      </w:r>
    </w:p>
    <w:p w14:paraId="102329D6" w14:textId="77777777" w:rsidR="003432FA" w:rsidRPr="00FC4FE0" w:rsidRDefault="003432FA" w:rsidP="003432FA">
      <w:r>
        <w:rPr>
          <w:rStyle w:val="Style13ptBold"/>
        </w:rPr>
        <w:t xml:space="preserve">Walden 20 </w:t>
      </w:r>
      <w:r w:rsidRPr="00764DF9">
        <w:t>Walden University</w:t>
      </w:r>
      <w:r>
        <w:t xml:space="preserve"> [</w:t>
      </w:r>
      <w:r w:rsidRPr="00764DF9">
        <w:t>The Writing Center provides a broad range of writing instruction and editing services for students at Walden University, including writing assistance for undergraduates, graduate students, and doctoral capstone writers</w:t>
      </w:r>
      <w:r>
        <w:t>], “</w:t>
      </w:r>
      <w:r w:rsidRPr="00DB7A0D">
        <w:t>"A" or "An"</w:t>
      </w:r>
      <w:r>
        <w:t xml:space="preserve">” last modified July 14 2020, </w:t>
      </w:r>
      <w:hyperlink r:id="rId6" w:history="1">
        <w:r w:rsidRPr="00F059C2">
          <w:rPr>
            <w:rStyle w:val="Hyperlink"/>
          </w:rPr>
          <w:t>https://academicguides.waldenu.edu/writingcenter/grammar/articles</w:t>
        </w:r>
      </w:hyperlink>
      <w:r>
        <w:t xml:space="preserve"> SM</w:t>
      </w:r>
    </w:p>
    <w:p w14:paraId="30089E88" w14:textId="77777777" w:rsidR="003432FA" w:rsidRDefault="003432FA" w:rsidP="003432FA">
      <w:pPr>
        <w:rPr>
          <w:rStyle w:val="StyleUnderline"/>
        </w:rPr>
      </w:pPr>
      <w:r>
        <w:t xml:space="preserve">When to Use "A" or "An" </w:t>
      </w:r>
      <w:r w:rsidRPr="00764DF9">
        <w:rPr>
          <w:highlight w:val="green"/>
        </w:rPr>
        <w:t>"</w:t>
      </w:r>
      <w:r w:rsidRPr="00764DF9">
        <w:rPr>
          <w:rStyle w:val="StyleUnderline"/>
          <w:highlight w:val="green"/>
        </w:rPr>
        <w:t>A"</w:t>
      </w:r>
      <w:r w:rsidRPr="00764DF9">
        <w:rPr>
          <w:rStyle w:val="StyleUnderline"/>
        </w:rPr>
        <w:t xml:space="preserve"> and "an" are </w:t>
      </w:r>
      <w:r w:rsidRPr="00764DF9">
        <w:rPr>
          <w:rStyle w:val="StyleUnderline"/>
          <w:highlight w:val="green"/>
        </w:rPr>
        <w:t>used with singular countable nouns when the noun is nonspecific or generic</w:t>
      </w:r>
      <w:r>
        <w:t xml:space="preserve">. </w:t>
      </w:r>
      <w:r w:rsidRPr="00764DF9">
        <w:rPr>
          <w:rStyle w:val="StyleUnderline"/>
        </w:rPr>
        <w:t>I do not own a car.</w:t>
      </w:r>
      <w:r>
        <w:rPr>
          <w:rStyle w:val="StyleUnderline"/>
        </w:rPr>
        <w:t xml:space="preserve"> </w:t>
      </w:r>
      <w:r>
        <w:t xml:space="preserve">In this sentence, </w:t>
      </w:r>
      <w:r w:rsidRPr="00764DF9">
        <w:rPr>
          <w:rStyle w:val="StyleUnderline"/>
        </w:rPr>
        <w:t>"car" is a singular countable noun that is not specific. It could be any car.</w:t>
      </w:r>
      <w:r>
        <w:rPr>
          <w:rStyle w:val="StyleUnderline"/>
        </w:rPr>
        <w:t xml:space="preserve"> </w:t>
      </w:r>
      <w:r w:rsidRPr="00764DF9">
        <w:rPr>
          <w:rStyle w:val="StyleUnderline"/>
          <w:highlight w:val="green"/>
        </w:rPr>
        <w:t>She would like to go to a university</w:t>
      </w:r>
      <w:r w:rsidRPr="00764DF9">
        <w:rPr>
          <w:rStyle w:val="StyleUnderline"/>
        </w:rPr>
        <w:t xml:space="preserve"> that specializes in teaching.</w:t>
      </w:r>
      <w:r>
        <w:rPr>
          <w:rStyle w:val="StyleUnderline"/>
        </w:rPr>
        <w:t xml:space="preserve"> </w:t>
      </w:r>
      <w:r w:rsidRPr="00764DF9">
        <w:rPr>
          <w:rStyle w:val="StyleUnderline"/>
        </w:rPr>
        <w:t>"</w:t>
      </w:r>
      <w:r w:rsidRPr="00764DF9">
        <w:rPr>
          <w:rStyle w:val="StyleUnderline"/>
          <w:highlight w:val="green"/>
        </w:rPr>
        <w:t>University</w:t>
      </w:r>
      <w:r w:rsidRPr="00764DF9">
        <w:rPr>
          <w:rStyle w:val="StyleUnderline"/>
        </w:rPr>
        <w:t>"</w:t>
      </w:r>
      <w:r>
        <w:t xml:space="preserve"> is a singular countable noun. Although it begins with a vowel, the first sound of the word is /j/ or “y.” Thus, "a" instead of "an" is used. In this sentence, it </w:t>
      </w:r>
      <w:r w:rsidRPr="00764DF9">
        <w:rPr>
          <w:rStyle w:val="StyleUnderline"/>
          <w:highlight w:val="green"/>
        </w:rPr>
        <w:t>is</w:t>
      </w:r>
      <w:r>
        <w:t xml:space="preserve"> also </w:t>
      </w:r>
      <w:r w:rsidRPr="00764DF9">
        <w:rPr>
          <w:rStyle w:val="StyleUnderline"/>
          <w:highlight w:val="green"/>
        </w:rPr>
        <w:t>generic (it could be any university</w:t>
      </w:r>
      <w:r w:rsidRPr="00764DF9">
        <w:rPr>
          <w:rStyle w:val="StyleUnderline"/>
        </w:rPr>
        <w:t xml:space="preserve"> with this specialization, not a specific one).</w:t>
      </w:r>
      <w:r>
        <w:rPr>
          <w:rStyle w:val="StyleUnderline"/>
        </w:rPr>
        <w:t xml:space="preserve"> </w:t>
      </w:r>
      <w:r w:rsidRPr="00764DF9">
        <w:rPr>
          <w:rStyle w:val="StyleUnderline"/>
          <w:highlight w:val="green"/>
        </w:rPr>
        <w:t>I would like to eat an apple.</w:t>
      </w:r>
      <w:r>
        <w:rPr>
          <w:rStyle w:val="StyleUnderline"/>
        </w:rPr>
        <w:t xml:space="preserve"> </w:t>
      </w:r>
      <w:r>
        <w:t xml:space="preserve">In this sentence, </w:t>
      </w:r>
      <w:r w:rsidRPr="00764DF9">
        <w:rPr>
          <w:rStyle w:val="StyleUnderline"/>
        </w:rPr>
        <w:t>"</w:t>
      </w:r>
      <w:r w:rsidRPr="00764DF9">
        <w:rPr>
          <w:rStyle w:val="StyleUnderline"/>
          <w:highlight w:val="green"/>
        </w:rPr>
        <w:t>apple</w:t>
      </w:r>
      <w:r w:rsidRPr="00764DF9">
        <w:rPr>
          <w:rStyle w:val="StyleUnderline"/>
        </w:rPr>
        <w:t xml:space="preserve">" is a singular countable noun that </w:t>
      </w:r>
      <w:r w:rsidRPr="00764DF9">
        <w:rPr>
          <w:rStyle w:val="StyleUnderline"/>
          <w:highlight w:val="green"/>
        </w:rPr>
        <w:t>is not specific</w:t>
      </w:r>
      <w:r w:rsidRPr="00764DF9">
        <w:rPr>
          <w:rStyle w:val="StyleUnderline"/>
        </w:rPr>
        <w:t>. It could be any apple.</w:t>
      </w:r>
    </w:p>
    <w:p w14:paraId="55B68C30" w14:textId="77777777" w:rsidR="003432FA" w:rsidRPr="00D16C2A" w:rsidRDefault="003432FA" w:rsidP="003432FA">
      <w:pPr>
        <w:pStyle w:val="Heading4"/>
      </w:pPr>
      <w:r>
        <w:t>This applies to the res – Upward entailment test</w:t>
      </w:r>
    </w:p>
    <w:p w14:paraId="572D03E6" w14:textId="4BCB7AAF" w:rsidR="003432FA" w:rsidRDefault="003432FA" w:rsidP="003432FA">
      <w:pPr>
        <w:pStyle w:val="Heading4"/>
      </w:pPr>
      <w:r w:rsidRPr="00A353FF">
        <w:t>Violation: they spec</w:t>
      </w:r>
      <w:r>
        <w:t xml:space="preserve"> China</w:t>
      </w:r>
    </w:p>
    <w:p w14:paraId="74FB6F0F" w14:textId="77777777" w:rsidR="003432FA" w:rsidRPr="00A353FF" w:rsidRDefault="003432FA" w:rsidP="003432FA">
      <w:pPr>
        <w:pStyle w:val="Heading4"/>
      </w:pPr>
      <w:r w:rsidRPr="00A353FF">
        <w:t>Standards:</w:t>
      </w:r>
    </w:p>
    <w:p w14:paraId="6CE090DA" w14:textId="77777777" w:rsidR="003432FA" w:rsidRDefault="003432FA" w:rsidP="003432FA">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7E21E584" w14:textId="77777777" w:rsidR="003432FA" w:rsidRDefault="003432FA" w:rsidP="003432FA">
      <w:pPr>
        <w:pStyle w:val="Heading4"/>
      </w:pPr>
      <w:r>
        <w:t xml:space="preserve">2] Limits – there are infinite governments that could be just – explodes limits since there are tons of independent </w:t>
      </w:r>
      <w:proofErr w:type="spellStart"/>
      <w:r>
        <w:t>affs</w:t>
      </w:r>
      <w:proofErr w:type="spellEnd"/>
      <w:r>
        <w:t xml:space="preserve"> plus functionally infinite combinations, all with different advantages in different political situations. Kills neg prep and </w:t>
      </w:r>
      <w:proofErr w:type="spellStart"/>
      <w:r>
        <w:t>debatability</w:t>
      </w:r>
      <w:proofErr w:type="spellEnd"/>
      <w:r>
        <w:t xml:space="preserve"> since there are no DAs that apply to every </w:t>
      </w:r>
      <w:proofErr w:type="spellStart"/>
      <w:r>
        <w:t>aff</w:t>
      </w:r>
      <w:proofErr w:type="spellEnd"/>
      <w:r>
        <w:t xml:space="preserve"> – </w:t>
      </w:r>
      <w:proofErr w:type="gramStart"/>
      <w:r>
        <w:t>i.e.</w:t>
      </w:r>
      <w:proofErr w:type="gramEnd"/>
      <w:r>
        <w:t xml:space="preserve"> laws about the right to strike in the US are different than in New Zealand – means the </w:t>
      </w:r>
      <w:proofErr w:type="spellStart"/>
      <w:r>
        <w:t>aff</w:t>
      </w:r>
      <w:proofErr w:type="spellEnd"/>
      <w:r>
        <w:t xml:space="preserve"> is always more prepared and wins just for </w:t>
      </w:r>
      <w:proofErr w:type="spellStart"/>
      <w:r>
        <w:t>speccing</w:t>
      </w:r>
      <w:proofErr w:type="spellEnd"/>
      <w:r>
        <w:t>.</w:t>
      </w:r>
    </w:p>
    <w:p w14:paraId="756EEF90" w14:textId="77777777" w:rsidR="003432FA" w:rsidRDefault="003432FA" w:rsidP="003432FA">
      <w:pPr>
        <w:pStyle w:val="Heading4"/>
      </w:pPr>
      <w:r>
        <w:t xml:space="preserve">3] TVA – just read your </w:t>
      </w:r>
      <w:proofErr w:type="spellStart"/>
      <w:r>
        <w:t>aff</w:t>
      </w:r>
      <w:proofErr w:type="spellEnd"/>
      <w:r>
        <w:t xml:space="preserve"> as an advantage under a whole adv, solves your offense</w:t>
      </w:r>
    </w:p>
    <w:p w14:paraId="42FAED1B" w14:textId="5FBAEDFC" w:rsidR="003432FA" w:rsidRDefault="003432FA" w:rsidP="003432FA">
      <w:pPr>
        <w:pStyle w:val="Heading2"/>
      </w:pPr>
      <w:r>
        <w:t>3</w:t>
      </w:r>
    </w:p>
    <w:p w14:paraId="1A258D73" w14:textId="77777777" w:rsidR="003432FA" w:rsidRDefault="003432FA" w:rsidP="003432FA">
      <w:pPr>
        <w:pStyle w:val="Heading4"/>
      </w:pPr>
      <w:r>
        <w:t xml:space="preserve">Strikes </w:t>
      </w:r>
      <w:r w:rsidRPr="004A176C">
        <w:rPr>
          <w:u w:val="single"/>
        </w:rPr>
        <w:t>increase</w:t>
      </w:r>
      <w:r>
        <w:t xml:space="preserve"> democratic participation which </w:t>
      </w:r>
      <w:r w:rsidRPr="00C7246E">
        <w:rPr>
          <w:u w:val="single"/>
        </w:rPr>
        <w:t>reinvigorates democracy</w:t>
      </w:r>
      <w:r>
        <w:t>.</w:t>
      </w:r>
    </w:p>
    <w:p w14:paraId="2DB02675" w14:textId="77777777" w:rsidR="003432FA" w:rsidRPr="00C76511" w:rsidRDefault="003432FA" w:rsidP="003432FA">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14:paraId="59C01A63" w14:textId="77777777" w:rsidR="003432FA" w:rsidRPr="004A176C" w:rsidRDefault="003432FA" w:rsidP="003432FA">
      <w:pPr>
        <w:rPr>
          <w:u w:val="single"/>
        </w:rPr>
      </w:pPr>
      <w:r w:rsidRPr="00900F2B">
        <w:rPr>
          <w:sz w:val="16"/>
        </w:rPr>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w:t>
      </w:r>
      <w:r w:rsidRPr="001B06EB">
        <w:rPr>
          <w:sz w:val="16"/>
        </w:rPr>
        <w:t xml:space="preserve">are), </w:t>
      </w:r>
      <w:r w:rsidRPr="001B06EB">
        <w:rPr>
          <w:u w:val="single"/>
        </w:rPr>
        <w:t xml:space="preserve">labor unions also foster </w:t>
      </w:r>
      <w:r w:rsidRPr="001B06EB">
        <w:rPr>
          <w:rStyle w:val="Emphasis"/>
        </w:rPr>
        <w:t>civic participation</w:t>
      </w:r>
      <w:r w:rsidRPr="001B06EB">
        <w:rPr>
          <w:u w:val="single"/>
        </w:rPr>
        <w:t xml:space="preserve"> for workers. And</w:t>
      </w:r>
      <w:r w:rsidRPr="004A176C">
        <w:rPr>
          <w:u w:val="single"/>
        </w:rPr>
        <w:t xml:space="preserve"> </w:t>
      </w:r>
      <w:r w:rsidRPr="00723327">
        <w:rPr>
          <w:rStyle w:val="Emphasis"/>
        </w:rPr>
        <w:t>nowhere is this clearer</w:t>
      </w:r>
      <w:r w:rsidRPr="004A176C">
        <w:rPr>
          <w:u w:val="single"/>
        </w:rPr>
        <w:t xml:space="preserve"> than </w:t>
      </w:r>
      <w:r w:rsidRPr="001B06EB">
        <w:rPr>
          <w:u w:val="single"/>
        </w:rPr>
        <w:t xml:space="preserve">in </w:t>
      </w:r>
      <w:r w:rsidRPr="001B06EB">
        <w:rPr>
          <w:rStyle w:val="Emphasis"/>
        </w:rPr>
        <w:t>voter turnout</w:t>
      </w:r>
      <w:r w:rsidRPr="001B06EB">
        <w:rPr>
          <w:sz w:val="16"/>
        </w:rPr>
        <w:t xml:space="preserve">, </w:t>
      </w:r>
      <w:r w:rsidRPr="001B06EB">
        <w:rPr>
          <w:u w:val="single"/>
        </w:rPr>
        <w:t>which has suffered in recent years along with union membership</w:t>
      </w:r>
      <w:r w:rsidRPr="001B06EB">
        <w:rPr>
          <w:sz w:val="16"/>
        </w:rPr>
        <w:t>. Indeed, new data from the Census Bureau and a new analysis of American National Electio</w:t>
      </w:r>
      <w:r w:rsidRPr="00900F2B">
        <w:rPr>
          <w:sz w:val="16"/>
        </w:rPr>
        <w:t xml:space="preserve">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39C13789" w14:textId="77777777" w:rsidR="003432FA" w:rsidRPr="00900F2B" w:rsidRDefault="003432FA" w:rsidP="003432FA">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447C4801" w14:textId="77777777" w:rsidR="003432FA" w:rsidRPr="00900F2B" w:rsidRDefault="003432FA" w:rsidP="003432FA">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6EE321E8" w14:textId="77777777" w:rsidR="003432FA" w:rsidRPr="004A176C" w:rsidRDefault="003432FA" w:rsidP="003432FA">
      <w:pPr>
        <w:rPr>
          <w:u w:val="single"/>
        </w:rPr>
      </w:pPr>
      <w:r w:rsidRPr="004A176C">
        <w:rPr>
          <w:u w:val="single"/>
        </w:rPr>
        <w:t>These numbers may appear modest, but in a close national election they could be enough to change the result.</w:t>
      </w:r>
    </w:p>
    <w:p w14:paraId="1A98AF6E" w14:textId="77777777" w:rsidR="003432FA" w:rsidRPr="004A176C" w:rsidRDefault="003432FA" w:rsidP="003432FA">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6E8EC309" w14:textId="77777777" w:rsidR="003432FA" w:rsidRPr="00900F2B" w:rsidRDefault="003432FA" w:rsidP="003432FA">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w:t>
      </w:r>
      <w:r w:rsidRPr="001B06EB">
        <w:rPr>
          <w:u w:val="single"/>
        </w:rPr>
        <w:t xml:space="preserve">ladder. There was a </w:t>
      </w:r>
      <w:r w:rsidRPr="001B06EB">
        <w:rPr>
          <w:rStyle w:val="Emphasis"/>
        </w:rPr>
        <w:t>15-point gap among those earning less than $25,000</w:t>
      </w:r>
      <w:r w:rsidRPr="001B06EB">
        <w:rPr>
          <w:sz w:val="16"/>
        </w:rPr>
        <w:t xml:space="preserve"> (40 percent turnout</w:t>
      </w:r>
      <w:r w:rsidRPr="00900F2B">
        <w:rPr>
          <w:sz w:val="16"/>
        </w:rPr>
        <w:t xml:space="preserve">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75DD1352" w14:textId="77777777" w:rsidR="003432FA" w:rsidRPr="00900F2B" w:rsidRDefault="003432FA" w:rsidP="003432FA">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3D3B3616" w14:textId="77777777" w:rsidR="003432FA" w:rsidRPr="00900F2B" w:rsidRDefault="003432FA" w:rsidP="003432FA">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2396C93A" w14:textId="77777777" w:rsidR="003432FA" w:rsidRPr="00900F2B" w:rsidRDefault="003432FA" w:rsidP="003432FA">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6AB28ABD" w14:textId="77777777" w:rsidR="003432FA" w:rsidRPr="00900F2B" w:rsidRDefault="003432FA" w:rsidP="003432FA">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5E81583D" w14:textId="77777777" w:rsidR="003432FA" w:rsidRPr="008E77BD" w:rsidRDefault="003432FA" w:rsidP="003432FA">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w:t>
      </w:r>
      <w:r w:rsidRPr="008E77BD">
        <w:rPr>
          <w:u w:val="single"/>
        </w:rPr>
        <w:t>other factor is that union members make more money, and higher income is correlated with voting behavior</w:t>
      </w:r>
      <w:r w:rsidRPr="008E77BD">
        <w:rPr>
          <w:sz w:val="16"/>
        </w:rPr>
        <w:t xml:space="preserve">. Finally, </w:t>
      </w:r>
      <w:r w:rsidRPr="008E77BD">
        <w:rPr>
          <w:u w:val="single"/>
        </w:rPr>
        <w:t>union members are encouraged by peers and the union to engage in politics, which also contributes to higher levels of turnout.</w:t>
      </w:r>
    </w:p>
    <w:p w14:paraId="2323055D" w14:textId="77777777" w:rsidR="003432FA" w:rsidRDefault="003432FA" w:rsidP="003432FA">
      <w:pPr>
        <w:rPr>
          <w:u w:val="single"/>
        </w:rPr>
      </w:pPr>
      <w:r w:rsidRPr="008E77BD">
        <w:rPr>
          <w:sz w:val="16"/>
        </w:rPr>
        <w:t xml:space="preserve">It's not entirely surprising that politicians who savage unions often share a similar contempt for the right to vote. </w:t>
      </w:r>
      <w:r w:rsidRPr="008E77BD">
        <w:rPr>
          <w:u w:val="single"/>
        </w:rPr>
        <w:t xml:space="preserve">Democracy in the workplace leads to democracy </w:t>
      </w:r>
      <w:r w:rsidRPr="008E77BD">
        <w:rPr>
          <w:rStyle w:val="Emphasis"/>
        </w:rPr>
        <w:t>more broadly throughout society</w:t>
      </w:r>
      <w:r w:rsidRPr="008E77BD">
        <w:rPr>
          <w:u w:val="single"/>
        </w:rPr>
        <w:t>. Workers with more democratic workplaces are more likely to democratically engage in in society</w:t>
      </w:r>
      <w:r w:rsidRPr="008E77BD">
        <w:rPr>
          <w:sz w:val="16"/>
        </w:rPr>
        <w:t xml:space="preserve">. Further, </w:t>
      </w:r>
      <w:r w:rsidRPr="008E77BD">
        <w:rPr>
          <w:u w:val="single"/>
        </w:rPr>
        <w:t xml:space="preserve">when </w:t>
      </w:r>
      <w:r w:rsidRPr="008E77BD">
        <w:rPr>
          <w:rStyle w:val="Emphasis"/>
        </w:rPr>
        <w:t>unions</w:t>
      </w:r>
      <w:r w:rsidRPr="008E77BD">
        <w:rPr>
          <w:u w:val="single"/>
        </w:rPr>
        <w:t xml:space="preserve"> and </w:t>
      </w:r>
      <w:r w:rsidRPr="008E77BD">
        <w:rPr>
          <w:rStyle w:val="Emphasis"/>
        </w:rPr>
        <w:t>progressives</w:t>
      </w:r>
      <w:r w:rsidRPr="008E77BD">
        <w:rPr>
          <w:u w:val="single"/>
        </w:rPr>
        <w:t xml:space="preserve"> demonstrate that government can benefit them, Americans are more likely to </w:t>
      </w:r>
      <w:r w:rsidRPr="008E77BD">
        <w:rPr>
          <w:rStyle w:val="Emphasis"/>
        </w:rPr>
        <w:t>want to participate in decision-making</w:t>
      </w:r>
      <w:r w:rsidRPr="008E77BD">
        <w:rPr>
          <w:u w:val="single"/>
        </w:rPr>
        <w:t>.</w:t>
      </w:r>
      <w:r w:rsidRPr="008E77BD">
        <w:rPr>
          <w:sz w:val="16"/>
        </w:rPr>
        <w:t xml:space="preserve"> For all these reasons, unions play a unique and indispensable role in the progressive project. As Larry Summers, certainly not a leftist, recently argued, "the </w:t>
      </w:r>
      <w:r w:rsidRPr="008E77BD">
        <w:rPr>
          <w:u w:val="single"/>
        </w:rPr>
        <w:t>weakness of unions leaves a broad swath of the mid</w:t>
      </w:r>
      <w:r w:rsidRPr="00900F2B">
        <w:rPr>
          <w:u w:val="single"/>
        </w:rPr>
        <w:t xml:space="preserve">dle class largely </w:t>
      </w:r>
      <w:r w:rsidRPr="0073714A">
        <w:rPr>
          <w:rStyle w:val="Emphasis"/>
        </w:rPr>
        <w:t>unrepresented</w:t>
      </w:r>
      <w:r w:rsidRPr="00900F2B">
        <w:rPr>
          <w:u w:val="single"/>
        </w:rPr>
        <w:t xml:space="preserve"> in the political process."</w:t>
      </w:r>
    </w:p>
    <w:p w14:paraId="1191752A" w14:textId="77777777" w:rsidR="003432FA" w:rsidRDefault="003432FA" w:rsidP="003432FA">
      <w:pPr>
        <w:pStyle w:val="Heading4"/>
      </w:pPr>
      <w:r>
        <w:t>Democracy backsliding now, the plan pushes authoritarianism and China out of the international order.</w:t>
      </w:r>
    </w:p>
    <w:p w14:paraId="14487E76" w14:textId="77777777" w:rsidR="003432FA" w:rsidRPr="00C305D1" w:rsidRDefault="003432FA" w:rsidP="003432FA">
      <w:proofErr w:type="spellStart"/>
      <w:r w:rsidRPr="00C305D1">
        <w:rPr>
          <w:rStyle w:val="Style13ptBold"/>
        </w:rPr>
        <w:t>Schiavenza</w:t>
      </w:r>
      <w:proofErr w:type="spellEnd"/>
      <w:r w:rsidRPr="00C305D1">
        <w:rPr>
          <w:rStyle w:val="Style13ptBold"/>
        </w:rPr>
        <w:t xml:space="preserve"> ’17</w:t>
      </w:r>
      <w:r w:rsidRPr="00C305D1">
        <w:t xml:space="preserve"> </w:t>
      </w:r>
      <w:r w:rsidRPr="00C305D1">
        <w:rPr>
          <w:sz w:val="16"/>
          <w:szCs w:val="16"/>
        </w:rPr>
        <w:t xml:space="preserve">(Matt; 1/19/17; Senior Content Manager at Asia Society; Asia Society; “Could China's System Replace Democracy?”; </w:t>
      </w:r>
      <w:hyperlink r:id="rId7" w:history="1">
        <w:r w:rsidRPr="00C305D1">
          <w:rPr>
            <w:rStyle w:val="Hyperlink"/>
            <w:sz w:val="16"/>
            <w:szCs w:val="16"/>
          </w:rPr>
          <w:t>http://asiasociety.org/blog/asia/could-chinas-system-replace-democracy</w:t>
        </w:r>
      </w:hyperlink>
      <w:r w:rsidRPr="00C305D1">
        <w:rPr>
          <w:sz w:val="16"/>
          <w:szCs w:val="16"/>
        </w:rPr>
        <w:t>; DOA: 12/6/17)</w:t>
      </w:r>
    </w:p>
    <w:p w14:paraId="3C28432B" w14:textId="77777777" w:rsidR="003432FA" w:rsidRPr="00CF4967" w:rsidRDefault="003432FA" w:rsidP="003432FA">
      <w:pPr>
        <w:pStyle w:val="NormalWeb"/>
        <w:shd w:val="clear" w:color="auto" w:fill="FEFEFE"/>
        <w:rPr>
          <w:rFonts w:asciiTheme="minorHAnsi" w:hAnsiTheme="minorHAnsi" w:cstheme="minorHAnsi"/>
          <w:color w:val="000000"/>
          <w:sz w:val="22"/>
        </w:rPr>
      </w:pPr>
      <w:r w:rsidRPr="00596F19">
        <w:rPr>
          <w:rFonts w:asciiTheme="minorHAnsi" w:hAnsiTheme="minorHAnsi" w:cstheme="minorHAnsi"/>
          <w:color w:val="000000"/>
          <w:sz w:val="22"/>
        </w:rPr>
        <w:t>In the summer of 1989, political theorist </w:t>
      </w:r>
      <w:r w:rsidRPr="00596F19">
        <w:rPr>
          <w:rStyle w:val="Strong"/>
          <w:rFonts w:asciiTheme="minorHAnsi" w:eastAsiaTheme="majorEastAsia" w:hAnsiTheme="minorHAnsi" w:cstheme="minorHAnsi"/>
          <w:color w:val="000000"/>
          <w:sz w:val="22"/>
        </w:rPr>
        <w:t>Francis Fukuyama</w:t>
      </w:r>
      <w:r w:rsidRPr="00596F19">
        <w:rPr>
          <w:rFonts w:asciiTheme="minorHAnsi" w:hAnsiTheme="minorHAnsi" w:cstheme="minorHAnsi"/>
          <w:color w:val="000000"/>
          <w:sz w:val="22"/>
        </w:rPr>
        <w:t> wrote in his </w:t>
      </w:r>
      <w:hyperlink r:id="rId8" w:history="1">
        <w:r w:rsidRPr="00596F19">
          <w:rPr>
            <w:rStyle w:val="Hyperlink"/>
            <w:rFonts w:asciiTheme="minorHAnsi" w:eastAsiaTheme="majorEastAsia" w:hAnsiTheme="minorHAnsi" w:cstheme="minorHAnsi"/>
            <w:color w:val="000000"/>
            <w:sz w:val="22"/>
          </w:rPr>
          <w:t>famous essay</w:t>
        </w:r>
      </w:hyperlink>
      <w:r w:rsidRPr="00596F19">
        <w:rPr>
          <w:rFonts w:asciiTheme="minorHAnsi" w:hAnsiTheme="minorHAnsi" w:cstheme="minorHAnsi"/>
          <w:color w:val="000000"/>
          <w:sz w:val="22"/>
        </w:rPr>
        <w:t> “The End of History” that, with the conclusion of the Cold War, liberal democracy had emerged as the world’s only viable political system. “The triumph of the West, of the Western idea, is evident first of all in the total exhaustion of viable systematic alternatives to Western liberalism,” he wrote. It’s easy to forget now, but over the next decade and a half, world events appeared to support Fukuyama’s thesis. Following the collapse of the Berlin Wall in November 1989, the former Warsaw Pact countries in Central and Eastern Europe transitioned from Communist governments to liberal democracies. Before long, they applied for and received membership to the European Union. In the 1990s, a newly independent Russia held democratic elections and invited Western advisors to shepherd the country’s transition to a market economy. And while China appeared to buck this trend with the brutal Tiananmen Square massacre in 1989, many observers felt that the country’s eventual transition to an electoral system of government </w:t>
      </w:r>
      <w:hyperlink r:id="rId9" w:history="1">
        <w:r w:rsidRPr="00596F19">
          <w:rPr>
            <w:rStyle w:val="Hyperlink"/>
            <w:rFonts w:asciiTheme="minorHAnsi" w:eastAsiaTheme="majorEastAsia" w:hAnsiTheme="minorHAnsi" w:cstheme="minorHAnsi"/>
            <w:color w:val="000000"/>
            <w:sz w:val="22"/>
          </w:rPr>
          <w:t>was inevitable</w:t>
        </w:r>
      </w:hyperlink>
      <w:r w:rsidRPr="00596F19">
        <w:rPr>
          <w:rFonts w:asciiTheme="minorHAnsi" w:hAnsiTheme="minorHAnsi" w:cstheme="minorHAnsi"/>
          <w:color w:val="000000"/>
          <w:sz w:val="22"/>
        </w:rPr>
        <w:t>. Following an earlier wave of democratization across Europe, Asia, and Latin America in the 1970s and ‘80s, the events of the early 1990s spread a belief that any country in the world would become a democracy — it was simply a matter of time. Two decades later, this notion seems increasingly unfeasible</w:t>
      </w:r>
      <w:r w:rsidRPr="00596F19">
        <w:rPr>
          <w:rFonts w:asciiTheme="minorHAnsi" w:hAnsiTheme="minorHAnsi" w:cstheme="minorHAnsi"/>
          <w:b/>
          <w:color w:val="000000"/>
          <w:sz w:val="22"/>
          <w:u w:val="single"/>
        </w:rPr>
        <w:t xml:space="preserve">. </w:t>
      </w:r>
      <w:r w:rsidRPr="001A73DA">
        <w:rPr>
          <w:rFonts w:asciiTheme="minorHAnsi" w:hAnsiTheme="minorHAnsi" w:cstheme="minorHAnsi"/>
          <w:b/>
          <w:color w:val="000000"/>
          <w:sz w:val="22"/>
          <w:highlight w:val="green"/>
          <w:u w:val="single"/>
        </w:rPr>
        <w:t>Democracy is struggling</w:t>
      </w:r>
      <w:r w:rsidRPr="00596F19">
        <w:rPr>
          <w:rFonts w:asciiTheme="minorHAnsi" w:hAnsiTheme="minorHAnsi" w:cstheme="minorHAnsi"/>
          <w:b/>
          <w:color w:val="000000"/>
          <w:sz w:val="22"/>
          <w:u w:val="single"/>
        </w:rPr>
        <w:t>. According to Freedom House, the number of democracies </w:t>
      </w:r>
      <w:hyperlink r:id="rId10" w:history="1">
        <w:r w:rsidRPr="00596F19">
          <w:rPr>
            <w:rStyle w:val="Hyperlink"/>
            <w:rFonts w:asciiTheme="minorHAnsi" w:eastAsiaTheme="majorEastAsia" w:hAnsiTheme="minorHAnsi" w:cstheme="minorHAnsi"/>
            <w:b/>
            <w:color w:val="000000"/>
            <w:sz w:val="22"/>
            <w:u w:val="single"/>
          </w:rPr>
          <w:t>has fallen</w:t>
        </w:r>
      </w:hyperlink>
      <w:r w:rsidRPr="00596F19">
        <w:rPr>
          <w:rFonts w:asciiTheme="minorHAnsi" w:hAnsiTheme="minorHAnsi" w:cstheme="minorHAnsi"/>
          <w:b/>
          <w:color w:val="000000"/>
          <w:sz w:val="22"/>
          <w:u w:val="single"/>
        </w:rPr>
        <w:t xml:space="preserve"> since reaching a peak in 2006. </w:t>
      </w:r>
      <w:r w:rsidRPr="001A73DA">
        <w:rPr>
          <w:rFonts w:asciiTheme="minorHAnsi" w:hAnsiTheme="minorHAnsi" w:cstheme="minorHAnsi"/>
          <w:b/>
          <w:color w:val="000000"/>
          <w:sz w:val="22"/>
          <w:highlight w:val="green"/>
          <w:u w:val="single"/>
        </w:rPr>
        <w:t>The world</w:t>
      </w:r>
      <w:r w:rsidRPr="00596F19">
        <w:rPr>
          <w:rFonts w:asciiTheme="minorHAnsi" w:hAnsiTheme="minorHAnsi" w:cstheme="minorHAnsi"/>
          <w:b/>
          <w:color w:val="000000"/>
          <w:sz w:val="22"/>
          <w:u w:val="single"/>
        </w:rPr>
        <w:t xml:space="preserve">’s non-democracies, meanwhile, have become </w:t>
      </w:r>
      <w:r w:rsidRPr="001A73DA">
        <w:rPr>
          <w:rFonts w:asciiTheme="minorHAnsi" w:hAnsiTheme="minorHAnsi" w:cstheme="minorHAnsi"/>
          <w:b/>
          <w:color w:val="000000"/>
          <w:sz w:val="22"/>
          <w:highlight w:val="green"/>
          <w:u w:val="single"/>
        </w:rPr>
        <w:t>more authoritarian</w:t>
      </w:r>
      <w:r w:rsidRPr="00596F19">
        <w:rPr>
          <w:rFonts w:asciiTheme="minorHAnsi" w:hAnsiTheme="minorHAnsi" w:cstheme="minorHAnsi"/>
          <w:color w:val="000000"/>
          <w:sz w:val="22"/>
        </w:rPr>
        <w:t>. Russia, once a tentative democracy, is now under the control of </w:t>
      </w:r>
      <w:r w:rsidRPr="00596F19">
        <w:rPr>
          <w:rStyle w:val="Strong"/>
          <w:rFonts w:asciiTheme="minorHAnsi" w:eastAsiaTheme="majorEastAsia" w:hAnsiTheme="minorHAnsi" w:cstheme="minorHAnsi"/>
          <w:color w:val="000000"/>
          <w:sz w:val="22"/>
        </w:rPr>
        <w:t>Vladimir Putin</w:t>
      </w:r>
      <w:r w:rsidRPr="00596F19">
        <w:rPr>
          <w:rFonts w:asciiTheme="minorHAnsi" w:hAnsiTheme="minorHAnsi" w:cstheme="minorHAnsi"/>
          <w:color w:val="000000"/>
          <w:sz w:val="22"/>
        </w:rPr>
        <w:t>, a nationalist leader whose regime has centralized power, targeted opposition journalists, and seized sovereign territory of other countries. Then there’s China. For years, conventional wisdom stated that as the People’s Republic grew more prosperous, the country would naturally transition to a liberal democracy. But this prediction — </w:t>
      </w:r>
      <w:hyperlink r:id="rId11" w:history="1">
        <w:r w:rsidRPr="00596F19">
          <w:rPr>
            <w:rStyle w:val="Hyperlink"/>
            <w:rFonts w:asciiTheme="minorHAnsi" w:eastAsiaTheme="majorEastAsia" w:hAnsiTheme="minorHAnsi" w:cstheme="minorHAnsi"/>
            <w:color w:val="000000"/>
            <w:sz w:val="22"/>
          </w:rPr>
          <w:t>dubbed the “China Fantasy”</w:t>
        </w:r>
      </w:hyperlink>
      <w:r w:rsidRPr="00596F19">
        <w:rPr>
          <w:rFonts w:asciiTheme="minorHAnsi" w:hAnsiTheme="minorHAnsi" w:cstheme="minorHAnsi"/>
          <w:color w:val="000000"/>
          <w:sz w:val="22"/>
        </w:rPr>
        <w:t> by the author </w:t>
      </w:r>
      <w:r w:rsidRPr="00596F19">
        <w:rPr>
          <w:rStyle w:val="Strong"/>
          <w:rFonts w:asciiTheme="minorHAnsi" w:hAnsiTheme="minorHAnsi" w:cstheme="minorHAnsi"/>
          <w:color w:val="000000"/>
          <w:sz w:val="22"/>
        </w:rPr>
        <w:t>James Mann</w:t>
      </w:r>
      <w:r w:rsidRPr="00596F19">
        <w:rPr>
          <w:rFonts w:asciiTheme="minorHAnsi" w:hAnsiTheme="minorHAnsi" w:cstheme="minorHAnsi"/>
          <w:color w:val="000000"/>
          <w:sz w:val="22"/>
        </w:rPr>
        <w:t xml:space="preserve"> — has not happened. If anything, </w:t>
      </w:r>
      <w:r w:rsidRPr="00596F19">
        <w:rPr>
          <w:rFonts w:asciiTheme="minorHAnsi" w:hAnsiTheme="minorHAnsi" w:cstheme="minorHAnsi"/>
          <w:b/>
          <w:color w:val="000000"/>
          <w:sz w:val="22"/>
          <w:u w:val="single"/>
        </w:rPr>
        <w:t>China’s economic success has only further solidified the Chinese Communist Party</w:t>
      </w:r>
      <w:r w:rsidRPr="00596F19">
        <w:rPr>
          <w:rFonts w:asciiTheme="minorHAnsi" w:hAnsiTheme="minorHAnsi" w:cstheme="minorHAnsi"/>
          <w:color w:val="000000"/>
          <w:sz w:val="22"/>
        </w:rPr>
        <w:t>: The current ruler, </w:t>
      </w:r>
      <w:r w:rsidRPr="00596F19">
        <w:rPr>
          <w:rStyle w:val="Strong"/>
          <w:rFonts w:asciiTheme="minorHAnsi" w:hAnsiTheme="minorHAnsi" w:cstheme="minorHAnsi"/>
          <w:color w:val="000000"/>
          <w:sz w:val="22"/>
        </w:rPr>
        <w:t>Xi Jinping</w:t>
      </w:r>
      <w:r w:rsidRPr="00596F19">
        <w:rPr>
          <w:rFonts w:asciiTheme="minorHAnsi" w:hAnsiTheme="minorHAnsi" w:cstheme="minorHAnsi"/>
          <w:color w:val="000000"/>
          <w:sz w:val="22"/>
        </w:rPr>
        <w:t>, is widely considered to be the country’s most powerful since </w:t>
      </w:r>
      <w:r w:rsidRPr="00596F19">
        <w:rPr>
          <w:rStyle w:val="Strong"/>
          <w:rFonts w:asciiTheme="minorHAnsi" w:hAnsiTheme="minorHAnsi" w:cstheme="minorHAnsi"/>
          <w:color w:val="000000"/>
          <w:sz w:val="22"/>
        </w:rPr>
        <w:t>Deng Xiaoping</w:t>
      </w:r>
      <w:r w:rsidRPr="00596F19">
        <w:rPr>
          <w:rFonts w:asciiTheme="minorHAnsi" w:hAnsiTheme="minorHAnsi" w:cstheme="minorHAnsi"/>
          <w:color w:val="000000"/>
          <w:sz w:val="22"/>
        </w:rPr>
        <w:t xml:space="preserve">. Democracy’s ill health has also infected the United States and Europe. </w:t>
      </w:r>
      <w:r w:rsidRPr="00596F19">
        <w:rPr>
          <w:rFonts w:asciiTheme="minorHAnsi" w:hAnsiTheme="minorHAnsi" w:cstheme="minorHAnsi"/>
          <w:b/>
          <w:color w:val="000000"/>
          <w:sz w:val="22"/>
          <w:u w:val="single"/>
        </w:rPr>
        <w:t>The president of Hungary, a formerly Communist state whose accession to the European Union in 2004 was a triumph for the West, has </w:t>
      </w:r>
      <w:hyperlink r:id="rId12" w:history="1">
        <w:r w:rsidRPr="00596F19">
          <w:rPr>
            <w:rStyle w:val="Hyperlink"/>
            <w:rFonts w:asciiTheme="minorHAnsi" w:eastAsiaTheme="majorEastAsia" w:hAnsiTheme="minorHAnsi" w:cstheme="minorHAnsi"/>
            <w:b/>
            <w:color w:val="000000"/>
            <w:sz w:val="22"/>
            <w:u w:val="single"/>
          </w:rPr>
          <w:t>sought to “end liberal democracy”</w:t>
        </w:r>
      </w:hyperlink>
      <w:r w:rsidRPr="00596F19">
        <w:rPr>
          <w:rFonts w:asciiTheme="minorHAnsi" w:hAnsiTheme="minorHAnsi" w:cstheme="minorHAnsi"/>
          <w:b/>
          <w:color w:val="000000"/>
          <w:sz w:val="22"/>
          <w:u w:val="single"/>
        </w:rPr>
        <w:t> in his country by clamping down on press freedom and judicial independence</w:t>
      </w:r>
      <w:r w:rsidRPr="00596F19">
        <w:rPr>
          <w:rFonts w:asciiTheme="minorHAnsi" w:hAnsiTheme="minorHAnsi" w:cstheme="minorHAnsi"/>
          <w:color w:val="000000"/>
          <w:sz w:val="22"/>
        </w:rPr>
        <w:t>. These trends are also </w:t>
      </w:r>
      <w:hyperlink r:id="rId13" w:history="1">
        <w:r w:rsidRPr="00596F19">
          <w:rPr>
            <w:rStyle w:val="Hyperlink"/>
            <w:rFonts w:asciiTheme="minorHAnsi" w:eastAsiaTheme="majorEastAsia" w:hAnsiTheme="minorHAnsi" w:cstheme="minorHAnsi"/>
            <w:color w:val="000000"/>
            <w:sz w:val="22"/>
          </w:rPr>
          <w:t>evident in neighboring Poland</w:t>
        </w:r>
      </w:hyperlink>
      <w:r w:rsidRPr="00596F19">
        <w:rPr>
          <w:rFonts w:asciiTheme="minorHAnsi" w:hAnsiTheme="minorHAnsi" w:cstheme="minorHAnsi"/>
          <w:color w:val="000000"/>
          <w:sz w:val="22"/>
        </w:rPr>
        <w:t>. Far-right parties — like the United Kingdom Independence Party, the orchestrator of Brexit — have gained popularity across the continent. During his successful campaign for president of the United States, </w:t>
      </w:r>
      <w:r w:rsidRPr="00596F19">
        <w:rPr>
          <w:rStyle w:val="Strong"/>
          <w:rFonts w:asciiTheme="minorHAnsi" w:hAnsiTheme="minorHAnsi" w:cstheme="minorHAnsi"/>
          <w:color w:val="000000"/>
          <w:sz w:val="22"/>
        </w:rPr>
        <w:t>Donald Trump</w:t>
      </w:r>
      <w:r w:rsidRPr="00596F19">
        <w:rPr>
          <w:rFonts w:asciiTheme="minorHAnsi" w:hAnsiTheme="minorHAnsi" w:cstheme="minorHAnsi"/>
          <w:color w:val="000000"/>
          <w:sz w:val="22"/>
        </w:rPr>
        <w:t> expressed, at best, an indifference toward democratic norms and ideals. Trump called for his opponent, </w:t>
      </w:r>
      <w:r w:rsidRPr="00596F19">
        <w:rPr>
          <w:rStyle w:val="Strong"/>
          <w:rFonts w:asciiTheme="minorHAnsi" w:hAnsiTheme="minorHAnsi" w:cstheme="minorHAnsi"/>
          <w:color w:val="000000"/>
          <w:sz w:val="22"/>
        </w:rPr>
        <w:t>Hillary Clinton</w:t>
      </w:r>
      <w:r w:rsidRPr="00596F19">
        <w:rPr>
          <w:rFonts w:asciiTheme="minorHAnsi" w:hAnsiTheme="minorHAnsi" w:cstheme="minorHAnsi"/>
          <w:color w:val="000000"/>
          <w:sz w:val="22"/>
        </w:rPr>
        <w:t>, to be imprisoned, raised false accusations of voter fraud, threatened legal action against the media, and refused to commit to honoring the results of the election. Trump has repeatedly professed his admiration for Putin, Russia’s dictatorial leader, for</w:t>
      </w:r>
      <w:hyperlink r:id="rId14" w:history="1">
        <w:r w:rsidRPr="00596F19">
          <w:rPr>
            <w:rStyle w:val="Hyperlink"/>
            <w:rFonts w:asciiTheme="minorHAnsi" w:eastAsiaTheme="majorEastAsia" w:hAnsiTheme="minorHAnsi" w:cstheme="minorHAnsi"/>
            <w:color w:val="000000"/>
            <w:sz w:val="22"/>
          </w:rPr>
          <w:t> being “a strong leader”</w:t>
        </w:r>
      </w:hyperlink>
      <w:r w:rsidRPr="00596F19">
        <w:rPr>
          <w:rFonts w:asciiTheme="minorHAnsi" w:hAnsiTheme="minorHAnsi" w:cstheme="minorHAnsi"/>
          <w:color w:val="000000"/>
          <w:sz w:val="22"/>
        </w:rPr>
        <w:t>; as president-elect, he praised the Kazakh dictator </w:t>
      </w:r>
      <w:r w:rsidRPr="00596F19">
        <w:rPr>
          <w:rStyle w:val="Strong"/>
          <w:rFonts w:asciiTheme="minorHAnsi" w:hAnsiTheme="minorHAnsi" w:cstheme="minorHAnsi"/>
          <w:color w:val="000000"/>
          <w:sz w:val="22"/>
        </w:rPr>
        <w:t>Nursultan Nazarbayev</w:t>
      </w:r>
      <w:r w:rsidRPr="00596F19">
        <w:rPr>
          <w:rFonts w:asciiTheme="minorHAnsi" w:hAnsiTheme="minorHAnsi" w:cstheme="minorHAnsi"/>
          <w:color w:val="000000"/>
          <w:sz w:val="22"/>
        </w:rPr>
        <w:t> for </w:t>
      </w:r>
      <w:hyperlink r:id="rId15" w:history="1">
        <w:r w:rsidRPr="00596F19">
          <w:rPr>
            <w:rStyle w:val="Hyperlink"/>
            <w:rFonts w:asciiTheme="minorHAnsi" w:eastAsiaTheme="majorEastAsia" w:hAnsiTheme="minorHAnsi" w:cstheme="minorHAnsi"/>
            <w:color w:val="000000"/>
            <w:sz w:val="22"/>
          </w:rPr>
          <w:t>“achieving a miracle”</w:t>
        </w:r>
      </w:hyperlink>
      <w:r w:rsidRPr="00596F19">
        <w:rPr>
          <w:rFonts w:asciiTheme="minorHAnsi" w:hAnsiTheme="minorHAnsi" w:cstheme="minorHAnsi"/>
          <w:color w:val="000000"/>
          <w:sz w:val="22"/>
        </w:rPr>
        <w:t> in his country. According to </w:t>
      </w:r>
      <w:r w:rsidRPr="00596F19">
        <w:rPr>
          <w:rStyle w:val="Strong"/>
          <w:rFonts w:asciiTheme="minorHAnsi" w:hAnsiTheme="minorHAnsi" w:cstheme="minorHAnsi"/>
          <w:color w:val="000000"/>
          <w:sz w:val="22"/>
        </w:rPr>
        <w:t xml:space="preserve">Brian </w:t>
      </w:r>
      <w:proofErr w:type="spellStart"/>
      <w:r w:rsidRPr="00596F19">
        <w:rPr>
          <w:rStyle w:val="Strong"/>
          <w:rFonts w:asciiTheme="minorHAnsi" w:hAnsiTheme="minorHAnsi" w:cstheme="minorHAnsi"/>
          <w:color w:val="000000"/>
          <w:sz w:val="22"/>
        </w:rPr>
        <w:t>Klaas</w:t>
      </w:r>
      <w:proofErr w:type="spellEnd"/>
      <w:r w:rsidRPr="00596F19">
        <w:rPr>
          <w:rFonts w:asciiTheme="minorHAnsi" w:hAnsiTheme="minorHAnsi" w:cstheme="minorHAnsi"/>
          <w:color w:val="000000"/>
          <w:sz w:val="22"/>
        </w:rPr>
        <w:t>, author of the new book </w:t>
      </w:r>
      <w:hyperlink r:id="rId16" w:history="1">
        <w:r w:rsidRPr="00596F19">
          <w:rPr>
            <w:rStyle w:val="Emphasis"/>
            <w:rFonts w:asciiTheme="minorHAnsi" w:hAnsiTheme="minorHAnsi" w:cstheme="minorHAnsi"/>
            <w:color w:val="000000"/>
          </w:rPr>
          <w:t>The Despot’s Accomplice: How the West Is Aiding and Abetting the Decline of Democracy</w:t>
        </w:r>
      </w:hyperlink>
      <w:r w:rsidRPr="00596F19">
        <w:rPr>
          <w:rFonts w:asciiTheme="minorHAnsi" w:hAnsiTheme="minorHAnsi" w:cstheme="minorHAnsi"/>
          <w:color w:val="000000"/>
          <w:sz w:val="22"/>
        </w:rPr>
        <w:t xml:space="preserve">, there are three main reasons. One is </w:t>
      </w:r>
      <w:r w:rsidRPr="001A73DA">
        <w:rPr>
          <w:rFonts w:asciiTheme="minorHAnsi" w:hAnsiTheme="minorHAnsi" w:cstheme="minorHAnsi"/>
          <w:b/>
          <w:color w:val="000000"/>
          <w:sz w:val="22"/>
          <w:highlight w:val="green"/>
          <w:u w:val="single"/>
        </w:rPr>
        <w:t>American hypocrisy</w:t>
      </w:r>
      <w:r w:rsidRPr="00596F19">
        <w:rPr>
          <w:rFonts w:asciiTheme="minorHAnsi" w:hAnsiTheme="minorHAnsi" w:cstheme="minorHAnsi"/>
          <w:b/>
          <w:color w:val="000000"/>
          <w:sz w:val="22"/>
          <w:u w:val="single"/>
        </w:rPr>
        <w:t xml:space="preserve">, or, as </w:t>
      </w:r>
      <w:proofErr w:type="spellStart"/>
      <w:r w:rsidRPr="00596F19">
        <w:rPr>
          <w:rFonts w:asciiTheme="minorHAnsi" w:hAnsiTheme="minorHAnsi" w:cstheme="minorHAnsi"/>
          <w:b/>
          <w:color w:val="000000"/>
          <w:sz w:val="22"/>
          <w:u w:val="single"/>
        </w:rPr>
        <w:t>Klaas</w:t>
      </w:r>
      <w:proofErr w:type="spellEnd"/>
      <w:r w:rsidRPr="00596F19">
        <w:rPr>
          <w:rFonts w:asciiTheme="minorHAnsi" w:hAnsiTheme="minorHAnsi" w:cstheme="minorHAnsi"/>
          <w:b/>
          <w:color w:val="000000"/>
          <w:sz w:val="22"/>
          <w:u w:val="single"/>
        </w:rPr>
        <w:t xml:space="preserve"> puts it, the “Saudi effect.” President </w:t>
      </w:r>
      <w:r w:rsidRPr="00596F19">
        <w:rPr>
          <w:rStyle w:val="Strong"/>
          <w:rFonts w:asciiTheme="minorHAnsi" w:hAnsiTheme="minorHAnsi" w:cstheme="minorHAnsi"/>
          <w:color w:val="000000"/>
          <w:sz w:val="22"/>
          <w:u w:val="single"/>
        </w:rPr>
        <w:t>George W. Bush</w:t>
      </w:r>
      <w:r w:rsidRPr="00596F19">
        <w:rPr>
          <w:rFonts w:asciiTheme="minorHAnsi" w:hAnsiTheme="minorHAnsi" w:cstheme="minorHAnsi"/>
          <w:b/>
          <w:color w:val="000000"/>
          <w:sz w:val="22"/>
          <w:u w:val="single"/>
        </w:rPr>
        <w:t xml:space="preserve"> made </w:t>
      </w:r>
      <w:r w:rsidRPr="001A73DA">
        <w:rPr>
          <w:rFonts w:asciiTheme="minorHAnsi" w:hAnsiTheme="minorHAnsi" w:cstheme="minorHAnsi"/>
          <w:b/>
          <w:color w:val="000000"/>
          <w:sz w:val="22"/>
          <w:highlight w:val="green"/>
          <w:u w:val="single"/>
        </w:rPr>
        <w:t>democracy promotion an explicit centerpiece of American foreign policy</w:t>
      </w:r>
      <w:r w:rsidRPr="00596F19">
        <w:rPr>
          <w:rFonts w:asciiTheme="minorHAnsi" w:hAnsiTheme="minorHAnsi" w:cstheme="minorHAnsi"/>
          <w:color w:val="000000"/>
          <w:sz w:val="22"/>
        </w:rPr>
        <w:t xml:space="preserve"> during his second inaugural speech in 2005, yet the following year </w:t>
      </w:r>
      <w:r w:rsidRPr="00596F19">
        <w:rPr>
          <w:rFonts w:asciiTheme="minorHAnsi" w:hAnsiTheme="minorHAnsi" w:cstheme="minorHAnsi"/>
          <w:b/>
          <w:color w:val="000000"/>
          <w:sz w:val="22"/>
          <w:u w:val="single"/>
        </w:rPr>
        <w:t>when Hamas </w:t>
      </w:r>
      <w:hyperlink r:id="rId17" w:history="1">
        <w:r w:rsidRPr="00596F19">
          <w:rPr>
            <w:rStyle w:val="Hyperlink"/>
            <w:rFonts w:asciiTheme="minorHAnsi" w:eastAsiaTheme="majorEastAsia" w:hAnsiTheme="minorHAnsi" w:cstheme="minorHAnsi"/>
            <w:b/>
            <w:color w:val="000000"/>
            <w:sz w:val="22"/>
            <w:u w:val="single"/>
          </w:rPr>
          <w:t>won democratic elections</w:t>
        </w:r>
      </w:hyperlink>
      <w:r w:rsidRPr="00596F19">
        <w:rPr>
          <w:rFonts w:asciiTheme="minorHAnsi" w:hAnsiTheme="minorHAnsi" w:cstheme="minorHAnsi"/>
          <w:color w:val="000000"/>
          <w:sz w:val="22"/>
        </w:rPr>
        <w:t xml:space="preserve"> to govern the Gaza Strip, </w:t>
      </w:r>
      <w:r w:rsidRPr="00596F19">
        <w:rPr>
          <w:rFonts w:asciiTheme="minorHAnsi" w:hAnsiTheme="minorHAnsi" w:cstheme="minorHAnsi"/>
          <w:b/>
          <w:color w:val="000000"/>
          <w:sz w:val="22"/>
          <w:u w:val="single"/>
        </w:rPr>
        <w:t>the U.S. refused to honor the results</w:t>
      </w:r>
      <w:r w:rsidRPr="00596F19">
        <w:rPr>
          <w:rFonts w:asciiTheme="minorHAnsi" w:hAnsiTheme="minorHAnsi" w:cstheme="minorHAnsi"/>
          <w:color w:val="000000"/>
          <w:sz w:val="22"/>
        </w:rPr>
        <w:t>. And as Washington invested billions of dollars and thousands of American lives to impose democracy by force in Iraq and Afghanistan, the U.S. government </w:t>
      </w:r>
      <w:hyperlink r:id="rId18" w:history="1">
        <w:r w:rsidRPr="00596F19">
          <w:rPr>
            <w:rStyle w:val="Hyperlink"/>
            <w:rFonts w:asciiTheme="minorHAnsi" w:eastAsiaTheme="majorEastAsia" w:hAnsiTheme="minorHAnsi" w:cstheme="minorHAnsi"/>
            <w:color w:val="000000"/>
            <w:sz w:val="22"/>
          </w:rPr>
          <w:t>forged a military deal</w:t>
        </w:r>
      </w:hyperlink>
      <w:r w:rsidRPr="00596F19">
        <w:rPr>
          <w:rFonts w:asciiTheme="minorHAnsi" w:hAnsiTheme="minorHAnsi" w:cstheme="minorHAnsi"/>
          <w:color w:val="000000"/>
          <w:sz w:val="22"/>
        </w:rPr>
        <w:t xml:space="preserve"> with Uzbekistan’s tyrannical regime and maintained a close relationship with Saudi Arabia, one of the world’s most repressive countries. </w:t>
      </w:r>
      <w:r w:rsidRPr="00596F19">
        <w:rPr>
          <w:rFonts w:asciiTheme="minorHAnsi" w:hAnsiTheme="minorHAnsi" w:cstheme="minorHAnsi"/>
          <w:b/>
          <w:color w:val="000000"/>
          <w:sz w:val="22"/>
          <w:u w:val="single"/>
        </w:rPr>
        <w:t>A second reason for democracy’s decline is the resurgence of China and Russia</w:t>
      </w:r>
      <w:r w:rsidRPr="00596F19">
        <w:rPr>
          <w:rFonts w:asciiTheme="minorHAnsi" w:hAnsiTheme="minorHAnsi" w:cstheme="minorHAnsi"/>
          <w:color w:val="000000"/>
          <w:sz w:val="22"/>
        </w:rPr>
        <w:t>. As China’s economic rise continued without interruption in the quarter-century after Tiananmen Square, observers began wondering whether </w:t>
      </w:r>
      <w:hyperlink r:id="rId19" w:history="1">
        <w:r w:rsidRPr="00596F19">
          <w:rPr>
            <w:rStyle w:val="Hyperlink"/>
            <w:rFonts w:asciiTheme="minorHAnsi" w:eastAsiaTheme="majorEastAsia" w:hAnsiTheme="minorHAnsi" w:cstheme="minorHAnsi"/>
            <w:color w:val="000000"/>
            <w:sz w:val="22"/>
          </w:rPr>
          <w:t>the Chinese miracle</w:t>
        </w:r>
      </w:hyperlink>
      <w:r w:rsidRPr="00596F19">
        <w:rPr>
          <w:rFonts w:asciiTheme="minorHAnsi" w:hAnsiTheme="minorHAnsi" w:cstheme="minorHAnsi"/>
          <w:color w:val="000000"/>
          <w:sz w:val="22"/>
        </w:rPr>
        <w:t> was because of, rather than in spite of, its autocratic government. (The slower growth of India, a messy democracy, only seemed to strengthen this argument.) And while Russia’s economic fortunes in the Putin era have lived and died with the price of oil, there’s little question that the country is wealthier and more stable than it had been under </w:t>
      </w:r>
      <w:r w:rsidRPr="00596F19">
        <w:rPr>
          <w:rStyle w:val="Strong"/>
          <w:rFonts w:asciiTheme="minorHAnsi" w:hAnsiTheme="minorHAnsi" w:cstheme="minorHAnsi"/>
          <w:color w:val="000000"/>
          <w:sz w:val="22"/>
        </w:rPr>
        <w:t>Boris Yeltsin</w:t>
      </w:r>
      <w:r w:rsidRPr="00596F19">
        <w:rPr>
          <w:rFonts w:asciiTheme="minorHAnsi" w:hAnsiTheme="minorHAnsi" w:cstheme="minorHAnsi"/>
          <w:color w:val="000000"/>
          <w:sz w:val="22"/>
        </w:rPr>
        <w:t xml:space="preserve">. The success of both countries, sustainable or not, seemed to indicate that democracy and growth were not necessarily co-dependent. </w:t>
      </w:r>
      <w:proofErr w:type="spellStart"/>
      <w:r w:rsidRPr="00596F19">
        <w:rPr>
          <w:rFonts w:asciiTheme="minorHAnsi" w:hAnsiTheme="minorHAnsi" w:cstheme="minorHAnsi"/>
          <w:color w:val="000000"/>
          <w:sz w:val="22"/>
        </w:rPr>
        <w:t>Klaas’</w:t>
      </w:r>
      <w:proofErr w:type="spellEnd"/>
      <w:r w:rsidRPr="00596F19">
        <w:rPr>
          <w:rFonts w:asciiTheme="minorHAnsi" w:hAnsiTheme="minorHAnsi" w:cstheme="minorHAnsi"/>
          <w:color w:val="000000"/>
          <w:sz w:val="22"/>
        </w:rPr>
        <w:t xml:space="preserve"> third reason is </w:t>
      </w:r>
      <w:r w:rsidRPr="00596F19">
        <w:rPr>
          <w:rFonts w:asciiTheme="minorHAnsi" w:hAnsiTheme="minorHAnsi" w:cstheme="minorHAnsi"/>
          <w:b/>
          <w:color w:val="000000"/>
          <w:sz w:val="22"/>
          <w:u w:val="single"/>
        </w:rPr>
        <w:t>the weaknesses embedded in modern American democracy itself.</w:t>
      </w:r>
      <w:r w:rsidRPr="00596F19">
        <w:rPr>
          <w:rFonts w:asciiTheme="minorHAnsi" w:hAnsiTheme="minorHAnsi" w:cstheme="minorHAnsi"/>
          <w:color w:val="000000"/>
          <w:sz w:val="22"/>
        </w:rPr>
        <w:t xml:space="preserve"> Last year’s presidential election was a multi-billion dollar, 18-month saga that resulted in the election of a candidate who had never served in government or the military and one, incidentally, who earned three million fewer votes than his main opponent. “Not many people looked at our election and thought that they were missing out,” </w:t>
      </w:r>
      <w:proofErr w:type="spellStart"/>
      <w:r w:rsidRPr="00596F19">
        <w:rPr>
          <w:rFonts w:asciiTheme="minorHAnsi" w:hAnsiTheme="minorHAnsi" w:cstheme="minorHAnsi"/>
          <w:color w:val="000000"/>
          <w:sz w:val="22"/>
        </w:rPr>
        <w:t>Klaas</w:t>
      </w:r>
      <w:proofErr w:type="spellEnd"/>
      <w:r w:rsidRPr="00596F19">
        <w:rPr>
          <w:rFonts w:asciiTheme="minorHAnsi" w:hAnsiTheme="minorHAnsi" w:cstheme="minorHAnsi"/>
          <w:color w:val="000000"/>
          <w:sz w:val="22"/>
        </w:rPr>
        <w:t xml:space="preserve"> told Asia Society. “I even heard a Thai general say that if ‘democracy means Donald Trump, we don’t want it.’” There’s no doubt that </w:t>
      </w:r>
      <w:r w:rsidRPr="00596F19">
        <w:rPr>
          <w:rFonts w:asciiTheme="minorHAnsi" w:hAnsiTheme="minorHAnsi" w:cstheme="minorHAnsi"/>
          <w:b/>
          <w:color w:val="000000"/>
          <w:sz w:val="22"/>
          <w:u w:val="single"/>
        </w:rPr>
        <w:t xml:space="preserve">liberal democracy is in crisis. But the next question — whether plausible alternatives exist — is less certain. Consider </w:t>
      </w:r>
      <w:r w:rsidRPr="001A73DA">
        <w:rPr>
          <w:rFonts w:asciiTheme="minorHAnsi" w:hAnsiTheme="minorHAnsi" w:cstheme="minorHAnsi"/>
          <w:b/>
          <w:color w:val="000000"/>
          <w:sz w:val="22"/>
          <w:highlight w:val="green"/>
          <w:u w:val="single"/>
        </w:rPr>
        <w:t>China.</w:t>
      </w:r>
      <w:r w:rsidRPr="00596F19">
        <w:rPr>
          <w:rFonts w:asciiTheme="minorHAnsi" w:hAnsiTheme="minorHAnsi" w:cstheme="minorHAnsi"/>
          <w:b/>
          <w:color w:val="000000"/>
          <w:sz w:val="22"/>
          <w:u w:val="single"/>
        </w:rPr>
        <w:t xml:space="preserve"> The country’s </w:t>
      </w:r>
      <w:r w:rsidRPr="001A73DA">
        <w:rPr>
          <w:rFonts w:asciiTheme="minorHAnsi" w:hAnsiTheme="minorHAnsi" w:cstheme="minorHAnsi"/>
          <w:b/>
          <w:color w:val="000000"/>
          <w:sz w:val="22"/>
          <w:highlight w:val="green"/>
          <w:u w:val="single"/>
        </w:rPr>
        <w:t>ability to push through major infrastructure projects</w:t>
      </w:r>
      <w:r w:rsidRPr="00596F19">
        <w:rPr>
          <w:rFonts w:asciiTheme="minorHAnsi" w:hAnsiTheme="minorHAnsi" w:cstheme="minorHAnsi"/>
          <w:b/>
          <w:color w:val="000000"/>
          <w:sz w:val="22"/>
          <w:u w:val="single"/>
        </w:rPr>
        <w:t xml:space="preserve">, such as a nationwide high-speed rail network, </w:t>
      </w:r>
      <w:r w:rsidRPr="001A73DA">
        <w:rPr>
          <w:rFonts w:asciiTheme="minorHAnsi" w:hAnsiTheme="minorHAnsi" w:cstheme="minorHAnsi"/>
          <w:b/>
          <w:color w:val="000000"/>
          <w:sz w:val="22"/>
          <w:highlight w:val="green"/>
          <w:u w:val="single"/>
        </w:rPr>
        <w:t>without political obstruction has dazzled Westerners</w:t>
      </w:r>
      <w:r w:rsidRPr="00596F19">
        <w:rPr>
          <w:rFonts w:asciiTheme="minorHAnsi" w:hAnsiTheme="minorHAnsi" w:cstheme="minorHAnsi"/>
          <w:b/>
          <w:color w:val="000000"/>
          <w:sz w:val="22"/>
          <w:u w:val="single"/>
        </w:rPr>
        <w:t xml:space="preserve"> frustrated at the gridlock endemic to American politics. </w:t>
      </w:r>
      <w:r w:rsidRPr="00596F19">
        <w:rPr>
          <w:rFonts w:asciiTheme="minorHAnsi" w:hAnsiTheme="minorHAnsi" w:cstheme="minorHAnsi"/>
          <w:color w:val="000000"/>
          <w:sz w:val="22"/>
        </w:rPr>
        <w:t>In a 2010 episode of </w:t>
      </w:r>
      <w:r w:rsidRPr="00596F19">
        <w:rPr>
          <w:rStyle w:val="Emphasis"/>
          <w:rFonts w:asciiTheme="minorHAnsi" w:hAnsiTheme="minorHAnsi" w:cstheme="minorHAnsi"/>
          <w:color w:val="000000"/>
        </w:rPr>
        <w:t>Meet the Press</w:t>
      </w:r>
      <w:r w:rsidRPr="00596F19">
        <w:rPr>
          <w:rFonts w:asciiTheme="minorHAnsi" w:hAnsiTheme="minorHAnsi" w:cstheme="minorHAnsi"/>
          <w:color w:val="000000"/>
          <w:sz w:val="22"/>
        </w:rPr>
        <w:t>, the </w:t>
      </w:r>
      <w:r w:rsidRPr="00596F19">
        <w:rPr>
          <w:rStyle w:val="Emphasis"/>
          <w:rFonts w:asciiTheme="minorHAnsi" w:hAnsiTheme="minorHAnsi" w:cstheme="minorHAnsi"/>
          <w:color w:val="000000"/>
        </w:rPr>
        <w:t>New York Times</w:t>
      </w:r>
      <w:r w:rsidRPr="00596F19">
        <w:rPr>
          <w:rFonts w:asciiTheme="minorHAnsi" w:hAnsiTheme="minorHAnsi" w:cstheme="minorHAnsi"/>
          <w:color w:val="000000"/>
          <w:sz w:val="22"/>
        </w:rPr>
        <w:t> columnist </w:t>
      </w:r>
      <w:r w:rsidRPr="00596F19">
        <w:rPr>
          <w:rStyle w:val="Strong"/>
          <w:rFonts w:asciiTheme="minorHAnsi" w:hAnsiTheme="minorHAnsi" w:cstheme="minorHAnsi"/>
          <w:color w:val="000000"/>
          <w:sz w:val="22"/>
        </w:rPr>
        <w:t>Thomas Friedman</w:t>
      </w:r>
      <w:r w:rsidRPr="00596F19">
        <w:rPr>
          <w:rFonts w:asciiTheme="minorHAnsi" w:hAnsiTheme="minorHAnsi" w:cstheme="minorHAnsi"/>
          <w:color w:val="000000"/>
          <w:sz w:val="22"/>
        </w:rPr>
        <w:t> </w:t>
      </w:r>
      <w:hyperlink r:id="rId20" w:history="1">
        <w:r w:rsidRPr="00596F19">
          <w:rPr>
            <w:rStyle w:val="Hyperlink"/>
            <w:rFonts w:asciiTheme="minorHAnsi" w:eastAsiaTheme="majorEastAsia" w:hAnsiTheme="minorHAnsi" w:cstheme="minorHAnsi"/>
            <w:color w:val="000000"/>
            <w:sz w:val="22"/>
          </w:rPr>
          <w:t>famously admitted</w:t>
        </w:r>
      </w:hyperlink>
      <w:r w:rsidRPr="00596F19">
        <w:rPr>
          <w:rFonts w:asciiTheme="minorHAnsi" w:hAnsiTheme="minorHAnsi" w:cstheme="minorHAnsi"/>
          <w:color w:val="000000"/>
          <w:sz w:val="22"/>
        </w:rPr>
        <w:t xml:space="preserve"> to fantasizing that the U.S. “could be China for a day” simply as a means to get things done. </w:t>
      </w:r>
      <w:r w:rsidRPr="00596F19">
        <w:rPr>
          <w:rStyle w:val="Strong"/>
          <w:rFonts w:asciiTheme="minorHAnsi" w:hAnsiTheme="minorHAnsi" w:cstheme="minorHAnsi"/>
          <w:color w:val="000000"/>
          <w:sz w:val="22"/>
        </w:rPr>
        <w:t>Daniel Bell</w:t>
      </w:r>
      <w:r w:rsidRPr="00596F19">
        <w:rPr>
          <w:rFonts w:asciiTheme="minorHAnsi" w:hAnsiTheme="minorHAnsi" w:cstheme="minorHAnsi"/>
          <w:color w:val="000000"/>
          <w:sz w:val="22"/>
        </w:rPr>
        <w:t>, a professor of political science at Shandong University in eastern China, has written extensively about the meritocratic advantages of China’s political system. Chinese leaders must pass a series of examinations and negotiate a complex bureaucracy before achieving national power. Xi Jinping may have benefited from nepotism: His father, </w:t>
      </w:r>
      <w:r w:rsidRPr="00596F19">
        <w:rPr>
          <w:rStyle w:val="Strong"/>
          <w:rFonts w:asciiTheme="minorHAnsi" w:hAnsiTheme="minorHAnsi" w:cstheme="minorHAnsi"/>
          <w:color w:val="000000"/>
          <w:sz w:val="22"/>
        </w:rPr>
        <w:t xml:space="preserve">Xi </w:t>
      </w:r>
      <w:proofErr w:type="spellStart"/>
      <w:r w:rsidRPr="00596F19">
        <w:rPr>
          <w:rStyle w:val="Strong"/>
          <w:rFonts w:asciiTheme="minorHAnsi" w:hAnsiTheme="minorHAnsi" w:cstheme="minorHAnsi"/>
          <w:color w:val="000000"/>
          <w:sz w:val="22"/>
        </w:rPr>
        <w:t>Zhongxun</w:t>
      </w:r>
      <w:proofErr w:type="spellEnd"/>
      <w:r w:rsidRPr="00596F19">
        <w:rPr>
          <w:rFonts w:asciiTheme="minorHAnsi" w:hAnsiTheme="minorHAnsi" w:cstheme="minorHAnsi"/>
          <w:color w:val="000000"/>
          <w:sz w:val="22"/>
        </w:rPr>
        <w:t xml:space="preserve">, was a key Mao-era official. But the </w:t>
      </w:r>
      <w:r w:rsidRPr="00596F19">
        <w:rPr>
          <w:rFonts w:asciiTheme="minorHAnsi" w:hAnsiTheme="minorHAnsi" w:cstheme="minorHAnsi"/>
          <w:b/>
          <w:color w:val="000000"/>
          <w:sz w:val="22"/>
          <w:u w:val="single"/>
        </w:rPr>
        <w:t>Chinese president also accumulated experience as the governor of two major Chinese provinces and a stint as vice president</w:t>
      </w:r>
      <w:r w:rsidRPr="00596F19">
        <w:rPr>
          <w:rFonts w:asciiTheme="minorHAnsi" w:hAnsiTheme="minorHAnsi" w:cstheme="minorHAnsi"/>
          <w:color w:val="000000"/>
          <w:sz w:val="22"/>
        </w:rPr>
        <w:t xml:space="preserve">. This, Bell argues, has given </w:t>
      </w:r>
      <w:r w:rsidRPr="00596F19">
        <w:rPr>
          <w:rFonts w:asciiTheme="minorHAnsi" w:hAnsiTheme="minorHAnsi" w:cstheme="minorHAnsi"/>
          <w:b/>
          <w:color w:val="000000"/>
          <w:sz w:val="22"/>
          <w:u w:val="single"/>
        </w:rPr>
        <w:t xml:space="preserve">Xi legitimacy </w:t>
      </w:r>
      <w:proofErr w:type="gramStart"/>
      <w:r w:rsidRPr="00596F19">
        <w:rPr>
          <w:rFonts w:asciiTheme="minorHAnsi" w:hAnsiTheme="minorHAnsi" w:cstheme="minorHAnsi"/>
          <w:b/>
          <w:color w:val="000000"/>
          <w:sz w:val="22"/>
          <w:u w:val="single"/>
        </w:rPr>
        <w:t>in spite of</w:t>
      </w:r>
      <w:proofErr w:type="gramEnd"/>
      <w:r w:rsidRPr="00596F19">
        <w:rPr>
          <w:rFonts w:asciiTheme="minorHAnsi" w:hAnsiTheme="minorHAnsi" w:cstheme="minorHAnsi"/>
          <w:b/>
          <w:color w:val="000000"/>
          <w:sz w:val="22"/>
          <w:u w:val="single"/>
        </w:rPr>
        <w:t xml:space="preserve"> never having to face voters.</w:t>
      </w:r>
      <w:r w:rsidRPr="00596F19">
        <w:rPr>
          <w:rFonts w:asciiTheme="minorHAnsi" w:hAnsiTheme="minorHAnsi" w:cstheme="minorHAnsi"/>
          <w:color w:val="000000"/>
          <w:sz w:val="22"/>
        </w:rPr>
        <w:t xml:space="preserve"> “I disagree with the view that there’s only one morally legitimate way of selecting leaders: one person, one vote,” Bell said in an appearance at Asia Society in 2015. State-run media in China spun the chaotic outcome of the Arab Spring uprisings as an example of democracy’s inherent flaws. The election of Donald Trump only served to further</w:t>
      </w:r>
      <w:hyperlink r:id="rId21" w:history="1">
        <w:r w:rsidRPr="00596F19">
          <w:rPr>
            <w:rStyle w:val="Hyperlink"/>
            <w:rFonts w:asciiTheme="minorHAnsi" w:eastAsiaTheme="majorEastAsia" w:hAnsiTheme="minorHAnsi" w:cstheme="minorHAnsi"/>
            <w:color w:val="000000"/>
            <w:sz w:val="22"/>
          </w:rPr>
          <w:t> reinforce this notion</w:t>
        </w:r>
      </w:hyperlink>
      <w:r w:rsidRPr="00596F19">
        <w:rPr>
          <w:rFonts w:asciiTheme="minorHAnsi" w:hAnsiTheme="minorHAnsi" w:cstheme="minorHAnsi"/>
          <w:color w:val="000000"/>
          <w:sz w:val="22"/>
        </w:rPr>
        <w:t xml:space="preserve">. “I remember talking to the Chinese ambassador, and he made a crack about how in the U.S. you </w:t>
      </w:r>
      <w:proofErr w:type="gramStart"/>
      <w:r w:rsidRPr="00596F19">
        <w:rPr>
          <w:rFonts w:asciiTheme="minorHAnsi" w:hAnsiTheme="minorHAnsi" w:cstheme="minorHAnsi"/>
          <w:color w:val="000000"/>
          <w:sz w:val="22"/>
        </w:rPr>
        <w:t>can be a nobody one day</w:t>
      </w:r>
      <w:proofErr w:type="gramEnd"/>
      <w:r w:rsidRPr="00596F19">
        <w:rPr>
          <w:rFonts w:asciiTheme="minorHAnsi" w:hAnsiTheme="minorHAnsi" w:cstheme="minorHAnsi"/>
          <w:color w:val="000000"/>
          <w:sz w:val="22"/>
        </w:rPr>
        <w:t xml:space="preserve"> and the next day rise to power,” said </w:t>
      </w:r>
      <w:r w:rsidRPr="00596F19">
        <w:rPr>
          <w:rStyle w:val="Strong"/>
          <w:rFonts w:asciiTheme="minorHAnsi" w:hAnsiTheme="minorHAnsi" w:cstheme="minorHAnsi"/>
          <w:color w:val="000000"/>
          <w:sz w:val="22"/>
        </w:rPr>
        <w:t>Isaac Stone Fish</w:t>
      </w:r>
      <w:r w:rsidRPr="00596F19">
        <w:rPr>
          <w:rFonts w:asciiTheme="minorHAnsi" w:hAnsiTheme="minorHAnsi" w:cstheme="minorHAnsi"/>
          <w:color w:val="000000"/>
          <w:sz w:val="22"/>
        </w:rPr>
        <w:t>, a senior fellow at Asia Society, “and you can’t do that in China because you have to go through all these different levels and rise through the system.” Bell acknowledges that the Chinese system has serious drawbacks. The prohibition of free speech, ban on political opposition, and absence of an independent judiciary mean that there are no checks against official abuse of power, something that has emerged as a major crisis in the past decade in the country. The high-profile anti-corruption campaign launched by President Xi has reduced visible signs of excess, such as lavish banquets and fast cars. But critics believe that the campaign also serves as cover for Xi’s </w:t>
      </w:r>
      <w:hyperlink r:id="rId22" w:history="1">
        <w:r w:rsidRPr="00596F19">
          <w:rPr>
            <w:rStyle w:val="Hyperlink"/>
            <w:rFonts w:asciiTheme="minorHAnsi" w:eastAsiaTheme="majorEastAsia" w:hAnsiTheme="minorHAnsi" w:cstheme="minorHAnsi"/>
            <w:color w:val="000000"/>
            <w:sz w:val="22"/>
          </w:rPr>
          <w:t>sidelining of rivals</w:t>
        </w:r>
      </w:hyperlink>
      <w:r w:rsidRPr="00596F19">
        <w:rPr>
          <w:rFonts w:asciiTheme="minorHAnsi" w:hAnsiTheme="minorHAnsi" w:cstheme="minorHAnsi"/>
          <w:color w:val="000000"/>
          <w:sz w:val="22"/>
        </w:rPr>
        <w:t> within the Communist Party. Defenders of China’s Communist Party point to the country’s near-four-decade run of economic growth as proof that the system works. But in structural terms, the modern Party is little different from the one that, under </w:t>
      </w:r>
      <w:r w:rsidRPr="00596F19">
        <w:rPr>
          <w:rStyle w:val="Strong"/>
          <w:rFonts w:asciiTheme="minorHAnsi" w:hAnsiTheme="minorHAnsi" w:cstheme="minorHAnsi"/>
          <w:color w:val="000000"/>
          <w:sz w:val="22"/>
        </w:rPr>
        <w:t>Chairman Mao</w:t>
      </w:r>
      <w:r w:rsidRPr="00596F19">
        <w:rPr>
          <w:rFonts w:asciiTheme="minorHAnsi" w:hAnsiTheme="minorHAnsi" w:cstheme="minorHAnsi"/>
          <w:color w:val="000000"/>
          <w:sz w:val="22"/>
        </w:rPr>
        <w:t>, presided over widespread political persecution, a deadly famine, and a disastrous period of social upheaval known as the Cultural Revolution. Even after Deng Xiaoping reversed Mao’s policies and adopted a pragmatic economic approach, the Party has still implemented policies whose consequences threaten stability and prosperity. The One Child Policy, adopted in 1980 without public debate, created a demographic imbalance that, three decades later, has </w:t>
      </w:r>
      <w:hyperlink r:id="rId23" w:history="1">
        <w:r w:rsidRPr="00596F19">
          <w:rPr>
            <w:rStyle w:val="Hyperlink"/>
            <w:rFonts w:asciiTheme="minorHAnsi" w:eastAsiaTheme="majorEastAsia" w:hAnsiTheme="minorHAnsi" w:cstheme="minorHAnsi"/>
            <w:color w:val="000000"/>
            <w:sz w:val="22"/>
          </w:rPr>
          <w:t>prematurely reduced China’s working-age population.</w:t>
        </w:r>
      </w:hyperlink>
      <w:r w:rsidRPr="00596F19">
        <w:rPr>
          <w:rFonts w:asciiTheme="minorHAnsi" w:hAnsiTheme="minorHAnsi" w:cstheme="minorHAnsi"/>
          <w:color w:val="000000"/>
          <w:sz w:val="22"/>
        </w:rPr>
        <w:t> Even the much-vaunted record of economic growth is built on a shaky foundation of debt-fueled investment. "There have been 30 instances in the postwar period when a country's debt increased by 40 percent over a 5-year horizon," </w:t>
      </w:r>
      <w:proofErr w:type="spellStart"/>
      <w:r w:rsidRPr="00596F19">
        <w:rPr>
          <w:rStyle w:val="Strong"/>
          <w:rFonts w:asciiTheme="minorHAnsi" w:hAnsiTheme="minorHAnsi" w:cstheme="minorHAnsi"/>
          <w:color w:val="000000"/>
          <w:sz w:val="22"/>
        </w:rPr>
        <w:t>Ruchir</w:t>
      </w:r>
      <w:proofErr w:type="spellEnd"/>
      <w:r w:rsidRPr="00596F19">
        <w:rPr>
          <w:rStyle w:val="Strong"/>
          <w:rFonts w:asciiTheme="minorHAnsi" w:hAnsiTheme="minorHAnsi" w:cstheme="minorHAnsi"/>
          <w:color w:val="000000"/>
          <w:sz w:val="22"/>
        </w:rPr>
        <w:t xml:space="preserve"> Sharma, </w:t>
      </w:r>
      <w:r w:rsidRPr="00596F19">
        <w:rPr>
          <w:rFonts w:asciiTheme="minorHAnsi" w:hAnsiTheme="minorHAnsi" w:cstheme="minorHAnsi"/>
          <w:color w:val="000000"/>
          <w:sz w:val="22"/>
        </w:rPr>
        <w:t>an economics expert at Morgan Stanley, said of China in </w:t>
      </w:r>
      <w:hyperlink r:id="rId24" w:history="1">
        <w:r w:rsidRPr="00596F19">
          <w:rPr>
            <w:rStyle w:val="Hyperlink"/>
            <w:rFonts w:asciiTheme="minorHAnsi" w:eastAsiaTheme="majorEastAsia" w:hAnsiTheme="minorHAnsi" w:cstheme="minorHAnsi"/>
            <w:color w:val="000000"/>
            <w:sz w:val="22"/>
          </w:rPr>
          <w:t>an appearance at Asia Society </w:t>
        </w:r>
      </w:hyperlink>
      <w:r w:rsidRPr="00596F19">
        <w:rPr>
          <w:rFonts w:asciiTheme="minorHAnsi" w:hAnsiTheme="minorHAnsi" w:cstheme="minorHAnsi"/>
          <w:color w:val="000000"/>
          <w:sz w:val="22"/>
        </w:rPr>
        <w:t xml:space="preserve">in December. “And in 100 percent of these instances, the country got into a deep economic trouble within the next five years." </w:t>
      </w:r>
      <w:r w:rsidRPr="001A73DA">
        <w:rPr>
          <w:rFonts w:asciiTheme="minorHAnsi" w:hAnsiTheme="minorHAnsi" w:cstheme="minorHAnsi"/>
          <w:b/>
          <w:color w:val="000000"/>
          <w:sz w:val="22"/>
          <w:highlight w:val="green"/>
          <w:u w:val="single"/>
        </w:rPr>
        <w:t>China has taken steps to systematize its government</w:t>
      </w:r>
      <w:r w:rsidRPr="00596F19">
        <w:rPr>
          <w:rFonts w:asciiTheme="minorHAnsi" w:hAnsiTheme="minorHAnsi" w:cstheme="minorHAnsi"/>
          <w:b/>
          <w:color w:val="000000"/>
          <w:sz w:val="22"/>
          <w:u w:val="single"/>
        </w:rPr>
        <w:t xml:space="preserve"> by introducing a mandatory retirement age for senior officials and establishing term limits for its leaders</w:t>
      </w:r>
      <w:r w:rsidRPr="00596F19">
        <w:rPr>
          <w:rFonts w:asciiTheme="minorHAnsi" w:hAnsiTheme="minorHAnsi" w:cstheme="minorHAnsi"/>
          <w:color w:val="000000"/>
          <w:sz w:val="22"/>
        </w:rPr>
        <w:t xml:space="preserve">. The Communist Party’s Standing Committee of the Politburo, a seven-man body that stands atop China’s government pyramid, is </w:t>
      </w:r>
      <w:r w:rsidRPr="00596F19">
        <w:rPr>
          <w:rFonts w:asciiTheme="minorHAnsi" w:hAnsiTheme="minorHAnsi" w:cstheme="minorHAnsi"/>
          <w:b/>
          <w:color w:val="000000"/>
          <w:sz w:val="22"/>
          <w:u w:val="single"/>
        </w:rPr>
        <w:t xml:space="preserve">designed to divide the responsibilities of </w:t>
      </w:r>
      <w:proofErr w:type="gramStart"/>
      <w:r w:rsidRPr="00596F19">
        <w:rPr>
          <w:rFonts w:asciiTheme="minorHAnsi" w:hAnsiTheme="minorHAnsi" w:cstheme="minorHAnsi"/>
          <w:b/>
          <w:color w:val="000000"/>
          <w:sz w:val="22"/>
          <w:u w:val="single"/>
        </w:rPr>
        <w:t>government</w:t>
      </w:r>
      <w:proofErr w:type="gramEnd"/>
      <w:r w:rsidRPr="00596F19">
        <w:rPr>
          <w:rFonts w:asciiTheme="minorHAnsi" w:hAnsiTheme="minorHAnsi" w:cstheme="minorHAnsi"/>
          <w:b/>
          <w:color w:val="000000"/>
          <w:sz w:val="22"/>
          <w:u w:val="single"/>
        </w:rPr>
        <w:t xml:space="preserve"> and ensure no one individual assumes too much power.</w:t>
      </w:r>
      <w:r w:rsidRPr="00596F19">
        <w:rPr>
          <w:rFonts w:asciiTheme="minorHAnsi" w:hAnsiTheme="minorHAnsi" w:cstheme="minorHAnsi"/>
          <w:color w:val="000000"/>
          <w:sz w:val="22"/>
        </w:rPr>
        <w:t xml:space="preserve"> The behavior of Xi Jinping over the past three years, though, has raised questions whether these norms are durable. Xi has assumed positions within the Chinese government once shared by fellow leaders and has weakened </w:t>
      </w:r>
      <w:r w:rsidRPr="00596F19">
        <w:rPr>
          <w:rStyle w:val="Strong"/>
          <w:rFonts w:asciiTheme="minorHAnsi" w:eastAsiaTheme="majorEastAsia" w:hAnsiTheme="minorHAnsi" w:cstheme="minorHAnsi"/>
          <w:color w:val="000000"/>
          <w:sz w:val="22"/>
        </w:rPr>
        <w:t>Li Keqiang</w:t>
      </w:r>
      <w:r w:rsidRPr="00596F19">
        <w:rPr>
          <w:rFonts w:asciiTheme="minorHAnsi" w:hAnsiTheme="minorHAnsi" w:cstheme="minorHAnsi"/>
          <w:color w:val="000000"/>
          <w:sz w:val="22"/>
        </w:rPr>
        <w:t>, his prime minister, by denying him the office’s traditional stewardship of economic policy. Xi has abetted and </w:t>
      </w:r>
      <w:hyperlink r:id="rId25" w:history="1">
        <w:r w:rsidRPr="00596F19">
          <w:rPr>
            <w:rStyle w:val="Hyperlink"/>
            <w:rFonts w:asciiTheme="minorHAnsi" w:eastAsiaTheme="majorEastAsia" w:hAnsiTheme="minorHAnsi" w:cstheme="minorHAnsi"/>
            <w:color w:val="000000"/>
            <w:sz w:val="22"/>
          </w:rPr>
          <w:t>re-established a cult of personality</w:t>
        </w:r>
      </w:hyperlink>
      <w:r w:rsidRPr="00596F19">
        <w:rPr>
          <w:rFonts w:asciiTheme="minorHAnsi" w:hAnsiTheme="minorHAnsi" w:cstheme="minorHAnsi"/>
          <w:color w:val="000000"/>
          <w:sz w:val="22"/>
        </w:rPr>
        <w:t>, something explicitly discouraged in China after the Maoist era, by encouraging the singing of songs in his name. And, as the </w:t>
      </w:r>
      <w:r w:rsidRPr="00596F19">
        <w:rPr>
          <w:rStyle w:val="Emphasis"/>
          <w:rFonts w:asciiTheme="minorHAnsi" w:hAnsiTheme="minorHAnsi" w:cstheme="minorHAnsi"/>
          <w:color w:val="000000"/>
        </w:rPr>
        <w:t>Wall Street Journal</w:t>
      </w:r>
      <w:r w:rsidRPr="00596F19">
        <w:rPr>
          <w:rFonts w:asciiTheme="minorHAnsi" w:hAnsiTheme="minorHAnsi" w:cstheme="minorHAnsi"/>
          <w:color w:val="000000"/>
          <w:sz w:val="22"/>
        </w:rPr>
        <w:t> </w:t>
      </w:r>
      <w:hyperlink r:id="rId26" w:history="1">
        <w:r w:rsidRPr="00596F19">
          <w:rPr>
            <w:rStyle w:val="Hyperlink"/>
            <w:rFonts w:asciiTheme="minorHAnsi" w:eastAsiaTheme="majorEastAsia" w:hAnsiTheme="minorHAnsi" w:cstheme="minorHAnsi"/>
            <w:color w:val="000000"/>
            <w:sz w:val="22"/>
          </w:rPr>
          <w:t>recently reported</w:t>
        </w:r>
      </w:hyperlink>
      <w:r w:rsidRPr="00596F19">
        <w:rPr>
          <w:rFonts w:asciiTheme="minorHAnsi" w:hAnsiTheme="minorHAnsi" w:cstheme="minorHAnsi"/>
          <w:color w:val="000000"/>
          <w:sz w:val="22"/>
        </w:rPr>
        <w:t xml:space="preserve">, there are questions that Xi may not name a successor at this fall’s 19th Party Congress in order to continue as president beyond the customary 10-year term. China, for what it’s worth, has never claimed that its system of government was universally applicable. In contrast to the United States or the Soviet Union, Beijing has never tried to install its system in a foreign country by force. Even still, </w:t>
      </w:r>
      <w:r w:rsidRPr="001A73DA">
        <w:rPr>
          <w:rFonts w:asciiTheme="minorHAnsi" w:hAnsiTheme="minorHAnsi" w:cstheme="minorHAnsi"/>
          <w:b/>
          <w:color w:val="000000"/>
          <w:sz w:val="22"/>
          <w:highlight w:val="green"/>
          <w:u w:val="single"/>
        </w:rPr>
        <w:t>democracy’s decline may prove advantageous to China</w:t>
      </w:r>
      <w:r w:rsidRPr="00596F19">
        <w:rPr>
          <w:rFonts w:asciiTheme="minorHAnsi" w:hAnsiTheme="minorHAnsi" w:cstheme="minorHAnsi"/>
          <w:b/>
          <w:color w:val="000000"/>
          <w:sz w:val="22"/>
          <w:u w:val="single"/>
        </w:rPr>
        <w:t xml:space="preserve"> in other ways. </w:t>
      </w:r>
      <w:r w:rsidRPr="00596F19">
        <w:rPr>
          <w:rFonts w:asciiTheme="minorHAnsi" w:hAnsiTheme="minorHAnsi" w:cstheme="minorHAnsi"/>
          <w:color w:val="000000"/>
          <w:sz w:val="22"/>
        </w:rPr>
        <w:t xml:space="preserve">For one, it would weaken the democratic movement in Hong Kong, which has vied with pro-Beijing elements for political control of the Chinese </w:t>
      </w:r>
      <w:proofErr w:type="gramStart"/>
      <w:r w:rsidRPr="00596F19">
        <w:rPr>
          <w:rFonts w:asciiTheme="minorHAnsi" w:hAnsiTheme="minorHAnsi" w:cstheme="minorHAnsi"/>
          <w:color w:val="000000"/>
          <w:sz w:val="22"/>
        </w:rPr>
        <w:t>territory, and</w:t>
      </w:r>
      <w:proofErr w:type="gramEnd"/>
      <w:r w:rsidRPr="00596F19">
        <w:rPr>
          <w:rFonts w:asciiTheme="minorHAnsi" w:hAnsiTheme="minorHAnsi" w:cstheme="minorHAnsi"/>
          <w:color w:val="000000"/>
          <w:sz w:val="22"/>
        </w:rPr>
        <w:t xml:space="preserve"> deter would-be Chinese dissidents from challenging Communist Party rule on the mainland. In addition, </w:t>
      </w:r>
      <w:proofErr w:type="spellStart"/>
      <w:r w:rsidRPr="00596F19">
        <w:rPr>
          <w:rFonts w:asciiTheme="minorHAnsi" w:hAnsiTheme="minorHAnsi" w:cstheme="minorHAnsi"/>
          <w:color w:val="000000"/>
          <w:sz w:val="22"/>
        </w:rPr>
        <w:t>Klaas</w:t>
      </w:r>
      <w:proofErr w:type="spellEnd"/>
      <w:r w:rsidRPr="00596F19">
        <w:rPr>
          <w:rFonts w:asciiTheme="minorHAnsi" w:hAnsiTheme="minorHAnsi" w:cstheme="minorHAnsi"/>
          <w:color w:val="000000"/>
          <w:sz w:val="22"/>
        </w:rPr>
        <w:t xml:space="preserve"> argues, the </w:t>
      </w:r>
      <w:r w:rsidRPr="00596F19">
        <w:rPr>
          <w:rFonts w:asciiTheme="minorHAnsi" w:hAnsiTheme="minorHAnsi" w:cstheme="minorHAnsi"/>
          <w:b/>
          <w:color w:val="000000"/>
          <w:sz w:val="22"/>
          <w:u w:val="single"/>
        </w:rPr>
        <w:t xml:space="preserve">American </w:t>
      </w:r>
      <w:r w:rsidRPr="001A73DA">
        <w:rPr>
          <w:rFonts w:asciiTheme="minorHAnsi" w:hAnsiTheme="minorHAnsi" w:cstheme="minorHAnsi"/>
          <w:b/>
          <w:color w:val="000000"/>
          <w:sz w:val="22"/>
          <w:highlight w:val="green"/>
          <w:u w:val="single"/>
        </w:rPr>
        <w:t>absence of support for democracy leaves a vacuum</w:t>
      </w:r>
      <w:r w:rsidRPr="00596F19">
        <w:rPr>
          <w:rFonts w:asciiTheme="minorHAnsi" w:hAnsiTheme="minorHAnsi" w:cstheme="minorHAnsi"/>
          <w:b/>
          <w:color w:val="000000"/>
          <w:sz w:val="22"/>
          <w:u w:val="single"/>
        </w:rPr>
        <w:t xml:space="preserve"> in emerging states that Washington’s geopolitical rivals in</w:t>
      </w:r>
      <w:r w:rsidRPr="00596F19">
        <w:rPr>
          <w:rFonts w:asciiTheme="minorHAnsi" w:hAnsiTheme="minorHAnsi" w:cstheme="minorHAnsi"/>
          <w:color w:val="000000"/>
          <w:sz w:val="22"/>
        </w:rPr>
        <w:t xml:space="preserve"> Moscow and </w:t>
      </w:r>
      <w:r w:rsidRPr="001A73DA">
        <w:rPr>
          <w:rFonts w:asciiTheme="minorHAnsi" w:hAnsiTheme="minorHAnsi" w:cstheme="minorHAnsi"/>
          <w:b/>
          <w:color w:val="000000"/>
          <w:sz w:val="22"/>
          <w:highlight w:val="green"/>
          <w:u w:val="single"/>
        </w:rPr>
        <w:t>Beijing might fill.</w:t>
      </w:r>
      <w:r w:rsidRPr="00596F19">
        <w:rPr>
          <w:rFonts w:asciiTheme="minorHAnsi" w:hAnsiTheme="minorHAnsi" w:cstheme="minorHAnsi"/>
          <w:color w:val="000000"/>
          <w:sz w:val="22"/>
        </w:rPr>
        <w:t xml:space="preserve"> “The ‘America First’ mentality, or the mentality that it’s not our business, makes the mistake that thinking that the withdrawal of Western influence means there’s self-determination,” says </w:t>
      </w:r>
      <w:proofErr w:type="spellStart"/>
      <w:r w:rsidRPr="00596F19">
        <w:rPr>
          <w:rFonts w:asciiTheme="minorHAnsi" w:hAnsiTheme="minorHAnsi" w:cstheme="minorHAnsi"/>
          <w:color w:val="000000"/>
          <w:sz w:val="22"/>
        </w:rPr>
        <w:t>Klaas</w:t>
      </w:r>
      <w:proofErr w:type="spellEnd"/>
      <w:r w:rsidRPr="00596F19">
        <w:rPr>
          <w:rFonts w:asciiTheme="minorHAnsi" w:hAnsiTheme="minorHAnsi" w:cstheme="minorHAnsi"/>
          <w:color w:val="000000"/>
          <w:sz w:val="22"/>
        </w:rPr>
        <w:t xml:space="preserve">. </w:t>
      </w:r>
      <w:proofErr w:type="gramStart"/>
      <w:r w:rsidRPr="00596F19">
        <w:rPr>
          <w:rFonts w:asciiTheme="minorHAnsi" w:hAnsiTheme="minorHAnsi" w:cstheme="minorHAnsi"/>
          <w:color w:val="000000"/>
          <w:sz w:val="22"/>
        </w:rPr>
        <w:t>“ [</w:t>
      </w:r>
      <w:proofErr w:type="gramEnd"/>
      <w:r w:rsidRPr="00596F19">
        <w:rPr>
          <w:rFonts w:asciiTheme="minorHAnsi" w:hAnsiTheme="minorHAnsi" w:cstheme="minorHAnsi"/>
          <w:color w:val="000000"/>
          <w:sz w:val="22"/>
        </w:rPr>
        <w:t>But what it means is] that China and Russia control things. It’s not something where if the West leaves, then, say, Malawi will be free to choose. It’s a global foreign policy battle, and the West’s losses are China's and Russia’s gains.” Before the U.S. can promote democracy overseas, though the country may need to firm up support for it at home. A Harvard study </w:t>
      </w:r>
      <w:hyperlink r:id="rId27" w:history="1">
        <w:r w:rsidRPr="00596F19">
          <w:rPr>
            <w:rStyle w:val="Hyperlink"/>
            <w:rFonts w:asciiTheme="minorHAnsi" w:eastAsiaTheme="majorEastAsia" w:hAnsiTheme="minorHAnsi" w:cstheme="minorHAnsi"/>
            <w:color w:val="000000"/>
            <w:sz w:val="22"/>
          </w:rPr>
          <w:t>conducted in November</w:t>
        </w:r>
      </w:hyperlink>
      <w:r w:rsidRPr="00596F19">
        <w:rPr>
          <w:rFonts w:asciiTheme="minorHAnsi" w:hAnsiTheme="minorHAnsi" w:cstheme="minorHAnsi"/>
          <w:color w:val="000000"/>
          <w:sz w:val="22"/>
        </w:rPr>
        <w:t xml:space="preserve"> found that just 19 percent of American millennials believe that a military takeover is not legitimate in democracy compared to 45 percent of those older. 26 percent of millennials likewise feel that choosing leaders through free elections is “unimportant,” a sentiment shared by just 14 percent of Baby Boomers. “A lot of people growing up now don’t understand what it’s like not to live in a free society in the West,” says </w:t>
      </w:r>
      <w:proofErr w:type="spellStart"/>
      <w:r w:rsidRPr="00596F19">
        <w:rPr>
          <w:rFonts w:asciiTheme="minorHAnsi" w:hAnsiTheme="minorHAnsi" w:cstheme="minorHAnsi"/>
          <w:color w:val="000000"/>
          <w:sz w:val="22"/>
        </w:rPr>
        <w:t>Klaas</w:t>
      </w:r>
      <w:proofErr w:type="spellEnd"/>
      <w:r w:rsidRPr="00596F19">
        <w:rPr>
          <w:rFonts w:asciiTheme="minorHAnsi" w:hAnsiTheme="minorHAnsi" w:cstheme="minorHAnsi"/>
          <w:color w:val="000000"/>
          <w:sz w:val="22"/>
        </w:rPr>
        <w:t>. “That, combined with the "end of history," assumed that democracy is the natural way of things. “In fact, democracy is the least organic and least natural way we’ve had."</w:t>
      </w:r>
    </w:p>
    <w:p w14:paraId="0862C90F" w14:textId="77777777" w:rsidR="009722C2" w:rsidRDefault="009722C2" w:rsidP="009722C2">
      <w:pPr>
        <w:pStyle w:val="Heading4"/>
      </w:pPr>
      <w:r>
        <w:t xml:space="preserve">Chinese hegemony squashes separatist movements. </w:t>
      </w:r>
    </w:p>
    <w:p w14:paraId="50C7EE09" w14:textId="77777777" w:rsidR="009722C2" w:rsidRDefault="009722C2" w:rsidP="009722C2">
      <w:r>
        <w:t xml:space="preserve">Ryan D. </w:t>
      </w:r>
      <w:r w:rsidRPr="008646F1">
        <w:rPr>
          <w:rStyle w:val="Style13ptBold"/>
        </w:rPr>
        <w:t>Griffiths 16</w:t>
      </w:r>
      <w:r>
        <w:t>, Sydney IR senior lecturer, “States, Nations, and Territorial Stability: Why Chinese Hegemony Would Be Better for International Order,” Security Studies, 25:3, 519-545</w:t>
      </w:r>
    </w:p>
    <w:p w14:paraId="2103A1D8" w14:textId="77777777" w:rsidR="009722C2" w:rsidRPr="00CF4967" w:rsidRDefault="009722C2" w:rsidP="009722C2">
      <w:pPr>
        <w:rPr>
          <w:b/>
          <w:iCs/>
          <w:szCs w:val="26"/>
          <w:u w:val="single"/>
        </w:rPr>
      </w:pPr>
      <w:r w:rsidRPr="00343263">
        <w:rPr>
          <w:rStyle w:val="TitleChar"/>
          <w:sz w:val="26"/>
          <w:szCs w:val="26"/>
        </w:rPr>
        <w:t xml:space="preserve">To conclude, </w:t>
      </w:r>
      <w:r w:rsidRPr="004D6606">
        <w:rPr>
          <w:rStyle w:val="TitleChar"/>
          <w:sz w:val="26"/>
          <w:szCs w:val="26"/>
          <w:highlight w:val="green"/>
        </w:rPr>
        <w:t>a hegemonic China</w:t>
      </w:r>
      <w:r w:rsidRPr="00C905F1">
        <w:rPr>
          <w:rStyle w:val="TitleChar"/>
          <w:sz w:val="26"/>
          <w:szCs w:val="26"/>
        </w:rPr>
        <w:t xml:space="preserve"> ought to </w:t>
      </w:r>
      <w:r w:rsidRPr="004D6606">
        <w:rPr>
          <w:rStyle w:val="TitleChar"/>
          <w:sz w:val="26"/>
          <w:szCs w:val="26"/>
          <w:highlight w:val="green"/>
        </w:rPr>
        <w:t>influence international order by shifting</w:t>
      </w:r>
      <w:r w:rsidRPr="004D6606">
        <w:rPr>
          <w:szCs w:val="26"/>
          <w:highlight w:val="green"/>
        </w:rPr>
        <w:t xml:space="preserve"> </w:t>
      </w:r>
      <w:r w:rsidRPr="004D6606">
        <w:rPr>
          <w:rStyle w:val="TitleChar"/>
          <w:sz w:val="26"/>
          <w:szCs w:val="26"/>
          <w:highlight w:val="green"/>
        </w:rPr>
        <w:t xml:space="preserve">the balance </w:t>
      </w:r>
      <w:r w:rsidRPr="004D6606">
        <w:rPr>
          <w:rStyle w:val="Emphasis"/>
          <w:szCs w:val="26"/>
          <w:highlight w:val="green"/>
        </w:rPr>
        <w:t>from self-determination toward territorial integrity</w:t>
      </w:r>
      <w:r w:rsidRPr="00343263">
        <w:rPr>
          <w:szCs w:val="26"/>
        </w:rPr>
        <w:t xml:space="preserve">. </w:t>
      </w:r>
      <w:r w:rsidRPr="00343263">
        <w:rPr>
          <w:rStyle w:val="TitleChar"/>
          <w:sz w:val="26"/>
          <w:szCs w:val="26"/>
        </w:rPr>
        <w:t>Its insistence on supporting territorial integrity in the internal sense is significant, and only in instances of consent would the state recognize independence claims</w:t>
      </w:r>
      <w:r w:rsidRPr="00343263">
        <w:rPr>
          <w:szCs w:val="26"/>
        </w:rPr>
        <w:t xml:space="preserve">. As such, the prohibition on conquest should endure during a time of Chinese hegemony, but </w:t>
      </w:r>
      <w:r w:rsidRPr="00343263">
        <w:rPr>
          <w:rStyle w:val="TitleChar"/>
          <w:sz w:val="26"/>
          <w:szCs w:val="26"/>
        </w:rPr>
        <w:t>the rate of state birth would decrease.</w:t>
      </w:r>
      <w:r w:rsidRPr="00343263">
        <w:rPr>
          <w:szCs w:val="26"/>
        </w:rPr>
        <w:t xml:space="preserve"> </w:t>
      </w:r>
      <w:r w:rsidRPr="004D6606">
        <w:rPr>
          <w:rStyle w:val="TitleChar"/>
          <w:sz w:val="26"/>
          <w:szCs w:val="26"/>
          <w:highlight w:val="green"/>
        </w:rPr>
        <w:t>State proliferation would be controlled relative to the partly controlled international order</w:t>
      </w:r>
      <w:r w:rsidRPr="00343263">
        <w:rPr>
          <w:rStyle w:val="TitleChar"/>
          <w:sz w:val="26"/>
          <w:szCs w:val="26"/>
        </w:rPr>
        <w:t xml:space="preserve"> that has characterized the post-1945 period. </w:t>
      </w:r>
      <w:r w:rsidRPr="00343263">
        <w:rPr>
          <w:szCs w:val="26"/>
        </w:rPr>
        <w:t xml:space="preserve">The Pax </w:t>
      </w:r>
      <w:proofErr w:type="spellStart"/>
      <w:r w:rsidRPr="00343263">
        <w:rPr>
          <w:szCs w:val="26"/>
        </w:rPr>
        <w:t>Sinica</w:t>
      </w:r>
      <w:proofErr w:type="spellEnd"/>
      <w:r w:rsidRPr="00343263">
        <w:rPr>
          <w:szCs w:val="26"/>
        </w:rPr>
        <w:t xml:space="preserve"> How would a future period of Chinese hegemony compare with the current international order or orders of the past? I </w:t>
      </w:r>
      <w:r w:rsidRPr="00343263">
        <w:rPr>
          <w:rStyle w:val="TitleChar"/>
          <w:sz w:val="26"/>
          <w:szCs w:val="26"/>
        </w:rPr>
        <w:t xml:space="preserve">have argued that Chinese hegemony would privilege territorial integrity at the expense of </w:t>
      </w:r>
      <w:proofErr w:type="spellStart"/>
      <w:r w:rsidRPr="00343263">
        <w:rPr>
          <w:rStyle w:val="TitleChar"/>
          <w:sz w:val="26"/>
          <w:szCs w:val="26"/>
        </w:rPr>
        <w:t>self determination</w:t>
      </w:r>
      <w:proofErr w:type="spellEnd"/>
      <w:r w:rsidRPr="00343263">
        <w:rPr>
          <w:rStyle w:val="TitleChar"/>
          <w:sz w:val="26"/>
          <w:szCs w:val="26"/>
        </w:rPr>
        <w:t xml:space="preserve">. </w:t>
      </w:r>
      <w:r w:rsidRPr="00343263">
        <w:rPr>
          <w:szCs w:val="26"/>
        </w:rPr>
        <w:t xml:space="preserve">The result would be an international order that would resemble earlier periods in some ways and be unique in others. Sovereign norms would once again be dominant and liberal norms would be subordinated to the right of states. One result of this shift would be a decline, if not disappearance, in nonconsensual secession. However, </w:t>
      </w:r>
      <w:r w:rsidRPr="004D6606">
        <w:rPr>
          <w:rStyle w:val="TitleChar"/>
          <w:sz w:val="26"/>
          <w:szCs w:val="26"/>
          <w:highlight w:val="green"/>
        </w:rPr>
        <w:t>since a Chinese hegemon is likely to hold on to</w:t>
      </w:r>
      <w:r w:rsidRPr="00343263">
        <w:rPr>
          <w:rStyle w:val="TitleChar"/>
          <w:sz w:val="26"/>
          <w:szCs w:val="26"/>
        </w:rPr>
        <w:t xml:space="preserve"> the </w:t>
      </w:r>
      <w:r w:rsidRPr="004D6606">
        <w:rPr>
          <w:rStyle w:val="TitleChar"/>
          <w:sz w:val="26"/>
          <w:szCs w:val="26"/>
          <w:highlight w:val="green"/>
        </w:rPr>
        <w:t>territorial integrity norm, conquest would also remain rare.</w:t>
      </w:r>
      <w:r w:rsidRPr="00343263">
        <w:rPr>
          <w:rStyle w:val="TitleChar"/>
          <w:sz w:val="26"/>
          <w:szCs w:val="26"/>
        </w:rPr>
        <w:t xml:space="preserve"> The overall result would be a surprisingly stable international order, a Pax </w:t>
      </w:r>
      <w:proofErr w:type="spellStart"/>
      <w:r w:rsidRPr="00343263">
        <w:rPr>
          <w:rStyle w:val="TitleChar"/>
          <w:sz w:val="26"/>
          <w:szCs w:val="26"/>
        </w:rPr>
        <w:t>Sinica</w:t>
      </w:r>
      <w:proofErr w:type="spellEnd"/>
      <w:r w:rsidRPr="00343263">
        <w:rPr>
          <w:rStyle w:val="TitleChar"/>
          <w:sz w:val="26"/>
          <w:szCs w:val="26"/>
        </w:rPr>
        <w:t xml:space="preserve">. </w:t>
      </w:r>
      <w:r w:rsidRPr="00343263">
        <w:rPr>
          <w:szCs w:val="26"/>
        </w:rPr>
        <w:t xml:space="preserve">To consider this argument it is useful to place this Pax </w:t>
      </w:r>
      <w:proofErr w:type="spellStart"/>
      <w:r w:rsidRPr="00343263">
        <w:rPr>
          <w:szCs w:val="26"/>
        </w:rPr>
        <w:t>Sinica</w:t>
      </w:r>
      <w:proofErr w:type="spellEnd"/>
      <w:r w:rsidRPr="00343263">
        <w:rPr>
          <w:szCs w:val="26"/>
        </w:rPr>
        <w:t xml:space="preserve"> in historical perspective (See Table 1). Given its emphasis on sovereignty and its internal fragmentary pressures, China would shift the normative balance to a point where secession is only legal in the presence of sovereign consent. Importantly, that move would jettison the constitutive process of statehood, since self-determination would be elevated to a positive right only in the presence of consent. The difficult decision of choosing who counts would be simplified by effectively allocating that choice to sovereign states. Not unlike the pre-Napoleonic era, sovereignty would </w:t>
      </w:r>
      <w:proofErr w:type="gramStart"/>
      <w:r w:rsidRPr="00343263">
        <w:rPr>
          <w:szCs w:val="26"/>
        </w:rPr>
        <w:t>prevail</w:t>
      </w:r>
      <w:proofErr w:type="gramEnd"/>
      <w:r w:rsidRPr="00343263">
        <w:rPr>
          <w:szCs w:val="26"/>
        </w:rPr>
        <w:t xml:space="preserve"> and the arc of history would bend back toward the right of states. Importantly, this would not simply be a return to the 1800s.67 The politics of recognition in the 19th century possessed a liberal undercurrent and, as Fabry argues, the United States and UK would often disregard the sovereignty of states when recognizing breakaway regions that had prevailed over their central governments.68 In truth, Chinese hegemony would resemble the 18th century more than the 19th, when states hewed closely to the sovereign principle that recognition should only be given in cases of consent. The notion that minority nations should be able to self-determine, that individuals selecting into a group should have rights, was not yet on the map. The liberal tradition was only just </w:t>
      </w:r>
      <w:proofErr w:type="gramStart"/>
      <w:r w:rsidRPr="00343263">
        <w:rPr>
          <w:szCs w:val="26"/>
        </w:rPr>
        <w:t>emerging</w:t>
      </w:r>
      <w:proofErr w:type="gramEnd"/>
      <w:r w:rsidRPr="00343263">
        <w:rPr>
          <w:szCs w:val="26"/>
        </w:rPr>
        <w:t xml:space="preserve"> and the sovereign tradition was relatively unchallenged. The Pax </w:t>
      </w:r>
      <w:proofErr w:type="spellStart"/>
      <w:r w:rsidRPr="00343263">
        <w:rPr>
          <w:szCs w:val="26"/>
        </w:rPr>
        <w:t>Sinica</w:t>
      </w:r>
      <w:proofErr w:type="spellEnd"/>
      <w:r w:rsidRPr="00343263">
        <w:rPr>
          <w:szCs w:val="26"/>
        </w:rPr>
        <w:t xml:space="preserve"> would bear those same conservative features. However, </w:t>
      </w:r>
      <w:r w:rsidRPr="00343263">
        <w:rPr>
          <w:rStyle w:val="TitleChar"/>
          <w:sz w:val="26"/>
          <w:szCs w:val="26"/>
        </w:rPr>
        <w:t xml:space="preserve">Chinese hegemony would also bear modern features. </w:t>
      </w:r>
      <w:r w:rsidRPr="004D6606">
        <w:rPr>
          <w:rStyle w:val="TitleChar"/>
          <w:sz w:val="26"/>
          <w:szCs w:val="26"/>
          <w:highlight w:val="green"/>
        </w:rPr>
        <w:t>The main difference is the</w:t>
      </w:r>
      <w:r w:rsidRPr="00343263">
        <w:rPr>
          <w:rStyle w:val="TitleChar"/>
          <w:sz w:val="26"/>
          <w:szCs w:val="26"/>
        </w:rPr>
        <w:t xml:space="preserve"> very </w:t>
      </w:r>
      <w:r w:rsidRPr="004D6606">
        <w:rPr>
          <w:rStyle w:val="TitleChar"/>
          <w:sz w:val="26"/>
          <w:szCs w:val="26"/>
          <w:highlight w:val="green"/>
        </w:rPr>
        <w:t>conception of sovereignty</w:t>
      </w:r>
      <w:r w:rsidRPr="00343263">
        <w:rPr>
          <w:rStyle w:val="TitleChar"/>
          <w:sz w:val="26"/>
          <w:szCs w:val="26"/>
        </w:rPr>
        <w:t xml:space="preserve"> and the corollary development of the norm of territorial integrity. Should the norm of territorial integrity be supported by a Chinese power, state death would remain a rare occurrence. Unlike the 18th and 19th centuries where the number of states was gradually reduced through conquest and accession, very few states would exit the system unless they voluntarily chose to unify w</w:t>
      </w:r>
      <w:r w:rsidRPr="00343263">
        <w:rPr>
          <w:szCs w:val="26"/>
        </w:rPr>
        <w:t xml:space="preserve">ith other states. </w:t>
      </w:r>
      <w:proofErr w:type="gramStart"/>
      <w:r w:rsidRPr="004D6606">
        <w:rPr>
          <w:rStyle w:val="Emphasis"/>
          <w:szCs w:val="26"/>
          <w:highlight w:val="green"/>
        </w:rPr>
        <w:t>Thus</w:t>
      </w:r>
      <w:proofErr w:type="gramEnd"/>
      <w:r w:rsidRPr="00343263">
        <w:rPr>
          <w:rStyle w:val="Emphasis"/>
          <w:szCs w:val="26"/>
        </w:rPr>
        <w:t xml:space="preserve"> the </w:t>
      </w:r>
      <w:r w:rsidRPr="004D6606">
        <w:rPr>
          <w:rStyle w:val="Emphasis"/>
          <w:szCs w:val="26"/>
          <w:highlight w:val="green"/>
        </w:rPr>
        <w:t xml:space="preserve">Pax </w:t>
      </w:r>
      <w:proofErr w:type="spellStart"/>
      <w:r w:rsidRPr="004D6606">
        <w:rPr>
          <w:rStyle w:val="Emphasis"/>
          <w:szCs w:val="26"/>
          <w:highlight w:val="green"/>
        </w:rPr>
        <w:t>Sinica</w:t>
      </w:r>
      <w:proofErr w:type="spellEnd"/>
      <w:r w:rsidRPr="004D6606">
        <w:rPr>
          <w:rStyle w:val="Emphasis"/>
          <w:szCs w:val="26"/>
          <w:highlight w:val="green"/>
        </w:rPr>
        <w:t xml:space="preserve"> would be</w:t>
      </w:r>
      <w:r w:rsidRPr="00343263">
        <w:rPr>
          <w:rStyle w:val="Emphasis"/>
          <w:szCs w:val="26"/>
        </w:rPr>
        <w:t xml:space="preserve"> rather </w:t>
      </w:r>
      <w:r w:rsidRPr="004D6606">
        <w:rPr>
          <w:rStyle w:val="Emphasis"/>
          <w:szCs w:val="26"/>
          <w:highlight w:val="green"/>
        </w:rPr>
        <w:t>stable</w:t>
      </w:r>
      <w:r w:rsidRPr="00343263">
        <w:rPr>
          <w:szCs w:val="26"/>
        </w:rPr>
        <w:t xml:space="preserve">. The number of states may gradually increase, but it would be limited to those cases where the sovereign gave its consent—that is, controlled proliferation. This anticipated focus on territorial stability under Chinese hegemony is consistent with both contemporary and historical political doctrine. The Confucian emphasis on a strong and stable state is echoed in recent political slogans like “Stability and Harmony.”69 There are conservative, statist overtones in China’s policies without any commensurate emphasis on liberal norms. Unlike the United States, Chinese exceptionalism does not promote a set of universal values in its foreign policy.70 Meanwhile, recent scholarship has </w:t>
      </w:r>
      <w:proofErr w:type="gramStart"/>
      <w:r w:rsidRPr="00343263">
        <w:rPr>
          <w:szCs w:val="26"/>
        </w:rPr>
        <w:t>looked into</w:t>
      </w:r>
      <w:proofErr w:type="gramEnd"/>
      <w:r w:rsidRPr="00343263">
        <w:rPr>
          <w:szCs w:val="26"/>
        </w:rPr>
        <w:t xml:space="preserve"> the past to examine what previous periods of Chinese regional dominance say about patterns in international order.71 One common finding is that imperial China tended to emphasize patterns of informal rule where other polities remained sovereign, yet informally subordinate. Indeed, David C. Kang finds that the China-centered international order that existed in East Asia from the 14th to the 19th centuries—the so-called Tribute System—was characterized by stable borders and infrequent wars of conquest, at least where recognized political units like Vietnam and Korea were concerned.72 The hegemon showed little tolerance for unrecognized, tribal, and/or institutionally dissimilar groups, especially on the western and northern frontiers. Of course, past behavior is not a perfect indicator of future performance, but that approach to international order privileges recognized states and emphasizes the sovereign territorial grid in a manner where the hegemon can exert power and influence without formal conquest. Essentially, there is continuity between China’s imperial past and what this paper predicts for the future should it become a hegemon. I began the article by claiming that the Pax </w:t>
      </w:r>
      <w:proofErr w:type="spellStart"/>
      <w:r w:rsidRPr="00343263">
        <w:rPr>
          <w:szCs w:val="26"/>
        </w:rPr>
        <w:t>Sinica</w:t>
      </w:r>
      <w:proofErr w:type="spellEnd"/>
      <w:r w:rsidRPr="00343263">
        <w:rPr>
          <w:szCs w:val="26"/>
        </w:rPr>
        <w:t xml:space="preserve"> would be better for international order. In making this claim I define “better” in narrow terms emphasizing territorial stability, which can be assessed in several ways. How often do either external aggressors or internal separatists shift sovereign borders through violence? What is the frequency of secessionist civil war? How much international discord is there on the topic of secession and recognition? This is the ledger I use when comparing the Pax </w:t>
      </w:r>
      <w:proofErr w:type="spellStart"/>
      <w:r w:rsidRPr="00343263">
        <w:rPr>
          <w:szCs w:val="26"/>
        </w:rPr>
        <w:t>Sinica</w:t>
      </w:r>
      <w:proofErr w:type="spellEnd"/>
      <w:r w:rsidRPr="00343263">
        <w:rPr>
          <w:szCs w:val="26"/>
        </w:rPr>
        <w:t xml:space="preserve"> with the post-1945 American-led order. There are many other factors, to be sure, and critics might point to </w:t>
      </w:r>
      <w:proofErr w:type="gramStart"/>
      <w:r w:rsidRPr="00343263">
        <w:rPr>
          <w:szCs w:val="26"/>
        </w:rPr>
        <w:t>a number of</w:t>
      </w:r>
      <w:proofErr w:type="gramEnd"/>
      <w:r w:rsidRPr="00343263">
        <w:rPr>
          <w:szCs w:val="26"/>
        </w:rPr>
        <w:t xml:space="preserve"> ways in which Chinese hegemony would be worse. For example, they may question the support for human rights under Chinese leadership. I do not argue that Chinese hegemony would be better in all ways—there are pros and cons to any order—but I contend that there are net benefits where territorial stability is concerned. </w:t>
      </w:r>
      <w:r w:rsidRPr="00343263">
        <w:rPr>
          <w:rStyle w:val="TitleChar"/>
          <w:sz w:val="26"/>
          <w:szCs w:val="26"/>
        </w:rPr>
        <w:t>Analyzed under these terms the key differences between the American order and the imagined Chinese order have to do with the politics of secession and sovereign recognition. International order matters because it determines diplomatic practices and shapes behavior. It sets the rules of the game</w:t>
      </w:r>
      <w:r w:rsidRPr="00343263">
        <w:rPr>
          <w:szCs w:val="26"/>
        </w:rPr>
        <w:t xml:space="preserve">. The American-led order over the last seventy years has attempted to balance the norms of territorial integrity and self-determination by establishing rules for what nations are eligible for independence. But, as Fabry notes, that is an enormously challenging project because developing clear rules that separate the lucky from the unlucky requires that states derive agreed-upon criteria in a constitutive process.73 </w:t>
      </w:r>
      <w:r w:rsidRPr="00343263">
        <w:rPr>
          <w:rStyle w:val="TitleChar"/>
          <w:sz w:val="26"/>
          <w:szCs w:val="26"/>
        </w:rPr>
        <w:t xml:space="preserve">Given the politics and conflicting principles of international life (and the evolving nature of normative arguments), inconsistency, ambiguity, and accusations of hypocrisy are unavoidable. </w:t>
      </w:r>
      <w:r w:rsidRPr="00343263">
        <w:rPr>
          <w:rStyle w:val="Emphasis"/>
          <w:szCs w:val="26"/>
        </w:rPr>
        <w:t xml:space="preserve">The </w:t>
      </w:r>
      <w:r w:rsidRPr="004D6606">
        <w:rPr>
          <w:rStyle w:val="Emphasis"/>
          <w:szCs w:val="26"/>
          <w:highlight w:val="green"/>
        </w:rPr>
        <w:t>resulting political space creates uncertainty for states and nationalist movements over when self-determination applies and when it</w:t>
      </w:r>
      <w:r w:rsidRPr="00343263">
        <w:rPr>
          <w:rStyle w:val="Emphasis"/>
          <w:szCs w:val="26"/>
        </w:rPr>
        <w:t xml:space="preserve"> </w:t>
      </w:r>
      <w:r w:rsidRPr="004D6606">
        <w:rPr>
          <w:rStyle w:val="Emphasis"/>
          <w:szCs w:val="26"/>
          <w:highlight w:val="green"/>
        </w:rPr>
        <w:t xml:space="preserve">should be subordinated to territorial integrity. Incidents like </w:t>
      </w:r>
      <w:r w:rsidRPr="00343263">
        <w:rPr>
          <w:rStyle w:val="Emphasis"/>
          <w:szCs w:val="26"/>
        </w:rPr>
        <w:t xml:space="preserve">the </w:t>
      </w:r>
      <w:r w:rsidRPr="004D6606">
        <w:rPr>
          <w:rStyle w:val="Emphasis"/>
          <w:szCs w:val="26"/>
          <w:highlight w:val="green"/>
        </w:rPr>
        <w:t>Ukrainian crisis cast a shadow over separatist crises</w:t>
      </w:r>
      <w:r w:rsidRPr="00343263">
        <w:rPr>
          <w:rStyle w:val="Emphasis"/>
          <w:szCs w:val="26"/>
        </w:rPr>
        <w:t xml:space="preserve"> elsewhere. The </w:t>
      </w:r>
      <w:r w:rsidRPr="004D6606">
        <w:rPr>
          <w:rStyle w:val="Emphasis"/>
          <w:szCs w:val="26"/>
          <w:highlight w:val="green"/>
        </w:rPr>
        <w:t>leadership in Azerbaijan detects double standards</w:t>
      </w:r>
      <w:r w:rsidRPr="00343263">
        <w:rPr>
          <w:rStyle w:val="Emphasis"/>
          <w:szCs w:val="26"/>
        </w:rPr>
        <w:t xml:space="preserve"> in American policy, </w:t>
      </w:r>
      <w:r w:rsidRPr="004D6606">
        <w:rPr>
          <w:rStyle w:val="Emphasis"/>
          <w:szCs w:val="26"/>
          <w:highlight w:val="green"/>
        </w:rPr>
        <w:t>wondering why it “punishes Russia for annexing Crimea, but not</w:t>
      </w:r>
      <w:r w:rsidRPr="00343263">
        <w:rPr>
          <w:rStyle w:val="Emphasis"/>
          <w:szCs w:val="26"/>
        </w:rPr>
        <w:t xml:space="preserve"> </w:t>
      </w:r>
      <w:r w:rsidRPr="004D6606">
        <w:rPr>
          <w:rStyle w:val="Emphasis"/>
          <w:szCs w:val="26"/>
          <w:highlight w:val="green"/>
        </w:rPr>
        <w:t>Armenia</w:t>
      </w:r>
      <w:r w:rsidRPr="00343263">
        <w:rPr>
          <w:rStyle w:val="Emphasis"/>
          <w:szCs w:val="26"/>
        </w:rPr>
        <w:t xml:space="preserve"> for similar behavior in Karabakh.</w:t>
      </w:r>
      <w:r w:rsidRPr="00343263">
        <w:rPr>
          <w:szCs w:val="26"/>
        </w:rPr>
        <w:t xml:space="preserve">”74 </w:t>
      </w:r>
      <w:r w:rsidRPr="00343263">
        <w:rPr>
          <w:rStyle w:val="TitleChar"/>
          <w:sz w:val="26"/>
          <w:szCs w:val="26"/>
        </w:rPr>
        <w:t xml:space="preserve">Such </w:t>
      </w:r>
      <w:r w:rsidRPr="004D6606">
        <w:rPr>
          <w:rStyle w:val="TitleChar"/>
          <w:sz w:val="26"/>
          <w:szCs w:val="26"/>
          <w:highlight w:val="green"/>
        </w:rPr>
        <w:t>uncertainly</w:t>
      </w:r>
      <w:r w:rsidRPr="00343263">
        <w:rPr>
          <w:rStyle w:val="TitleChar"/>
          <w:sz w:val="26"/>
          <w:szCs w:val="26"/>
        </w:rPr>
        <w:t xml:space="preserve"> can </w:t>
      </w:r>
      <w:r w:rsidRPr="004D6606">
        <w:rPr>
          <w:rStyle w:val="TitleChar"/>
          <w:sz w:val="26"/>
          <w:szCs w:val="26"/>
          <w:highlight w:val="green"/>
        </w:rPr>
        <w:t>makes states feel vulnerable</w:t>
      </w:r>
      <w:r w:rsidRPr="00343263">
        <w:rPr>
          <w:rStyle w:val="TitleChar"/>
          <w:sz w:val="26"/>
          <w:szCs w:val="26"/>
        </w:rPr>
        <w:t>, as it has in Azerbaijan, change the incentives for key actors</w:t>
      </w:r>
      <w:r w:rsidRPr="00343263">
        <w:rPr>
          <w:szCs w:val="26"/>
        </w:rPr>
        <w:t xml:space="preserve">, </w:t>
      </w:r>
      <w:r w:rsidRPr="004D6606">
        <w:rPr>
          <w:rStyle w:val="Emphasis"/>
          <w:szCs w:val="26"/>
          <w:highlight w:val="green"/>
        </w:rPr>
        <w:t>and increase</w:t>
      </w:r>
      <w:r w:rsidRPr="00343263">
        <w:rPr>
          <w:rStyle w:val="Emphasis"/>
          <w:szCs w:val="26"/>
        </w:rPr>
        <w:t xml:space="preserve"> the chance of </w:t>
      </w:r>
      <w:r w:rsidRPr="004D6606">
        <w:rPr>
          <w:rStyle w:val="Emphasis"/>
          <w:szCs w:val="26"/>
          <w:highlight w:val="green"/>
        </w:rPr>
        <w:t>conflict.</w:t>
      </w:r>
      <w:r w:rsidRPr="00343263">
        <w:rPr>
          <w:rStyle w:val="Emphasis"/>
          <w:szCs w:val="26"/>
        </w:rPr>
        <w:t xml:space="preserve"> </w:t>
      </w:r>
      <w:r w:rsidRPr="004D6606">
        <w:rPr>
          <w:rStyle w:val="Emphasis"/>
          <w:szCs w:val="26"/>
          <w:highlight w:val="green"/>
        </w:rPr>
        <w:t>Secessionist civil war is a common feature</w:t>
      </w:r>
      <w:r w:rsidRPr="00343263">
        <w:rPr>
          <w:rStyle w:val="Emphasis"/>
          <w:szCs w:val="26"/>
        </w:rPr>
        <w:t xml:space="preserve"> of contemporary times</w:t>
      </w:r>
      <w:r w:rsidRPr="00343263">
        <w:rPr>
          <w:szCs w:val="26"/>
        </w:rPr>
        <w:t>. Sc</w:t>
      </w:r>
      <w:r w:rsidRPr="00343263">
        <w:rPr>
          <w:rStyle w:val="TitleChar"/>
          <w:sz w:val="26"/>
          <w:szCs w:val="26"/>
        </w:rPr>
        <w:t>holars estimate that at least half of the civil wars since 1945 have involved secessionism</w:t>
      </w:r>
      <w:r w:rsidRPr="00343263">
        <w:rPr>
          <w:szCs w:val="26"/>
        </w:rPr>
        <w:t xml:space="preserve">, and Barbara F. Walter argues that secessionism is the chief source of violence in the world today.75 Erica Chenowith and Maria Stephan find that secessionism is one of the few (if only) forms of political protest where violent tactics are more effective than nonviolent.76 Meanwhile, Tanisha Fazal and I identify fifty-five secessionist movements as of 2011 and record that many of these movements feel they have a reasonable chance of gaining independence in light of the somewhat flexible practices surrounding recognition.77 </w:t>
      </w:r>
      <w:r w:rsidRPr="00343263">
        <w:rPr>
          <w:rStyle w:val="TitleChar"/>
          <w:sz w:val="26"/>
          <w:szCs w:val="26"/>
        </w:rPr>
        <w:t xml:space="preserve">Given the strategic environment in which secessionists operate, where violence can be effective and where sovereignty is thought to be obtainable, it should come as no surprise that conflict is common. </w:t>
      </w:r>
      <w:proofErr w:type="gramStart"/>
      <w:r w:rsidRPr="00343263">
        <w:rPr>
          <w:rStyle w:val="TitleChar"/>
          <w:sz w:val="26"/>
          <w:szCs w:val="26"/>
        </w:rPr>
        <w:t>In regard to</w:t>
      </w:r>
      <w:proofErr w:type="gramEnd"/>
      <w:r w:rsidRPr="00343263">
        <w:rPr>
          <w:rStyle w:val="TitleChar"/>
          <w:sz w:val="26"/>
          <w:szCs w:val="26"/>
        </w:rPr>
        <w:t xml:space="preserve"> territorial stability, the concern of contemporary times is not traditional territorial conquest, but the threat posed by state fragmentation</w:t>
      </w:r>
      <w:r w:rsidRPr="00343263">
        <w:rPr>
          <w:szCs w:val="26"/>
        </w:rPr>
        <w:t xml:space="preserve">.78 </w:t>
      </w:r>
      <w:r w:rsidRPr="004D6606">
        <w:rPr>
          <w:rStyle w:val="Emphasis"/>
          <w:szCs w:val="26"/>
          <w:highlight w:val="green"/>
        </w:rPr>
        <w:t>This is where Chinese hegemony ought to improve international order.</w:t>
      </w:r>
    </w:p>
    <w:p w14:paraId="23649564" w14:textId="77777777" w:rsidR="009722C2" w:rsidRPr="009F28D3" w:rsidRDefault="009722C2" w:rsidP="009722C2">
      <w:pPr>
        <w:pStyle w:val="Heading4"/>
      </w:pPr>
      <w:r w:rsidRPr="009F28D3">
        <w:t xml:space="preserve">WWIII – turns and outweighs the entire case because it makes management of the commons impossible </w:t>
      </w:r>
    </w:p>
    <w:p w14:paraId="64C3E076" w14:textId="77777777" w:rsidR="009722C2" w:rsidRPr="00752DDB" w:rsidRDefault="009722C2" w:rsidP="009722C2">
      <w:proofErr w:type="spellStart"/>
      <w:r w:rsidRPr="00752DDB">
        <w:rPr>
          <w:rStyle w:val="Style13ptBold"/>
        </w:rPr>
        <w:t>Valaskakis</w:t>
      </w:r>
      <w:proofErr w:type="spellEnd"/>
      <w:r>
        <w:rPr>
          <w:rStyle w:val="Style13ptBold"/>
        </w:rPr>
        <w:t xml:space="preserve"> 14</w:t>
      </w:r>
      <w:r w:rsidRPr="00752DDB">
        <w:rPr>
          <w:rStyle w:val="Style13ptBold"/>
        </w:rPr>
        <w:t>, Former OECD Ambassador of Canada</w:t>
      </w:r>
      <w:r>
        <w:rPr>
          <w:rStyle w:val="Style13ptBold"/>
        </w:rPr>
        <w:t xml:space="preserve"> </w:t>
      </w:r>
      <w:r w:rsidRPr="00752DDB">
        <w:t>(</w:t>
      </w:r>
      <w:proofErr w:type="spellStart"/>
      <w:r w:rsidRPr="00752DDB">
        <w:t>Kimon</w:t>
      </w:r>
      <w:proofErr w:type="spellEnd"/>
      <w:r w:rsidRPr="00752DDB">
        <w:t xml:space="preserve">, “Separatism Everywhere : The New Global Epidemic,” </w:t>
      </w:r>
      <w:hyperlink r:id="rId28" w:history="1">
        <w:r w:rsidRPr="00752DDB">
          <w:rPr>
            <w:rStyle w:val="Hyperlink"/>
          </w:rPr>
          <w:t>http://www.huffingtonpost.com/kimon-valaskakis/separatism-everywhere-the_b_4977800.html</w:t>
        </w:r>
      </w:hyperlink>
      <w:r w:rsidRPr="00752DDB">
        <w:t xml:space="preserve">) </w:t>
      </w:r>
    </w:p>
    <w:p w14:paraId="604C738B" w14:textId="06B52C7B" w:rsidR="003432FA" w:rsidRDefault="009722C2" w:rsidP="003432FA">
      <w:pPr>
        <w:rPr>
          <w:szCs w:val="26"/>
        </w:rPr>
      </w:pPr>
      <w:r w:rsidRPr="00343263">
        <w:rPr>
          <w:szCs w:val="26"/>
        </w:rPr>
        <w:t xml:space="preserve">Fourth and finally, there is simple </w:t>
      </w:r>
      <w:proofErr w:type="spellStart"/>
      <w:r w:rsidRPr="00343263">
        <w:rPr>
          <w:szCs w:val="26"/>
        </w:rPr>
        <w:t>self interest</w:t>
      </w:r>
      <w:proofErr w:type="spellEnd"/>
      <w:r w:rsidRPr="00343263">
        <w:rPr>
          <w:szCs w:val="26"/>
        </w:rPr>
        <w:t xml:space="preserve">. Rich provinces, in a country, whose constitution obliges them to help poorer ones, (like Canada) may want to end these subsidies and keep all the money to themselves. Under this logic it should be Alberta rather than Quebec considering secession. When all is said and done, is all this good or bad </w:t>
      </w:r>
      <w:proofErr w:type="gramStart"/>
      <w:r w:rsidRPr="00343263">
        <w:rPr>
          <w:szCs w:val="26"/>
        </w:rPr>
        <w:t>news ?</w:t>
      </w:r>
      <w:proofErr w:type="gramEnd"/>
      <w:r w:rsidRPr="00343263">
        <w:rPr>
          <w:szCs w:val="26"/>
        </w:rPr>
        <w:t xml:space="preserve"> At first blush, </w:t>
      </w:r>
      <w:r w:rsidRPr="00343263">
        <w:rPr>
          <w:rStyle w:val="TitleChar"/>
          <w:sz w:val="26"/>
          <w:szCs w:val="26"/>
        </w:rPr>
        <w:t xml:space="preserve">by invoking the principle of </w:t>
      </w:r>
      <w:r w:rsidRPr="00343263">
        <w:rPr>
          <w:rStyle w:val="Emphasis"/>
          <w:szCs w:val="26"/>
        </w:rPr>
        <w:t>self-d</w:t>
      </w:r>
      <w:r w:rsidRPr="00343263">
        <w:rPr>
          <w:szCs w:val="26"/>
        </w:rPr>
        <w:t xml:space="preserve">etermination, </w:t>
      </w:r>
      <w:r w:rsidRPr="00343263">
        <w:rPr>
          <w:rStyle w:val="TitleChar"/>
          <w:sz w:val="26"/>
          <w:szCs w:val="26"/>
        </w:rPr>
        <w:t xml:space="preserve">the virtues of </w:t>
      </w:r>
      <w:r w:rsidRPr="00343263">
        <w:rPr>
          <w:rStyle w:val="Emphasis"/>
          <w:szCs w:val="26"/>
        </w:rPr>
        <w:t>decentralization</w:t>
      </w:r>
      <w:r w:rsidRPr="00343263">
        <w:rPr>
          <w:szCs w:val="26"/>
        </w:rPr>
        <w:t xml:space="preserve"> </w:t>
      </w:r>
      <w:r w:rsidRPr="00343263">
        <w:rPr>
          <w:rStyle w:val="TitleChar"/>
          <w:sz w:val="26"/>
          <w:szCs w:val="26"/>
        </w:rPr>
        <w:t>and</w:t>
      </w:r>
      <w:r w:rsidRPr="00343263">
        <w:rPr>
          <w:szCs w:val="26"/>
        </w:rPr>
        <w:t xml:space="preserve"> more responsible </w:t>
      </w:r>
      <w:r w:rsidRPr="00343263">
        <w:rPr>
          <w:rStyle w:val="Emphasis"/>
          <w:szCs w:val="26"/>
        </w:rPr>
        <w:t>local government</w:t>
      </w:r>
      <w:r w:rsidRPr="00343263">
        <w:rPr>
          <w:szCs w:val="26"/>
        </w:rPr>
        <w:t xml:space="preserve">, </w:t>
      </w:r>
      <w:r w:rsidRPr="00343263">
        <w:rPr>
          <w:rStyle w:val="TitleChar"/>
          <w:sz w:val="26"/>
          <w:szCs w:val="26"/>
        </w:rPr>
        <w:t xml:space="preserve">we might be tempted to welcome these </w:t>
      </w:r>
      <w:r w:rsidRPr="00343263">
        <w:rPr>
          <w:szCs w:val="26"/>
        </w:rPr>
        <w:t xml:space="preserve">centrifugal </w:t>
      </w:r>
      <w:r w:rsidRPr="00343263">
        <w:rPr>
          <w:rStyle w:val="TitleChar"/>
          <w:sz w:val="26"/>
          <w:szCs w:val="26"/>
        </w:rPr>
        <w:t>forces</w:t>
      </w:r>
      <w:r w:rsidRPr="00343263">
        <w:rPr>
          <w:szCs w:val="26"/>
        </w:rPr>
        <w:t xml:space="preserve">. But upon reflection and careful analysis </w:t>
      </w:r>
      <w:r w:rsidRPr="00343263">
        <w:rPr>
          <w:rStyle w:val="Emphasis"/>
          <w:szCs w:val="26"/>
        </w:rPr>
        <w:t>we should instead fear them because they will exacerbate the present mismanagement of our planet</w:t>
      </w:r>
      <w:r w:rsidRPr="00343263">
        <w:rPr>
          <w:szCs w:val="26"/>
        </w:rPr>
        <w:t xml:space="preserve">. The separatists often believe that they can repeal globalization by a simple declaration of sovereignty, the adoption of a new flag and national anthem and by being awarded a seat in the United Nations. </w:t>
      </w:r>
      <w:proofErr w:type="gramStart"/>
      <w:r w:rsidRPr="00343263">
        <w:rPr>
          <w:szCs w:val="26"/>
        </w:rPr>
        <w:t>This,</w:t>
      </w:r>
      <w:proofErr w:type="gramEnd"/>
      <w:r w:rsidRPr="00343263">
        <w:rPr>
          <w:szCs w:val="26"/>
        </w:rPr>
        <w:t xml:space="preserve"> unfortunately is a delusion. Globalization is fueled by international capital, labor and technology movements, the internet, global </w:t>
      </w:r>
      <w:proofErr w:type="gramStart"/>
      <w:r w:rsidRPr="00343263">
        <w:rPr>
          <w:szCs w:val="26"/>
        </w:rPr>
        <w:t>finance</w:t>
      </w:r>
      <w:proofErr w:type="gramEnd"/>
      <w:r w:rsidRPr="00343263">
        <w:rPr>
          <w:szCs w:val="26"/>
        </w:rPr>
        <w:t xml:space="preserve"> and powerful worldwide networks — some visible, others covert. Multinational corporations are going to remain global, and so are mafias, narco-cartels, organized crime, jihadists etc. </w:t>
      </w:r>
      <w:r w:rsidRPr="00343263">
        <w:rPr>
          <w:rStyle w:val="TitleChar"/>
          <w:sz w:val="26"/>
          <w:szCs w:val="26"/>
        </w:rPr>
        <w:t>If</w:t>
      </w:r>
      <w:r w:rsidRPr="00343263">
        <w:rPr>
          <w:szCs w:val="26"/>
        </w:rPr>
        <w:t xml:space="preserve"> all the </w:t>
      </w:r>
      <w:r w:rsidRPr="004D6606">
        <w:rPr>
          <w:rStyle w:val="TitleChar"/>
          <w:sz w:val="26"/>
          <w:szCs w:val="26"/>
          <w:highlight w:val="green"/>
        </w:rPr>
        <w:t>separatist movements</w:t>
      </w:r>
      <w:r w:rsidRPr="00343263">
        <w:rPr>
          <w:szCs w:val="26"/>
        </w:rPr>
        <w:t xml:space="preserve"> in the world </w:t>
      </w:r>
      <w:r w:rsidRPr="00343263">
        <w:rPr>
          <w:rStyle w:val="TitleChar"/>
          <w:sz w:val="26"/>
          <w:szCs w:val="26"/>
        </w:rPr>
        <w:t>were to succeed</w:t>
      </w:r>
      <w:r w:rsidRPr="00343263">
        <w:rPr>
          <w:szCs w:val="26"/>
        </w:rPr>
        <w:t xml:space="preserve">, </w:t>
      </w:r>
      <w:r w:rsidRPr="00343263">
        <w:rPr>
          <w:rStyle w:val="TitleChar"/>
          <w:sz w:val="26"/>
          <w:szCs w:val="26"/>
        </w:rPr>
        <w:t xml:space="preserve">we </w:t>
      </w:r>
      <w:r w:rsidRPr="004D6606">
        <w:rPr>
          <w:rStyle w:val="TitleChar"/>
          <w:sz w:val="26"/>
          <w:szCs w:val="26"/>
          <w:highlight w:val="green"/>
        </w:rPr>
        <w:t xml:space="preserve">could move from a </w:t>
      </w:r>
      <w:r w:rsidRPr="00343263">
        <w:rPr>
          <w:rStyle w:val="TitleChar"/>
          <w:sz w:val="26"/>
          <w:szCs w:val="26"/>
        </w:rPr>
        <w:t xml:space="preserve">present </w:t>
      </w:r>
      <w:r w:rsidRPr="004D6606">
        <w:rPr>
          <w:rStyle w:val="TitleChar"/>
          <w:sz w:val="26"/>
          <w:szCs w:val="26"/>
          <w:highlight w:val="green"/>
        </w:rPr>
        <w:t xml:space="preserve">world of under </w:t>
      </w:r>
      <w:r w:rsidRPr="004D6606">
        <w:rPr>
          <w:rStyle w:val="Emphasis"/>
          <w:szCs w:val="26"/>
          <w:highlight w:val="green"/>
        </w:rPr>
        <w:t>200 countries</w:t>
      </w:r>
      <w:r w:rsidRPr="004D6606">
        <w:rPr>
          <w:rStyle w:val="TitleChar"/>
          <w:sz w:val="26"/>
          <w:szCs w:val="26"/>
          <w:highlight w:val="green"/>
        </w:rPr>
        <w:t xml:space="preserve"> to</w:t>
      </w:r>
      <w:r w:rsidRPr="00343263">
        <w:rPr>
          <w:rStyle w:val="TitleChar"/>
          <w:sz w:val="26"/>
          <w:szCs w:val="26"/>
        </w:rPr>
        <w:t xml:space="preserve"> one of </w:t>
      </w:r>
      <w:r w:rsidRPr="004D6606">
        <w:rPr>
          <w:rStyle w:val="Emphasis"/>
          <w:szCs w:val="26"/>
          <w:highlight w:val="green"/>
        </w:rPr>
        <w:t>over 1,000</w:t>
      </w:r>
      <w:r w:rsidRPr="00343263">
        <w:rPr>
          <w:rStyle w:val="TitleChar"/>
          <w:sz w:val="26"/>
          <w:szCs w:val="26"/>
        </w:rPr>
        <w:t xml:space="preserve"> -- all with an equal seat at the UN.</w:t>
      </w:r>
      <w:r w:rsidRPr="00343263">
        <w:rPr>
          <w:szCs w:val="26"/>
        </w:rPr>
        <w:t xml:space="preserve"> Can you imagine how difficult it would be to decide on anything in a 1,000 strong UN general assembly? Think, also, of the balance of power: </w:t>
      </w:r>
      <w:r w:rsidRPr="004D6606">
        <w:rPr>
          <w:rStyle w:val="TitleChar"/>
          <w:sz w:val="26"/>
          <w:szCs w:val="26"/>
          <w:highlight w:val="green"/>
        </w:rPr>
        <w:t>1,000 fragmented small countries, plus their subnational governments, competing for the favors of a dozen huge unregulated global conglomerates</w:t>
      </w:r>
      <w:r w:rsidRPr="00343263">
        <w:rPr>
          <w:rStyle w:val="TitleChar"/>
          <w:sz w:val="26"/>
          <w:szCs w:val="26"/>
        </w:rPr>
        <w:t>.</w:t>
      </w:r>
      <w:r w:rsidRPr="00343263">
        <w:rPr>
          <w:szCs w:val="26"/>
        </w:rPr>
        <w:t xml:space="preserve"> It would be an embarrassment of riches for the footloose conglomerates. It would also be Eldorado for organized crime, jihadists, tax evaders and assorted criminals vaulting from jurisdiction to jurisdiction. The sociologist, Daniel Bell once </w:t>
      </w:r>
      <w:proofErr w:type="spellStart"/>
      <w:proofErr w:type="gramStart"/>
      <w:r w:rsidRPr="00343263">
        <w:rPr>
          <w:szCs w:val="26"/>
        </w:rPr>
        <w:t>remarked,in</w:t>
      </w:r>
      <w:proofErr w:type="spellEnd"/>
      <w:proofErr w:type="gramEnd"/>
      <w:r w:rsidRPr="00343263">
        <w:rPr>
          <w:szCs w:val="26"/>
        </w:rPr>
        <w:t xml:space="preserve"> the 1970s, that the nation state had become too big for the small problems and too small for the big ones. His words were </w:t>
      </w:r>
      <w:proofErr w:type="gramStart"/>
      <w:r w:rsidRPr="00343263">
        <w:rPr>
          <w:szCs w:val="26"/>
        </w:rPr>
        <w:t>prophetic</w:t>
      </w:r>
      <w:proofErr w:type="gramEnd"/>
      <w:r w:rsidRPr="00343263">
        <w:rPr>
          <w:szCs w:val="26"/>
        </w:rPr>
        <w:t xml:space="preserve"> but they cut both ways. National </w:t>
      </w:r>
      <w:r w:rsidRPr="004D6606">
        <w:rPr>
          <w:rStyle w:val="TitleChar"/>
          <w:sz w:val="26"/>
          <w:szCs w:val="26"/>
          <w:highlight w:val="green"/>
        </w:rPr>
        <w:t xml:space="preserve">governments can no longer cope with </w:t>
      </w:r>
      <w:r w:rsidRPr="004D6606">
        <w:rPr>
          <w:rStyle w:val="Emphasis"/>
          <w:szCs w:val="26"/>
          <w:highlight w:val="green"/>
        </w:rPr>
        <w:t>pandemics</w:t>
      </w:r>
      <w:r w:rsidRPr="004D6606">
        <w:rPr>
          <w:szCs w:val="26"/>
          <w:highlight w:val="green"/>
        </w:rPr>
        <w:t xml:space="preserve">, </w:t>
      </w:r>
      <w:r w:rsidRPr="004D6606">
        <w:rPr>
          <w:rStyle w:val="Emphasis"/>
          <w:szCs w:val="26"/>
          <w:highlight w:val="green"/>
        </w:rPr>
        <w:t>global warming</w:t>
      </w:r>
      <w:r w:rsidRPr="00343263">
        <w:rPr>
          <w:szCs w:val="26"/>
        </w:rPr>
        <w:t xml:space="preserve">, international </w:t>
      </w:r>
      <w:r w:rsidRPr="004D6606">
        <w:rPr>
          <w:rStyle w:val="Emphasis"/>
          <w:szCs w:val="26"/>
          <w:highlight w:val="green"/>
        </w:rPr>
        <w:t>terrorism</w:t>
      </w:r>
      <w:r w:rsidRPr="004D6606">
        <w:rPr>
          <w:rStyle w:val="TitleChar"/>
          <w:sz w:val="26"/>
          <w:szCs w:val="26"/>
          <w:highlight w:val="green"/>
        </w:rPr>
        <w:t xml:space="preserve">, </w:t>
      </w:r>
      <w:r w:rsidRPr="004D6606">
        <w:rPr>
          <w:rStyle w:val="Emphasis"/>
          <w:szCs w:val="26"/>
          <w:highlight w:val="green"/>
        </w:rPr>
        <w:t>unregulated global finance</w:t>
      </w:r>
      <w:r w:rsidRPr="00343263">
        <w:rPr>
          <w:rStyle w:val="Emphasis"/>
          <w:szCs w:val="26"/>
        </w:rPr>
        <w:t xml:space="preserve"> </w:t>
      </w:r>
      <w:r w:rsidRPr="00343263">
        <w:rPr>
          <w:szCs w:val="26"/>
        </w:rPr>
        <w:t xml:space="preserve">-- </w:t>
      </w:r>
      <w:r w:rsidRPr="00343263">
        <w:rPr>
          <w:rStyle w:val="TitleChar"/>
          <w:sz w:val="26"/>
          <w:szCs w:val="26"/>
        </w:rPr>
        <w:t>unless they act in unison in intergovernmental organizations</w:t>
      </w:r>
      <w:r w:rsidRPr="00343263">
        <w:rPr>
          <w:szCs w:val="26"/>
        </w:rPr>
        <w:t xml:space="preserve">. But, by the same token, Lilliputian </w:t>
      </w:r>
      <w:proofErr w:type="gramStart"/>
      <w:r w:rsidRPr="004D6606">
        <w:rPr>
          <w:rStyle w:val="TitleChar"/>
          <w:sz w:val="26"/>
          <w:szCs w:val="26"/>
          <w:highlight w:val="green"/>
        </w:rPr>
        <w:t>micro states</w:t>
      </w:r>
      <w:proofErr w:type="gramEnd"/>
      <w:r w:rsidRPr="00343263">
        <w:rPr>
          <w:rStyle w:val="TitleChar"/>
          <w:sz w:val="26"/>
          <w:szCs w:val="26"/>
        </w:rPr>
        <w:t xml:space="preserve">, emerging from the global separatist wave, </w:t>
      </w:r>
      <w:r w:rsidRPr="004D6606">
        <w:rPr>
          <w:rStyle w:val="TitleChar"/>
          <w:sz w:val="26"/>
          <w:szCs w:val="26"/>
          <w:highlight w:val="green"/>
        </w:rPr>
        <w:t>would be</w:t>
      </w:r>
      <w:r w:rsidRPr="00343263">
        <w:rPr>
          <w:szCs w:val="26"/>
        </w:rPr>
        <w:t xml:space="preserve"> even be </w:t>
      </w:r>
      <w:r w:rsidRPr="004D6606">
        <w:rPr>
          <w:rStyle w:val="TitleChar"/>
          <w:sz w:val="26"/>
          <w:szCs w:val="26"/>
          <w:highlight w:val="green"/>
        </w:rPr>
        <w:t>less capable to deal with</w:t>
      </w:r>
      <w:r w:rsidRPr="00343263">
        <w:rPr>
          <w:rStyle w:val="TitleChar"/>
          <w:sz w:val="26"/>
          <w:szCs w:val="26"/>
        </w:rPr>
        <w:t xml:space="preserve"> these </w:t>
      </w:r>
      <w:r w:rsidRPr="004D6606">
        <w:rPr>
          <w:rStyle w:val="TitleChar"/>
          <w:sz w:val="26"/>
          <w:szCs w:val="26"/>
          <w:highlight w:val="green"/>
        </w:rPr>
        <w:t>problems</w:t>
      </w:r>
      <w:r w:rsidRPr="004D6606">
        <w:rPr>
          <w:szCs w:val="26"/>
          <w:highlight w:val="green"/>
        </w:rPr>
        <w:t xml:space="preserve">. </w:t>
      </w:r>
      <w:r w:rsidRPr="004D6606">
        <w:rPr>
          <w:rStyle w:val="TitleChar"/>
          <w:sz w:val="26"/>
          <w:szCs w:val="26"/>
          <w:highlight w:val="green"/>
        </w:rPr>
        <w:t>Global governance would</w:t>
      </w:r>
      <w:r w:rsidRPr="00343263">
        <w:rPr>
          <w:rStyle w:val="TitleChar"/>
          <w:sz w:val="26"/>
          <w:szCs w:val="26"/>
        </w:rPr>
        <w:t xml:space="preserve"> then </w:t>
      </w:r>
      <w:r w:rsidRPr="004D6606">
        <w:rPr>
          <w:rStyle w:val="TitleChar"/>
          <w:sz w:val="26"/>
          <w:szCs w:val="26"/>
          <w:highlight w:val="green"/>
        </w:rPr>
        <w:t>be completely</w:t>
      </w:r>
      <w:r w:rsidRPr="00343263">
        <w:rPr>
          <w:rStyle w:val="TitleChar"/>
          <w:sz w:val="26"/>
          <w:szCs w:val="26"/>
        </w:rPr>
        <w:t xml:space="preserve"> controlled </w:t>
      </w:r>
      <w:r w:rsidRPr="004D6606">
        <w:rPr>
          <w:rStyle w:val="TitleChar"/>
          <w:sz w:val="26"/>
          <w:szCs w:val="26"/>
          <w:highlight w:val="green"/>
        </w:rPr>
        <w:t>by</w:t>
      </w:r>
      <w:r w:rsidRPr="00343263">
        <w:rPr>
          <w:rStyle w:val="TitleChar"/>
          <w:sz w:val="26"/>
          <w:szCs w:val="26"/>
        </w:rPr>
        <w:t xml:space="preserve"> </w:t>
      </w:r>
      <w:r w:rsidRPr="00343263">
        <w:rPr>
          <w:szCs w:val="26"/>
        </w:rPr>
        <w:t xml:space="preserve">the remaining, still international, </w:t>
      </w:r>
      <w:r w:rsidRPr="004D6606">
        <w:rPr>
          <w:rStyle w:val="TitleChar"/>
          <w:sz w:val="26"/>
          <w:szCs w:val="26"/>
          <w:highlight w:val="green"/>
        </w:rPr>
        <w:t>private networks</w:t>
      </w:r>
      <w:r w:rsidRPr="00343263">
        <w:rPr>
          <w:szCs w:val="26"/>
        </w:rPr>
        <w:t xml:space="preserve">. A scary scenario to be sure. Does that mean we must stay put and freeze present borders in </w:t>
      </w:r>
      <w:proofErr w:type="gramStart"/>
      <w:r w:rsidRPr="00343263">
        <w:rPr>
          <w:szCs w:val="26"/>
        </w:rPr>
        <w:t>perpetuity.</w:t>
      </w:r>
      <w:proofErr w:type="gramEnd"/>
      <w:r w:rsidRPr="00343263">
        <w:rPr>
          <w:szCs w:val="26"/>
        </w:rPr>
        <w:t xml:space="preserve"> No, obviously not. Re-arrangements and restructuring are necessary. But the more sustainable answer may be in new forms of federalism rather than in the pure multiplication of sovereignties. In today's interdependent world, sovereignty is an illusion except if you are a superpower. The problems are too big while the means available to the new so-called 'sovereign' government are too small. </w:t>
      </w:r>
      <w:r w:rsidRPr="004D6606">
        <w:rPr>
          <w:rStyle w:val="TitleChar"/>
          <w:sz w:val="26"/>
          <w:szCs w:val="26"/>
          <w:highlight w:val="green"/>
        </w:rPr>
        <w:t>The 'balkanization' of</w:t>
      </w:r>
      <w:r w:rsidRPr="00343263">
        <w:rPr>
          <w:szCs w:val="26"/>
        </w:rPr>
        <w:t xml:space="preserve"> Eastern and Southern </w:t>
      </w:r>
      <w:r w:rsidRPr="004D6606">
        <w:rPr>
          <w:rStyle w:val="TitleChar"/>
          <w:sz w:val="26"/>
          <w:szCs w:val="26"/>
          <w:highlight w:val="green"/>
        </w:rPr>
        <w:t>Europe</w:t>
      </w:r>
      <w:r w:rsidRPr="00343263">
        <w:rPr>
          <w:szCs w:val="26"/>
        </w:rPr>
        <w:t xml:space="preserve"> </w:t>
      </w:r>
      <w:r w:rsidRPr="004D6606">
        <w:rPr>
          <w:rStyle w:val="TitleChar"/>
          <w:sz w:val="26"/>
          <w:szCs w:val="26"/>
          <w:highlight w:val="green"/>
        </w:rPr>
        <w:t>after the First World War, led to the Second</w:t>
      </w:r>
      <w:r w:rsidRPr="00343263">
        <w:rPr>
          <w:rStyle w:val="TitleChar"/>
          <w:sz w:val="26"/>
          <w:szCs w:val="26"/>
        </w:rPr>
        <w:t xml:space="preserve"> World War.</w:t>
      </w:r>
      <w:r w:rsidRPr="00343263">
        <w:rPr>
          <w:szCs w:val="26"/>
        </w:rPr>
        <w:t xml:space="preserve"> </w:t>
      </w:r>
      <w:r w:rsidRPr="004D6606">
        <w:rPr>
          <w:rStyle w:val="Emphasis"/>
          <w:szCs w:val="26"/>
          <w:highlight w:val="green"/>
        </w:rPr>
        <w:t>The balkanization of the world through wide-spread separatism could increase the probability of a third</w:t>
      </w:r>
      <w:r w:rsidRPr="00343263">
        <w:rPr>
          <w:rStyle w:val="Emphasis"/>
          <w:szCs w:val="26"/>
        </w:rPr>
        <w:t xml:space="preserve"> one</w:t>
      </w:r>
      <w:r w:rsidRPr="00343263">
        <w:rPr>
          <w:szCs w:val="26"/>
        </w:rPr>
        <w:t>. Not an inspiring scenario.</w:t>
      </w:r>
    </w:p>
    <w:p w14:paraId="72C8AA2E" w14:textId="3C38BA01" w:rsidR="00771C18" w:rsidRDefault="003432FA" w:rsidP="003432FA">
      <w:pPr>
        <w:pStyle w:val="Heading2"/>
      </w:pPr>
      <w:r>
        <w:t>Case</w:t>
      </w:r>
    </w:p>
    <w:p w14:paraId="4B39C83E" w14:textId="1B526C96" w:rsidR="00DC510C" w:rsidRPr="00DC510C" w:rsidRDefault="009722C2" w:rsidP="007317D2">
      <w:pPr>
        <w:pStyle w:val="Heading4"/>
      </w:pPr>
      <w:r>
        <w:t xml:space="preserve">A country wouldn’t be perceived legitimate when they have </w:t>
      </w:r>
      <w:r w:rsidR="00DC510C">
        <w:t xml:space="preserve">many </w:t>
      </w:r>
      <w:r>
        <w:t>strikes</w:t>
      </w:r>
      <w:r w:rsidR="00DC510C">
        <w:t xml:space="preserve">. </w:t>
      </w:r>
      <w:r w:rsidR="007317D2">
        <w:t>China</w:t>
      </w:r>
      <w:r w:rsidR="00DC510C">
        <w:t xml:space="preserve"> would have to put time and effort into stopping these strikes</w:t>
      </w:r>
      <w:r w:rsidR="007317D2">
        <w:t>, making it more vulnerable to attacks.</w:t>
      </w:r>
    </w:p>
    <w:p w14:paraId="2764901A" w14:textId="77777777" w:rsidR="009722C2" w:rsidRDefault="009722C2" w:rsidP="009722C2">
      <w:pPr>
        <w:pStyle w:val="Heading4"/>
      </w:pPr>
      <w:r>
        <w:t xml:space="preserve">Strikes </w:t>
      </w:r>
      <w:r w:rsidRPr="00FF02D8">
        <w:rPr>
          <w:u w:val="single"/>
        </w:rPr>
        <w:t>fail</w:t>
      </w:r>
      <w:r>
        <w:t xml:space="preserve"> and spark </w:t>
      </w:r>
      <w:r w:rsidRPr="00FF02D8">
        <w:rPr>
          <w:u w:val="single"/>
        </w:rPr>
        <w:t>backlash</w:t>
      </w:r>
      <w:r>
        <w:t xml:space="preserve"> – leads to </w:t>
      </w:r>
      <w:r w:rsidRPr="00FF02D8">
        <w:rPr>
          <w:u w:val="single"/>
        </w:rPr>
        <w:t>fragmentation</w:t>
      </w:r>
      <w:r>
        <w:t>.</w:t>
      </w:r>
    </w:p>
    <w:p w14:paraId="57F90F35" w14:textId="77777777" w:rsidR="009722C2" w:rsidRDefault="009722C2" w:rsidP="009722C2">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29" w:history="1">
        <w:r w:rsidRPr="00540FF3">
          <w:rPr>
            <w:rStyle w:val="Hyperlink"/>
          </w:rPr>
          <w:t>https://www.jstor.org/stable/pdf/2781338.pdf?refreqid=excelsior%3Aca3144a9ae9e4ac65e285f2c67451ffb</w:t>
        </w:r>
      </w:hyperlink>
      <w:r>
        <w:t>]//SJWen</w:t>
      </w:r>
    </w:p>
    <w:p w14:paraId="08C95553" w14:textId="77777777" w:rsidR="009722C2" w:rsidRPr="00FF02D8" w:rsidRDefault="009722C2" w:rsidP="009722C2">
      <w:r>
        <w:t>**RM = Resource-Mobilization, or Strikes</w:t>
      </w:r>
    </w:p>
    <w:p w14:paraId="2EDB084D" w14:textId="77777777" w:rsidR="009722C2" w:rsidRPr="00FF02D8" w:rsidRDefault="009722C2" w:rsidP="009722C2">
      <w:pPr>
        <w:rPr>
          <w:u w:val="single"/>
        </w:rPr>
      </w:pPr>
      <w:r w:rsidRPr="00FF02D8">
        <w:rPr>
          <w:sz w:val="16"/>
        </w:rPr>
        <w:t xml:space="preserve">3. Violent </w:t>
      </w:r>
      <w:proofErr w:type="gramStart"/>
      <w:r w:rsidRPr="00FF02D8">
        <w:rPr>
          <w:sz w:val="16"/>
        </w:rPr>
        <w:t>tactics.-</w:t>
      </w:r>
      <w:proofErr w:type="gramEnd"/>
      <w:r w:rsidRPr="00FF02D8">
        <w:rPr>
          <w:u w:val="single"/>
        </w:rPr>
        <w:t xml:space="preserve">Violent tactics are viewed by </w:t>
      </w:r>
      <w:r w:rsidRPr="00707087">
        <w:rPr>
          <w:highlight w:val="cyan"/>
          <w:u w:val="single"/>
        </w:rPr>
        <w:t>RM theorists</w:t>
      </w:r>
      <w:r w:rsidRPr="00FF02D8">
        <w:rPr>
          <w:u w:val="single"/>
        </w:rPr>
        <w:t xml:space="preserve"> </w:t>
      </w:r>
      <w:proofErr w:type="spellStart"/>
      <w:r w:rsidRPr="00FF02D8">
        <w:rPr>
          <w:rStyle w:val="Emphasis"/>
        </w:rPr>
        <w:t>exclu</w:t>
      </w:r>
      <w:proofErr w:type="spellEnd"/>
      <w:r w:rsidRPr="00FF02D8">
        <w:rPr>
          <w:rStyle w:val="Emphasis"/>
        </w:rPr>
        <w:t xml:space="preserve">- </w:t>
      </w:r>
      <w:proofErr w:type="spellStart"/>
      <w:r w:rsidRPr="00FF02D8">
        <w:rPr>
          <w:rStyle w:val="Emphasis"/>
        </w:rPr>
        <w:t>sively</w:t>
      </w:r>
      <w:proofErr w:type="spellEnd"/>
      <w:r w:rsidRPr="00FF02D8">
        <w:rPr>
          <w:u w:val="single"/>
        </w:rPr>
        <w:t xml:space="preserve"> as purposeful strategies by challengers for inciting social change with </w:t>
      </w:r>
      <w:r w:rsidRPr="00707087">
        <w:rPr>
          <w:rStyle w:val="Emphasis"/>
          <w:highlight w:val="cyan"/>
        </w:rPr>
        <w:t>little recognition</w:t>
      </w:r>
      <w:r w:rsidRPr="00707087">
        <w:rPr>
          <w:highlight w:val="cyan"/>
          <w:u w:val="single"/>
        </w:rPr>
        <w:t xml:space="preserve"> of how </w:t>
      </w:r>
      <w:r w:rsidRPr="00707087">
        <w:rPr>
          <w:rStyle w:val="Emphasis"/>
          <w:highlight w:val="cyan"/>
        </w:rPr>
        <w:t>countermobilization</w:t>
      </w:r>
      <w:r w:rsidRPr="00FF02D8">
        <w:rPr>
          <w:u w:val="single"/>
        </w:rPr>
        <w:t xml:space="preserve"> strategies </w:t>
      </w:r>
      <w:r w:rsidRPr="00707087">
        <w:rPr>
          <w:highlight w:val="cyan"/>
          <w:u w:val="single"/>
        </w:rPr>
        <w:t>of elites</w:t>
      </w:r>
      <w:r w:rsidRPr="00FF02D8">
        <w:rPr>
          <w:u w:val="single"/>
        </w:rPr>
        <w:t xml:space="preserve"> also </w:t>
      </w:r>
      <w:r w:rsidRPr="00707087">
        <w:rPr>
          <w:rStyle w:val="Emphasis"/>
          <w:highlight w:val="cyan"/>
        </w:rPr>
        <w:t>create violence</w:t>
      </w:r>
      <w:r w:rsidRPr="00FF02D8">
        <w:rPr>
          <w:u w:val="single"/>
        </w:rPr>
        <w:t>.</w:t>
      </w:r>
      <w:r w:rsidRPr="00FF02D8">
        <w:rPr>
          <w:sz w:val="16"/>
        </w:rPr>
        <w:t xml:space="preserve"> The role of </w:t>
      </w:r>
      <w:r w:rsidRPr="00707087">
        <w:rPr>
          <w:highlight w:val="cyan"/>
          <w:u w:val="single"/>
        </w:rPr>
        <w:t>elite counterstrategies</w:t>
      </w:r>
      <w:r w:rsidRPr="00FF02D8">
        <w:rPr>
          <w:u w:val="single"/>
        </w:rPr>
        <w:t xml:space="preserve"> has been </w:t>
      </w:r>
      <w:r w:rsidRPr="00FF02D8">
        <w:rPr>
          <w:rStyle w:val="Emphasis"/>
        </w:rPr>
        <w:t xml:space="preserve">virtually </w:t>
      </w:r>
      <w:proofErr w:type="spellStart"/>
      <w:r w:rsidRPr="00707087">
        <w:rPr>
          <w:rStyle w:val="Emphasis"/>
          <w:highlight w:val="cyan"/>
        </w:rPr>
        <w:t>ig</w:t>
      </w:r>
      <w:proofErr w:type="spellEnd"/>
      <w:r w:rsidRPr="00707087">
        <w:rPr>
          <w:rStyle w:val="Emphasis"/>
          <w:highlight w:val="cyan"/>
        </w:rPr>
        <w:t xml:space="preserve">- </w:t>
      </w:r>
      <w:proofErr w:type="spellStart"/>
      <w:r w:rsidRPr="00707087">
        <w:rPr>
          <w:rStyle w:val="Emphasis"/>
          <w:highlight w:val="cyan"/>
        </w:rPr>
        <w:t>nored</w:t>
      </w:r>
      <w:proofErr w:type="spellEnd"/>
      <w:r w:rsidRPr="00FF02D8">
        <w:rPr>
          <w:rStyle w:val="Emphasis"/>
        </w:rPr>
        <w:t xml:space="preserve"> in research on collective violence</w:t>
      </w:r>
      <w:r w:rsidRPr="00FF02D8">
        <w:rPr>
          <w:sz w:val="16"/>
        </w:rPr>
        <w:t xml:space="preserve">. Of course, </w:t>
      </w:r>
      <w:r w:rsidRPr="00707087">
        <w:rPr>
          <w:highlight w:val="cyan"/>
          <w:u w:val="single"/>
        </w:rPr>
        <w:t xml:space="preserve">history is </w:t>
      </w:r>
      <w:r w:rsidRPr="00707087">
        <w:rPr>
          <w:rStyle w:val="Emphasis"/>
          <w:highlight w:val="cyan"/>
        </w:rPr>
        <w:t>replete</w:t>
      </w:r>
      <w:r w:rsidRPr="00707087">
        <w:rPr>
          <w:highlight w:val="cyan"/>
          <w:u w:val="single"/>
        </w:rPr>
        <w:t xml:space="preserve"> with</w:t>
      </w:r>
      <w:r w:rsidRPr="00FF02D8">
        <w:rPr>
          <w:u w:val="single"/>
        </w:rPr>
        <w:t xml:space="preserve"> examples of </w:t>
      </w:r>
      <w:r w:rsidRPr="00707087">
        <w:rPr>
          <w:highlight w:val="cyan"/>
          <w:u w:val="single"/>
        </w:rPr>
        <w:t>elites' inflicting violence</w:t>
      </w:r>
      <w:r w:rsidRPr="00FF02D8">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707087">
        <w:rPr>
          <w:highlight w:val="cyan"/>
          <w:u w:val="single"/>
        </w:rPr>
        <w:t>elite</w:t>
      </w:r>
      <w:r w:rsidRPr="00FF02D8">
        <w:rPr>
          <w:u w:val="single"/>
        </w:rPr>
        <w:t xml:space="preserve"> strategies </w:t>
      </w:r>
      <w:r w:rsidRPr="00FF02D8">
        <w:rPr>
          <w:rStyle w:val="Emphasis"/>
        </w:rPr>
        <w:t>do not</w:t>
      </w:r>
      <w:r w:rsidRPr="00FF02D8">
        <w:rPr>
          <w:u w:val="single"/>
        </w:rPr>
        <w:t xml:space="preserve"> overtly promote violence but rather </w:t>
      </w:r>
      <w:r w:rsidRPr="00707087">
        <w:rPr>
          <w:rStyle w:val="Emphasis"/>
          <w:highlight w:val="cyan"/>
        </w:rPr>
        <w:t>provoke violence</w:t>
      </w:r>
      <w:r w:rsidRPr="00FF02D8">
        <w:rPr>
          <w:rStyle w:val="Emphasis"/>
        </w:rPr>
        <w:t xml:space="preserve"> by the other side </w:t>
      </w:r>
      <w:r w:rsidRPr="00707087">
        <w:rPr>
          <w:rStyle w:val="Emphasis"/>
          <w:highlight w:val="cyan"/>
        </w:rPr>
        <w:t>in hopes of eliciting</w:t>
      </w:r>
      <w:r w:rsidRPr="00FF02D8">
        <w:rPr>
          <w:rStyle w:val="Emphasis"/>
        </w:rPr>
        <w:t xml:space="preserve"> public </w:t>
      </w:r>
      <w:r w:rsidRPr="00707087">
        <w:rPr>
          <w:rStyle w:val="Emphasis"/>
          <w:highlight w:val="cyan"/>
        </w:rPr>
        <w:t>condemnation</w:t>
      </w:r>
      <w:r w:rsidRPr="00FF02D8">
        <w:rPr>
          <w:u w:val="single"/>
        </w:rPr>
        <w:t xml:space="preserve"> or more vigorous state repression</w:t>
      </w:r>
      <w:r w:rsidRPr="00FF02D8">
        <w:rPr>
          <w:sz w:val="16"/>
        </w:rPr>
        <w:t xml:space="preserve"> of challenger initiatives. This is a critical dynamic in struggles involving weak insiders such as unions. In these cases, </w:t>
      </w:r>
      <w:r w:rsidRPr="00FF02D8">
        <w:rPr>
          <w:u w:val="single"/>
        </w:rPr>
        <w:t>worker violence</w:t>
      </w:r>
      <w:r w:rsidRPr="00FF02D8">
        <w:rPr>
          <w:sz w:val="16"/>
        </w:rPr>
        <w:t xml:space="preserve">, </w:t>
      </w:r>
      <w:r w:rsidRPr="00707087">
        <w:rPr>
          <w:highlight w:val="cyan"/>
          <w:u w:val="single"/>
        </w:rPr>
        <w:t>even when</w:t>
      </w:r>
      <w:r w:rsidRPr="00FF02D8">
        <w:rPr>
          <w:sz w:val="16"/>
        </w:rPr>
        <w:t xml:space="preserve"> it appears </w:t>
      </w:r>
      <w:r w:rsidRPr="00707087">
        <w:rPr>
          <w:highlight w:val="cyan"/>
          <w:u w:val="single"/>
        </w:rPr>
        <w:t>justified</w:t>
      </w:r>
      <w:r w:rsidRPr="00FF02D8">
        <w:rPr>
          <w:sz w:val="16"/>
        </w:rPr>
        <w:t xml:space="preserve">, </w:t>
      </w:r>
      <w:r w:rsidRPr="00707087">
        <w:rPr>
          <w:highlight w:val="cyan"/>
          <w:u w:val="single"/>
        </w:rPr>
        <w:t>erodes</w:t>
      </w:r>
      <w:r w:rsidRPr="00FF02D8">
        <w:rPr>
          <w:u w:val="single"/>
        </w:rPr>
        <w:t xml:space="preserve"> </w:t>
      </w:r>
      <w:r w:rsidRPr="00FF02D8">
        <w:rPr>
          <w:rStyle w:val="Emphasis"/>
        </w:rPr>
        <w:t xml:space="preserve">public </w:t>
      </w:r>
      <w:r w:rsidRPr="00707087">
        <w:rPr>
          <w:rStyle w:val="Emphasis"/>
          <w:highlight w:val="cyan"/>
        </w:rPr>
        <w:t>support for the</w:t>
      </w:r>
      <w:r w:rsidRPr="00FF02D8">
        <w:rPr>
          <w:rStyle w:val="Emphasis"/>
        </w:rPr>
        <w:t xml:space="preserve"> workers' </w:t>
      </w:r>
      <w:r w:rsidRPr="00707087">
        <w:rPr>
          <w:rStyle w:val="Emphasis"/>
          <w:highlight w:val="cyan"/>
        </w:rPr>
        <w:t>cause and damages</w:t>
      </w:r>
      <w:r w:rsidRPr="00FF02D8">
        <w:rPr>
          <w:rStyle w:val="Emphasis"/>
        </w:rPr>
        <w:t xml:space="preserve"> the </w:t>
      </w:r>
      <w:r w:rsidRPr="00707087">
        <w:rPr>
          <w:rStyle w:val="Emphasis"/>
          <w:highlight w:val="cyan"/>
        </w:rPr>
        <w:t>union's insider status</w:t>
      </w:r>
      <w:r w:rsidRPr="00FF02D8">
        <w:rPr>
          <w:u w:val="single"/>
        </w:rPr>
        <w:t xml:space="preserve">. </w:t>
      </w:r>
    </w:p>
    <w:p w14:paraId="23DA3FD3" w14:textId="77777777" w:rsidR="009722C2" w:rsidRPr="00FF02D8" w:rsidRDefault="009722C2" w:rsidP="009722C2">
      <w:pPr>
        <w:rPr>
          <w:sz w:val="16"/>
        </w:rPr>
      </w:pPr>
      <w:r w:rsidRPr="00FF02D8">
        <w:rPr>
          <w:sz w:val="16"/>
        </w:rPr>
        <w:t xml:space="preserve">4. Homogeneity and </w:t>
      </w:r>
      <w:proofErr w:type="gramStart"/>
      <w:r w:rsidRPr="00FF02D8">
        <w:rPr>
          <w:sz w:val="16"/>
        </w:rPr>
        <w:t>similarity.-</w:t>
      </w:r>
      <w:proofErr w:type="gramEnd"/>
      <w:r w:rsidRPr="00FF02D8">
        <w:rPr>
          <w:u w:val="single"/>
        </w:rPr>
        <w:t>Many</w:t>
      </w:r>
      <w:r w:rsidRPr="00FF02D8">
        <w:rPr>
          <w:sz w:val="16"/>
        </w:rPr>
        <w:t xml:space="preserve"> RM </w:t>
      </w:r>
      <w:r w:rsidRPr="00707087">
        <w:rPr>
          <w:highlight w:val="cyan"/>
          <w:u w:val="single"/>
        </w:rPr>
        <w:t xml:space="preserve">theorists </w:t>
      </w:r>
      <w:r w:rsidRPr="00707087">
        <w:rPr>
          <w:rStyle w:val="Emphasis"/>
          <w:highlight w:val="cyan"/>
        </w:rPr>
        <w:t>incorrectly</w:t>
      </w:r>
      <w:r w:rsidRPr="00707087">
        <w:rPr>
          <w:highlight w:val="cyan"/>
          <w:u w:val="single"/>
        </w:rPr>
        <w:t xml:space="preserve"> as- </w:t>
      </w:r>
      <w:proofErr w:type="spellStart"/>
      <w:r w:rsidRPr="00707087">
        <w:rPr>
          <w:highlight w:val="cyan"/>
          <w:u w:val="single"/>
        </w:rPr>
        <w:t>sume</w:t>
      </w:r>
      <w:proofErr w:type="spellEnd"/>
      <w:r w:rsidRPr="00FF02D8">
        <w:rPr>
          <w:u w:val="single"/>
        </w:rPr>
        <w:t xml:space="preserve"> that </w:t>
      </w:r>
      <w:r w:rsidRPr="00707087">
        <w:rPr>
          <w:highlight w:val="cyan"/>
          <w:u w:val="single"/>
        </w:rPr>
        <w:t>members</w:t>
      </w:r>
      <w:r w:rsidRPr="00FF02D8">
        <w:rPr>
          <w:u w:val="single"/>
        </w:rPr>
        <w:t xml:space="preserve"> of aggrieved groups </w:t>
      </w:r>
      <w:r w:rsidRPr="00707087">
        <w:rPr>
          <w:highlight w:val="cyan"/>
          <w:u w:val="single"/>
        </w:rPr>
        <w:t xml:space="preserve">are </w:t>
      </w:r>
      <w:r w:rsidRPr="00707087">
        <w:rPr>
          <w:rStyle w:val="Emphasis"/>
          <w:highlight w:val="cyan"/>
        </w:rPr>
        <w:t>homogeneous</w:t>
      </w:r>
      <w:r w:rsidRPr="00707087">
        <w:rPr>
          <w:highlight w:val="cyan"/>
          <w:u w:val="single"/>
        </w:rPr>
        <w:t xml:space="preserve"> in </w:t>
      </w:r>
      <w:r w:rsidRPr="00FF02D8">
        <w:rPr>
          <w:u w:val="single"/>
        </w:rPr>
        <w:t xml:space="preserve">their </w:t>
      </w:r>
      <w:r w:rsidRPr="00707087">
        <w:rPr>
          <w:highlight w:val="cyan"/>
          <w:u w:val="single"/>
        </w:rPr>
        <w:t xml:space="preserve">inter- </w:t>
      </w:r>
      <w:proofErr w:type="spellStart"/>
      <w:r w:rsidRPr="00707087">
        <w:rPr>
          <w:highlight w:val="cyan"/>
          <w:u w:val="single"/>
        </w:rPr>
        <w:t>ests</w:t>
      </w:r>
      <w:proofErr w:type="spellEnd"/>
      <w:r w:rsidRPr="00FF02D8">
        <w:rPr>
          <w:u w:val="single"/>
        </w:rPr>
        <w:t xml:space="preserve"> and share similar positions in the social structure</w:t>
      </w:r>
      <w:r w:rsidRPr="00FF02D8">
        <w:rPr>
          <w:sz w:val="16"/>
        </w:rPr>
        <w:t xml:space="preserve">. This (assumed) homogeneity of interests is rare for members of outsider groups and even more suspect for members of weak-insider groups. Indeed, </w:t>
      </w:r>
      <w:r w:rsidRPr="00707087">
        <w:rPr>
          <w:highlight w:val="cyan"/>
          <w:u w:val="single"/>
        </w:rPr>
        <w:t xml:space="preserve">groups are </w:t>
      </w:r>
      <w:r w:rsidRPr="00707087">
        <w:rPr>
          <w:rStyle w:val="Emphasis"/>
          <w:highlight w:val="cyan"/>
        </w:rPr>
        <w:t>rarely uniform</w:t>
      </w:r>
      <w:r w:rsidRPr="00FF02D8">
        <w:rPr>
          <w:u w:val="single"/>
        </w:rPr>
        <w:t xml:space="preserve"> and often include relatively advantaged persons</w:t>
      </w:r>
      <w:r w:rsidRPr="00FF02D8">
        <w:rPr>
          <w:sz w:val="16"/>
        </w:rPr>
        <w:t xml:space="preserve"> who have other, </w:t>
      </w:r>
      <w:r w:rsidRPr="00FF02D8">
        <w:rPr>
          <w:u w:val="single"/>
        </w:rPr>
        <w:t xml:space="preserve">more peaceful channels in which to </w:t>
      </w:r>
      <w:r w:rsidRPr="00FF02D8">
        <w:rPr>
          <w:rStyle w:val="Emphasis"/>
        </w:rPr>
        <w:t>pursue their goals</w:t>
      </w:r>
      <w:r w:rsidRPr="00FF02D8">
        <w:rPr>
          <w:sz w:val="16"/>
        </w:rPr>
        <w:t xml:space="preserve">. Internal stratification processes mean that </w:t>
      </w:r>
      <w:r w:rsidRPr="00FF02D8">
        <w:rPr>
          <w:u w:val="single"/>
        </w:rPr>
        <w:t xml:space="preserve">different persons have </w:t>
      </w:r>
      <w:r w:rsidRPr="00FF02D8">
        <w:rPr>
          <w:rStyle w:val="Emphasis"/>
        </w:rPr>
        <w:t xml:space="preserve">varying invest- </w:t>
      </w:r>
      <w:proofErr w:type="spellStart"/>
      <w:r w:rsidRPr="00FF02D8">
        <w:rPr>
          <w:rStyle w:val="Emphasis"/>
        </w:rPr>
        <w:t>ments</w:t>
      </w:r>
      <w:proofErr w:type="spellEnd"/>
      <w:r w:rsidRPr="00FF02D8">
        <w:rPr>
          <w:u w:val="single"/>
        </w:rPr>
        <w:t xml:space="preserve"> in current structural arrangements</w:t>
      </w:r>
      <w:r w:rsidRPr="00FF02D8">
        <w:rPr>
          <w:sz w:val="16"/>
        </w:rPr>
        <w:t xml:space="preserve">, in addition to their collective interest in affecting social change. Again, these forces are especially </w:t>
      </w:r>
      <w:proofErr w:type="spellStart"/>
      <w:r w:rsidRPr="00FF02D8">
        <w:rPr>
          <w:sz w:val="16"/>
        </w:rPr>
        <w:t>prev</w:t>
      </w:r>
      <w:proofErr w:type="spellEnd"/>
      <w:r w:rsidRPr="00FF02D8">
        <w:rPr>
          <w:sz w:val="16"/>
        </w:rPr>
        <w:t xml:space="preserve">- </w:t>
      </w:r>
      <w:proofErr w:type="spellStart"/>
      <w:r w:rsidRPr="00FF02D8">
        <w:rPr>
          <w:sz w:val="16"/>
        </w:rPr>
        <w:t>alent</w:t>
      </w:r>
      <w:proofErr w:type="spellEnd"/>
      <w:r w:rsidRPr="00FF02D8">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06CF50EE" w14:textId="77777777" w:rsidR="009722C2" w:rsidRDefault="009722C2" w:rsidP="009722C2">
      <w:pPr>
        <w:rPr>
          <w:sz w:val="16"/>
        </w:rPr>
      </w:pPr>
      <w:r w:rsidRPr="00FF02D8">
        <w:rPr>
          <w:u w:val="single"/>
        </w:rPr>
        <w:t xml:space="preserve">Internal </w:t>
      </w:r>
      <w:r w:rsidRPr="00707087">
        <w:rPr>
          <w:highlight w:val="cyan"/>
          <w:u w:val="single"/>
        </w:rPr>
        <w:t xml:space="preserve">differences may lead to </w:t>
      </w:r>
      <w:r w:rsidRPr="00707087">
        <w:rPr>
          <w:rStyle w:val="Emphasis"/>
          <w:highlight w:val="cyan"/>
        </w:rPr>
        <w:t>fragmentation</w:t>
      </w:r>
      <w:r w:rsidRPr="00FF02D8">
        <w:rPr>
          <w:rStyle w:val="Emphasis"/>
        </w:rPr>
        <w:t xml:space="preserve"> of interests</w:t>
      </w:r>
      <w:r w:rsidRPr="00FF02D8">
        <w:rPr>
          <w:u w:val="single"/>
        </w:rPr>
        <w:t xml:space="preserve"> </w:t>
      </w:r>
      <w:r w:rsidRPr="00707087">
        <w:rPr>
          <w:highlight w:val="cyan"/>
          <w:u w:val="single"/>
        </w:rPr>
        <w:t xml:space="preserve">and </w:t>
      </w:r>
      <w:r w:rsidRPr="00707087">
        <w:rPr>
          <w:rStyle w:val="Emphasis"/>
          <w:highlight w:val="cyan"/>
        </w:rPr>
        <w:t>lack of consensus</w:t>
      </w:r>
      <w:r w:rsidRPr="00FF02D8">
        <w:rPr>
          <w:rStyle w:val="Emphasis"/>
        </w:rPr>
        <w:t xml:space="preserve"> about tactics</w:t>
      </w:r>
      <w:r w:rsidRPr="00FF02D8">
        <w:rPr>
          <w:sz w:val="16"/>
        </w:rPr>
        <w:t xml:space="preserve">, </w:t>
      </w:r>
      <w:r w:rsidRPr="00707087">
        <w:rPr>
          <w:highlight w:val="cyan"/>
          <w:u w:val="single"/>
        </w:rPr>
        <w:t>especially</w:t>
      </w:r>
      <w:r w:rsidRPr="00FF02D8">
        <w:rPr>
          <w:u w:val="single"/>
        </w:rPr>
        <w:t xml:space="preserve"> tactics suggesting </w:t>
      </w:r>
      <w:r w:rsidRPr="00707087">
        <w:rPr>
          <w:highlight w:val="cyan"/>
          <w:u w:val="single"/>
        </w:rPr>
        <w:t xml:space="preserve">violent </w:t>
      </w:r>
      <w:proofErr w:type="spellStart"/>
      <w:r w:rsidRPr="00707087">
        <w:rPr>
          <w:highlight w:val="cyan"/>
          <w:u w:val="single"/>
        </w:rPr>
        <w:t>confronta</w:t>
      </w:r>
      <w:proofErr w:type="spellEnd"/>
      <w:r w:rsidRPr="00707087">
        <w:rPr>
          <w:highlight w:val="cyan"/>
          <w:u w:val="single"/>
        </w:rPr>
        <w:t xml:space="preserve">- </w:t>
      </w:r>
      <w:proofErr w:type="spellStart"/>
      <w:r w:rsidRPr="00707087">
        <w:rPr>
          <w:highlight w:val="cyan"/>
          <w:u w:val="single"/>
        </w:rPr>
        <w:t>tion</w:t>
      </w:r>
      <w:proofErr w:type="spellEnd"/>
      <w:r w:rsidRPr="00FF02D8">
        <w:rPr>
          <w:sz w:val="16"/>
        </w:rPr>
        <w:t xml:space="preserve">. While group members share common grievances, individual </w:t>
      </w:r>
      <w:r w:rsidRPr="00707087">
        <w:rPr>
          <w:highlight w:val="cyan"/>
          <w:u w:val="single"/>
        </w:rPr>
        <w:t xml:space="preserve">mem- </w:t>
      </w:r>
      <w:proofErr w:type="spellStart"/>
      <w:r w:rsidRPr="00707087">
        <w:rPr>
          <w:highlight w:val="cyan"/>
          <w:u w:val="single"/>
        </w:rPr>
        <w:t>bers</w:t>
      </w:r>
      <w:proofErr w:type="spellEnd"/>
      <w:r w:rsidRPr="00707087">
        <w:rPr>
          <w:highlight w:val="cyan"/>
          <w:u w:val="single"/>
        </w:rPr>
        <w:t xml:space="preserve"> may be </w:t>
      </w:r>
      <w:r w:rsidRPr="00707087">
        <w:rPr>
          <w:rStyle w:val="Emphasis"/>
          <w:highlight w:val="cyan"/>
        </w:rPr>
        <w:t>differentially aggrieved</w:t>
      </w:r>
      <w:r w:rsidRPr="00FF02D8">
        <w:rPr>
          <w:rStyle w:val="Emphasis"/>
        </w:rPr>
        <w:t xml:space="preserve"> by the current </w:t>
      </w:r>
      <w:proofErr w:type="gramStart"/>
      <w:r w:rsidRPr="00FF02D8">
        <w:rPr>
          <w:rStyle w:val="Emphasis"/>
        </w:rPr>
        <w:t>state of affairs</w:t>
      </w:r>
      <w:proofErr w:type="gramEnd"/>
      <w:r w:rsidRPr="00FF02D8">
        <w:rPr>
          <w:u w:val="single"/>
        </w:rPr>
        <w:t xml:space="preserve"> or differentially exposed to elite repression</w:t>
      </w:r>
      <w:r w:rsidRPr="00FF02D8">
        <w:rPr>
          <w:sz w:val="16"/>
        </w:rPr>
        <w:t xml:space="preserve">. White's (1989) research on the violent tactics of the Irish Republican Army shows that working-class members and student activists, when compared with middle-class </w:t>
      </w:r>
      <w:proofErr w:type="spellStart"/>
      <w:r w:rsidRPr="00FF02D8">
        <w:rPr>
          <w:sz w:val="16"/>
        </w:rPr>
        <w:t>partici</w:t>
      </w:r>
      <w:proofErr w:type="spellEnd"/>
      <w:r w:rsidRPr="00FF02D8">
        <w:rPr>
          <w:sz w:val="16"/>
        </w:rPr>
        <w:t xml:space="preserve">- pants, are </w:t>
      </w:r>
      <w:r w:rsidRPr="00FF02D8">
        <w:rPr>
          <w:u w:val="single"/>
        </w:rPr>
        <w:t xml:space="preserve">more vulnerable to </w:t>
      </w:r>
      <w:r w:rsidRPr="00FF02D8">
        <w:rPr>
          <w:rStyle w:val="Emphasis"/>
        </w:rPr>
        <w:t>state-sponsored repression</w:t>
      </w:r>
      <w:r w:rsidRPr="00FF02D8">
        <w:rPr>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5A6074AE" w14:textId="77777777" w:rsidR="009722C2" w:rsidRDefault="009722C2" w:rsidP="009722C2">
      <w:pPr>
        <w:pStyle w:val="Heading4"/>
      </w:pPr>
      <w:r>
        <w:t xml:space="preserve">Increased strikes </w:t>
      </w:r>
      <w:r w:rsidRPr="00F27F86">
        <w:rPr>
          <w:u w:val="single"/>
        </w:rPr>
        <w:t>sabotage</w:t>
      </w:r>
      <w:r>
        <w:t xml:space="preserve"> the economy – they cause </w:t>
      </w:r>
      <w:r w:rsidRPr="00F27F86">
        <w:rPr>
          <w:u w:val="single"/>
        </w:rPr>
        <w:t>major disruptions</w:t>
      </w:r>
      <w:r>
        <w:t xml:space="preserve"> and </w:t>
      </w:r>
      <w:r w:rsidRPr="00F27F86">
        <w:rPr>
          <w:u w:val="single"/>
        </w:rPr>
        <w:t>lower income for workers</w:t>
      </w:r>
      <w:r>
        <w:t>.</w:t>
      </w:r>
    </w:p>
    <w:p w14:paraId="41691638" w14:textId="77777777" w:rsidR="009722C2" w:rsidRPr="00F27F86" w:rsidRDefault="009722C2" w:rsidP="009722C2">
      <w:proofErr w:type="spellStart"/>
      <w:r w:rsidRPr="00F27F86">
        <w:rPr>
          <w:rStyle w:val="Style13ptBold"/>
        </w:rPr>
        <w:t>Grabianowski</w:t>
      </w:r>
      <w:proofErr w:type="spellEnd"/>
      <w:r w:rsidRPr="00F27F86">
        <w:rPr>
          <w:rStyle w:val="Style13ptBold"/>
        </w:rPr>
        <w:t xml:space="preserve"> 6 </w:t>
      </w:r>
      <w:r>
        <w:t>[Ed; Author</w:t>
      </w:r>
      <w:r w:rsidRPr="00F27F86">
        <w:t xml:space="preserve"> and freelance writer. He’s worked as a contributing writer for io9, HowStuffWorks, and </w:t>
      </w:r>
      <w:proofErr w:type="spellStart"/>
      <w:r w:rsidRPr="00F27F86">
        <w:t>Sweethome</w:t>
      </w:r>
      <w:proofErr w:type="spellEnd"/>
      <w:r w:rsidRPr="00F27F86">
        <w:t>. His fiction has appeared in Black Static, Fear Project, and other publications and anthologies, including Fear After Fear</w:t>
      </w:r>
      <w:r>
        <w:t>; “</w:t>
      </w:r>
      <w:r w:rsidRPr="00F27F86">
        <w:t>How Strikes Work</w:t>
      </w:r>
      <w:r>
        <w:t>,” HSW; 3/24/06;</w:t>
      </w:r>
      <w:r w:rsidRPr="00F27F86">
        <w:t xml:space="preserve"> https://money.howstuffworks.com/strike.htm</w:t>
      </w:r>
      <w:r>
        <w:t>]//SJWen</w:t>
      </w:r>
    </w:p>
    <w:p w14:paraId="77864878" w14:textId="77777777" w:rsidR="009722C2" w:rsidRPr="00F27F86" w:rsidRDefault="009722C2" w:rsidP="009722C2">
      <w:pPr>
        <w:rPr>
          <w:sz w:val="16"/>
        </w:rPr>
      </w:pPr>
      <w:r w:rsidRPr="00707087">
        <w:rPr>
          <w:highlight w:val="cyan"/>
          <w:u w:val="single"/>
        </w:rPr>
        <w:t>Labor strikes</w:t>
      </w:r>
      <w:r w:rsidRPr="00F27F86">
        <w:rPr>
          <w:u w:val="single"/>
        </w:rPr>
        <w:t xml:space="preserve"> can </w:t>
      </w:r>
      <w:r w:rsidRPr="00707087">
        <w:rPr>
          <w:highlight w:val="cyan"/>
          <w:u w:val="single"/>
        </w:rPr>
        <w:t xml:space="preserve">cause </w:t>
      </w:r>
      <w:r w:rsidRPr="00707087">
        <w:rPr>
          <w:rStyle w:val="Emphasis"/>
          <w:highlight w:val="cyan"/>
        </w:rPr>
        <w:t>major disruptions to industry</w:t>
      </w:r>
      <w:r w:rsidRPr="00707087">
        <w:rPr>
          <w:highlight w:val="cyan"/>
          <w:u w:val="single"/>
        </w:rPr>
        <w:t xml:space="preserve">, </w:t>
      </w:r>
      <w:r w:rsidRPr="00707087">
        <w:rPr>
          <w:rStyle w:val="Emphasis"/>
          <w:highlight w:val="cyan"/>
        </w:rPr>
        <w:t>commerce</w:t>
      </w:r>
      <w:r w:rsidRPr="00707087">
        <w:rPr>
          <w:highlight w:val="cyan"/>
          <w:u w:val="single"/>
        </w:rPr>
        <w:t xml:space="preserve"> and</w:t>
      </w:r>
      <w:r w:rsidRPr="00F27F86">
        <w:rPr>
          <w:u w:val="single"/>
        </w:rPr>
        <w:t xml:space="preserve"> the </w:t>
      </w:r>
      <w:r w:rsidRPr="00707087">
        <w:rPr>
          <w:rStyle w:val="Emphasis"/>
          <w:highlight w:val="cyan"/>
        </w:rPr>
        <w:t>lives</w:t>
      </w:r>
      <w:r w:rsidRPr="00F27F86">
        <w:rPr>
          <w:rStyle w:val="Emphasis"/>
        </w:rPr>
        <w:t xml:space="preserve"> of many people</w:t>
      </w:r>
      <w:r w:rsidRPr="00F27F86">
        <w:rPr>
          <w:sz w:val="16"/>
        </w:rPr>
        <w:t xml:space="preserve"> who aren't even connected to the strike itself. </w:t>
      </w:r>
      <w:r w:rsidRPr="00F27F86">
        <w:rPr>
          <w:u w:val="single"/>
        </w:rPr>
        <w:t xml:space="preserve">The Professional </w:t>
      </w:r>
      <w:r w:rsidRPr="00707087">
        <w:rPr>
          <w:highlight w:val="cyan"/>
          <w:u w:val="single"/>
        </w:rPr>
        <w:t>Air Traffic Controllers Association strike</w:t>
      </w:r>
      <w:r w:rsidRPr="00F27F86">
        <w:rPr>
          <w:sz w:val="16"/>
        </w:rPr>
        <w:t xml:space="preserve"> in 1981 resulted in the firing of thousands of air traffic controllers, and the New York City transit strike in late 2005 </w:t>
      </w:r>
      <w:r w:rsidRPr="00707087">
        <w:rPr>
          <w:highlight w:val="cyan"/>
          <w:u w:val="single"/>
        </w:rPr>
        <w:t xml:space="preserve">affected </w:t>
      </w:r>
      <w:r w:rsidRPr="00707087">
        <w:rPr>
          <w:rStyle w:val="Emphasis"/>
          <w:highlight w:val="cyan"/>
        </w:rPr>
        <w:t>millions</w:t>
      </w:r>
      <w:r w:rsidRPr="00F27F86">
        <w:rPr>
          <w:u w:val="single"/>
        </w:rPr>
        <w:t xml:space="preserve"> of people</w:t>
      </w:r>
      <w:r w:rsidRPr="00F27F86">
        <w:rPr>
          <w:sz w:val="16"/>
        </w:rPr>
        <w:t>. The history of strikes and labor unions is a key chapter in the story of the Industrial Revolution.</w:t>
      </w:r>
    </w:p>
    <w:p w14:paraId="75971389" w14:textId="77777777" w:rsidR="009722C2" w:rsidRPr="00F27F86" w:rsidRDefault="009722C2" w:rsidP="009722C2">
      <w:pPr>
        <w:rPr>
          <w:sz w:val="16"/>
        </w:rPr>
      </w:pPr>
      <w:r w:rsidRPr="00F27F86">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3FD556FF" w14:textId="77777777" w:rsidR="009722C2" w:rsidRPr="00F27F86" w:rsidRDefault="009722C2" w:rsidP="009722C2">
      <w:pPr>
        <w:rPr>
          <w:sz w:val="16"/>
        </w:rPr>
      </w:pPr>
      <w:r w:rsidRPr="00F27F86">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76774196" w14:textId="77777777" w:rsidR="009722C2" w:rsidRPr="00F27F86" w:rsidRDefault="009722C2" w:rsidP="009722C2">
      <w:pPr>
        <w:rPr>
          <w:sz w:val="16"/>
        </w:rPr>
      </w:pPr>
      <w:r w:rsidRPr="00F27F86">
        <w:rPr>
          <w:sz w:val="16"/>
        </w:rPr>
        <w:t xml:space="preserve">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w:t>
      </w:r>
      <w:proofErr w:type="gramStart"/>
      <w:r w:rsidRPr="00F27F86">
        <w:rPr>
          <w:sz w:val="16"/>
        </w:rPr>
        <w:t>as long as</w:t>
      </w:r>
      <w:proofErr w:type="gramEnd"/>
      <w:r w:rsidRPr="00F27F86">
        <w:rPr>
          <w:sz w:val="16"/>
        </w:rPr>
        <w:t xml:space="preserve"> it adheres to labor laws. When workers combine to form a union, they collectively have enough power to negotiate with the employer. The main weapon the union has against the employer is the threat of a strike action.</w:t>
      </w:r>
    </w:p>
    <w:p w14:paraId="581C063C" w14:textId="77777777" w:rsidR="009722C2" w:rsidRDefault="009722C2" w:rsidP="009722C2">
      <w:pPr>
        <w:rPr>
          <w:u w:val="single"/>
        </w:rPr>
      </w:pPr>
      <w:r w:rsidRPr="00F27F86">
        <w:rPr>
          <w:sz w:val="16"/>
        </w:rPr>
        <w:t xml:space="preserve">At its most basic level, </w:t>
      </w:r>
      <w:r w:rsidRPr="00F27F86">
        <w:rPr>
          <w:u w:val="single"/>
        </w:rPr>
        <w:t xml:space="preserve">a </w:t>
      </w:r>
      <w:r w:rsidRPr="00707087">
        <w:rPr>
          <w:highlight w:val="cyan"/>
          <w:u w:val="single"/>
        </w:rPr>
        <w:t>strike occurs when</w:t>
      </w:r>
      <w:r w:rsidRPr="00F27F86">
        <w:rPr>
          <w:u w:val="single"/>
        </w:rPr>
        <w:t xml:space="preserve"> all the </w:t>
      </w:r>
      <w:r w:rsidRPr="00707087">
        <w:rPr>
          <w:highlight w:val="cyan"/>
          <w:u w:val="single"/>
        </w:rPr>
        <w:t>workers</w:t>
      </w:r>
      <w:r w:rsidRPr="00F27F86">
        <w:rPr>
          <w:u w:val="single"/>
        </w:rPr>
        <w:t xml:space="preserve"> in the union </w:t>
      </w:r>
      <w:r w:rsidRPr="00707087">
        <w:rPr>
          <w:rStyle w:val="Emphasis"/>
          <w:highlight w:val="cyan"/>
        </w:rPr>
        <w:t>stop coming to work</w:t>
      </w:r>
      <w:r w:rsidRPr="00F27F86">
        <w:rPr>
          <w:rStyle w:val="Emphasis"/>
        </w:rPr>
        <w:t>.</w:t>
      </w:r>
      <w:r w:rsidRPr="00F27F86">
        <w:rPr>
          <w:sz w:val="16"/>
        </w:rPr>
        <w:t xml:space="preserve"> </w:t>
      </w:r>
      <w:r w:rsidRPr="00F27F86">
        <w:rPr>
          <w:u w:val="single"/>
        </w:rPr>
        <w:t xml:space="preserve">With no workers, </w:t>
      </w:r>
      <w:r w:rsidRPr="00707087">
        <w:rPr>
          <w:highlight w:val="cyan"/>
          <w:u w:val="single"/>
        </w:rPr>
        <w:t xml:space="preserve">the business </w:t>
      </w:r>
      <w:r w:rsidRPr="00707087">
        <w:rPr>
          <w:rStyle w:val="Emphasis"/>
          <w:highlight w:val="cyan"/>
        </w:rPr>
        <w:t>shuts down</w:t>
      </w:r>
      <w:r w:rsidRPr="00F27F86">
        <w:rPr>
          <w:sz w:val="16"/>
        </w:rPr>
        <w:t xml:space="preserve">. </w:t>
      </w:r>
      <w:r w:rsidRPr="00F27F86">
        <w:rPr>
          <w:u w:val="single"/>
        </w:rPr>
        <w:t xml:space="preserve">The </w:t>
      </w:r>
      <w:r w:rsidRPr="00707087">
        <w:rPr>
          <w:highlight w:val="cyan"/>
          <w:u w:val="single"/>
        </w:rPr>
        <w:t xml:space="preserve">employer </w:t>
      </w:r>
      <w:r w:rsidRPr="00707087">
        <w:rPr>
          <w:rStyle w:val="Emphasis"/>
          <w:highlight w:val="cyan"/>
        </w:rPr>
        <w:t>stops making money</w:t>
      </w:r>
      <w:r w:rsidRPr="00707087">
        <w:rPr>
          <w:highlight w:val="cyan"/>
          <w:u w:val="single"/>
        </w:rPr>
        <w:t xml:space="preserve">, though it is still </w:t>
      </w:r>
      <w:r w:rsidRPr="00707087">
        <w:rPr>
          <w:rStyle w:val="Emphasis"/>
          <w:highlight w:val="cyan"/>
        </w:rPr>
        <w:t>spending</w:t>
      </w:r>
      <w:r w:rsidRPr="00F27F86">
        <w:rPr>
          <w:rStyle w:val="Emphasis"/>
        </w:rPr>
        <w:t xml:space="preserve"> money </w:t>
      </w:r>
      <w:r w:rsidRPr="00707087">
        <w:rPr>
          <w:rStyle w:val="Emphasis"/>
          <w:highlight w:val="cyan"/>
        </w:rPr>
        <w:t>on taxes</w:t>
      </w:r>
      <w:r w:rsidRPr="00707087">
        <w:rPr>
          <w:highlight w:val="cyan"/>
          <w:u w:val="single"/>
        </w:rPr>
        <w:t xml:space="preserve">, </w:t>
      </w:r>
      <w:r w:rsidRPr="00707087">
        <w:rPr>
          <w:rStyle w:val="Emphasis"/>
          <w:highlight w:val="cyan"/>
        </w:rPr>
        <w:t>rent</w:t>
      </w:r>
      <w:r w:rsidRPr="00707087">
        <w:rPr>
          <w:highlight w:val="cyan"/>
          <w:u w:val="single"/>
        </w:rPr>
        <w:t xml:space="preserve">, </w:t>
      </w:r>
      <w:r w:rsidRPr="00707087">
        <w:rPr>
          <w:rStyle w:val="Emphasis"/>
          <w:highlight w:val="cyan"/>
        </w:rPr>
        <w:t>electricity</w:t>
      </w:r>
      <w:r w:rsidRPr="00707087">
        <w:rPr>
          <w:highlight w:val="cyan"/>
          <w:u w:val="single"/>
        </w:rPr>
        <w:t xml:space="preserve"> and </w:t>
      </w:r>
      <w:r w:rsidRPr="00707087">
        <w:rPr>
          <w:rStyle w:val="Emphasis"/>
          <w:highlight w:val="cyan"/>
        </w:rPr>
        <w:t>maintenance</w:t>
      </w:r>
      <w:r w:rsidRPr="00F27F86">
        <w:rPr>
          <w:sz w:val="16"/>
        </w:rPr>
        <w:t xml:space="preserve">. </w:t>
      </w:r>
      <w:r w:rsidRPr="00707087">
        <w:rPr>
          <w:highlight w:val="cyan"/>
          <w:u w:val="single"/>
        </w:rPr>
        <w:t>The longer the strike</w:t>
      </w:r>
      <w:r w:rsidRPr="00F27F86">
        <w:rPr>
          <w:u w:val="single"/>
        </w:rPr>
        <w:t xml:space="preserve"> lasts, </w:t>
      </w:r>
      <w:r w:rsidRPr="00707087">
        <w:rPr>
          <w:highlight w:val="cyan"/>
          <w:u w:val="single"/>
        </w:rPr>
        <w:t xml:space="preserve">the </w:t>
      </w:r>
      <w:r w:rsidRPr="00707087">
        <w:rPr>
          <w:rStyle w:val="Emphasis"/>
          <w:highlight w:val="cyan"/>
        </w:rPr>
        <w:t>more money the employer loses</w:t>
      </w:r>
      <w:r w:rsidRPr="00707087">
        <w:rPr>
          <w:highlight w:val="cyan"/>
          <w:u w:val="single"/>
        </w:rPr>
        <w:t>.</w:t>
      </w:r>
      <w:r w:rsidRPr="00F27F86">
        <w:rPr>
          <w:sz w:val="16"/>
        </w:rPr>
        <w:t xml:space="preserve"> Of course, </w:t>
      </w:r>
      <w:r w:rsidRPr="00F27F86">
        <w:rPr>
          <w:u w:val="single"/>
        </w:rPr>
        <w:t xml:space="preserve">the </w:t>
      </w:r>
      <w:r w:rsidRPr="00707087">
        <w:rPr>
          <w:highlight w:val="cyan"/>
          <w:u w:val="single"/>
        </w:rPr>
        <w:t>workers aren't getting paid either</w:t>
      </w:r>
      <w:r w:rsidRPr="00F27F86">
        <w:rPr>
          <w:sz w:val="16"/>
        </w:rPr>
        <w:t xml:space="preserve">, so they're losing money as well. Some unions build up "war chests" -- funds to pay striking workers. But it isn't usually very much, and </w:t>
      </w:r>
      <w:r w:rsidRPr="00F27F86">
        <w:rPr>
          <w:u w:val="single"/>
        </w:rPr>
        <w:t>it's often not enough for a prolonged strike.</w:t>
      </w:r>
    </w:p>
    <w:p w14:paraId="4628179E" w14:textId="77777777" w:rsidR="009722C2" w:rsidRDefault="009722C2" w:rsidP="009722C2">
      <w:pPr>
        <w:rPr>
          <w:sz w:val="16"/>
        </w:rPr>
      </w:pPr>
      <w:r w:rsidRPr="00F27F86">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0B1EF0DA" w14:textId="77777777" w:rsidR="009722C2" w:rsidRPr="00D12000" w:rsidRDefault="009722C2" w:rsidP="009722C2">
      <w:pPr>
        <w:pStyle w:val="Heading4"/>
        <w:rPr>
          <w:rFonts w:cs="Times New Roman"/>
        </w:rPr>
      </w:pPr>
      <w:r w:rsidRPr="00D12000">
        <w:rPr>
          <w:rFonts w:cs="Times New Roman"/>
        </w:rPr>
        <w:t>Low wages inevitable and structural---labor monopsony, non-compete agreements and no unions</w:t>
      </w:r>
    </w:p>
    <w:p w14:paraId="3D0A969D" w14:textId="77777777" w:rsidR="009722C2" w:rsidRPr="00D12000" w:rsidRDefault="009722C2" w:rsidP="009722C2">
      <w:r w:rsidRPr="00D12000">
        <w:rPr>
          <w:rStyle w:val="Style13ptBold"/>
        </w:rPr>
        <w:t>Smith 6-11</w:t>
      </w:r>
      <w:r w:rsidRPr="00D12000">
        <w:t xml:space="preserve">-2018 – PhD, former assistant professor of finance at Stony Brook University (Noah, “Commentary: A job market this tight should deliver bigger raises,” </w:t>
      </w:r>
      <w:r w:rsidRPr="00D12000">
        <w:rPr>
          <w:i/>
        </w:rPr>
        <w:t>Chicago Tribune</w:t>
      </w:r>
      <w:r w:rsidRPr="00D12000">
        <w:t xml:space="preserve">, </w:t>
      </w:r>
      <w:hyperlink r:id="rId30" w:history="1">
        <w:r w:rsidRPr="00D12000">
          <w:rPr>
            <w:rStyle w:val="Hyperlink"/>
          </w:rPr>
          <w:t>http://www.chicagotribune.com/business/columnists/ct-biz-job-market-raises-20180611-story.html)//BB</w:t>
        </w:r>
      </w:hyperlink>
    </w:p>
    <w:p w14:paraId="47DDE9F1" w14:textId="05EF6656" w:rsidR="009722C2" w:rsidRPr="003432FA" w:rsidRDefault="009722C2" w:rsidP="003432FA">
      <w:r w:rsidRPr="00707087">
        <w:rPr>
          <w:rStyle w:val="Emphasis"/>
          <w:highlight w:val="cyan"/>
        </w:rPr>
        <w:t>With the economy strong and unemployment low, why is wage growth so sluggish</w:t>
      </w:r>
      <w:r w:rsidRPr="00D12000">
        <w:rPr>
          <w:rStyle w:val="StyleUnderline"/>
        </w:rPr>
        <w:t>?</w:t>
      </w:r>
      <w:r w:rsidRPr="00D12000">
        <w:t xml:space="preserve"> Lots of economists and pundits are debating this vexing question. </w:t>
      </w:r>
      <w:r w:rsidRPr="00707087">
        <w:rPr>
          <w:rStyle w:val="Emphasis"/>
          <w:highlight w:val="cyan"/>
        </w:rPr>
        <w:t>When the labor market gets tight, wages are supposed to rise faster. Instead, median wage growth is slower</w:t>
      </w:r>
      <w:r w:rsidRPr="00D12000">
        <w:t xml:space="preserve"> than it was back in 2016: The most benign explanation is that there's no mystery here -- total compensation, which includes both wages and benefits, may be accelerating: The first quarter of 2018 did see substantial compensation increases -- an annualized rate of almost 4 percent. But one quarter doesn't make a trend. In 2017, compensation growth was running at about 2.5 percent. That's lower than in the early 2000s, even though more prime-age Americans are at work now than then. Another benign explanation is that despite extremely low unemployment, the economy still isn't really at full employment yet. The Great Recession lasted so long that many workers simply gave up looking for jobs -- these people were classified not as unemployed, but as out of the labor force altogether. Some argue that when we take this shadow unemployment into account, the recovery -- and the associated wage growth -- are right on track. However, even in this picture, 2017 looks a bit weak. Also, using total compensation instead of wages might not be a good idea, because benefits might be increasing due to factors unrelated to the business cycle, such the rapid rise in health-care costs. If this is the case, then the disparity between now and the early 2000s increases -- wage growth in early 2018 has been equal to or lower than the trough of the early 2000s business cycle. There's also a possibility that some of the people who dropped out of the labor force during the Great Recession weren't really </w:t>
      </w:r>
      <w:proofErr w:type="gramStart"/>
      <w:r w:rsidRPr="00D12000">
        <w:t>unemployed, but</w:t>
      </w:r>
      <w:proofErr w:type="gramEnd"/>
      <w:r w:rsidRPr="00D12000">
        <w:t xml:space="preserve"> were just people who decided not to have formal jobs anymore by working under the table or in the black market. If that's true, then using prime-age employment overstates the unemployment rate, meaning that wage growth is even slower than it ought to be at this point in the cycle. So perhaps things aren't OK. It's possible that </w:t>
      </w:r>
      <w:r w:rsidRPr="00707087">
        <w:rPr>
          <w:rStyle w:val="Emphasis"/>
          <w:highlight w:val="cyan"/>
        </w:rPr>
        <w:t>structural forces, unrelated to the business cycle, may be putting long-term downward pressure on wages. One such factor might be what economists call monopsony, or concentrated market power</w:t>
      </w:r>
      <w:r w:rsidRPr="00D12000">
        <w:rPr>
          <w:rStyle w:val="StyleUnderline"/>
        </w:rPr>
        <w:t xml:space="preserve">. </w:t>
      </w:r>
      <w:r w:rsidRPr="00707087">
        <w:rPr>
          <w:rStyle w:val="Emphasis"/>
          <w:highlight w:val="cyan"/>
        </w:rPr>
        <w:t xml:space="preserve">Evidence is piling up </w:t>
      </w:r>
      <w:proofErr w:type="gramStart"/>
      <w:r w:rsidRPr="00707087">
        <w:rPr>
          <w:rStyle w:val="Emphasis"/>
          <w:highlight w:val="cyan"/>
        </w:rPr>
        <w:t>that employers</w:t>
      </w:r>
      <w:proofErr w:type="gramEnd"/>
      <w:r w:rsidRPr="00707087">
        <w:rPr>
          <w:rStyle w:val="Emphasis"/>
          <w:highlight w:val="cyan"/>
        </w:rPr>
        <w:t xml:space="preserve"> in the U.S. are able to hold down wages because it's hard for workers to find new jobs at higher pay in the area.</w:t>
      </w:r>
      <w:r w:rsidRPr="00D12000">
        <w:t xml:space="preserve"> If </w:t>
      </w:r>
      <w:r w:rsidRPr="00D12000">
        <w:rPr>
          <w:rStyle w:val="StyleUnderline"/>
        </w:rPr>
        <w:t>this power is greater</w:t>
      </w:r>
      <w:r w:rsidRPr="00D12000">
        <w:t xml:space="preserve"> now than in past years, </w:t>
      </w:r>
      <w:r w:rsidRPr="00D12000">
        <w:rPr>
          <w:rStyle w:val="StyleUnderline"/>
        </w:rPr>
        <w:t>it could be restraining wages, as</w:t>
      </w:r>
      <w:r w:rsidRPr="00D12000">
        <w:t xml:space="preserve"> Nobel economist Paul </w:t>
      </w:r>
      <w:r w:rsidRPr="00D12000">
        <w:rPr>
          <w:rStyle w:val="StyleUnderline"/>
        </w:rPr>
        <w:t>Krugman explains</w:t>
      </w:r>
      <w:r w:rsidRPr="00D12000">
        <w:t xml:space="preserve"> in an excellent blog post. </w:t>
      </w:r>
      <w:r w:rsidRPr="00707087">
        <w:rPr>
          <w:rStyle w:val="Emphasis"/>
          <w:highlight w:val="cyan"/>
        </w:rPr>
        <w:t>Other structural factors -- increased use of noncompete agreements, and the continued decline of unions -- might be increasing employers' power to avoid raising pay</w:t>
      </w:r>
      <w:r w:rsidRPr="00D12000">
        <w:t>. The idea that employer power is holding down wages is becoming more popular.</w:t>
      </w:r>
    </w:p>
    <w:sectPr w:rsidR="009722C2" w:rsidRPr="003432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hruti">
    <w:altName w:val="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71C18"/>
    <w:rsid w:val="000139A3"/>
    <w:rsid w:val="00100833"/>
    <w:rsid w:val="00104529"/>
    <w:rsid w:val="00105942"/>
    <w:rsid w:val="00107396"/>
    <w:rsid w:val="00144A4C"/>
    <w:rsid w:val="001618C3"/>
    <w:rsid w:val="00176AB0"/>
    <w:rsid w:val="00177B7D"/>
    <w:rsid w:val="0018322D"/>
    <w:rsid w:val="001B5776"/>
    <w:rsid w:val="001C530F"/>
    <w:rsid w:val="001E527A"/>
    <w:rsid w:val="001F78CE"/>
    <w:rsid w:val="00251FC7"/>
    <w:rsid w:val="002855A7"/>
    <w:rsid w:val="002B146A"/>
    <w:rsid w:val="002B5E17"/>
    <w:rsid w:val="00315690"/>
    <w:rsid w:val="00316B75"/>
    <w:rsid w:val="00325646"/>
    <w:rsid w:val="003432FA"/>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17D2"/>
    <w:rsid w:val="00766EA0"/>
    <w:rsid w:val="00771C18"/>
    <w:rsid w:val="007A2226"/>
    <w:rsid w:val="007F5B66"/>
    <w:rsid w:val="00823A1C"/>
    <w:rsid w:val="00845B9D"/>
    <w:rsid w:val="00860984"/>
    <w:rsid w:val="00862AA4"/>
    <w:rsid w:val="008B3ECB"/>
    <w:rsid w:val="008B4E85"/>
    <w:rsid w:val="008C1B2E"/>
    <w:rsid w:val="0091627E"/>
    <w:rsid w:val="0097032B"/>
    <w:rsid w:val="009722C2"/>
    <w:rsid w:val="009D2EAD"/>
    <w:rsid w:val="009D54B2"/>
    <w:rsid w:val="009E1922"/>
    <w:rsid w:val="009F7ED2"/>
    <w:rsid w:val="00A93661"/>
    <w:rsid w:val="00A95652"/>
    <w:rsid w:val="00AC0AB8"/>
    <w:rsid w:val="00AD1603"/>
    <w:rsid w:val="00AD2DBB"/>
    <w:rsid w:val="00B33C6D"/>
    <w:rsid w:val="00B4508F"/>
    <w:rsid w:val="00B55AD5"/>
    <w:rsid w:val="00B8057C"/>
    <w:rsid w:val="00BD6238"/>
    <w:rsid w:val="00BF593B"/>
    <w:rsid w:val="00BF773A"/>
    <w:rsid w:val="00BF7E81"/>
    <w:rsid w:val="00C13773"/>
    <w:rsid w:val="00C17CC8"/>
    <w:rsid w:val="00C517BE"/>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510C"/>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A0511"/>
  <w15:chartTrackingRefBased/>
  <w15:docId w15:val="{3AFF38C1-5C48-436A-A9A1-86135DAE9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D1603"/>
    <w:rPr>
      <w:rFonts w:ascii="Calibri" w:hAnsi="Calibri"/>
    </w:rPr>
  </w:style>
  <w:style w:type="paragraph" w:styleId="Heading1">
    <w:name w:val="heading 1"/>
    <w:aliases w:val="Pocket"/>
    <w:basedOn w:val="Normal"/>
    <w:next w:val="Normal"/>
    <w:link w:val="Heading1Char"/>
    <w:qFormat/>
    <w:rsid w:val="00AD16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D160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D160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AD160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D16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1603"/>
  </w:style>
  <w:style w:type="character" w:customStyle="1" w:styleId="Heading1Char">
    <w:name w:val="Heading 1 Char"/>
    <w:aliases w:val="Pocket Char"/>
    <w:basedOn w:val="DefaultParagraphFont"/>
    <w:link w:val="Heading1"/>
    <w:rsid w:val="00AD160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D160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D160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AD1603"/>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AD160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AD1603"/>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Italic,8."/>
    <w:basedOn w:val="DefaultParagraphFont"/>
    <w:uiPriority w:val="6"/>
    <w:qFormat/>
    <w:rsid w:val="00AD1603"/>
    <w:rPr>
      <w:b w:val="0"/>
      <w:sz w:val="22"/>
      <w:u w:val="single"/>
    </w:rPr>
  </w:style>
  <w:style w:type="character" w:styleId="Hyperlink">
    <w:name w:val="Hyperlink"/>
    <w:aliases w:val="No Spacing Char,Card Format Char,ClearFormatting Char,DDI Tag Char,Tag Title Char,No Spacing51 Char,Tag and Cite Char,No Spacing22 Char,No Spacing41 Char,No Spacing6 Char,No Spacing7 Char,Very Small Text Char,No Spacing8 Char,Dont u Char"/>
    <w:basedOn w:val="DefaultParagraphFont"/>
    <w:link w:val="NoSpacing"/>
    <w:uiPriority w:val="99"/>
    <w:unhideWhenUsed/>
    <w:rsid w:val="00AD1603"/>
    <w:rPr>
      <w:color w:val="auto"/>
      <w:u w:val="none"/>
    </w:rPr>
  </w:style>
  <w:style w:type="character" w:styleId="FollowedHyperlink">
    <w:name w:val="FollowedHyperlink"/>
    <w:basedOn w:val="DefaultParagraphFont"/>
    <w:uiPriority w:val="99"/>
    <w:semiHidden/>
    <w:unhideWhenUsed/>
    <w:rsid w:val="00AD1603"/>
    <w:rPr>
      <w:color w:val="auto"/>
      <w:u w:val="none"/>
    </w:rPr>
  </w:style>
  <w:style w:type="paragraph" w:customStyle="1" w:styleId="textbold">
    <w:name w:val="text bold"/>
    <w:basedOn w:val="Normal"/>
    <w:link w:val="Emphasis"/>
    <w:uiPriority w:val="7"/>
    <w:qFormat/>
    <w:rsid w:val="003432FA"/>
    <w:pPr>
      <w:ind w:left="720"/>
      <w:jc w:val="both"/>
    </w:pPr>
    <w:rPr>
      <w:b/>
      <w:iCs/>
      <w:u w:val="single"/>
    </w:rPr>
  </w:style>
  <w:style w:type="paragraph" w:styleId="NoSpacing">
    <w:name w:val="No Spacing"/>
    <w:aliases w:val="Card Format,ClearFormatting,DDI Tag,Tag Title,No Spacing51,Tag and Cite,No Spacing22,No Spacing41,No Spacing6,No Spacing7,Very Small Text,No Spacing8,Dont u,No Spacing311,Medium Grid 21,tag,No Spacing2,Clear"/>
    <w:basedOn w:val="Heading1"/>
    <w:link w:val="Hyperlink"/>
    <w:autoRedefine/>
    <w:uiPriority w:val="99"/>
    <w:qFormat/>
    <w:rsid w:val="003432F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3432FA"/>
    <w:pPr>
      <w:spacing w:before="100" w:beforeAutospacing="1" w:after="100" w:afterAutospacing="1" w:line="240" w:lineRule="auto"/>
    </w:pPr>
    <w:rPr>
      <w:rFonts w:ascii="Times New Roman" w:eastAsia="Times New Roman" w:hAnsi="Times New Roman" w:cs="Times New Roman"/>
      <w:sz w:val="24"/>
      <w:lang w:eastAsia="zh-CN"/>
    </w:rPr>
  </w:style>
  <w:style w:type="character" w:styleId="Strong">
    <w:name w:val="Strong"/>
    <w:basedOn w:val="DefaultParagraphFont"/>
    <w:uiPriority w:val="22"/>
    <w:qFormat/>
    <w:rsid w:val="003432FA"/>
    <w:rPr>
      <w:b/>
      <w:bCs/>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rsid w:val="009722C2"/>
    <w:rPr>
      <w:u w:val="single"/>
    </w:rPr>
  </w:style>
  <w:style w:type="paragraph" w:styleId="Title">
    <w:name w:val="Title"/>
    <w:aliases w:val="title,UNDERLINE,Cites and Cards,Bold Underlined,Block Heading,Read This,Non Read Text,Debate Normal"/>
    <w:basedOn w:val="Normal"/>
    <w:link w:val="TitleChar"/>
    <w:uiPriority w:val="6"/>
    <w:qFormat/>
    <w:rsid w:val="009722C2"/>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9722C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mbl.de/aboutus/science_society/discussion/discussion_2006/ref1-22june06.pdf" TargetMode="External"/><Relationship Id="rId13" Type="http://schemas.openxmlformats.org/officeDocument/2006/relationships/hyperlink" Target="https://www.bloomberg.com/news/articles/2016-12-13/polish-leader-marks-communist-crackdown-by-plan-to-curb-dissent" TargetMode="External"/><Relationship Id="rId18" Type="http://schemas.openxmlformats.org/officeDocument/2006/relationships/hyperlink" Target="http://www.nytimes.com/2011/12/29/opinion/americas-uzbekistan-problem.html" TargetMode="External"/><Relationship Id="rId26" Type="http://schemas.openxmlformats.org/officeDocument/2006/relationships/hyperlink" Target="http://www.wsj.com/articles/xis-power-play-foreshadows-radical-transformation-of-how-china-is-ruled-1482778917" TargetMode="External"/><Relationship Id="rId3" Type="http://schemas.openxmlformats.org/officeDocument/2006/relationships/styles" Target="styles.xml"/><Relationship Id="rId21" Type="http://schemas.openxmlformats.org/officeDocument/2006/relationships/hyperlink" Target="http://www.globaltimes.cn/content/1021491.shtml" TargetMode="External"/><Relationship Id="rId7" Type="http://schemas.openxmlformats.org/officeDocument/2006/relationships/hyperlink" Target="http://asiasociety.org/blog/asia/could-chinas-system-replace-democracy" TargetMode="External"/><Relationship Id="rId12" Type="http://schemas.openxmlformats.org/officeDocument/2006/relationships/hyperlink" Target="http://www.independent.co.uk/news/world/europe/donald-trump-us-election-win-hungarian-prime-minister-viktor-orban-end-liberal-non-democracy-a7413236.html" TargetMode="External"/><Relationship Id="rId17" Type="http://schemas.openxmlformats.org/officeDocument/2006/relationships/hyperlink" Target="http://www.washingtonpost.com/wp-dyn/content/article/2006/01/26/AR2006012600372.html" TargetMode="External"/><Relationship Id="rId25" Type="http://schemas.openxmlformats.org/officeDocument/2006/relationships/hyperlink" Target="http://foreignpolicy.com/2016/03/08/the-personality-cult-of-xi-jinping-china-leader-communist-party/" TargetMode="External"/><Relationship Id="rId2" Type="http://schemas.openxmlformats.org/officeDocument/2006/relationships/numbering" Target="numbering.xml"/><Relationship Id="rId16" Type="http://schemas.openxmlformats.org/officeDocument/2006/relationships/hyperlink" Target="https://www.amazon.co.uk/Despots-Accomplice-Abetting-Decline-Democracy/dp/1849046875" TargetMode="External"/><Relationship Id="rId20" Type="http://schemas.openxmlformats.org/officeDocument/2006/relationships/hyperlink" Target="http://reason.com/blog/2010/05/24/thomas-l-friedman-wants-us-to" TargetMode="External"/><Relationship Id="rId29" Type="http://schemas.openxmlformats.org/officeDocument/2006/relationships/hyperlink" Target="https://www.jstor.org/stable/pdf/2781338.pdf?refreqid=excelsior%3Aca3144a9ae9e4ac65e285f2c67451ffb" TargetMode="External"/><Relationship Id="rId1" Type="http://schemas.openxmlformats.org/officeDocument/2006/relationships/customXml" Target="../customXml/item1.xml"/><Relationship Id="rId6" Type="http://schemas.openxmlformats.org/officeDocument/2006/relationships/hyperlink" Target="https://academicguides.waldenu.edu/writingcenter/grammar/articles" TargetMode="External"/><Relationship Id="rId11" Type="http://schemas.openxmlformats.org/officeDocument/2006/relationships/hyperlink" Target="https://www.nytimes.com/2016/10/28/opinion/americas-dangerous-china-fantasy.html?_r=0" TargetMode="External"/><Relationship Id="rId24" Type="http://schemas.openxmlformats.org/officeDocument/2006/relationships/hyperlink" Target="https://asiasociety.org/blog/asia/asia-society-experts-forecast-what-expect-2017"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olitico.com/story/2016/12/trump-kazakhstan-miracle-nazarbayev-232045" TargetMode="External"/><Relationship Id="rId23" Type="http://schemas.openxmlformats.org/officeDocument/2006/relationships/hyperlink" Target="http://blogs.wsj.com/chinarealtime/2016/01/22/chinas-working-age-population-sees-biggest-ever-decline/" TargetMode="External"/><Relationship Id="rId28" Type="http://schemas.openxmlformats.org/officeDocument/2006/relationships/hyperlink" Target="http://www.huffingtonpost.com/kimon-valaskakis/separatism-everywhere-the_b_4977800.html" TargetMode="External"/><Relationship Id="rId10" Type="http://schemas.openxmlformats.org/officeDocument/2006/relationships/hyperlink" Target="https://freedomhouse.org/sites/default/files/FH_FITW_Report_2016.pdf" TargetMode="External"/><Relationship Id="rId19" Type="http://schemas.openxmlformats.org/officeDocument/2006/relationships/hyperlink" Target="https://www.opendemocracy.net/stein-ringen/is-chinese-autocracy-outperforming-western-democracy"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heatlantic.com/china/archive/2013/06/how-china-made-the-tiananmen-square-massacre-irrelevant/276500/" TargetMode="External"/><Relationship Id="rId14" Type="http://schemas.openxmlformats.org/officeDocument/2006/relationships/hyperlink" Target="http://www.businessinsider.com/donald-trump-vladimir-putin-strong-leader-obama-2016-9" TargetMode="External"/><Relationship Id="rId22" Type="http://schemas.openxmlformats.org/officeDocument/2006/relationships/hyperlink" Target="http://www.theatlantic.com/international/archive/2015/04/xi-jinping-china-corruption-political-culture/389787/" TargetMode="External"/><Relationship Id="rId27" Type="http://schemas.openxmlformats.org/officeDocument/2006/relationships/hyperlink" Target="https://qz.com/848031/harvard-research-suggests-that-an-entire-global-generation-has-lost-faith-in-democracy/" TargetMode="External"/><Relationship Id="rId30" Type="http://schemas.openxmlformats.org/officeDocument/2006/relationships/hyperlink" Target="http://www.chicagotribune.com/business/columnists/ct-biz-job-market-raises-20180611-story.html)//B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t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7819</Words>
  <Characters>44572</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Rutva-Manank Doshi</dc:creator>
  <cp:keywords>5.1.1</cp:keywords>
  <dc:description/>
  <cp:lastModifiedBy>Rutva-Manank Doshi</cp:lastModifiedBy>
  <cp:revision>7</cp:revision>
  <dcterms:created xsi:type="dcterms:W3CDTF">2021-11-06T14:33:00Z</dcterms:created>
  <dcterms:modified xsi:type="dcterms:W3CDTF">2021-11-06T16:13:00Z</dcterms:modified>
</cp:coreProperties>
</file>