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6DFD00" w14:textId="77777777" w:rsidR="007665B2" w:rsidRDefault="007665B2" w:rsidP="007665B2">
      <w:pPr>
        <w:pStyle w:val="Heading1"/>
      </w:pPr>
      <w:r>
        <w:t>1NC</w:t>
      </w:r>
    </w:p>
    <w:p w14:paraId="138FA8C4" w14:textId="3B7A0E8B" w:rsidR="007665B2" w:rsidRDefault="007665B2" w:rsidP="007665B2">
      <w:pPr>
        <w:pStyle w:val="Heading2"/>
      </w:pPr>
      <w:r>
        <w:lastRenderedPageBreak/>
        <w:t>Util FW</w:t>
      </w:r>
    </w:p>
    <w:p w14:paraId="094A30C9" w14:textId="77777777" w:rsidR="007665B2" w:rsidRPr="008C6BB3" w:rsidRDefault="007665B2" w:rsidP="007665B2">
      <w:pPr>
        <w:pStyle w:val="Heading4"/>
        <w:rPr>
          <w:u w:val="single"/>
        </w:rPr>
      </w:pPr>
      <w:r w:rsidRPr="008C6BB3">
        <w:rPr>
          <w:u w:val="single"/>
        </w:rPr>
        <w:t>The Standard is minimizing existential risk!</w:t>
      </w:r>
    </w:p>
    <w:p w14:paraId="7E3E50BA" w14:textId="77777777" w:rsidR="007665B2" w:rsidRPr="00E749A9" w:rsidRDefault="007665B2" w:rsidP="007665B2">
      <w:pPr>
        <w:pStyle w:val="Heading4"/>
        <w:rPr>
          <w:rFonts w:asciiTheme="minorHAnsi" w:hAnsiTheme="minorHAnsi" w:cstheme="minorHAnsi"/>
        </w:rPr>
      </w:pPr>
      <w:r w:rsidRPr="00E749A9">
        <w:rPr>
          <w:rFonts w:asciiTheme="minorHAnsi" w:hAnsiTheme="minorHAnsi" w:cstheme="minorHAnsi"/>
        </w:rPr>
        <w:t>Extinction o/ws under any framework</w:t>
      </w:r>
      <w:r>
        <w:rPr>
          <w:rFonts w:asciiTheme="minorHAnsi" w:hAnsiTheme="minorHAnsi" w:cstheme="minorHAnsi"/>
        </w:rPr>
        <w:t xml:space="preserve"> </w:t>
      </w:r>
      <w:r w:rsidRPr="00E749A9">
        <w:rPr>
          <w:rFonts w:asciiTheme="minorHAnsi" w:hAnsiTheme="minorHAnsi" w:cstheme="minorHAnsi"/>
        </w:rPr>
        <w:t xml:space="preserve">– infinite future generations </w:t>
      </w:r>
    </w:p>
    <w:p w14:paraId="37ABFB3D" w14:textId="77777777" w:rsidR="007665B2" w:rsidRPr="00E749A9" w:rsidRDefault="007665B2" w:rsidP="007665B2">
      <w:pPr>
        <w:rPr>
          <w:rFonts w:asciiTheme="minorHAnsi" w:hAnsiTheme="minorHAnsi" w:cstheme="minorHAnsi"/>
        </w:rPr>
      </w:pPr>
      <w:r w:rsidRPr="00E749A9">
        <w:rPr>
          <w:rStyle w:val="Style13ptBold"/>
          <w:rFonts w:asciiTheme="minorHAnsi" w:hAnsiTheme="minorHAnsi" w:cstheme="minorHAnsi"/>
        </w:rPr>
        <w:t>Pummer 15</w:t>
      </w:r>
      <w:r w:rsidRPr="00E749A9">
        <w:rPr>
          <w:rFonts w:asciiTheme="minorHAnsi" w:hAnsiTheme="minorHAnsi" w:cstheme="minorHAnsi"/>
        </w:rPr>
        <w:t xml:space="preserve"> — (Theron Pummer, Junior Research Fellow in Philosophy at St. Anne's College, University of Oxford, “Moral Agreement on Saving the World“, Practical Ethics University of Oxford, 5-18-2015, Available Online at http://blog.practicalethics.ox.ac.uk/2015/05/moral-agreement-on-saving-the-world/, accessed 7-2-2018, HKR-AM) **we do not endorse ableist language=</w:t>
      </w:r>
    </w:p>
    <w:p w14:paraId="5BD21CD0" w14:textId="77777777" w:rsidR="007665B2" w:rsidRDefault="007665B2" w:rsidP="007665B2">
      <w:pPr>
        <w:rPr>
          <w:rFonts w:asciiTheme="minorHAnsi" w:hAnsiTheme="minorHAnsi" w:cstheme="minorHAnsi"/>
          <w:sz w:val="16"/>
        </w:rPr>
      </w:pPr>
      <w:r w:rsidRPr="00E749A9">
        <w:rPr>
          <w:rStyle w:val="StyleUnderline"/>
          <w:rFonts w:asciiTheme="minorHAnsi" w:hAnsiTheme="minorHAnsi" w:cstheme="minorHAnsi"/>
        </w:rPr>
        <w:t>There appears to be lot of disagreement in moral philosophy.</w:t>
      </w:r>
      <w:r w:rsidRPr="00E749A9">
        <w:rPr>
          <w:rFonts w:asciiTheme="minorHAnsi" w:hAnsiTheme="minorHAnsi" w:cstheme="minorHAnsi"/>
          <w:sz w:val="16"/>
        </w:rPr>
        <w:t xml:space="preserve"> Whether these many apparent disagreements are deep and irresolvable, I believe </w:t>
      </w:r>
      <w:r w:rsidRPr="00E749A9">
        <w:rPr>
          <w:rStyle w:val="StyleUnderline"/>
          <w:rFonts w:asciiTheme="minorHAnsi" w:hAnsiTheme="minorHAnsi" w:cstheme="minorHAnsi"/>
        </w:rPr>
        <w:t>there is at least one thing it is reasonable to agree on right now, whatever general moral view we adopt: that it is very important to reduce the risk that all intelligent beings on this planet are eliminated by an enormous catastrophe, such as a nuclear war.</w:t>
      </w:r>
      <w:r w:rsidRPr="00E749A9">
        <w:rPr>
          <w:rFonts w:asciiTheme="minorHAnsi" w:hAnsiTheme="minorHAnsi" w:cstheme="minorHAnsi"/>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E749A9">
        <w:rPr>
          <w:rStyle w:val="StyleUnderline"/>
          <w:rFonts w:asciiTheme="minorHAnsi" w:hAnsiTheme="minorHAnsi" w:cstheme="minorHAnsi"/>
        </w:rPr>
        <w:t xml:space="preserve">. If the happiness or well-being of possible future people is just as important as that of people who already exist, and if they would have good lives, it is not hard to see how </w:t>
      </w:r>
      <w:r w:rsidRPr="008C6BB3">
        <w:rPr>
          <w:rStyle w:val="StyleUnderline"/>
          <w:rFonts w:asciiTheme="minorHAnsi" w:hAnsiTheme="minorHAnsi" w:cstheme="minorHAnsi"/>
          <w:highlight w:val="green"/>
        </w:rPr>
        <w:t>reducing existential risk is</w:t>
      </w:r>
      <w:r w:rsidRPr="00E749A9">
        <w:rPr>
          <w:rStyle w:val="StyleUnderline"/>
          <w:rFonts w:asciiTheme="minorHAnsi" w:hAnsiTheme="minorHAnsi" w:cstheme="minorHAnsi"/>
        </w:rPr>
        <w:t xml:space="preserve"> easily </w:t>
      </w:r>
      <w:r w:rsidRPr="008C6BB3">
        <w:rPr>
          <w:rStyle w:val="StyleUnderline"/>
          <w:rFonts w:asciiTheme="minorHAnsi" w:hAnsiTheme="minorHAnsi" w:cstheme="minorHAnsi"/>
          <w:highlight w:val="green"/>
        </w:rPr>
        <w:t>the most important</w:t>
      </w:r>
      <w:r w:rsidRPr="00E749A9">
        <w:rPr>
          <w:rStyle w:val="StyleUnderline"/>
          <w:rFonts w:asciiTheme="minorHAnsi" w:hAnsiTheme="minorHAnsi" w:cstheme="minorHAnsi"/>
        </w:rPr>
        <w:t xml:space="preserve"> thing in the whole world. This is for the familiar reason that there are so many people who could exist in the future – </w:t>
      </w:r>
      <w:r w:rsidRPr="008C6BB3">
        <w:rPr>
          <w:rStyle w:val="StyleUnderline"/>
          <w:rFonts w:asciiTheme="minorHAnsi" w:hAnsiTheme="minorHAnsi" w:cstheme="minorHAnsi"/>
          <w:highlight w:val="green"/>
        </w:rPr>
        <w:t>there are</w:t>
      </w:r>
      <w:r w:rsidRPr="00E749A9">
        <w:rPr>
          <w:rStyle w:val="StyleUnderline"/>
          <w:rFonts w:asciiTheme="minorHAnsi" w:hAnsiTheme="minorHAnsi" w:cstheme="minorHAnsi"/>
        </w:rPr>
        <w:t xml:space="preserve"> </w:t>
      </w:r>
      <w:r w:rsidRPr="008C6BB3">
        <w:rPr>
          <w:rStyle w:val="StyleUnderline"/>
          <w:rFonts w:asciiTheme="minorHAnsi" w:hAnsiTheme="minorHAnsi" w:cstheme="minorHAnsi"/>
          <w:highlight w:val="green"/>
        </w:rPr>
        <w:t>trillions upon trillions</w:t>
      </w:r>
      <w:r w:rsidRPr="00E749A9">
        <w:rPr>
          <w:rStyle w:val="StyleUnderline"/>
          <w:rFonts w:asciiTheme="minorHAnsi" w:hAnsiTheme="minorHAnsi" w:cstheme="minorHAnsi"/>
        </w:rPr>
        <w:t>… upon trillions.</w:t>
      </w:r>
      <w:r w:rsidRPr="00E749A9">
        <w:rPr>
          <w:rFonts w:asciiTheme="minorHAnsi" w:hAnsiTheme="minorHAnsi" w:cstheme="minorHAnsi"/>
          <w:sz w:val="16"/>
        </w:rPr>
        <w:t xml:space="preserve"> </w:t>
      </w:r>
      <w:r w:rsidRPr="00E749A9">
        <w:rPr>
          <w:rStyle w:val="StyleUnderline"/>
          <w:rFonts w:asciiTheme="minorHAnsi" w:hAnsiTheme="minorHAnsi" w:cstheme="minorHAnsi"/>
        </w:rPr>
        <w:t xml:space="preserve">There are so many possible </w:t>
      </w:r>
      <w:r w:rsidRPr="008C6BB3">
        <w:rPr>
          <w:rStyle w:val="StyleUnderline"/>
          <w:rFonts w:asciiTheme="minorHAnsi" w:hAnsiTheme="minorHAnsi" w:cstheme="minorHAnsi"/>
          <w:highlight w:val="green"/>
        </w:rPr>
        <w:t>future people</w:t>
      </w:r>
      <w:r w:rsidRPr="00E749A9">
        <w:rPr>
          <w:rStyle w:val="StyleUnderline"/>
          <w:rFonts w:asciiTheme="minorHAnsi" w:hAnsiTheme="minorHAnsi" w:cstheme="minorHAnsi"/>
        </w:rPr>
        <w:t xml:space="preserve"> that reducing existential risk is arguably the most important thing in the world,</w:t>
      </w:r>
      <w:r w:rsidRPr="00E749A9">
        <w:rPr>
          <w:rFonts w:asciiTheme="minorHAnsi" w:hAnsiTheme="minorHAnsi" w:cstheme="minorHAnsi"/>
          <w:sz w:val="16"/>
        </w:rPr>
        <w:t xml:space="preserve"> </w:t>
      </w:r>
      <w:r w:rsidRPr="008C6BB3">
        <w:rPr>
          <w:rStyle w:val="StyleUnderline"/>
          <w:rFonts w:asciiTheme="minorHAnsi" w:hAnsiTheme="minorHAnsi" w:cstheme="minorHAnsi"/>
          <w:highlight w:val="green"/>
        </w:rPr>
        <w:t>even if the well-being</w:t>
      </w:r>
      <w:r w:rsidRPr="00E749A9">
        <w:rPr>
          <w:rStyle w:val="StyleUnderline"/>
          <w:rFonts w:asciiTheme="minorHAnsi" w:hAnsiTheme="minorHAnsi" w:cstheme="minorHAnsi"/>
        </w:rPr>
        <w:t xml:space="preserve"> of these possible people </w:t>
      </w:r>
      <w:r w:rsidRPr="008C6BB3">
        <w:rPr>
          <w:rStyle w:val="StyleUnderline"/>
          <w:rFonts w:asciiTheme="minorHAnsi" w:hAnsiTheme="minorHAnsi" w:cstheme="minorHAnsi"/>
          <w:highlight w:val="green"/>
        </w:rPr>
        <w:t>were</w:t>
      </w:r>
      <w:r w:rsidRPr="00E749A9">
        <w:rPr>
          <w:rStyle w:val="StyleUnderline"/>
          <w:rFonts w:asciiTheme="minorHAnsi" w:hAnsiTheme="minorHAnsi" w:cstheme="minorHAnsi"/>
        </w:rPr>
        <w:t xml:space="preserve"> </w:t>
      </w:r>
      <w:r w:rsidRPr="008C6BB3">
        <w:rPr>
          <w:rStyle w:val="StyleUnderline"/>
          <w:rFonts w:asciiTheme="minorHAnsi" w:hAnsiTheme="minorHAnsi" w:cstheme="minorHAnsi"/>
          <w:highlight w:val="green"/>
        </w:rPr>
        <w:t>given</w:t>
      </w:r>
      <w:r w:rsidRPr="00E749A9">
        <w:rPr>
          <w:rStyle w:val="StyleUnderline"/>
          <w:rFonts w:asciiTheme="minorHAnsi" w:hAnsiTheme="minorHAnsi" w:cstheme="minorHAnsi"/>
        </w:rPr>
        <w:t xml:space="preserve"> only </w:t>
      </w:r>
      <w:r w:rsidRPr="008C6BB3">
        <w:rPr>
          <w:rStyle w:val="StyleUnderline"/>
          <w:rFonts w:asciiTheme="minorHAnsi" w:hAnsiTheme="minorHAnsi" w:cstheme="minorHAnsi"/>
          <w:highlight w:val="green"/>
        </w:rPr>
        <w:t xml:space="preserve">0.001% </w:t>
      </w:r>
      <w:r w:rsidRPr="00E749A9">
        <w:rPr>
          <w:rStyle w:val="StyleUnderline"/>
          <w:rFonts w:asciiTheme="minorHAnsi" w:hAnsiTheme="minorHAnsi" w:cstheme="minorHAnsi"/>
        </w:rPr>
        <w:t xml:space="preserve">as much </w:t>
      </w:r>
      <w:r w:rsidRPr="008C6BB3">
        <w:rPr>
          <w:rStyle w:val="StyleUnderline"/>
          <w:rFonts w:asciiTheme="minorHAnsi" w:hAnsiTheme="minorHAnsi" w:cstheme="minorHAnsi"/>
          <w:highlight w:val="green"/>
        </w:rPr>
        <w:t>weight</w:t>
      </w:r>
      <w:r w:rsidRPr="00E749A9">
        <w:rPr>
          <w:rStyle w:val="StyleUnderline"/>
          <w:rFonts w:asciiTheme="minorHAnsi" w:hAnsiTheme="minorHAnsi" w:cstheme="minorHAnsi"/>
        </w:rPr>
        <w:t xml:space="preserve"> as that of existing people</w:t>
      </w:r>
      <w:r w:rsidRPr="00E749A9">
        <w:rPr>
          <w:rFonts w:asciiTheme="minorHAnsi" w:hAnsiTheme="minorHAnsi" w:cstheme="min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E749A9">
        <w:rPr>
          <w:rStyle w:val="StyleUnderline"/>
          <w:rFonts w:asciiTheme="minorHAnsi" w:hAnsiTheme="minorHAnsi" w:cstheme="minorHAnsi"/>
        </w:rPr>
        <w:t>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w:t>
      </w:r>
      <w:r w:rsidRPr="00E749A9">
        <w:rPr>
          <w:rFonts w:asciiTheme="minorHAnsi" w:hAnsiTheme="minorHAnsi" w:cstheme="minorHAnsi"/>
          <w:sz w:val="16"/>
        </w:rPr>
        <w:t xml:space="preserve">. But that is a huge mistake. </w:t>
      </w:r>
      <w:r w:rsidRPr="008C6BB3">
        <w:rPr>
          <w:rStyle w:val="StyleUnderline"/>
          <w:rFonts w:asciiTheme="minorHAnsi" w:hAnsiTheme="minorHAnsi" w:cstheme="minorHAnsi"/>
          <w:highlight w:val="green"/>
        </w:rPr>
        <w:t xml:space="preserve">Non-consequentialism </w:t>
      </w:r>
      <w:r w:rsidRPr="00E749A9">
        <w:rPr>
          <w:rStyle w:val="StyleUnderline"/>
          <w:rFonts w:asciiTheme="minorHAnsi" w:hAnsiTheme="minorHAnsi" w:cstheme="minorHAnsi"/>
        </w:rPr>
        <w:t xml:space="preserve">is the view that there’s more that determines rightness than the goodness of consequences or outcomes; it </w:t>
      </w:r>
      <w:r w:rsidRPr="008C6BB3">
        <w:rPr>
          <w:rStyle w:val="StyleUnderline"/>
          <w:rFonts w:asciiTheme="minorHAnsi" w:hAnsiTheme="minorHAnsi" w:cstheme="minorHAnsi"/>
          <w:highlight w:val="green"/>
        </w:rPr>
        <w:t>is not</w:t>
      </w:r>
      <w:r w:rsidRPr="00E749A9">
        <w:rPr>
          <w:rStyle w:val="StyleUnderline"/>
          <w:rFonts w:asciiTheme="minorHAnsi" w:hAnsiTheme="minorHAnsi" w:cstheme="minorHAnsi"/>
        </w:rPr>
        <w:t xml:space="preserve"> the view </w:t>
      </w:r>
      <w:r w:rsidRPr="008C6BB3">
        <w:rPr>
          <w:rStyle w:val="StyleUnderline"/>
          <w:rFonts w:asciiTheme="minorHAnsi" w:hAnsiTheme="minorHAnsi" w:cstheme="minorHAnsi"/>
          <w:highlight w:val="green"/>
        </w:rPr>
        <w:t>that the latter don’t matter</w:t>
      </w:r>
      <w:r w:rsidRPr="00E749A9">
        <w:rPr>
          <w:rStyle w:val="StyleUnderline"/>
          <w:rFonts w:asciiTheme="minorHAnsi" w:hAnsiTheme="minorHAnsi" w:cstheme="minorHAnsi"/>
        </w:rPr>
        <w:t xml:space="preserve">. Even John </w:t>
      </w:r>
      <w:r w:rsidRPr="008C6BB3">
        <w:rPr>
          <w:rStyle w:val="StyleUnderline"/>
          <w:rFonts w:asciiTheme="minorHAnsi" w:hAnsiTheme="minorHAnsi" w:cstheme="minorHAnsi"/>
          <w:highlight w:val="green"/>
        </w:rPr>
        <w:t>Rawls wrote, “All ethical doctrines worth our attention take consequences into account</w:t>
      </w:r>
      <w:r w:rsidRPr="00E749A9">
        <w:rPr>
          <w:rStyle w:val="StyleUnderline"/>
          <w:rFonts w:asciiTheme="minorHAnsi" w:hAnsiTheme="minorHAnsi" w:cstheme="minorHAnsi"/>
        </w:rPr>
        <w:t xml:space="preserve"> in judging rightness. One which did not would simply be irrational, crazy.” </w:t>
      </w:r>
      <w:r w:rsidRPr="00BD6255">
        <w:rPr>
          <w:rStyle w:val="StyleUnderline"/>
          <w:rFonts w:asciiTheme="minorHAnsi" w:hAnsiTheme="minorHAnsi" w:cstheme="minorHAnsi"/>
        </w:rPr>
        <w:t xml:space="preserve">Minimally plausible versions of deontology and virtue ethics must be concerned in part with promoting the good, from an impartial point of view. They’d thus imply very strong reasons to reduce existential risk, </w:t>
      </w:r>
      <w:r w:rsidRPr="00BD6255">
        <w:rPr>
          <w:rFonts w:asciiTheme="minorHAnsi" w:hAnsiTheme="minorHAnsi" w:cstheme="minorHAnsi"/>
          <w:sz w:val="16"/>
        </w:rPr>
        <w:t>at least when this doesn’t significantly involve doing harm to others or damaging one’s character. What’s even more surprising, perhaps, is</w:t>
      </w:r>
      <w:r w:rsidRPr="00E749A9">
        <w:rPr>
          <w:rFonts w:asciiTheme="minorHAnsi" w:hAnsiTheme="minorHAnsi" w:cstheme="minorHAnsi"/>
          <w:sz w:val="16"/>
        </w:rPr>
        <w:t xml:space="preserve">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E749A9">
        <w:rPr>
          <w:rStyle w:val="StyleUnderline"/>
          <w:rFonts w:asciiTheme="minorHAnsi" w:hAnsiTheme="minorHAnsi" w:cstheme="minorHAnsi"/>
        </w:rPr>
        <w:t xml:space="preserve">We should also take into account moral uncertainty. What is it reasonable for one to do, when one is uncertain not (only) about the empirical facts, but also about the moral facts? I’ve just argued that </w:t>
      </w:r>
      <w:r w:rsidRPr="008C6BB3">
        <w:rPr>
          <w:rStyle w:val="StyleUnderline"/>
          <w:rFonts w:asciiTheme="minorHAnsi" w:hAnsiTheme="minorHAnsi" w:cstheme="minorHAnsi"/>
          <w:highlight w:val="green"/>
        </w:rPr>
        <w:t>there’s agreement among minimally plausible ethical views that we have strong reason to reduce existential risk – not only consequentialists, but also deontologists, virtue ethicists, and sophisticated egoists should agree</w:t>
      </w:r>
      <w:r w:rsidRPr="00E749A9">
        <w:rPr>
          <w:rFonts w:asciiTheme="minorHAnsi" w:hAnsiTheme="minorHAnsi" w:cstheme="minorHAnsi"/>
          <w:sz w:val="16"/>
        </w:rPr>
        <w:t>. But even those (hedonistic egoists) who disagree should have a significant level of confidence that they are mistaken, and that one of the above views is correct</w:t>
      </w:r>
      <w:r w:rsidRPr="00E749A9">
        <w:rPr>
          <w:rStyle w:val="StyleUnderline"/>
          <w:rFonts w:asciiTheme="minorHAnsi" w:hAnsiTheme="minorHAnsi" w:cstheme="minorHAnsi"/>
        </w:rPr>
        <w:t xml:space="preserve">. </w:t>
      </w:r>
      <w:r w:rsidRPr="008C6BB3">
        <w:rPr>
          <w:rStyle w:val="StyleUnderline"/>
          <w:rFonts w:asciiTheme="minorHAnsi" w:hAnsiTheme="minorHAnsi" w:cstheme="minorHAnsi"/>
          <w:highlight w:val="green"/>
        </w:rPr>
        <w:t xml:space="preserve">Even if they were 90% sure </w:t>
      </w:r>
      <w:r w:rsidRPr="00E749A9">
        <w:rPr>
          <w:rStyle w:val="StyleUnderline"/>
          <w:rFonts w:asciiTheme="minorHAnsi" w:hAnsiTheme="minorHAnsi" w:cstheme="minorHAnsi"/>
        </w:rPr>
        <w:t xml:space="preserve">that their view is the correct one (and 10% sure that one of these other ones is correct), </w:t>
      </w:r>
      <w:r w:rsidRPr="008C6BB3">
        <w:rPr>
          <w:rStyle w:val="StyleUnderline"/>
          <w:rFonts w:asciiTheme="minorHAnsi" w:hAnsiTheme="minorHAnsi" w:cstheme="minorHAnsi"/>
          <w:highlight w:val="green"/>
        </w:rPr>
        <w:t xml:space="preserve">they would have </w:t>
      </w:r>
      <w:r w:rsidRPr="00E749A9">
        <w:rPr>
          <w:rStyle w:val="StyleUnderline"/>
          <w:rFonts w:asciiTheme="minorHAnsi" w:hAnsiTheme="minorHAnsi" w:cstheme="minorHAnsi"/>
        </w:rPr>
        <w:t xml:space="preserve">pretty strong </w:t>
      </w:r>
      <w:r w:rsidRPr="008C6BB3">
        <w:rPr>
          <w:rStyle w:val="StyleUnderline"/>
          <w:rFonts w:asciiTheme="minorHAnsi" w:hAnsiTheme="minorHAnsi" w:cstheme="minorHAnsi"/>
          <w:highlight w:val="green"/>
        </w:rPr>
        <w:t xml:space="preserve">reason, from </w:t>
      </w:r>
      <w:r w:rsidRPr="00E749A9">
        <w:rPr>
          <w:rStyle w:val="StyleUnderline"/>
          <w:rFonts w:asciiTheme="minorHAnsi" w:hAnsiTheme="minorHAnsi" w:cstheme="minorHAnsi"/>
        </w:rPr>
        <w:t xml:space="preserve">the standpoint of </w:t>
      </w:r>
      <w:r w:rsidRPr="008C6BB3">
        <w:rPr>
          <w:rStyle w:val="StyleUnderline"/>
          <w:rFonts w:asciiTheme="minorHAnsi" w:hAnsiTheme="minorHAnsi" w:cstheme="minorHAnsi"/>
          <w:highlight w:val="green"/>
        </w:rPr>
        <w:t>moral uncertainty, to reduce existential risk</w:t>
      </w:r>
      <w:r w:rsidRPr="00E749A9">
        <w:rPr>
          <w:rStyle w:val="StyleUnderline"/>
          <w:rFonts w:asciiTheme="minorHAnsi" w:hAnsiTheme="minorHAnsi" w:cstheme="minorHAnsi"/>
        </w:rPr>
        <w:t>. Perhaps most disturbingly still, even if we are only 1% sure that the well-being of possible future people matters, it is at least arguable that, from the standpoint of moral uncertainty, reducing existential risk is the most important thing in the world</w:t>
      </w:r>
      <w:r w:rsidRPr="00E749A9">
        <w:rPr>
          <w:rFonts w:asciiTheme="minorHAnsi" w:hAnsiTheme="minorHAnsi" w:cstheme="minorHAnsi"/>
          <w:sz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 </w:t>
      </w:r>
      <w:r w:rsidRPr="00E749A9">
        <w:rPr>
          <w:rStyle w:val="StyleUnderline"/>
          <w:rFonts w:asciiTheme="minorHAnsi" w:hAnsiTheme="minorHAnsi" w:cstheme="minorHAnsi"/>
        </w:rPr>
        <w:t>Derek Parfit, whose work has emphasized future generations as well as agreement in ethics, described our situation clearly and accurately:</w:t>
      </w:r>
      <w:r w:rsidRPr="00E749A9">
        <w:rPr>
          <w:rFonts w:asciiTheme="minorHAnsi" w:hAnsiTheme="minorHAnsi" w:cstheme="minorHAnsi"/>
          <w:sz w:val="16"/>
        </w:rPr>
        <w:t xml:space="preserve"> “We live during the hinge of history. </w:t>
      </w:r>
      <w:r w:rsidRPr="00E749A9">
        <w:rPr>
          <w:rStyle w:val="StyleUnderline"/>
          <w:rFonts w:asciiTheme="minorHAnsi" w:hAnsiTheme="minorHAnsi" w:cstheme="minorHAnsi"/>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sidRPr="00E749A9">
        <w:rPr>
          <w:rFonts w:asciiTheme="minorHAnsi" w:hAnsiTheme="minorHAnsi" w:cstheme="minorHAnsi"/>
          <w:sz w:val="16"/>
        </w:rPr>
        <w:t xml:space="preserve"> </w:t>
      </w:r>
      <w:r w:rsidRPr="00E749A9">
        <w:rPr>
          <w:rStyle w:val="StyleUnderline"/>
          <w:rFonts w:asciiTheme="minorHAnsi" w:hAnsiTheme="minorHAnsi" w:cstheme="minorHAnsi"/>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E749A9">
        <w:rPr>
          <w:rFonts w:asciiTheme="minorHAnsi" w:hAnsiTheme="minorHAnsi" w:cstheme="minorHAnsi"/>
          <w:sz w:val="16"/>
        </w:rPr>
        <w:t>.” (From chapter 36 of On What Matters)</w:t>
      </w:r>
    </w:p>
    <w:p w14:paraId="26A8469C" w14:textId="77777777" w:rsidR="007665B2" w:rsidRPr="00A52DDD" w:rsidRDefault="007665B2" w:rsidP="007665B2">
      <w:pPr>
        <w:pStyle w:val="Heading4"/>
      </w:pPr>
      <w:r w:rsidRPr="00A52DDD">
        <w:t xml:space="preserve">If there’s even a risk of ethical uncertainty, we should always prioritize the survival of the human race to ensure future value. </w:t>
      </w:r>
    </w:p>
    <w:p w14:paraId="20A9897E" w14:textId="77777777" w:rsidR="007665B2" w:rsidRPr="00A52DDD" w:rsidRDefault="007665B2" w:rsidP="007665B2">
      <w:pPr>
        <w:rPr>
          <w:rStyle w:val="Style13ptBold"/>
          <w:rFonts w:ascii="Georgia" w:hAnsi="Georgia"/>
          <w:b w:val="0"/>
          <w:sz w:val="24"/>
        </w:rPr>
      </w:pPr>
      <w:r w:rsidRPr="00A52DDD">
        <w:rPr>
          <w:rStyle w:val="Style13ptBold"/>
          <w:rFonts w:ascii="Georgia" w:hAnsi="Georgia"/>
          <w:sz w:val="24"/>
        </w:rPr>
        <w:t xml:space="preserve">Bostrom </w:t>
      </w:r>
      <w:r w:rsidRPr="00A52DDD">
        <w:rPr>
          <w:rStyle w:val="Style13ptBold"/>
          <w:rFonts w:ascii="Georgia" w:hAnsi="Georgia"/>
          <w:sz w:val="16"/>
          <w:szCs w:val="16"/>
        </w:rPr>
        <w:t>[Nick Bostrom. Faculty of Philosophy &amp; Oxford Martin School University of Oxford. “Existential Risk Prevention as Global Priority.” Global Policy (2012)]</w:t>
      </w:r>
    </w:p>
    <w:p w14:paraId="230C70CE" w14:textId="77777777" w:rsidR="007665B2" w:rsidRPr="00A52DDD" w:rsidRDefault="007665B2" w:rsidP="007665B2">
      <w:pPr>
        <w:rPr>
          <w:rFonts w:ascii="Georgia" w:hAnsi="Georgia"/>
          <w:sz w:val="16"/>
        </w:rPr>
      </w:pPr>
      <w:r w:rsidRPr="00A52DDD">
        <w:rPr>
          <w:rFonts w:ascii="Georgia" w:hAnsi="Georgia"/>
          <w:sz w:val="16"/>
        </w:rPr>
        <w:t>These reflections on</w:t>
      </w:r>
      <w:r w:rsidRPr="00A52DDD">
        <w:rPr>
          <w:rStyle w:val="StyleUnderline"/>
          <w:rFonts w:ascii="Georgia" w:hAnsi="Georgia"/>
          <w:sz w:val="24"/>
        </w:rPr>
        <w:t xml:space="preserve"> </w:t>
      </w:r>
      <w:r w:rsidRPr="008C6BB3">
        <w:rPr>
          <w:rStyle w:val="StyleUnderline"/>
          <w:rFonts w:ascii="Georgia" w:hAnsi="Georgia"/>
          <w:sz w:val="24"/>
          <w:highlight w:val="green"/>
        </w:rPr>
        <w:t xml:space="preserve">moral uncertainty suggest </w:t>
      </w:r>
      <w:r w:rsidRPr="00A52DDD">
        <w:rPr>
          <w:rFonts w:ascii="Georgia" w:hAnsi="Georgia"/>
          <w:sz w:val="16"/>
        </w:rPr>
        <w:t>an alternative, complementary way of looking at existential risk; they also suggest a new way of thinking about the ideal of sustainability. Let me elaborate.</w:t>
      </w:r>
      <w:r w:rsidRPr="00A52DDD">
        <w:rPr>
          <w:rFonts w:ascii="Georgia" w:hAnsi="Georgia"/>
          <w:sz w:val="12"/>
        </w:rPr>
        <w:t>¶</w:t>
      </w:r>
      <w:r w:rsidRPr="00A52DDD">
        <w:rPr>
          <w:rStyle w:val="StyleUnderline"/>
          <w:rFonts w:ascii="Georgia" w:hAnsi="Georgia"/>
          <w:sz w:val="24"/>
        </w:rPr>
        <w:t xml:space="preserve"> </w:t>
      </w:r>
      <w:r w:rsidRPr="008C6BB3">
        <w:rPr>
          <w:rStyle w:val="StyleUnderline"/>
          <w:rFonts w:ascii="Georgia" w:hAnsi="Georgia"/>
          <w:sz w:val="24"/>
          <w:highlight w:val="green"/>
        </w:rPr>
        <w:t>Our present</w:t>
      </w:r>
      <w:r w:rsidRPr="00A52DDD">
        <w:rPr>
          <w:rStyle w:val="StyleUnderline"/>
          <w:rFonts w:ascii="Georgia" w:hAnsi="Georgia"/>
          <w:sz w:val="24"/>
        </w:rPr>
        <w:t xml:space="preserve"> understanding of </w:t>
      </w:r>
      <w:r w:rsidRPr="008C6BB3">
        <w:rPr>
          <w:rStyle w:val="StyleUnderline"/>
          <w:rFonts w:ascii="Georgia" w:hAnsi="Georgia"/>
          <w:sz w:val="24"/>
          <w:highlight w:val="green"/>
        </w:rPr>
        <w:t xml:space="preserve">axiology might </w:t>
      </w:r>
      <w:r w:rsidRPr="00A52DDD">
        <w:rPr>
          <w:rFonts w:ascii="Georgia" w:hAnsi="Georgia"/>
          <w:sz w:val="16"/>
        </w:rPr>
        <w:t>well</w:t>
      </w:r>
      <w:r w:rsidRPr="008C6BB3">
        <w:rPr>
          <w:rStyle w:val="StyleUnderline"/>
          <w:rFonts w:ascii="Georgia" w:hAnsi="Georgia"/>
          <w:sz w:val="24"/>
          <w:highlight w:val="green"/>
        </w:rPr>
        <w:t xml:space="preserve"> be confused. </w:t>
      </w:r>
      <w:r w:rsidRPr="00A52DDD">
        <w:rPr>
          <w:rStyle w:val="StyleUnderline"/>
          <w:rFonts w:ascii="Georgia" w:hAnsi="Georgia"/>
          <w:sz w:val="24"/>
        </w:rPr>
        <w:t xml:space="preserve">We may not </w:t>
      </w:r>
      <w:r w:rsidRPr="00A52DDD">
        <w:rPr>
          <w:rFonts w:ascii="Georgia" w:hAnsi="Georgia"/>
          <w:sz w:val="16"/>
        </w:rPr>
        <w:t>now</w:t>
      </w:r>
      <w:r w:rsidRPr="00A52DDD">
        <w:rPr>
          <w:rStyle w:val="StyleUnderline"/>
          <w:rFonts w:ascii="Georgia" w:hAnsi="Georgia"/>
          <w:sz w:val="24"/>
        </w:rPr>
        <w:t xml:space="preserve"> </w:t>
      </w:r>
      <w:r w:rsidRPr="00A52DDD">
        <w:rPr>
          <w:rFonts w:ascii="Georgia" w:hAnsi="Georgia"/>
          <w:sz w:val="16"/>
        </w:rPr>
        <w:t>know — at least not in concrete detail — what outcomes would count as a big win for humanity; we might not even yet</w:t>
      </w:r>
      <w:r w:rsidRPr="00A52DDD">
        <w:rPr>
          <w:rStyle w:val="StyleUnderline"/>
          <w:rFonts w:ascii="Georgia" w:hAnsi="Georgia"/>
          <w:sz w:val="24"/>
        </w:rPr>
        <w:t xml:space="preserve"> be able to imagine the best ends </w:t>
      </w:r>
      <w:r w:rsidRPr="00A52DDD">
        <w:rPr>
          <w:rFonts w:ascii="Georgia" w:hAnsi="Georgia"/>
          <w:sz w:val="16"/>
        </w:rPr>
        <w:t>of our journey.</w:t>
      </w:r>
      <w:r w:rsidRPr="00A52DDD">
        <w:rPr>
          <w:rStyle w:val="StyleUnderline"/>
          <w:rFonts w:ascii="Georgia" w:hAnsi="Georgia"/>
          <w:sz w:val="24"/>
        </w:rPr>
        <w:t xml:space="preserve"> </w:t>
      </w:r>
      <w:r w:rsidRPr="008C6BB3">
        <w:rPr>
          <w:rStyle w:val="StyleUnderline"/>
          <w:rFonts w:ascii="Georgia" w:hAnsi="Georgia"/>
          <w:sz w:val="24"/>
          <w:highlight w:val="green"/>
        </w:rPr>
        <w:t xml:space="preserve">If we are </w:t>
      </w:r>
      <w:r w:rsidRPr="00A52DDD">
        <w:rPr>
          <w:rFonts w:ascii="Georgia" w:hAnsi="Georgia"/>
          <w:sz w:val="16"/>
        </w:rPr>
        <w:t>indeed</w:t>
      </w:r>
      <w:r w:rsidRPr="00A52DDD">
        <w:rPr>
          <w:rStyle w:val="StyleUnderline"/>
          <w:rFonts w:ascii="Georgia" w:hAnsi="Georgia"/>
          <w:sz w:val="24"/>
        </w:rPr>
        <w:t xml:space="preserve"> </w:t>
      </w:r>
      <w:r w:rsidRPr="00A52DDD">
        <w:rPr>
          <w:rFonts w:ascii="Georgia" w:hAnsi="Georgia"/>
          <w:sz w:val="16"/>
        </w:rPr>
        <w:t>profoundly</w:t>
      </w:r>
      <w:r w:rsidRPr="00A52DDD">
        <w:rPr>
          <w:rStyle w:val="StyleUnderline"/>
          <w:rFonts w:ascii="Georgia" w:hAnsi="Georgia"/>
          <w:sz w:val="24"/>
        </w:rPr>
        <w:t xml:space="preserve"> </w:t>
      </w:r>
      <w:r w:rsidRPr="008C6BB3">
        <w:rPr>
          <w:rStyle w:val="StyleUnderline"/>
          <w:rFonts w:ascii="Georgia" w:hAnsi="Georgia"/>
          <w:sz w:val="24"/>
          <w:highlight w:val="green"/>
        </w:rPr>
        <w:t xml:space="preserve">uncertain </w:t>
      </w:r>
      <w:r w:rsidRPr="00A52DDD">
        <w:rPr>
          <w:rFonts w:ascii="Georgia" w:hAnsi="Georgia"/>
          <w:sz w:val="16"/>
        </w:rPr>
        <w:t>about our ultimate aims,</w:t>
      </w:r>
      <w:r w:rsidRPr="00A52DDD">
        <w:rPr>
          <w:rStyle w:val="StyleUnderline"/>
          <w:rFonts w:ascii="Georgia" w:hAnsi="Georgia"/>
          <w:sz w:val="24"/>
        </w:rPr>
        <w:t xml:space="preserve"> </w:t>
      </w:r>
      <w:r w:rsidRPr="00A52DDD">
        <w:rPr>
          <w:rFonts w:ascii="Georgia" w:hAnsi="Georgia"/>
          <w:sz w:val="16"/>
        </w:rPr>
        <w:t>then we should recognize that</w:t>
      </w:r>
      <w:r w:rsidRPr="00A52DDD">
        <w:rPr>
          <w:rStyle w:val="StyleUnderline"/>
          <w:rFonts w:ascii="Georgia" w:hAnsi="Georgia"/>
          <w:sz w:val="24"/>
        </w:rPr>
        <w:t xml:space="preserve"> </w:t>
      </w:r>
      <w:r w:rsidRPr="008C6BB3">
        <w:rPr>
          <w:rStyle w:val="StyleUnderline"/>
          <w:rFonts w:ascii="Georgia" w:hAnsi="Georgia"/>
          <w:sz w:val="24"/>
          <w:highlight w:val="green"/>
        </w:rPr>
        <w:t>there is a great</w:t>
      </w:r>
      <w:r w:rsidRPr="00A52DDD">
        <w:rPr>
          <w:rStyle w:val="StyleUnderline"/>
          <w:rFonts w:ascii="Georgia" w:hAnsi="Georgia"/>
          <w:sz w:val="24"/>
        </w:rPr>
        <w:t xml:space="preserve"> </w:t>
      </w:r>
      <w:r w:rsidRPr="00A52DDD">
        <w:rPr>
          <w:rFonts w:ascii="Georgia" w:hAnsi="Georgia"/>
          <w:sz w:val="16"/>
        </w:rPr>
        <w:t>option</w:t>
      </w:r>
      <w:r w:rsidRPr="00A52DDD">
        <w:rPr>
          <w:rStyle w:val="StyleUnderline"/>
          <w:rFonts w:ascii="Georgia" w:hAnsi="Georgia"/>
          <w:sz w:val="24"/>
        </w:rPr>
        <w:t xml:space="preserve"> </w:t>
      </w:r>
      <w:r w:rsidRPr="008C6BB3">
        <w:rPr>
          <w:rStyle w:val="StyleUnderline"/>
          <w:rFonts w:ascii="Georgia" w:hAnsi="Georgia"/>
          <w:sz w:val="24"/>
          <w:highlight w:val="green"/>
        </w:rPr>
        <w:t xml:space="preserve">value in preserving </w:t>
      </w:r>
      <w:r w:rsidRPr="00A52DDD">
        <w:rPr>
          <w:rFonts w:ascii="Georgia" w:hAnsi="Georgia"/>
          <w:sz w:val="16"/>
        </w:rPr>
        <w:t>— and ideally improving —</w:t>
      </w:r>
      <w:r w:rsidRPr="00A52DDD">
        <w:rPr>
          <w:rStyle w:val="StyleUnderline"/>
          <w:rFonts w:ascii="Georgia" w:hAnsi="Georgia"/>
          <w:sz w:val="24"/>
        </w:rPr>
        <w:t xml:space="preserve"> </w:t>
      </w:r>
      <w:r w:rsidRPr="008C6BB3">
        <w:rPr>
          <w:rStyle w:val="StyleUnderline"/>
          <w:rFonts w:ascii="Georgia" w:hAnsi="Georgia"/>
          <w:sz w:val="24"/>
          <w:highlight w:val="green"/>
        </w:rPr>
        <w:t>our ability to recognize value and</w:t>
      </w:r>
      <w:r w:rsidRPr="008C6BB3">
        <w:rPr>
          <w:rFonts w:ascii="Georgia" w:hAnsi="Georgia"/>
          <w:sz w:val="16"/>
          <w:highlight w:val="green"/>
        </w:rPr>
        <w:t xml:space="preserve"> </w:t>
      </w:r>
      <w:r w:rsidRPr="00A52DDD">
        <w:rPr>
          <w:rFonts w:ascii="Georgia" w:hAnsi="Georgia"/>
          <w:sz w:val="16"/>
        </w:rPr>
        <w:t xml:space="preserve">to </w:t>
      </w:r>
      <w:r w:rsidRPr="008C6BB3">
        <w:rPr>
          <w:rStyle w:val="StyleUnderline"/>
          <w:rFonts w:ascii="Georgia" w:hAnsi="Georgia"/>
          <w:sz w:val="24"/>
          <w:highlight w:val="green"/>
        </w:rPr>
        <w:t xml:space="preserve">steer the future accordingly. Ensuring </w:t>
      </w:r>
      <w:r w:rsidRPr="00A52DDD">
        <w:rPr>
          <w:rFonts w:ascii="Georgia" w:hAnsi="Georgia"/>
          <w:sz w:val="16"/>
        </w:rPr>
        <w:t>that</w:t>
      </w:r>
      <w:r w:rsidRPr="00A52DDD">
        <w:rPr>
          <w:rStyle w:val="StyleUnderline"/>
          <w:rFonts w:ascii="Georgia" w:hAnsi="Georgia"/>
          <w:sz w:val="24"/>
        </w:rPr>
        <w:t xml:space="preserve"> </w:t>
      </w:r>
      <w:r w:rsidRPr="008C6BB3">
        <w:rPr>
          <w:rStyle w:val="StyleUnderline"/>
          <w:rFonts w:ascii="Georgia" w:hAnsi="Georgia"/>
          <w:sz w:val="24"/>
          <w:highlight w:val="green"/>
        </w:rPr>
        <w:t xml:space="preserve">there will be a future </w:t>
      </w:r>
      <w:r w:rsidRPr="00A52DDD">
        <w:rPr>
          <w:rFonts w:ascii="Georgia" w:hAnsi="Georgia"/>
          <w:sz w:val="16"/>
        </w:rPr>
        <w:t>version of</w:t>
      </w:r>
      <w:r w:rsidRPr="00A52DDD">
        <w:rPr>
          <w:rStyle w:val="StyleUnderline"/>
          <w:rFonts w:ascii="Georgia" w:hAnsi="Georgia"/>
          <w:sz w:val="24"/>
        </w:rPr>
        <w:t xml:space="preserve"> </w:t>
      </w:r>
      <w:r w:rsidRPr="008C6BB3">
        <w:rPr>
          <w:rStyle w:val="StyleUnderline"/>
          <w:rFonts w:ascii="Georgia" w:hAnsi="Georgia"/>
          <w:sz w:val="24"/>
          <w:highlight w:val="green"/>
        </w:rPr>
        <w:t xml:space="preserve">humanity </w:t>
      </w:r>
      <w:r w:rsidRPr="00A52DDD">
        <w:rPr>
          <w:rFonts w:ascii="Georgia" w:hAnsi="Georgia"/>
          <w:sz w:val="16"/>
        </w:rPr>
        <w:t>with great powers and a propensity to use them wisely</w:t>
      </w:r>
      <w:r w:rsidRPr="00A52DDD">
        <w:rPr>
          <w:rStyle w:val="StyleUnderline"/>
          <w:rFonts w:ascii="Georgia" w:hAnsi="Georgia"/>
          <w:sz w:val="24"/>
        </w:rPr>
        <w:t xml:space="preserve"> </w:t>
      </w:r>
      <w:r w:rsidRPr="008C6BB3">
        <w:rPr>
          <w:rStyle w:val="StyleUnderline"/>
          <w:rFonts w:ascii="Georgia" w:hAnsi="Georgia"/>
          <w:sz w:val="24"/>
          <w:highlight w:val="green"/>
        </w:rPr>
        <w:t xml:space="preserve">is </w:t>
      </w:r>
      <w:r w:rsidRPr="00A52DDD">
        <w:rPr>
          <w:rFonts w:ascii="Georgia" w:hAnsi="Georgia"/>
          <w:sz w:val="16"/>
        </w:rPr>
        <w:t>plausibly</w:t>
      </w:r>
      <w:r w:rsidRPr="00A52DDD">
        <w:rPr>
          <w:rStyle w:val="StyleUnderline"/>
          <w:rFonts w:ascii="Georgia" w:hAnsi="Georgia"/>
          <w:sz w:val="24"/>
        </w:rPr>
        <w:t xml:space="preserve"> </w:t>
      </w:r>
      <w:r w:rsidRPr="008C6BB3">
        <w:rPr>
          <w:rStyle w:val="StyleUnderline"/>
          <w:rFonts w:ascii="Georgia" w:hAnsi="Georgia"/>
          <w:sz w:val="24"/>
          <w:highlight w:val="green"/>
        </w:rPr>
        <w:t xml:space="preserve">the best way </w:t>
      </w:r>
      <w:r w:rsidRPr="00A52DDD">
        <w:rPr>
          <w:rFonts w:ascii="Georgia" w:hAnsi="Georgia"/>
          <w:sz w:val="16"/>
        </w:rPr>
        <w:t>available to us</w:t>
      </w:r>
      <w:r w:rsidRPr="00A52DDD">
        <w:rPr>
          <w:rStyle w:val="StyleUnderline"/>
          <w:rFonts w:ascii="Georgia" w:hAnsi="Georgia"/>
          <w:sz w:val="24"/>
        </w:rPr>
        <w:t xml:space="preserve"> </w:t>
      </w:r>
      <w:r w:rsidRPr="008C6BB3">
        <w:rPr>
          <w:rStyle w:val="StyleUnderline"/>
          <w:rFonts w:ascii="Georgia" w:hAnsi="Georgia"/>
          <w:sz w:val="24"/>
          <w:highlight w:val="green"/>
        </w:rPr>
        <w:t xml:space="preserve">to increase </w:t>
      </w:r>
      <w:r w:rsidRPr="00A52DDD">
        <w:rPr>
          <w:rStyle w:val="StyleUnderline"/>
          <w:rFonts w:ascii="Georgia" w:hAnsi="Georgia"/>
          <w:sz w:val="24"/>
        </w:rPr>
        <w:t xml:space="preserve">the probability that the </w:t>
      </w:r>
      <w:r w:rsidRPr="008C6BB3">
        <w:rPr>
          <w:rStyle w:val="StyleUnderline"/>
          <w:rFonts w:ascii="Georgia" w:hAnsi="Georgia"/>
          <w:sz w:val="24"/>
          <w:highlight w:val="green"/>
        </w:rPr>
        <w:t xml:space="preserve">future </w:t>
      </w:r>
      <w:r w:rsidRPr="00A52DDD">
        <w:rPr>
          <w:rStyle w:val="StyleUnderline"/>
          <w:rFonts w:ascii="Georgia" w:hAnsi="Georgia"/>
          <w:sz w:val="24"/>
        </w:rPr>
        <w:t xml:space="preserve">will contain </w:t>
      </w:r>
      <w:r w:rsidRPr="00A52DDD">
        <w:rPr>
          <w:rFonts w:ascii="Georgia" w:hAnsi="Georgia"/>
          <w:sz w:val="16"/>
        </w:rPr>
        <w:t>a lot of</w:t>
      </w:r>
      <w:r w:rsidRPr="00A52DDD">
        <w:rPr>
          <w:rStyle w:val="StyleUnderline"/>
          <w:rFonts w:ascii="Georgia" w:hAnsi="Georgia"/>
          <w:sz w:val="24"/>
        </w:rPr>
        <w:t xml:space="preserve"> </w:t>
      </w:r>
      <w:r w:rsidRPr="008C6BB3">
        <w:rPr>
          <w:rStyle w:val="StyleUnderline"/>
          <w:rFonts w:ascii="Georgia" w:hAnsi="Georgia"/>
          <w:sz w:val="24"/>
          <w:highlight w:val="green"/>
        </w:rPr>
        <w:t xml:space="preserve">value. </w:t>
      </w:r>
      <w:r w:rsidRPr="00A52DDD">
        <w:rPr>
          <w:rFonts w:ascii="Georgia" w:hAnsi="Georgia"/>
          <w:sz w:val="16"/>
        </w:rPr>
        <w:t>To do this, we must prevent any existential catastrophe.</w:t>
      </w:r>
    </w:p>
    <w:p w14:paraId="2F5053FF" w14:textId="77777777" w:rsidR="007665B2" w:rsidRPr="008C6BB3" w:rsidRDefault="007665B2" w:rsidP="007665B2"/>
    <w:p w14:paraId="37B32A37" w14:textId="40E4E467" w:rsidR="007665B2" w:rsidRDefault="007665B2" w:rsidP="007665B2">
      <w:pPr>
        <w:pStyle w:val="Heading2"/>
      </w:pPr>
      <w:r>
        <w:t>Xi DA</w:t>
      </w:r>
    </w:p>
    <w:p w14:paraId="6F674BE1" w14:textId="77777777" w:rsidR="007665B2" w:rsidRPr="00C43880" w:rsidRDefault="007665B2" w:rsidP="007665B2">
      <w:pPr>
        <w:pStyle w:val="Heading4"/>
      </w:pPr>
      <w:r>
        <w:t>Xi’s regime is stable now, but its success depends on strong growth and private sector development, Mitter and Johnson 21</w:t>
      </w:r>
    </w:p>
    <w:p w14:paraId="68D6F703" w14:textId="77777777" w:rsidR="007665B2" w:rsidRPr="00C43880" w:rsidRDefault="007665B2" w:rsidP="007665B2">
      <w:r>
        <w:t>(</w:t>
      </w:r>
      <w:r w:rsidRPr="00C43880">
        <w:t xml:space="preserve">Rana Mitter and Elsbeth Johnson, </w:t>
      </w:r>
      <w:hyperlink r:id="rId6" w:history="1">
        <w:r w:rsidRPr="00C43880">
          <w:rPr>
            <w:rStyle w:val="Hyperlink"/>
          </w:rPr>
          <w:t>Rana Mitter</w:t>
        </w:r>
      </w:hyperlink>
      <w:r w:rsidRPr="00C43880">
        <w:t xml:space="preserve"> is a professor of the history and politics of modern China at Oxford. </w:t>
      </w:r>
      <w:hyperlink r:id="rId7" w:history="1">
        <w:r w:rsidRPr="00C43880">
          <w:rPr>
            <w:rStyle w:val="Hyperlink"/>
          </w:rPr>
          <w:t>Elsbeth Johnson</w:t>
        </w:r>
      </w:hyperlink>
      <w:r w:rsidRPr="00C43880">
        <w:t xml:space="preserve">, formerly the strategy director for Prudential PLC’s Asian business, is a senior lecturer at MIT’s Sloan School of Management and the founder of SystemShift, a consulting firm. </w:t>
      </w:r>
      <w:r>
        <w:t>May-June 2021</w:t>
      </w:r>
      <w:r w:rsidRPr="00C43880">
        <w:t xml:space="preserve">, "What the West Gets Wrong About China," Harvard Business Review, </w:t>
      </w:r>
      <w:hyperlink r:id="rId8" w:history="1">
        <w:r w:rsidRPr="00D57645">
          <w:rPr>
            <w:rStyle w:val="Hyperlink"/>
          </w:rPr>
          <w:t>https://hbr.org/2021/05/what-the-west-gets-wrong-about-china accessed 12/14/21</w:t>
        </w:r>
      </w:hyperlink>
      <w:r>
        <w:t>)</w:t>
      </w:r>
    </w:p>
    <w:p w14:paraId="19CF2D19" w14:textId="77777777" w:rsidR="007665B2" w:rsidRDefault="007665B2" w:rsidP="007665B2">
      <w:r w:rsidRPr="008C6BB3">
        <w:rPr>
          <w:rStyle w:val="StyleUnderline"/>
          <w:highlight w:val="green"/>
        </w:rPr>
        <w:t>In China</w:t>
      </w:r>
      <w:r w:rsidRPr="00607D72">
        <w:rPr>
          <w:rStyle w:val="StyleUnderline"/>
        </w:rPr>
        <w:t xml:space="preserve">, however, </w:t>
      </w:r>
      <w:r w:rsidRPr="008C6BB3">
        <w:rPr>
          <w:rStyle w:val="StyleUnderline"/>
          <w:highlight w:val="green"/>
        </w:rPr>
        <w:t>growth</w:t>
      </w:r>
      <w:r w:rsidRPr="00607D72">
        <w:rPr>
          <w:rStyle w:val="StyleUnderline"/>
        </w:rPr>
        <w:t xml:space="preserve"> </w:t>
      </w:r>
      <w:r w:rsidRPr="008C6BB3">
        <w:rPr>
          <w:rStyle w:val="StyleUnderline"/>
          <w:highlight w:val="green"/>
        </w:rPr>
        <w:t>has come in the context of</w:t>
      </w:r>
      <w:r w:rsidRPr="00607D72">
        <w:rPr>
          <w:rStyle w:val="StyleUnderline"/>
        </w:rPr>
        <w:t xml:space="preserve"> </w:t>
      </w:r>
      <w:r w:rsidRPr="008C6BB3">
        <w:rPr>
          <w:rStyle w:val="StyleUnderline"/>
          <w:highlight w:val="green"/>
        </w:rPr>
        <w:t>stable</w:t>
      </w:r>
      <w:r w:rsidRPr="00607D72">
        <w:rPr>
          <w:rStyle w:val="StyleUnderline"/>
        </w:rPr>
        <w:t xml:space="preserve"> communist </w:t>
      </w:r>
      <w:r w:rsidRPr="008C6BB3">
        <w:rPr>
          <w:rStyle w:val="StyleUnderline"/>
          <w:highlight w:val="green"/>
        </w:rPr>
        <w:t>rule</w:t>
      </w:r>
      <w:r w:rsidRPr="00607D72">
        <w:rPr>
          <w:rStyle w:val="StyleUnderline"/>
        </w:rPr>
        <w:t>,</w:t>
      </w:r>
      <w:r w:rsidRPr="00C43880">
        <w:t xml:space="preserve"> suggesting that </w:t>
      </w:r>
      <w:r w:rsidRPr="00607D72">
        <w:rPr>
          <w:rStyle w:val="StyleUnderline"/>
        </w:rPr>
        <w:t>democracy and growth are not inevitably mutually dependent</w:t>
      </w:r>
      <w:r w:rsidRPr="00C43880">
        <w:t xml:space="preserve">. In fact, </w:t>
      </w:r>
      <w:r w:rsidRPr="00607D72">
        <w:rPr>
          <w:rStyle w:val="StyleUnderline"/>
        </w:rPr>
        <w:t>many Chinese believe that the country’s recent economic achievements</w:t>
      </w:r>
      <w:r w:rsidRPr="00C43880">
        <w:t>—</w:t>
      </w:r>
      <w:r w:rsidRPr="00607D72">
        <w:rPr>
          <w:rStyle w:val="StyleUnderline"/>
        </w:rPr>
        <w:t xml:space="preserve">large-scale </w:t>
      </w:r>
      <w:r w:rsidRPr="008C6BB3">
        <w:rPr>
          <w:rStyle w:val="StyleUnderline"/>
          <w:highlight w:val="green"/>
        </w:rPr>
        <w:t>poverty reduction</w:t>
      </w:r>
      <w:r w:rsidRPr="00607D72">
        <w:rPr>
          <w:rStyle w:val="StyleUnderline"/>
        </w:rPr>
        <w:t xml:space="preserve">, huge </w:t>
      </w:r>
      <w:r w:rsidRPr="008C6BB3">
        <w:rPr>
          <w:rStyle w:val="StyleUnderline"/>
          <w:highlight w:val="green"/>
        </w:rPr>
        <w:t>infrastructure investment</w:t>
      </w:r>
      <w:r w:rsidRPr="00607D72">
        <w:rPr>
          <w:rStyle w:val="StyleUnderline"/>
        </w:rPr>
        <w:t xml:space="preserve">, and development as a </w:t>
      </w:r>
      <w:r w:rsidRPr="008C6BB3">
        <w:rPr>
          <w:rStyle w:val="StyleUnderline"/>
          <w:highlight w:val="green"/>
        </w:rPr>
        <w:t>world-class</w:t>
      </w:r>
      <w:r w:rsidRPr="00607D72">
        <w:rPr>
          <w:rStyle w:val="StyleUnderline"/>
        </w:rPr>
        <w:t xml:space="preserve"> </w:t>
      </w:r>
      <w:r w:rsidRPr="008C6BB3">
        <w:rPr>
          <w:rStyle w:val="StyleUnderline"/>
          <w:highlight w:val="green"/>
        </w:rPr>
        <w:t>tech innovator</w:t>
      </w:r>
      <w:r w:rsidRPr="00C43880">
        <w:t xml:space="preserve">—have come about because of, not despite, China’s authoritarian form of government. Its </w:t>
      </w:r>
      <w:r w:rsidRPr="00607D72">
        <w:rPr>
          <w:rStyle w:val="StyleUnderline"/>
        </w:rPr>
        <w:t>aggressive handling of Covid-19—in sharp contrast to that of many Western countries with higher death rates and later, less-stringent lockdowns—has, if anything, reinforced that view.</w:t>
      </w:r>
      <w:r>
        <w:rPr>
          <w:rStyle w:val="StyleUnderline"/>
        </w:rPr>
        <w:t xml:space="preserve"> </w:t>
      </w:r>
      <w:r w:rsidRPr="00607D72">
        <w:rPr>
          <w:rStyle w:val="StyleUnderline"/>
        </w:rPr>
        <w:t>China has also defied predictions that its authoritarianism would inhibit its capacity to</w:t>
      </w:r>
      <w:r>
        <w:rPr>
          <w:rStyle w:val="StyleUnderline"/>
        </w:rPr>
        <w:t xml:space="preserve"> </w:t>
      </w:r>
      <w:hyperlink r:id="rId9" w:history="1">
        <w:r w:rsidRPr="00607D72">
          <w:rPr>
            <w:rStyle w:val="StyleUnderline"/>
          </w:rPr>
          <w:t>innovate</w:t>
        </w:r>
      </w:hyperlink>
      <w:r w:rsidRPr="00607D72">
        <w:rPr>
          <w:rStyle w:val="StyleUnderline"/>
        </w:rPr>
        <w:t>.</w:t>
      </w:r>
      <w:r w:rsidRPr="00C43880">
        <w:t xml:space="preserve"> </w:t>
      </w:r>
      <w:r w:rsidRPr="00607D72">
        <w:rPr>
          <w:rStyle w:val="StyleUnderline"/>
        </w:rPr>
        <w:t xml:space="preserve">It is a </w:t>
      </w:r>
      <w:r w:rsidRPr="008C6BB3">
        <w:rPr>
          <w:rStyle w:val="StyleUnderline"/>
          <w:highlight w:val="green"/>
        </w:rPr>
        <w:t>global leader in</w:t>
      </w:r>
      <w:r w:rsidRPr="00607D72">
        <w:rPr>
          <w:rStyle w:val="StyleUnderline"/>
        </w:rPr>
        <w:t xml:space="preserve"> AI, biotech, and </w:t>
      </w:r>
      <w:r w:rsidRPr="008C6BB3">
        <w:rPr>
          <w:rStyle w:val="StyleUnderline"/>
          <w:highlight w:val="green"/>
        </w:rPr>
        <w:t>space exploration</w:t>
      </w:r>
      <w:r w:rsidRPr="00607D72">
        <w:rPr>
          <w:rStyle w:val="StyleUnderline"/>
        </w:rPr>
        <w:t xml:space="preserve">. </w:t>
      </w:r>
      <w:r w:rsidRPr="00C43880">
        <w:t xml:space="preserve">Some of its technological successes have been driven by market forces: People wanted to buy goods or communicate more easily, and the likes of Alibaba and Tencent have helped them do just that. But </w:t>
      </w:r>
      <w:r w:rsidRPr="00607D72">
        <w:rPr>
          <w:rStyle w:val="StyleUnderline"/>
        </w:rPr>
        <w:t xml:space="preserve">much of the </w:t>
      </w:r>
      <w:r w:rsidRPr="008C6BB3">
        <w:rPr>
          <w:rStyle w:val="StyleUnderline"/>
          <w:highlight w:val="green"/>
        </w:rPr>
        <w:t>technological progress</w:t>
      </w:r>
      <w:r w:rsidRPr="00607D72">
        <w:rPr>
          <w:rStyle w:val="StyleUnderline"/>
        </w:rPr>
        <w:t xml:space="preserve"> has come from a highly innovative and well-funded military that has invested heavily in China’s burgeoning new industries.</w:t>
      </w:r>
      <w:r w:rsidRPr="00C43880">
        <w:t xml:space="preserve"> This, of course, mirrors the role of U.S. defense and intelligence spending in the development of Silicon Valley. </w:t>
      </w:r>
      <w:r w:rsidRPr="00607D72">
        <w:rPr>
          <w:rStyle w:val="StyleUnderline"/>
        </w:rPr>
        <w:t xml:space="preserve">But in China the </w:t>
      </w:r>
      <w:r w:rsidRPr="008C6BB3">
        <w:rPr>
          <w:rStyle w:val="StyleUnderline"/>
          <w:highlight w:val="green"/>
        </w:rPr>
        <w:t>consumer applications</w:t>
      </w:r>
      <w:r w:rsidRPr="00607D72">
        <w:rPr>
          <w:rStyle w:val="StyleUnderline"/>
        </w:rPr>
        <w:t xml:space="preserve"> have </w:t>
      </w:r>
      <w:r w:rsidRPr="008C6BB3">
        <w:rPr>
          <w:rStyle w:val="StyleUnderline"/>
          <w:highlight w:val="green"/>
        </w:rPr>
        <w:t>come faster</w:t>
      </w:r>
      <w:r w:rsidRPr="00607D72">
        <w:rPr>
          <w:rStyle w:val="StyleUnderline"/>
        </w:rPr>
        <w:t xml:space="preserve">, making more obvious the </w:t>
      </w:r>
      <w:r w:rsidRPr="008C6BB3">
        <w:rPr>
          <w:rStyle w:val="StyleUnderline"/>
          <w:highlight w:val="green"/>
        </w:rPr>
        <w:t>link between government investment and</w:t>
      </w:r>
      <w:r w:rsidRPr="00607D72">
        <w:rPr>
          <w:rStyle w:val="StyleUnderline"/>
        </w:rPr>
        <w:t xml:space="preserve"> </w:t>
      </w:r>
      <w:r w:rsidRPr="008C6BB3">
        <w:rPr>
          <w:rStyle w:val="StyleUnderline"/>
          <w:highlight w:val="green"/>
        </w:rPr>
        <w:t>products</w:t>
      </w:r>
      <w:r w:rsidRPr="00607D72">
        <w:rPr>
          <w:rStyle w:val="StyleUnderline"/>
        </w:rPr>
        <w:t xml:space="preserve"> and services that benefit individuals.</w:t>
      </w:r>
      <w:r w:rsidRPr="00C43880">
        <w:t xml:space="preserve"> That’s why </w:t>
      </w:r>
      <w:r w:rsidRPr="00607D72">
        <w:rPr>
          <w:rStyle w:val="StyleUnderline"/>
        </w:rPr>
        <w:t xml:space="preserve">ordinary </w:t>
      </w:r>
      <w:r w:rsidRPr="008C6BB3">
        <w:rPr>
          <w:rStyle w:val="StyleUnderline"/>
          <w:highlight w:val="green"/>
        </w:rPr>
        <w:t>Chinese people see</w:t>
      </w:r>
      <w:r w:rsidRPr="00607D72">
        <w:rPr>
          <w:rStyle w:val="StyleUnderline"/>
        </w:rPr>
        <w:t xml:space="preserve"> Chinese </w:t>
      </w:r>
      <w:r w:rsidRPr="008C6BB3">
        <w:rPr>
          <w:rStyle w:val="StyleUnderline"/>
          <w:highlight w:val="green"/>
        </w:rPr>
        <w:t>companies</w:t>
      </w:r>
      <w:r w:rsidRPr="00607D72">
        <w:rPr>
          <w:rStyle w:val="StyleUnderline"/>
        </w:rPr>
        <w:t xml:space="preserve"> such as Alibaba, Huawei, and TikTok </w:t>
      </w:r>
      <w:r w:rsidRPr="008C6BB3">
        <w:rPr>
          <w:rStyle w:val="StyleUnderline"/>
          <w:highlight w:val="green"/>
        </w:rPr>
        <w:t>as sources of national pride</w:t>
      </w:r>
      <w:r w:rsidRPr="00607D72">
        <w:rPr>
          <w:rStyle w:val="StyleUnderline"/>
        </w:rPr>
        <w:t xml:space="preserve">—international </w:t>
      </w:r>
      <w:r w:rsidRPr="008C6BB3">
        <w:rPr>
          <w:rStyle w:val="StyleUnderline"/>
          <w:highlight w:val="green"/>
        </w:rPr>
        <w:t>vanguards of Chinese success</w:t>
      </w:r>
      <w:r w:rsidRPr="00607D72">
        <w:rPr>
          <w:rStyle w:val="StyleUnderline"/>
        </w:rPr>
        <w:t>—rather than simply sources of jobs or GDP, as they might be viewed in the West.</w:t>
      </w:r>
      <w:r>
        <w:rPr>
          <w:rStyle w:val="StyleUnderline"/>
        </w:rPr>
        <w:t xml:space="preserve"> </w:t>
      </w:r>
      <w:r w:rsidRPr="00C43880">
        <w:t xml:space="preserve">Thus July 2020 polling data from the Ash Center at Harvard’s Kennedy School of Government revealed </w:t>
      </w:r>
      <w:r w:rsidRPr="00607D72">
        <w:rPr>
          <w:rStyle w:val="StyleUnderline"/>
        </w:rPr>
        <w:t>95% satisfaction with the Beijing government among Chinese citizens.</w:t>
      </w:r>
      <w:r w:rsidRPr="00C43880">
        <w:t xml:space="preserve"> Our own experiences on the ground in China confirm this. </w:t>
      </w:r>
      <w:r w:rsidRPr="00607D72">
        <w:rPr>
          <w:rStyle w:val="StyleUnderline"/>
        </w:rPr>
        <w:t xml:space="preserve">Most ordinary people we meet don’t feel that the authoritarian state is solely oppressive, </w:t>
      </w:r>
      <w:r w:rsidRPr="00C43880">
        <w:t>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14:paraId="3C01C6FD" w14:textId="77777777" w:rsidR="007665B2" w:rsidRPr="006B2DC6" w:rsidRDefault="007665B2" w:rsidP="007665B2">
      <w:pPr>
        <w:pStyle w:val="Heading4"/>
      </w:pPr>
      <w:r w:rsidRPr="006B2DC6">
        <w:t>China’s “space dream” is key to Xi credibility – plan is a flip flop that undermines legitimacy, Kharpal 21</w:t>
      </w:r>
    </w:p>
    <w:p w14:paraId="2B3BA683" w14:textId="77777777" w:rsidR="007665B2" w:rsidRPr="005072E8" w:rsidRDefault="007665B2" w:rsidP="007665B2">
      <w:r>
        <w:t xml:space="preserve">(Arjun Kharpal: </w:t>
      </w:r>
      <w:r w:rsidRPr="005072E8">
        <w:t>senior technology correspondent based in Guangzhou, China at CNBC, “China once said it couldn’t put a potato in space. Now it’s eyeing Mars,” 6/30/2021, https://www.cnbc.com/2021/06/30/china-space-goals-ccp-100th-anniversary.html</w:t>
      </w:r>
      <w:r>
        <w:t>)</w:t>
      </w:r>
    </w:p>
    <w:p w14:paraId="2A6FB7D3" w14:textId="77777777" w:rsidR="007665B2" w:rsidRPr="005072E8" w:rsidRDefault="007665B2" w:rsidP="007665B2">
      <w:pPr>
        <w:spacing w:line="240" w:lineRule="auto"/>
        <w:contextualSpacing/>
        <w:rPr>
          <w:sz w:val="16"/>
          <w:szCs w:val="16"/>
        </w:rPr>
      </w:pPr>
      <w:r w:rsidRPr="005072E8">
        <w:rPr>
          <w:sz w:val="16"/>
          <w:szCs w:val="16"/>
        </w:rPr>
        <w:t>Fast forward more than six decades and President Xi Jinping, China’s current leader, is seen congratulating three astronauts who were sent to the country’s own space station earlier this month.</w:t>
      </w:r>
    </w:p>
    <w:p w14:paraId="1AEBD107" w14:textId="77777777" w:rsidR="007665B2" w:rsidRPr="005072E8" w:rsidRDefault="007665B2" w:rsidP="007665B2">
      <w:pPr>
        <w:spacing w:line="240" w:lineRule="auto"/>
        <w:contextualSpacing/>
        <w:rPr>
          <w:sz w:val="16"/>
          <w:szCs w:val="16"/>
        </w:rPr>
      </w:pPr>
    </w:p>
    <w:p w14:paraId="63BEB5EF" w14:textId="77777777" w:rsidR="007665B2" w:rsidRDefault="007665B2" w:rsidP="007665B2">
      <w:pPr>
        <w:spacing w:line="240" w:lineRule="auto"/>
        <w:contextualSpacing/>
        <w:rPr>
          <w:sz w:val="16"/>
        </w:rPr>
      </w:pPr>
      <w:r w:rsidRPr="005072E8">
        <w:rPr>
          <w:sz w:val="16"/>
        </w:rPr>
        <w:t xml:space="preserve">Since Mao’s comments, </w:t>
      </w:r>
      <w:r w:rsidRPr="008C6BB3">
        <w:rPr>
          <w:rStyle w:val="StyleUnderline"/>
          <w:highlight w:val="green"/>
        </w:rPr>
        <w:t>China</w:t>
      </w:r>
      <w:r w:rsidRPr="005072E8">
        <w:rPr>
          <w:rStyle w:val="StyleUnderline"/>
        </w:rPr>
        <w:t xml:space="preserve"> has launched satellites, sent humans to space and </w:t>
      </w:r>
      <w:r w:rsidRPr="008C6BB3">
        <w:rPr>
          <w:rStyle w:val="StyleUnderline"/>
          <w:highlight w:val="green"/>
        </w:rPr>
        <w:t>is</w:t>
      </w:r>
      <w:r w:rsidRPr="005072E8">
        <w:rPr>
          <w:rStyle w:val="StyleUnderline"/>
        </w:rPr>
        <w:t xml:space="preserve"> now </w:t>
      </w:r>
      <w:r w:rsidRPr="008C6BB3">
        <w:rPr>
          <w:rStyle w:val="StyleUnderline"/>
          <w:highlight w:val="green"/>
        </w:rPr>
        <w:t>planning to build a base on Mars,</w:t>
      </w:r>
      <w:r w:rsidRPr="005072E8">
        <w:rPr>
          <w:rStyle w:val="StyleUnderline"/>
        </w:rPr>
        <w:t xml:space="preserve"> achievements and </w:t>
      </w:r>
      <w:r w:rsidRPr="008C6BB3">
        <w:rPr>
          <w:rStyle w:val="StyleUnderline"/>
          <w:highlight w:val="green"/>
        </w:rPr>
        <w:t>ambitions Beijing has highlighted as the centennial of the CCP</w:t>
      </w:r>
      <w:r w:rsidRPr="005072E8">
        <w:rPr>
          <w:rStyle w:val="StyleUnderline"/>
        </w:rPr>
        <w:t xml:space="preserve">’s founding </w:t>
      </w:r>
      <w:r w:rsidRPr="008C6BB3">
        <w:rPr>
          <w:rStyle w:val="StyleUnderline"/>
          <w:highlight w:val="green"/>
        </w:rPr>
        <w:t>approaches.</w:t>
      </w:r>
      <w:r>
        <w:rPr>
          <w:rStyle w:val="StyleUnderline"/>
        </w:rPr>
        <w:t xml:space="preserve"> </w:t>
      </w:r>
      <w:r w:rsidRPr="005072E8">
        <w:rPr>
          <w:sz w:val="16"/>
          <w:szCs w:val="16"/>
        </w:rPr>
        <w:t>Space is now another battleground between the U.S. and China amid a broader technological rivalry for supremacy, one that could have scientific and military implications on Earth.</w:t>
      </w:r>
      <w:r>
        <w:rPr>
          <w:sz w:val="16"/>
          <w:szCs w:val="16"/>
        </w:rPr>
        <w:t xml:space="preserve"> </w:t>
      </w:r>
      <w:r w:rsidRPr="005072E8">
        <w:rPr>
          <w:sz w:val="16"/>
        </w:rPr>
        <w:t xml:space="preserve">“President </w:t>
      </w:r>
      <w:r w:rsidRPr="008C6BB3">
        <w:rPr>
          <w:rStyle w:val="Emphasis"/>
          <w:highlight w:val="green"/>
        </w:rPr>
        <w:t>Xi</w:t>
      </w:r>
      <w:r w:rsidRPr="005072E8">
        <w:rPr>
          <w:sz w:val="16"/>
        </w:rPr>
        <w:t xml:space="preserve"> Jinping </w:t>
      </w:r>
      <w:r w:rsidRPr="008C6BB3">
        <w:rPr>
          <w:rStyle w:val="Emphasis"/>
          <w:highlight w:val="green"/>
        </w:rPr>
        <w:t>has declared that China’s ‘Space Dream’ is to overtake all nations</w:t>
      </w:r>
      <w:r w:rsidRPr="005072E8">
        <w:rPr>
          <w:rStyle w:val="Emphasis"/>
        </w:rPr>
        <w:t xml:space="preserve"> and become the leading space power</w:t>
      </w:r>
      <w:r w:rsidRPr="005072E8">
        <w:rPr>
          <w:sz w:val="16"/>
        </w:rPr>
        <w:t xml:space="preserve"> by 2045,” said Christopher Newman, professor of space law and policy at the U.K.’s Northumbria University. “</w:t>
      </w:r>
      <w:r w:rsidRPr="008C6BB3">
        <w:rPr>
          <w:rStyle w:val="Emphasis"/>
          <w:highlight w:val="green"/>
        </w:rPr>
        <w:t xml:space="preserve">This all feeds into China’s </w:t>
      </w:r>
      <w:r w:rsidRPr="00DE311D">
        <w:rPr>
          <w:rStyle w:val="Emphasis"/>
        </w:rPr>
        <w:t>ambitio</w:t>
      </w:r>
      <w:r w:rsidRPr="005072E8">
        <w:rPr>
          <w:rStyle w:val="Emphasis"/>
        </w:rPr>
        <w:t>n to be the world’s</w:t>
      </w:r>
      <w:r w:rsidRPr="005072E8">
        <w:rPr>
          <w:sz w:val="16"/>
        </w:rPr>
        <w:t xml:space="preserve"> </w:t>
      </w:r>
      <w:r w:rsidRPr="005072E8">
        <w:rPr>
          <w:rStyle w:val="Emphasis"/>
        </w:rPr>
        <w:t xml:space="preserve">single science and technology </w:t>
      </w:r>
      <w:r w:rsidRPr="008C6BB3">
        <w:rPr>
          <w:rStyle w:val="Emphasis"/>
          <w:highlight w:val="green"/>
        </w:rPr>
        <w:t>superpower.</w:t>
      </w:r>
      <w:r w:rsidRPr="005072E8">
        <w:rPr>
          <w:rStyle w:val="Emphasis"/>
        </w:rPr>
        <w:t>”</w:t>
      </w:r>
      <w:r>
        <w:rPr>
          <w:rStyle w:val="Emphasis"/>
        </w:rPr>
        <w:t xml:space="preserve"> </w:t>
      </w:r>
      <w:r w:rsidRPr="005072E8">
        <w:rPr>
          <w:sz w:val="16"/>
          <w:szCs w:val="16"/>
        </w:rPr>
        <w:t>Why space?</w:t>
      </w:r>
      <w:r>
        <w:rPr>
          <w:sz w:val="16"/>
          <w:szCs w:val="16"/>
        </w:rPr>
        <w:t xml:space="preserve"> </w:t>
      </w:r>
      <w:r w:rsidRPr="005072E8">
        <w:rPr>
          <w:sz w:val="16"/>
        </w:rPr>
        <w:t xml:space="preserve">In March, </w:t>
      </w:r>
      <w:r w:rsidRPr="008C6BB3">
        <w:rPr>
          <w:rStyle w:val="Emphasis"/>
          <w:highlight w:val="green"/>
        </w:rPr>
        <w:t>China highlighted space as a “frontier technology”</w:t>
      </w:r>
      <w:r w:rsidRPr="005072E8">
        <w:rPr>
          <w:rStyle w:val="Emphasis"/>
        </w:rPr>
        <w:t xml:space="preserve"> </w:t>
      </w:r>
      <w:r w:rsidRPr="005072E8">
        <w:rPr>
          <w:sz w:val="16"/>
        </w:rPr>
        <w:t>it would focus on and research into the “origin and evolution of the universe.”</w:t>
      </w:r>
      <w:r>
        <w:rPr>
          <w:sz w:val="16"/>
        </w:rPr>
        <w:t xml:space="preserve"> </w:t>
      </w:r>
      <w:r w:rsidRPr="005072E8">
        <w:rPr>
          <w:sz w:val="16"/>
          <w:szCs w:val="16"/>
        </w:rPr>
        <w:t>But there are other implications too.</w:t>
      </w:r>
      <w:r>
        <w:rPr>
          <w:sz w:val="16"/>
          <w:szCs w:val="16"/>
        </w:rPr>
        <w:t xml:space="preserve"> </w:t>
      </w:r>
      <w:r w:rsidRPr="005072E8">
        <w:rPr>
          <w:rStyle w:val="Emphasis"/>
        </w:rPr>
        <w:t>“</w:t>
      </w:r>
      <w:r w:rsidRPr="008C6BB3">
        <w:rPr>
          <w:rStyle w:val="Emphasis"/>
          <w:highlight w:val="green"/>
        </w:rPr>
        <w:t>It is important for China</w:t>
      </w:r>
      <w:r w:rsidRPr="005072E8">
        <w:rPr>
          <w:sz w:val="16"/>
        </w:rPr>
        <w:t xml:space="preserve"> and the US because it can advance technological development” </w:t>
      </w:r>
      <w:r w:rsidRPr="008C6BB3">
        <w:rPr>
          <w:rStyle w:val="Emphasis"/>
          <w:highlight w:val="green"/>
        </w:rPr>
        <w:t xml:space="preserve">in </w:t>
      </w:r>
      <w:r w:rsidRPr="00DE311D">
        <w:rPr>
          <w:rStyle w:val="Emphasis"/>
        </w:rPr>
        <w:t xml:space="preserve">areas such as </w:t>
      </w:r>
      <w:r w:rsidRPr="008C6BB3">
        <w:rPr>
          <w:rStyle w:val="Emphasis"/>
          <w:highlight w:val="green"/>
        </w:rPr>
        <w:t>“national security</w:t>
      </w:r>
      <w:r w:rsidRPr="005072E8">
        <w:rPr>
          <w:rStyle w:val="Emphasis"/>
        </w:rPr>
        <w:t xml:space="preserve"> and</w:t>
      </w:r>
      <w:r w:rsidRPr="005072E8">
        <w:rPr>
          <w:sz w:val="16"/>
        </w:rPr>
        <w:t xml:space="preserve"> some </w:t>
      </w:r>
      <w:r w:rsidRPr="005072E8">
        <w:rPr>
          <w:rStyle w:val="Emphasis"/>
        </w:rPr>
        <w:t>socioeconomic development,”</w:t>
      </w:r>
      <w:r w:rsidRPr="005072E8">
        <w:rPr>
          <w:sz w:val="16"/>
        </w:rPr>
        <w:t xml:space="preserve"> according to Sa’id Mosteshar, director of the London Institute of Space Policy and Law, and research fellow Christoph Beischl.</w:t>
      </w:r>
      <w:r>
        <w:rPr>
          <w:sz w:val="16"/>
        </w:rPr>
        <w:t xml:space="preserve"> </w:t>
      </w:r>
      <w:r w:rsidRPr="005072E8">
        <w:rPr>
          <w:sz w:val="16"/>
          <w:szCs w:val="16"/>
        </w:rPr>
        <w:t>While experts doubt it could spiral into war in space, extra-terrestrial activities can support military operations on Earth.</w:t>
      </w:r>
      <w:r>
        <w:rPr>
          <w:sz w:val="16"/>
          <w:szCs w:val="16"/>
        </w:rPr>
        <w:t xml:space="preserve"> </w:t>
      </w:r>
      <w:r w:rsidRPr="008C6BB3">
        <w:rPr>
          <w:rStyle w:val="Emphasis"/>
          <w:highlight w:val="green"/>
        </w:rPr>
        <w:t>Space achievements are</w:t>
      </w:r>
      <w:r w:rsidRPr="005072E8">
        <w:rPr>
          <w:rStyle w:val="Emphasis"/>
        </w:rPr>
        <w:t xml:space="preserve"> also </w:t>
      </w:r>
      <w:r w:rsidRPr="008C6BB3">
        <w:rPr>
          <w:rStyle w:val="Emphasis"/>
          <w:highlight w:val="green"/>
        </w:rPr>
        <w:t>about the optics.</w:t>
      </w:r>
      <w:r>
        <w:rPr>
          <w:b/>
          <w:iCs/>
          <w:u w:val="single"/>
        </w:rPr>
        <w:t xml:space="preserve"> </w:t>
      </w:r>
      <w:r w:rsidRPr="008C6BB3">
        <w:rPr>
          <w:rStyle w:val="Emphasis"/>
          <w:highlight w:val="green"/>
        </w:rPr>
        <w:t>Through space</w:t>
      </w:r>
      <w:r w:rsidRPr="005072E8">
        <w:rPr>
          <w:rStyle w:val="Emphasis"/>
        </w:rPr>
        <w:t xml:space="preserve"> exploration</w:t>
      </w:r>
      <w:r w:rsidRPr="005072E8">
        <w:rPr>
          <w:sz w:val="16"/>
        </w:rPr>
        <w:t xml:space="preserve"> to the Moon or to Mars</w:t>
      </w:r>
      <w:r w:rsidRPr="008C6BB3">
        <w:rPr>
          <w:sz w:val="16"/>
          <w:highlight w:val="green"/>
        </w:rPr>
        <w:t xml:space="preserve">, </w:t>
      </w:r>
      <w:r w:rsidRPr="008C6BB3">
        <w:rPr>
          <w:rStyle w:val="Emphasis"/>
          <w:highlight w:val="green"/>
        </w:rPr>
        <w:t>“China</w:t>
      </w:r>
      <w:r w:rsidRPr="005072E8">
        <w:rPr>
          <w:sz w:val="16"/>
        </w:rPr>
        <w:t xml:space="preserve"> and the U.S. </w:t>
      </w:r>
      <w:r w:rsidRPr="008C6BB3">
        <w:rPr>
          <w:rStyle w:val="Emphasis"/>
          <w:highlight w:val="green"/>
        </w:rPr>
        <w:t>display their tech</w:t>
      </w:r>
      <w:r w:rsidRPr="00DE311D">
        <w:rPr>
          <w:rStyle w:val="Emphasis"/>
        </w:rPr>
        <w:t>nological sophistication</w:t>
      </w:r>
      <w:r w:rsidRPr="005072E8">
        <w:rPr>
          <w:sz w:val="16"/>
        </w:rPr>
        <w:t xml:space="preserve"> to the domestic audience and the world,</w:t>
      </w:r>
      <w:r w:rsidRPr="005072E8">
        <w:rPr>
          <w:rStyle w:val="Emphasis"/>
        </w:rPr>
        <w:t xml:space="preserve"> </w:t>
      </w:r>
      <w:r w:rsidRPr="008C6BB3">
        <w:rPr>
          <w:rStyle w:val="Emphasis"/>
          <w:highlight w:val="green"/>
        </w:rPr>
        <w:t>increasing</w:t>
      </w:r>
      <w:r w:rsidRPr="005072E8">
        <w:rPr>
          <w:rStyle w:val="Emphasis"/>
        </w:rPr>
        <w:t xml:space="preserve"> </w:t>
      </w:r>
      <w:r w:rsidRPr="005072E8">
        <w:rPr>
          <w:sz w:val="16"/>
        </w:rPr>
        <w:t xml:space="preserve">their domestic and international prestige, </w:t>
      </w:r>
      <w:r w:rsidRPr="008C6BB3">
        <w:rPr>
          <w:rStyle w:val="Emphasis"/>
          <w:highlight w:val="green"/>
        </w:rPr>
        <w:t>domestic legitimacy</w:t>
      </w:r>
      <w:r w:rsidRPr="005072E8">
        <w:rPr>
          <w:rStyle w:val="Emphasis"/>
        </w:rPr>
        <w:t xml:space="preserve"> </w:t>
      </w:r>
      <w:r w:rsidRPr="005072E8">
        <w:rPr>
          <w:sz w:val="16"/>
        </w:rPr>
        <w:t>and international influence,” Mosteshar and Beischl said.</w:t>
      </w:r>
    </w:p>
    <w:p w14:paraId="26567B1A" w14:textId="77777777" w:rsidR="007665B2" w:rsidRPr="006B2DC6" w:rsidRDefault="007665B2" w:rsidP="007665B2">
      <w:pPr>
        <w:pStyle w:val="Heading4"/>
      </w:pPr>
      <w:r w:rsidRPr="006B2DC6">
        <w:t>Shifts in regime perception threatens CCP’s legitimacy from nationalist hardliners, Weiss 19</w:t>
      </w:r>
    </w:p>
    <w:p w14:paraId="5EBD4FC9" w14:textId="77777777" w:rsidR="007665B2" w:rsidRPr="00F82438" w:rsidRDefault="007665B2" w:rsidP="007665B2">
      <w:r>
        <w:t xml:space="preserve">Jessica Weiss, </w:t>
      </w:r>
      <w:r w:rsidRPr="00F82438">
        <w:t>Associate Professor of Government at Cornell University</w:t>
      </w:r>
      <w:r>
        <w:t>, 1-29-2019 “</w:t>
      </w:r>
      <w:r w:rsidRPr="00F82438">
        <w:t>Authoritarian Audiences, Rhetoric, and Propaganda in International Crises: Evidence from China</w:t>
      </w:r>
      <w:r>
        <w:t xml:space="preserve">” </w:t>
      </w:r>
      <w:hyperlink r:id="rId10" w:history="1">
        <w:r w:rsidRPr="00F82438">
          <w:rPr>
            <w:rStyle w:val="Hyperlink"/>
          </w:rPr>
          <w:t>http://www.jessicachenweiss.com/uploads/3/0/6/3/30636001/19-01-24-elite-statements-isq-ca.pdf</w:t>
        </w:r>
      </w:hyperlink>
      <w:r>
        <w:t>//Elmer</w:t>
      </w:r>
    </w:p>
    <w:p w14:paraId="1FAACCD4" w14:textId="77777777" w:rsidR="007665B2" w:rsidRPr="00F64DA8" w:rsidRDefault="007665B2" w:rsidP="007665B2">
      <w:pPr>
        <w:rPr>
          <w:sz w:val="16"/>
        </w:rPr>
      </w:pPr>
      <w:r w:rsidRPr="00B6331F">
        <w:rPr>
          <w:rStyle w:val="StyleUnderline"/>
        </w:rPr>
        <w:t>Public support</w:t>
      </w:r>
      <w:r w:rsidRPr="00F64DA8">
        <w:rPr>
          <w:sz w:val="16"/>
        </w:rPr>
        <w:t>—or the appearance of it—</w:t>
      </w:r>
      <w:r w:rsidRPr="00B6331F">
        <w:rPr>
          <w:rStyle w:val="StyleUnderline"/>
        </w:rPr>
        <w:t>matters to many autocracies.</w:t>
      </w:r>
      <w:r w:rsidRPr="00F64DA8">
        <w:rPr>
          <w:sz w:val="16"/>
        </w:rPr>
        <w:t xml:space="preserve"> As Ithiel de Sola Pool writes, </w:t>
      </w:r>
      <w:r w:rsidRPr="00B6331F">
        <w:rPr>
          <w:rStyle w:val="StyleUnderline"/>
        </w:rPr>
        <w:t>modern dictatorships are “</w:t>
      </w:r>
      <w:r w:rsidRPr="00B6331F">
        <w:rPr>
          <w:rStyle w:val="Emphasis"/>
        </w:rPr>
        <w:t>highly conscious of public opinion</w:t>
      </w:r>
      <w:r w:rsidRPr="00B6331F">
        <w:rPr>
          <w:rStyle w:val="StyleUnderline"/>
        </w:rPr>
        <w:t xml:space="preserve"> and </w:t>
      </w:r>
      <w:r w:rsidRPr="00F64DA8">
        <w:rPr>
          <w:rStyle w:val="Emphasis"/>
        </w:rPr>
        <w:t>make major efforts to affect it</w:t>
      </w:r>
      <w:r w:rsidRPr="00F64DA8">
        <w:rPr>
          <w:rStyle w:val="StyleUnderline"/>
        </w:rPr>
        <w:t>.”</w:t>
      </w:r>
      <w:r w:rsidRPr="00F64DA8">
        <w:rPr>
          <w:u w:val="single"/>
        </w:rPr>
        <w:t xml:space="preserve">6 </w:t>
      </w:r>
      <w:r w:rsidRPr="00F64DA8">
        <w:rPr>
          <w:rStyle w:val="StyleUnderline"/>
        </w:rPr>
        <w:t>Mao</w:t>
      </w:r>
      <w:r w:rsidRPr="00F64DA8">
        <w:rPr>
          <w:u w:val="single"/>
        </w:rPr>
        <w:t xml:space="preserve"> Zedong </w:t>
      </w:r>
      <w:r w:rsidRPr="00F64DA8">
        <w:rPr>
          <w:rStyle w:val="StyleUnderline"/>
        </w:rPr>
        <w:t>told</w:t>
      </w:r>
      <w:r w:rsidRPr="00F64DA8">
        <w:rPr>
          <w:u w:val="single"/>
        </w:rPr>
        <w:t xml:space="preserve"> his </w:t>
      </w:r>
      <w:r w:rsidRPr="00F64DA8">
        <w:rPr>
          <w:rStyle w:val="StyleUnderline"/>
        </w:rPr>
        <w:t>comrades: “When you make revolution, you must first manage public opinion.”</w:t>
      </w:r>
      <w:r w:rsidRPr="00F64DA8">
        <w:rPr>
          <w:u w:val="single"/>
        </w:rPr>
        <w:t xml:space="preserve">7 Because </w:t>
      </w:r>
      <w:r w:rsidRPr="008C6BB3">
        <w:rPr>
          <w:highlight w:val="green"/>
          <w:u w:val="single"/>
        </w:rPr>
        <w:t>autocracies</w:t>
      </w:r>
      <w:r w:rsidRPr="00F64DA8">
        <w:rPr>
          <w:u w:val="single"/>
        </w:rPr>
        <w:t xml:space="preserve"> often </w:t>
      </w:r>
      <w:r w:rsidRPr="008C6BB3">
        <w:rPr>
          <w:highlight w:val="green"/>
          <w:u w:val="single"/>
        </w:rPr>
        <w:t xml:space="preserve">rely on </w:t>
      </w:r>
      <w:r w:rsidRPr="008C6BB3">
        <w:rPr>
          <w:b/>
          <w:bCs/>
          <w:highlight w:val="green"/>
          <w:u w:val="single"/>
        </w:rPr>
        <w:t>nationalist mythmaking</w:t>
      </w:r>
      <w:r w:rsidRPr="00F64DA8">
        <w:rPr>
          <w:u w:val="single"/>
        </w:rPr>
        <w:t xml:space="preserve">,8 </w:t>
      </w:r>
      <w:r w:rsidRPr="008C6BB3">
        <w:rPr>
          <w:highlight w:val="green"/>
          <w:u w:val="single"/>
        </w:rPr>
        <w:t>success or failure in defending</w:t>
      </w:r>
      <w:r w:rsidRPr="00F64DA8">
        <w:rPr>
          <w:u w:val="single"/>
        </w:rPr>
        <w:t xml:space="preserve"> the </w:t>
      </w:r>
      <w:r w:rsidRPr="008C6BB3">
        <w:rPr>
          <w:highlight w:val="green"/>
          <w:u w:val="single"/>
        </w:rPr>
        <w:t xml:space="preserve">national honor in international crises could </w:t>
      </w:r>
      <w:r w:rsidRPr="00F64DA8">
        <w:rPr>
          <w:u w:val="single"/>
        </w:rPr>
        <w:t xml:space="preserve">burnish the leadership’s patriotic credentials or </w:t>
      </w:r>
      <w:r w:rsidRPr="008C6BB3">
        <w:rPr>
          <w:highlight w:val="green"/>
          <w:u w:val="single"/>
        </w:rPr>
        <w:t xml:space="preserve">spark opposition. </w:t>
      </w:r>
      <w:r w:rsidRPr="008C6BB3">
        <w:rPr>
          <w:b/>
          <w:bCs/>
          <w:highlight w:val="green"/>
          <w:u w:val="single"/>
        </w:rPr>
        <w:t>Shared outrage at</w:t>
      </w:r>
      <w:r w:rsidRPr="00F64DA8">
        <w:rPr>
          <w:b/>
          <w:bCs/>
          <w:u w:val="single"/>
        </w:rPr>
        <w:t xml:space="preserve"> the regime’s </w:t>
      </w:r>
      <w:r w:rsidRPr="008C6BB3">
        <w:rPr>
          <w:b/>
          <w:bCs/>
          <w:highlight w:val="green"/>
          <w:u w:val="single"/>
        </w:rPr>
        <w:t>foreign policy failures could galvanize</w:t>
      </w:r>
      <w:r w:rsidRPr="00F64DA8">
        <w:rPr>
          <w:b/>
          <w:bCs/>
          <w:u w:val="single"/>
        </w:rPr>
        <w:t xml:space="preserve"> street </w:t>
      </w:r>
      <w:r w:rsidRPr="008C6BB3">
        <w:rPr>
          <w:b/>
          <w:bCs/>
          <w:highlight w:val="green"/>
          <w:u w:val="single"/>
        </w:rPr>
        <w:t>protests or elite fissures, creating intraparty upheaval</w:t>
      </w:r>
      <w:r w:rsidRPr="008C6BB3">
        <w:rPr>
          <w:highlight w:val="green"/>
          <w:u w:val="single"/>
        </w:rPr>
        <w:t xml:space="preserve"> </w:t>
      </w:r>
      <w:r w:rsidRPr="00F64DA8">
        <w:rPr>
          <w:u w:val="single"/>
        </w:rPr>
        <w:t xml:space="preserve">or inviting military officers to step in to restore order. </w:t>
      </w:r>
      <w:r w:rsidRPr="008C6BB3">
        <w:rPr>
          <w:highlight w:val="green"/>
          <w:u w:val="single"/>
        </w:rPr>
        <w:t>Fearing</w:t>
      </w:r>
      <w:r w:rsidRPr="00F64DA8">
        <w:rPr>
          <w:u w:val="single"/>
        </w:rPr>
        <w:t xml:space="preserve"> a </w:t>
      </w:r>
      <w:r w:rsidRPr="008C6BB3">
        <w:rPr>
          <w:highlight w:val="green"/>
          <w:u w:val="single"/>
        </w:rPr>
        <w:t>domestic backlash, authoritarian leaders may feel compelled to take a tough international stance.</w:t>
      </w:r>
      <w:r w:rsidRPr="00F64DA8">
        <w:rPr>
          <w:sz w:val="16"/>
        </w:rPr>
        <w:t xml:space="preserve"> Although authoritarian leaders are rarely held accountable to public opinion through free and fair elections, fears of popular unrest and irregular</w:t>
      </w:r>
      <w:r w:rsidRPr="00B6331F">
        <w:rPr>
          <w:rStyle w:val="StyleUnderline"/>
        </w:rPr>
        <w:t xml:space="preserve"> ouster often weigh heavily on autocrats seeking to maximize their tenure in office.</w:t>
      </w:r>
      <w:r w:rsidRPr="00F64DA8">
        <w:rPr>
          <w:sz w:val="16"/>
        </w:rPr>
        <w:t xml:space="preserve"> Considering the harsh consequences that authoritarian elites face if pushed out of office, </w:t>
      </w:r>
      <w:r w:rsidRPr="008C6BB3">
        <w:rPr>
          <w:rStyle w:val="Emphasis"/>
          <w:highlight w:val="green"/>
        </w:rPr>
        <w:t>even a small increase</w:t>
      </w:r>
      <w:r w:rsidRPr="008C6BB3">
        <w:rPr>
          <w:rStyle w:val="StyleUnderline"/>
          <w:highlight w:val="green"/>
        </w:rPr>
        <w:t xml:space="preserve"> in</w:t>
      </w:r>
      <w:r w:rsidRPr="00B6331F">
        <w:rPr>
          <w:rStyle w:val="StyleUnderline"/>
        </w:rPr>
        <w:t xml:space="preserve"> the </w:t>
      </w:r>
      <w:r w:rsidRPr="008C6BB3">
        <w:rPr>
          <w:rStyle w:val="StyleUnderline"/>
          <w:highlight w:val="green"/>
        </w:rPr>
        <w:t>probability of ouster could alter</w:t>
      </w:r>
      <w:r w:rsidRPr="00B6331F">
        <w:rPr>
          <w:rStyle w:val="StyleUnderline"/>
        </w:rPr>
        <w:t xml:space="preserve"> authoritarian </w:t>
      </w:r>
      <w:r w:rsidRPr="008C6BB3">
        <w:rPr>
          <w:rStyle w:val="StyleUnderline"/>
          <w:highlight w:val="green"/>
        </w:rPr>
        <w:t>incentives in international crises.</w:t>
      </w:r>
      <w:r w:rsidRPr="00F64DA8">
        <w:rPr>
          <w:sz w:val="16"/>
        </w:rPr>
        <w:t xml:space="preserve">9 A </w:t>
      </w:r>
      <w:r w:rsidRPr="008C6BB3">
        <w:rPr>
          <w:rStyle w:val="Emphasis"/>
          <w:highlight w:val="green"/>
        </w:rPr>
        <w:t>history of nationalist uprisings</w:t>
      </w:r>
      <w:r w:rsidRPr="008C6BB3">
        <w:rPr>
          <w:rStyle w:val="StyleUnderline"/>
          <w:highlight w:val="green"/>
        </w:rPr>
        <w:t xml:space="preserve"> make</w:t>
      </w:r>
      <w:r w:rsidRPr="00B6331F">
        <w:rPr>
          <w:rStyle w:val="StyleUnderline"/>
        </w:rPr>
        <w:t xml:space="preserve"> </w:t>
      </w:r>
      <w:r w:rsidRPr="008C6BB3">
        <w:rPr>
          <w:rStyle w:val="StyleUnderline"/>
          <w:highlight w:val="green"/>
        </w:rPr>
        <w:t>Chinese</w:t>
      </w:r>
      <w:r w:rsidRPr="00B6331F">
        <w:rPr>
          <w:rStyle w:val="StyleUnderline"/>
        </w:rPr>
        <w:t xml:space="preserve"> citizens and leaders especially </w:t>
      </w:r>
      <w:r w:rsidRPr="008C6BB3">
        <w:rPr>
          <w:rStyle w:val="StyleUnderline"/>
          <w:highlight w:val="green"/>
        </w:rPr>
        <w:t>aware of</w:t>
      </w:r>
      <w:r w:rsidRPr="00B6331F">
        <w:rPr>
          <w:rStyle w:val="StyleUnderline"/>
        </w:rPr>
        <w:t xml:space="preserve"> the </w:t>
      </w:r>
      <w:r w:rsidRPr="008C6BB3">
        <w:rPr>
          <w:rStyle w:val="StyleUnderline"/>
          <w:highlight w:val="green"/>
        </w:rPr>
        <w:t xml:space="preserve">linkage between </w:t>
      </w:r>
      <w:r w:rsidRPr="008C6BB3">
        <w:rPr>
          <w:rStyle w:val="Emphasis"/>
          <w:highlight w:val="green"/>
        </w:rPr>
        <w:t>international disputes</w:t>
      </w:r>
      <w:r w:rsidRPr="008C6BB3">
        <w:rPr>
          <w:rStyle w:val="StyleUnderline"/>
          <w:highlight w:val="green"/>
        </w:rPr>
        <w:t xml:space="preserve"> and </w:t>
      </w:r>
      <w:r w:rsidRPr="008C6BB3">
        <w:rPr>
          <w:rStyle w:val="Emphasis"/>
          <w:highlight w:val="green"/>
        </w:rPr>
        <w:t>domestic unrest</w:t>
      </w:r>
      <w:r w:rsidRPr="008C6BB3">
        <w:rPr>
          <w:rStyle w:val="StyleUnderline"/>
          <w:highlight w:val="green"/>
        </w:rPr>
        <w:t>.</w:t>
      </w:r>
      <w:r w:rsidRPr="00F64DA8">
        <w:rPr>
          <w:sz w:val="16"/>
        </w:rPr>
        <w:t xml:space="preserve"> The </w:t>
      </w:r>
      <w:r w:rsidRPr="00B6331F">
        <w:rPr>
          <w:rStyle w:val="StyleUnderline"/>
        </w:rPr>
        <w:t xml:space="preserve">weakness of the PRC’s predecessor in defending Chinese sovereignty </w:t>
      </w:r>
      <w:r w:rsidRPr="00F64DA8">
        <w:rPr>
          <w:sz w:val="16"/>
        </w:rPr>
        <w:t xml:space="preserve">at the Paris Peace Conference in 1919 </w:t>
      </w:r>
      <w:r w:rsidRPr="00B6331F">
        <w:rPr>
          <w:rStyle w:val="StyleUnderline"/>
        </w:rPr>
        <w:t xml:space="preserve">galvanized protests and a general strike, forcing the </w:t>
      </w:r>
      <w:r>
        <w:rPr>
          <w:rStyle w:val="StyleUnderline"/>
        </w:rPr>
        <w:t xml:space="preserve">  </w:t>
      </w:r>
      <w:r w:rsidRPr="00F64DA8">
        <w:rPr>
          <w:sz w:val="16"/>
        </w:rPr>
        <w:t xml:space="preserve"> and reject the Treaty of Versailles, which awarded territories in China to Japan. </w:t>
      </w:r>
      <w:r w:rsidRPr="00F64DA8">
        <w:rPr>
          <w:u w:val="single"/>
        </w:rPr>
        <w:t xml:space="preserve">These </w:t>
      </w:r>
      <w:r w:rsidRPr="00F64DA8">
        <w:rPr>
          <w:rStyle w:val="Emphasis"/>
        </w:rPr>
        <w:t>precedents</w:t>
      </w:r>
      <w:r w:rsidRPr="00F64DA8">
        <w:rPr>
          <w:u w:val="single"/>
        </w:rPr>
        <w:t xml:space="preserve"> have </w:t>
      </w:r>
      <w:r w:rsidRPr="00F64DA8">
        <w:rPr>
          <w:rStyle w:val="StyleUnderline"/>
        </w:rPr>
        <w:t>made Chinese officials particularly sensitive to the appearance of hewing to public opinion.</w:t>
      </w:r>
      <w:r w:rsidRPr="00F64DA8">
        <w:rPr>
          <w:u w:val="single"/>
        </w:rPr>
        <w:t xml:space="preserve"> As the People’s Daily chief editor wrote: “History and reality have shown us that </w:t>
      </w:r>
      <w:r w:rsidRPr="008C6BB3">
        <w:rPr>
          <w:rStyle w:val="Emphasis"/>
          <w:highlight w:val="green"/>
        </w:rPr>
        <w:t>public opinion and regime safety are inseparable</w:t>
      </w:r>
      <w:r w:rsidRPr="00F64DA8">
        <w:rPr>
          <w:u w:val="single"/>
        </w:rPr>
        <w:t>.”10 One Chinese scholar even claimed: “the Chinese government probably knows the public’s opinion better and reacts to it more directly than even the U.S. government.”11</w:t>
      </w:r>
    </w:p>
    <w:p w14:paraId="7680AFB0" w14:textId="77777777" w:rsidR="007665B2" w:rsidRPr="00D46EBE" w:rsidRDefault="007665B2" w:rsidP="007665B2">
      <w:pPr>
        <w:pStyle w:val="Heading4"/>
      </w:pPr>
      <w:r w:rsidRPr="00D46EBE">
        <w:t>Xi will launch diversionary war to domestic backlash – escalates in multiple hotspots, Norris 17</w:t>
      </w:r>
    </w:p>
    <w:p w14:paraId="41E0E880" w14:textId="77777777" w:rsidR="007665B2" w:rsidRPr="009521F3" w:rsidRDefault="007665B2" w:rsidP="007665B2">
      <w:r>
        <w:t>(</w:t>
      </w:r>
      <w:r w:rsidRPr="009521F3">
        <w:t>William J.</w:t>
      </w:r>
      <w:r>
        <w:t xml:space="preserve"> Norris, </w:t>
      </w:r>
      <w:r w:rsidRPr="00B4266E">
        <w:t>Associate professor of Chinese foreign and security policy at Texas A&amp;M University’s Bush School of Government and Public Service</w:t>
      </w:r>
      <w:r>
        <w:t>,</w:t>
      </w:r>
      <w:r w:rsidRPr="009521F3">
        <w:t> Geostrategic Implications of China’s Twin Economic Challenges. CFR Discussion Paper, 2017</w:t>
      </w:r>
      <w:r>
        <w:t>) //Elmer</w:t>
      </w:r>
    </w:p>
    <w:p w14:paraId="6C445030" w14:textId="77777777" w:rsidR="007665B2" w:rsidRDefault="007665B2" w:rsidP="007665B2">
      <w:pPr>
        <w:rPr>
          <w:sz w:val="14"/>
        </w:rPr>
      </w:pPr>
      <w:r w:rsidRPr="00B6331F">
        <w:rPr>
          <w:u w:val="single"/>
        </w:rPr>
        <w:t xml:space="preserve">Populist pressures might tempt the </w:t>
      </w:r>
      <w:r w:rsidRPr="00B6331F">
        <w:rPr>
          <w:b/>
          <w:iCs/>
          <w:u w:val="single"/>
        </w:rPr>
        <w:t>party leadership</w:t>
      </w:r>
      <w:r w:rsidRPr="00B6331F">
        <w:rPr>
          <w:u w:val="single"/>
        </w:rPr>
        <w:t xml:space="preserve"> to encourage </w:t>
      </w:r>
      <w:r w:rsidRPr="00B6331F">
        <w:rPr>
          <w:b/>
          <w:iCs/>
          <w:u w:val="single"/>
        </w:rPr>
        <w:t>diversionary nationalism</w:t>
      </w:r>
      <w:r w:rsidRPr="00B6331F">
        <w:rPr>
          <w:u w:val="single"/>
        </w:rPr>
        <w:t>.</w:t>
      </w:r>
      <w:r w:rsidRPr="00F64DA8">
        <w:rPr>
          <w:sz w:val="14"/>
        </w:rPr>
        <w:t xml:space="preserve"> The logic of this concern is straightforward: the </w:t>
      </w:r>
      <w:r w:rsidRPr="00B6331F">
        <w:rPr>
          <w:u w:val="single"/>
        </w:rPr>
        <w:t xml:space="preserve">Communist Party might seek to </w:t>
      </w:r>
      <w:r w:rsidRPr="00B6331F">
        <w:rPr>
          <w:b/>
          <w:iCs/>
          <w:u w:val="single"/>
        </w:rPr>
        <w:t>distract a restless domestic population</w:t>
      </w:r>
      <w:r w:rsidRPr="00B6331F">
        <w:rPr>
          <w:u w:val="single"/>
        </w:rPr>
        <w:t xml:space="preserve"> with </w:t>
      </w:r>
      <w:r w:rsidRPr="00B6331F">
        <w:rPr>
          <w:b/>
          <w:iCs/>
          <w:u w:val="single"/>
        </w:rPr>
        <w:t>adventurism abroad</w:t>
      </w:r>
      <w:r w:rsidRPr="00B6331F">
        <w:rPr>
          <w:u w:val="single"/>
        </w:rPr>
        <w:t>.</w:t>
      </w:r>
      <w:r w:rsidRPr="00F64DA8">
        <w:rPr>
          <w:sz w:val="14"/>
        </w:rPr>
        <w:t xml:space="preserve">19 The </w:t>
      </w:r>
      <w:r w:rsidRPr="008C6BB3">
        <w:rPr>
          <w:b/>
          <w:iCs/>
          <w:highlight w:val="green"/>
          <w:u w:val="single"/>
        </w:rPr>
        <w:t>Xi</w:t>
      </w:r>
      <w:r w:rsidRPr="00F64DA8">
        <w:rPr>
          <w:sz w:val="14"/>
        </w:rPr>
        <w:t xml:space="preserve"> administration </w:t>
      </w:r>
      <w:r w:rsidRPr="008C6BB3">
        <w:rPr>
          <w:highlight w:val="green"/>
          <w:u w:val="single"/>
        </w:rPr>
        <w:t xml:space="preserve">wants to </w:t>
      </w:r>
      <w:r w:rsidRPr="008C6BB3">
        <w:rPr>
          <w:b/>
          <w:iCs/>
          <w:highlight w:val="green"/>
          <w:u w:val="single"/>
        </w:rPr>
        <w:t>appear tough</w:t>
      </w:r>
      <w:r w:rsidRPr="008C6BB3">
        <w:rPr>
          <w:highlight w:val="green"/>
          <w:u w:val="single"/>
        </w:rPr>
        <w:t xml:space="preserve"> in</w:t>
      </w:r>
      <w:r w:rsidRPr="00B6331F">
        <w:rPr>
          <w:u w:val="single"/>
        </w:rPr>
        <w:t xml:space="preserve"> its </w:t>
      </w:r>
      <w:r w:rsidRPr="008C6BB3">
        <w:rPr>
          <w:b/>
          <w:iCs/>
          <w:highlight w:val="green"/>
          <w:u w:val="single"/>
        </w:rPr>
        <w:t>defense of foreign encroachments</w:t>
      </w:r>
      <w:r w:rsidRPr="00B6331F">
        <w:rPr>
          <w:u w:val="single"/>
        </w:rPr>
        <w:t xml:space="preserve"> against China’s interests.</w:t>
      </w:r>
      <w:r w:rsidRPr="00F64DA8">
        <w:rPr>
          <w:sz w:val="14"/>
        </w:rPr>
        <w:t xml:space="preserve"> This need stems from a long-running narrative about how a weak Qing dynasty was unable to defend China in the face of European imperial expansion, epitomized by the Opium Wars and the subsequent treaties imposed on China in the nineteenth century. </w:t>
      </w:r>
      <w:r w:rsidRPr="00B6331F">
        <w:rPr>
          <w:u w:val="single"/>
        </w:rPr>
        <w:t xml:space="preserve">The </w:t>
      </w:r>
      <w:r w:rsidRPr="008C6BB3">
        <w:rPr>
          <w:highlight w:val="green"/>
          <w:u w:val="single"/>
        </w:rPr>
        <w:t xml:space="preserve">party is </w:t>
      </w:r>
      <w:r w:rsidRPr="00B6331F">
        <w:rPr>
          <w:b/>
          <w:iCs/>
          <w:u w:val="single"/>
        </w:rPr>
        <w:t xml:space="preserve">particularly </w:t>
      </w:r>
      <w:r w:rsidRPr="008C6BB3">
        <w:rPr>
          <w:b/>
          <w:iCs/>
          <w:highlight w:val="green"/>
          <w:u w:val="single"/>
        </w:rPr>
        <w:t>sensitive</w:t>
      </w:r>
      <w:r w:rsidRPr="008C6BB3">
        <w:rPr>
          <w:highlight w:val="green"/>
          <w:u w:val="single"/>
        </w:rPr>
        <w:t xml:space="preserve"> to </w:t>
      </w:r>
      <w:r w:rsidRPr="008C6BB3">
        <w:rPr>
          <w:b/>
          <w:iCs/>
          <w:highlight w:val="green"/>
          <w:u w:val="single"/>
        </w:rPr>
        <w:t>perceptions of weakness</w:t>
      </w:r>
      <w:r w:rsidRPr="008C6BB3">
        <w:rPr>
          <w:highlight w:val="green"/>
          <w:u w:val="single"/>
        </w:rPr>
        <w:t xml:space="preserve"> because</w:t>
      </w:r>
      <w:r w:rsidRPr="00B6331F">
        <w:rPr>
          <w:u w:val="single"/>
        </w:rPr>
        <w:t xml:space="preserve"> much of its </w:t>
      </w:r>
      <w:r w:rsidRPr="008C6BB3">
        <w:rPr>
          <w:b/>
          <w:iCs/>
          <w:highlight w:val="green"/>
          <w:u w:val="single"/>
        </w:rPr>
        <w:t>claim to legitimacy</w:t>
      </w:r>
      <w:r w:rsidRPr="00B6331F">
        <w:rPr>
          <w:u w:val="single"/>
        </w:rPr>
        <w:t xml:space="preserve">—manifested in </w:t>
      </w:r>
      <w:r w:rsidRPr="00B6331F">
        <w:rPr>
          <w:b/>
          <w:iCs/>
          <w:u w:val="single"/>
        </w:rPr>
        <w:t>Xi’s Chinese Dream</w:t>
      </w:r>
      <w:r w:rsidRPr="00B6331F">
        <w:rPr>
          <w:u w:val="single"/>
        </w:rPr>
        <w:t xml:space="preserve"> campaign today—</w:t>
      </w:r>
      <w:r w:rsidRPr="008C6BB3">
        <w:rPr>
          <w:highlight w:val="green"/>
          <w:u w:val="single"/>
        </w:rPr>
        <w:t>stems from</w:t>
      </w:r>
      <w:r w:rsidRPr="00B6331F">
        <w:rPr>
          <w:u w:val="single"/>
        </w:rPr>
        <w:t xml:space="preserve"> the party’s claims of leading the </w:t>
      </w:r>
      <w:r w:rsidRPr="008C6BB3">
        <w:rPr>
          <w:b/>
          <w:iCs/>
          <w:highlight w:val="green"/>
          <w:u w:val="single"/>
          <w:bdr w:val="single" w:sz="4" w:space="0" w:color="auto"/>
        </w:rPr>
        <w:t>restoration of Chinese greatness</w:t>
      </w:r>
      <w:r w:rsidRPr="008C6BB3">
        <w:rPr>
          <w:highlight w:val="green"/>
          <w:u w:val="single"/>
        </w:rPr>
        <w:t>.</w:t>
      </w:r>
      <w:r w:rsidRPr="00F64DA8">
        <w:rPr>
          <w:sz w:val="14"/>
        </w:rPr>
        <w:t xml:space="preserve"> For example, the May Fourth Movement, a popular protest in 1919 that helped catalyze the CPC, called into question the legitimacy of the Republic of China government running the country at that time because the regime was seen as not having effectively defended China’s territorial and sovereignty interests at the Versailles Peace Conference. </w:t>
      </w:r>
      <w:r w:rsidRPr="00B6331F">
        <w:rPr>
          <w:b/>
          <w:iCs/>
          <w:u w:val="single"/>
        </w:rPr>
        <w:t>Diversionary nationalist frictions</w:t>
      </w:r>
      <w:r w:rsidRPr="00B6331F">
        <w:rPr>
          <w:u w:val="single"/>
        </w:rPr>
        <w:t xml:space="preserve"> would likely occur if the Chinese leadership portrayed a foreign adversary as having made the first move</w:t>
      </w:r>
      <w:r w:rsidRPr="00F64DA8">
        <w:rPr>
          <w:sz w:val="14"/>
        </w:rPr>
        <w:t xml:space="preserve">, thus </w:t>
      </w:r>
      <w:r w:rsidRPr="00B6331F">
        <w:rPr>
          <w:u w:val="single"/>
        </w:rPr>
        <w:t>forcing Xi to stand up for China’s interests.</w:t>
      </w:r>
      <w:r w:rsidRPr="00F64DA8">
        <w:rPr>
          <w:sz w:val="14"/>
        </w:rPr>
        <w:t xml:space="preserve"> An example is the 2012 attempt by the nationalist governor of Tokyo, Shintaro Ishihara, to buy the Senkaku/Diaoyu Islands from a private owner.20 Although the Japanese central government sought to avert a crisis by stepping in to purchase the islands—having them bought and administered by Ishihara’s Tokyo metropolitan government would have dragged Japan into a confrontation with China—China saw this move as part of a deliberate orchestration by Japan to nationalize the islands. Xi seemingly had no choice but to defend China’s claims against an attempt by Japan to consolidate its position on the dispute.21 This issue touched off a period of heated tensions between China and Japan, lasting more than two years.22 Such dynamics are not limited to Japan. Other </w:t>
      </w:r>
      <w:r w:rsidRPr="00B6331F">
        <w:rPr>
          <w:u w:val="single"/>
        </w:rPr>
        <w:t xml:space="preserve">possible </w:t>
      </w:r>
      <w:r w:rsidRPr="008C6BB3">
        <w:rPr>
          <w:highlight w:val="green"/>
          <w:u w:val="single"/>
        </w:rPr>
        <w:t>areas of conflict include</w:t>
      </w:r>
      <w:r w:rsidRPr="00F64DA8">
        <w:rPr>
          <w:sz w:val="14"/>
        </w:rPr>
        <w:t xml:space="preserve">, but are not necessarily limited to, </w:t>
      </w:r>
      <w:r w:rsidRPr="008C6BB3">
        <w:rPr>
          <w:b/>
          <w:iCs/>
          <w:highlight w:val="green"/>
          <w:u w:val="single"/>
        </w:rPr>
        <w:t>Taiwan</w:t>
      </w:r>
      <w:r w:rsidRPr="008C6BB3">
        <w:rPr>
          <w:highlight w:val="green"/>
          <w:u w:val="single"/>
        </w:rPr>
        <w:t xml:space="preserve">, </w:t>
      </w:r>
      <w:r w:rsidRPr="008C6BB3">
        <w:rPr>
          <w:b/>
          <w:iCs/>
          <w:highlight w:val="green"/>
          <w:u w:val="single"/>
        </w:rPr>
        <w:t>India</w:t>
      </w:r>
      <w:r w:rsidRPr="008C6BB3">
        <w:rPr>
          <w:highlight w:val="green"/>
          <w:u w:val="single"/>
        </w:rPr>
        <w:t xml:space="preserve">, and the </w:t>
      </w:r>
      <w:r w:rsidRPr="008C6BB3">
        <w:rPr>
          <w:b/>
          <w:iCs/>
          <w:highlight w:val="green"/>
          <w:u w:val="single"/>
        </w:rPr>
        <w:t>S</w:t>
      </w:r>
      <w:r w:rsidRPr="00B6331F">
        <w:rPr>
          <w:b/>
          <w:iCs/>
          <w:u w:val="single"/>
        </w:rPr>
        <w:t xml:space="preserve">outh </w:t>
      </w:r>
      <w:r w:rsidRPr="008C6BB3">
        <w:rPr>
          <w:b/>
          <w:iCs/>
          <w:highlight w:val="green"/>
          <w:u w:val="single"/>
        </w:rPr>
        <w:t>C</w:t>
      </w:r>
      <w:r w:rsidRPr="00B6331F">
        <w:rPr>
          <w:b/>
          <w:iCs/>
          <w:u w:val="single"/>
        </w:rPr>
        <w:t xml:space="preserve">hina </w:t>
      </w:r>
      <w:r w:rsidRPr="008C6BB3">
        <w:rPr>
          <w:b/>
          <w:iCs/>
          <w:highlight w:val="green"/>
          <w:u w:val="single"/>
        </w:rPr>
        <w:t>S</w:t>
      </w:r>
      <w:r w:rsidRPr="00B6331F">
        <w:rPr>
          <w:b/>
          <w:iCs/>
          <w:u w:val="single"/>
        </w:rPr>
        <w:t>ea</w:t>
      </w:r>
      <w:r w:rsidRPr="00B6331F">
        <w:rPr>
          <w:u w:val="single"/>
        </w:rPr>
        <w:t xml:space="preserve"> (especially </w:t>
      </w:r>
      <w:r w:rsidRPr="008C6BB3">
        <w:rPr>
          <w:highlight w:val="green"/>
          <w:u w:val="single"/>
        </w:rPr>
        <w:t xml:space="preserve">with the </w:t>
      </w:r>
      <w:r w:rsidRPr="008C6BB3">
        <w:rPr>
          <w:b/>
          <w:iCs/>
          <w:highlight w:val="green"/>
          <w:u w:val="single"/>
        </w:rPr>
        <w:t>Philippines</w:t>
      </w:r>
      <w:r w:rsidRPr="008C6BB3">
        <w:rPr>
          <w:highlight w:val="green"/>
          <w:u w:val="single"/>
        </w:rPr>
        <w:t xml:space="preserve"> and </w:t>
      </w:r>
      <w:r w:rsidRPr="008C6BB3">
        <w:rPr>
          <w:b/>
          <w:iCs/>
          <w:highlight w:val="green"/>
          <w:u w:val="single"/>
        </w:rPr>
        <w:t>Vietnam</w:t>
      </w:r>
      <w:r w:rsidRPr="00B6331F">
        <w:rPr>
          <w:u w:val="single"/>
        </w:rPr>
        <w:t>).</w:t>
      </w:r>
      <w:r w:rsidRPr="00F64DA8">
        <w:rPr>
          <w:sz w:val="14"/>
        </w:rPr>
        <w:t xml:space="preserve"> 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noneconomic legitimacy. However, over the next few years, Xi will probably not be actively looking to get embroiled abroad. Cushioning the fallout from slower growth while managing a structural economic transition will be difficult enough. Courting potential international crises that distract the central leadership would make this task even more daunting. </w:t>
      </w:r>
      <w:r w:rsidRPr="00F64DA8">
        <w:rPr>
          <w:u w:val="single"/>
        </w:rPr>
        <w:t>Even if the top leadership did not wish to provoke conflict, a smaller</w:t>
      </w:r>
      <w:r w:rsidRPr="00B6331F">
        <w:rPr>
          <w:u w:val="single"/>
        </w:rPr>
        <w:t xml:space="preserve"> budgetary allotment for security could cause </w:t>
      </w:r>
      <w:r w:rsidRPr="008C6BB3">
        <w:rPr>
          <w:b/>
          <w:iCs/>
          <w:highlight w:val="green"/>
          <w:u w:val="single"/>
        </w:rPr>
        <w:t>military interests</w:t>
      </w:r>
      <w:r w:rsidRPr="00B6331F">
        <w:rPr>
          <w:u w:val="single"/>
        </w:rPr>
        <w:t xml:space="preserve"> in China to </w:t>
      </w:r>
      <w:r w:rsidRPr="008C6BB3">
        <w:rPr>
          <w:b/>
          <w:iCs/>
          <w:highlight w:val="green"/>
          <w:u w:val="single"/>
        </w:rPr>
        <w:t>deliberately instigate trouble</w:t>
      </w:r>
      <w:r w:rsidRPr="008C6BB3">
        <w:rPr>
          <w:highlight w:val="green"/>
          <w:u w:val="single"/>
        </w:rPr>
        <w:t xml:space="preserve"> to </w:t>
      </w:r>
      <w:r w:rsidRPr="008C6BB3">
        <w:rPr>
          <w:b/>
          <w:iCs/>
          <w:highlight w:val="green"/>
          <w:u w:val="single"/>
        </w:rPr>
        <w:t>justify</w:t>
      </w:r>
      <w:r w:rsidRPr="00B6331F">
        <w:rPr>
          <w:u w:val="single"/>
        </w:rPr>
        <w:t xml:space="preserve"> their </w:t>
      </w:r>
      <w:r w:rsidRPr="008C6BB3">
        <w:rPr>
          <w:b/>
          <w:iCs/>
          <w:highlight w:val="green"/>
          <w:u w:val="single"/>
        </w:rPr>
        <w:t>claims over</w:t>
      </w:r>
      <w:r w:rsidRPr="00B6331F">
        <w:rPr>
          <w:b/>
          <w:iCs/>
          <w:u w:val="single"/>
        </w:rPr>
        <w:t xml:space="preserve"> increasingly scarce </w:t>
      </w:r>
      <w:r w:rsidRPr="008C6BB3">
        <w:rPr>
          <w:b/>
          <w:iCs/>
          <w:highlight w:val="green"/>
          <w:u w:val="single"/>
        </w:rPr>
        <w:t>resources</w:t>
      </w:r>
      <w:r w:rsidRPr="008C6BB3">
        <w:rPr>
          <w:highlight w:val="green"/>
          <w:u w:val="single"/>
        </w:rPr>
        <w:t>.</w:t>
      </w:r>
      <w:r w:rsidRPr="00F64DA8">
        <w:rPr>
          <w:sz w:val="14"/>
        </w:rPr>
        <w:t xml:space="preserve">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 Challenges to Xi’s Leadership Xi Jinping’s efforts to address economic challenges could fail, unleashing consequences that extend well beyond China’s economic health. For example, </w:t>
      </w:r>
      <w:r w:rsidRPr="00B6331F">
        <w:rPr>
          <w:u w:val="single"/>
        </w:rPr>
        <w:t xml:space="preserve">an </w:t>
      </w:r>
      <w:r w:rsidRPr="00B6331F">
        <w:rPr>
          <w:b/>
          <w:iCs/>
          <w:u w:val="single"/>
        </w:rPr>
        <w:t>economic collapse</w:t>
      </w:r>
      <w:r w:rsidRPr="00B6331F">
        <w:rPr>
          <w:u w:val="single"/>
        </w:rPr>
        <w:t xml:space="preserve"> could give rise to a Vladimir </w:t>
      </w:r>
      <w:r w:rsidRPr="00B6331F">
        <w:rPr>
          <w:b/>
          <w:iCs/>
          <w:u w:val="single"/>
        </w:rPr>
        <w:t>Putin–like redemption figure</w:t>
      </w:r>
      <w:r w:rsidRPr="00B6331F">
        <w:rPr>
          <w:u w:val="single"/>
        </w:rPr>
        <w:t xml:space="preserve"> in China. </w:t>
      </w:r>
      <w:r w:rsidRPr="008C6BB3">
        <w:rPr>
          <w:highlight w:val="green"/>
          <w:u w:val="single"/>
        </w:rPr>
        <w:t>Xi’s</w:t>
      </w:r>
      <w:r w:rsidRPr="00B6331F">
        <w:rPr>
          <w:u w:val="single"/>
        </w:rPr>
        <w:t xml:space="preserve"> approach of </w:t>
      </w:r>
      <w:r w:rsidRPr="008C6BB3">
        <w:rPr>
          <w:highlight w:val="green"/>
          <w:u w:val="single"/>
        </w:rPr>
        <w:t>centralizing authority</w:t>
      </w:r>
      <w:r w:rsidRPr="00B6331F">
        <w:rPr>
          <w:u w:val="single"/>
        </w:rPr>
        <w:t xml:space="preserve"> over</w:t>
      </w:r>
      <w:r w:rsidRPr="00F64DA8">
        <w:rPr>
          <w:sz w:val="14"/>
        </w:rPr>
        <w:t xml:space="preserve"> a diverse, complex, and massive social, political, and </w:t>
      </w:r>
      <w:r w:rsidRPr="00B6331F">
        <w:rPr>
          <w:u w:val="single"/>
        </w:rPr>
        <w:t xml:space="preserve">economic system </w:t>
      </w:r>
      <w:r w:rsidRPr="008C6BB3">
        <w:rPr>
          <w:highlight w:val="green"/>
          <w:u w:val="single"/>
        </w:rPr>
        <w:t xml:space="preserve">is a </w:t>
      </w:r>
      <w:r w:rsidRPr="008C6BB3">
        <w:rPr>
          <w:b/>
          <w:iCs/>
          <w:highlight w:val="green"/>
          <w:u w:val="single"/>
        </w:rPr>
        <w:t>recipe for brittleness</w:t>
      </w:r>
      <w:r w:rsidRPr="008C6BB3">
        <w:rPr>
          <w:highlight w:val="green"/>
          <w:u w:val="single"/>
        </w:rPr>
        <w:t>.</w:t>
      </w:r>
      <w:r w:rsidRPr="00F64DA8">
        <w:rPr>
          <w:sz w:val="14"/>
        </w:rPr>
        <w:t xml:space="preserve"> Rather than designing a resilient, decentralized governance structure that can gracefully cope with localized failures at particular nodes in a network, </w:t>
      </w:r>
      <w:r w:rsidRPr="00B6331F">
        <w:rPr>
          <w:u w:val="single"/>
        </w:rPr>
        <w:t xml:space="preserve">a highly centralized architecture </w:t>
      </w:r>
      <w:r w:rsidRPr="00B6331F">
        <w:rPr>
          <w:b/>
          <w:iCs/>
          <w:u w:val="single"/>
        </w:rPr>
        <w:t>risks catastrophic</w:t>
      </w:r>
      <w:r w:rsidRPr="00B6331F">
        <w:rPr>
          <w:u w:val="single"/>
        </w:rPr>
        <w:t xml:space="preserve">, </w:t>
      </w:r>
      <w:r w:rsidRPr="00B6331F">
        <w:rPr>
          <w:b/>
          <w:iCs/>
          <w:u w:val="single"/>
        </w:rPr>
        <w:t>system-level failure</w:t>
      </w:r>
      <w:r w:rsidRPr="00B6331F">
        <w:rPr>
          <w:u w:val="single"/>
        </w:rPr>
        <w:t>.</w:t>
      </w:r>
      <w:r w:rsidRPr="00F64DA8">
        <w:rPr>
          <w:sz w:val="14"/>
        </w:rPr>
        <w:t xml:space="preserve"> Although centralized authority offers the tantalizing chimera of </w:t>
      </w:r>
      <w:r w:rsidRPr="009243AC">
        <w:rPr>
          <w:sz w:val="14"/>
        </w:rPr>
        <w:t xml:space="preserve">stronger control from the center, it also puts all the responsibility squarely on Xi’s shoulders. With China’s ascension to great power status, the consequences of internecine domestic political battles are increasingly playing out on the world stage. The </w:t>
      </w:r>
      <w:r w:rsidRPr="009243AC">
        <w:rPr>
          <w:u w:val="single"/>
        </w:rPr>
        <w:t>international significance of China’s domestic politics is a new paradigm for the Chinese leadership</w:t>
      </w:r>
      <w:r w:rsidRPr="009243AC">
        <w:rPr>
          <w:sz w:val="14"/>
        </w:rPr>
        <w:t xml:space="preserve">, and one can expect an adjustment period during which the outcome of what had previously been relatively insulated </w:t>
      </w:r>
      <w:r w:rsidRPr="009243AC">
        <w:rPr>
          <w:u w:val="single"/>
        </w:rPr>
        <w:t xml:space="preserve">domestic political frictions will likely generate </w:t>
      </w:r>
      <w:r w:rsidRPr="009243AC">
        <w:rPr>
          <w:b/>
          <w:iCs/>
          <w:u w:val="single"/>
        </w:rPr>
        <w:t>unintended international repercussions</w:t>
      </w:r>
      <w:r w:rsidRPr="009243AC">
        <w:rPr>
          <w:u w:val="single"/>
        </w:rPr>
        <w:t>.</w:t>
      </w:r>
      <w:r w:rsidRPr="009243AC">
        <w:rPr>
          <w:sz w:val="14"/>
        </w:rPr>
        <w:t xml:space="preserve"> Such dynamics will influence Chinese foreign policy and security behavior. </w:t>
      </w:r>
      <w:r w:rsidRPr="009243AC">
        <w:rPr>
          <w:u w:val="single"/>
        </w:rPr>
        <w:t xml:space="preserve">Domestic arguments over ideology, bureaucratic power struggles, and strategic direction could all have </w:t>
      </w:r>
      <w:r w:rsidRPr="009243AC">
        <w:rPr>
          <w:b/>
          <w:iCs/>
          <w:u w:val="single"/>
        </w:rPr>
        <w:t>ripple effects abroad</w:t>
      </w:r>
      <w:r w:rsidRPr="009243AC">
        <w:rPr>
          <w:u w:val="single"/>
        </w:rPr>
        <w:t>.</w:t>
      </w:r>
      <w:r w:rsidRPr="009243AC">
        <w:rPr>
          <w:sz w:val="14"/>
        </w:rPr>
        <w:t xml:space="preserve"> Many of China’s party heavyweights still employ a narrow and exclusively domestic political calculus. </w:t>
      </w:r>
      <w:r w:rsidRPr="009243AC">
        <w:rPr>
          <w:u w:val="single"/>
        </w:rPr>
        <w:t>Such behavior increases the possibility</w:t>
      </w:r>
      <w:r w:rsidRPr="00B6331F">
        <w:rPr>
          <w:u w:val="single"/>
        </w:rPr>
        <w:t xml:space="preserve"> of international implications that are not fully anticipated, </w:t>
      </w:r>
      <w:r w:rsidRPr="00B6331F">
        <w:rPr>
          <w:b/>
          <w:iCs/>
          <w:u w:val="single"/>
        </w:rPr>
        <w:t>raising the risks</w:t>
      </w:r>
      <w:r w:rsidRPr="00B6331F">
        <w:rPr>
          <w:u w:val="single"/>
        </w:rPr>
        <w:t xml:space="preserve"> of </w:t>
      </w:r>
      <w:r w:rsidRPr="00B6331F">
        <w:rPr>
          <w:b/>
          <w:iCs/>
          <w:u w:val="single"/>
        </w:rPr>
        <w:t xml:space="preserve">strategic </w:t>
      </w:r>
      <w:r w:rsidRPr="008C6BB3">
        <w:rPr>
          <w:b/>
          <w:iCs/>
          <w:highlight w:val="green"/>
          <w:u w:val="single"/>
        </w:rPr>
        <w:t>miscalc</w:t>
      </w:r>
      <w:r w:rsidRPr="00B6331F">
        <w:rPr>
          <w:b/>
          <w:iCs/>
          <w:u w:val="single"/>
        </w:rPr>
        <w:t>ulation</w:t>
      </w:r>
      <w:r w:rsidRPr="00B6331F">
        <w:rPr>
          <w:u w:val="single"/>
        </w:rPr>
        <w:t xml:space="preserve"> on the world stage.</w:t>
      </w:r>
      <w:r w:rsidRPr="00F64DA8">
        <w:rPr>
          <w:sz w:val="14"/>
        </w:rPr>
        <w:t xml:space="preserve"> For example, the </w:t>
      </w:r>
      <w:r w:rsidRPr="008C6BB3">
        <w:rPr>
          <w:highlight w:val="green"/>
        </w:rPr>
        <w:t xml:space="preserve">factional power struggles </w:t>
      </w:r>
      <w:r w:rsidRPr="004167CD">
        <w:t>th</w:t>
      </w:r>
      <w:r w:rsidRPr="008C6BB3">
        <w:rPr>
          <w:highlight w:val="green"/>
        </w:rPr>
        <w:t>at animated</w:t>
      </w:r>
      <w:r w:rsidRPr="004167CD">
        <w:t xml:space="preserve"> the </w:t>
      </w:r>
      <w:r w:rsidRPr="008C6BB3">
        <w:rPr>
          <w:highlight w:val="green"/>
        </w:rPr>
        <w:t>Cultural Revolution were largely driven by domestic concerns</w:t>
      </w:r>
      <w:r w:rsidRPr="004167CD">
        <w:t xml:space="preserve">, </w:t>
      </w:r>
      <w:r w:rsidRPr="008C6BB3">
        <w:rPr>
          <w:highlight w:val="green"/>
        </w:rPr>
        <w:t>yet manifested</w:t>
      </w:r>
      <w:r w:rsidRPr="004167CD">
        <w:t xml:space="preserve"> themselves </w:t>
      </w:r>
      <w:r w:rsidRPr="008C6BB3">
        <w:rPr>
          <w:highlight w:val="green"/>
        </w:rPr>
        <w:t xml:space="preserve">in </w:t>
      </w:r>
      <w:r w:rsidRPr="00C41841">
        <w:t>C</w:t>
      </w:r>
      <w:r w:rsidRPr="004167CD">
        <w:t xml:space="preserve">hinese </w:t>
      </w:r>
      <w:r w:rsidRPr="008C6BB3">
        <w:rPr>
          <w:highlight w:val="green"/>
        </w:rPr>
        <w:t>foreign policy</w:t>
      </w:r>
      <w:r w:rsidRPr="004167CD">
        <w:t xml:space="preserve"> for more than a decade. During this period, China was not the world’s second largest economy and, for much of this time, did not even have formal representation at the United Nations</w:t>
      </w:r>
      <w:r w:rsidRPr="004167CD">
        <w:rPr>
          <w:u w:val="single"/>
        </w:rPr>
        <w:t xml:space="preserve">. </w:t>
      </w:r>
      <w:r w:rsidRPr="008C6BB3">
        <w:rPr>
          <w:highlight w:val="green"/>
          <w:u w:val="single"/>
        </w:rPr>
        <w:t>If</w:t>
      </w:r>
      <w:r w:rsidRPr="0040296F">
        <w:rPr>
          <w:u w:val="single"/>
        </w:rPr>
        <w:t xml:space="preserve"> today’s globally interconnected </w:t>
      </w:r>
      <w:r w:rsidRPr="008C6BB3">
        <w:rPr>
          <w:highlight w:val="green"/>
          <w:u w:val="single"/>
        </w:rPr>
        <w:t>China became engulfed in</w:t>
      </w:r>
      <w:r w:rsidRPr="0040296F">
        <w:rPr>
          <w:u w:val="single"/>
        </w:rPr>
        <w:t xml:space="preserve"> similar </w:t>
      </w:r>
      <w:r w:rsidRPr="008C6BB3">
        <w:rPr>
          <w:highlight w:val="green"/>
          <w:u w:val="single"/>
        </w:rPr>
        <w:t>domestic chaos,</w:t>
      </w:r>
      <w:r w:rsidRPr="0040296F">
        <w:rPr>
          <w:u w:val="single"/>
        </w:rPr>
        <w:t xml:space="preserve"> the effects would be felt worldwide.23 Weakened Fetters of Economic Interdependence If China successfully transitioned away from its export-driven growth model toward a consumption-driven economic engine over the next four or five years, it could no longer feel as constrained by economic interdependence. To the extent that such constraints are loosened, </w:t>
      </w:r>
      <w:r w:rsidRPr="008C6BB3">
        <w:rPr>
          <w:highlight w:val="green"/>
          <w:u w:val="single"/>
        </w:rPr>
        <w:t>the U.S.-China relationship will be more prone to conflict</w:t>
      </w:r>
      <w:r w:rsidRPr="0040296F">
        <w:rPr>
          <w:u w:val="single"/>
        </w:rPr>
        <w:t xml:space="preserve"> and friction</w:t>
      </w:r>
      <w:r w:rsidRPr="0040296F">
        <w:t>.</w:t>
      </w:r>
      <w:r w:rsidRPr="00F64DA8">
        <w:rPr>
          <w:sz w:val="14"/>
        </w:rPr>
        <w:t>24 While China has never been the archetypal liberal economic power bent on benign integration with the global economy, its export-driven growth model produced a strong strategic preference for stability. Although past behavior is not necessarily indicative of future strategic calculus, China’s “economic circuit breaker” logic seems to have held its most aggressive nationalism below the threshold of war since 1979. A China that is both comparatively strong and less dependent on the global economy would be a novel development in modern geopolitics. As China changes the composition of its international economic linkages, global integration could place fewer constraints on it. Whereas China has been highly reliant on the import of raw materials and semifinished goods for reexport, a consumption-driven China could have a different international trade profile. China could still rely on imported goods, but their centrality to the country’s overall economic growth would be altered. Imports of luxury goods, consumer products, international brands, and services may not exert a significant constraining influence, since loss of access to such items may not be seen as strategically vital. If these flows were interrupted or jeopardized, the result would be more akin to an inconvenience than a strategic setback for China’s rise. That said, China is likely to continue to highly depend on imported oil even if the economic end to which that energy resource is directed shifts away from industrial and export production toward domestic consumption.</w:t>
      </w:r>
    </w:p>
    <w:p w14:paraId="13C52B8A" w14:textId="77777777" w:rsidR="007665B2" w:rsidRDefault="007665B2" w:rsidP="007665B2">
      <w:pPr>
        <w:pStyle w:val="Heading4"/>
      </w:pPr>
      <w:r>
        <w:t>Us China war escalates to nuclear war. Most recent evidence. Cross apply extinction from 2</w:t>
      </w:r>
      <w:r w:rsidRPr="008C6BB3">
        <w:rPr>
          <w:vertAlign w:val="superscript"/>
        </w:rPr>
        <w:t>nd</w:t>
      </w:r>
      <w:r>
        <w:t xml:space="preserve"> off for impact.</w:t>
      </w:r>
    </w:p>
    <w:p w14:paraId="0E240868" w14:textId="77777777" w:rsidR="007665B2" w:rsidRDefault="007665B2" w:rsidP="007665B2">
      <w:r>
        <w:rPr>
          <w:b/>
        </w:rPr>
        <w:t>Israel Hayom 2/4</w:t>
      </w:r>
      <w:r>
        <w:t xml:space="preserve"> </w:t>
      </w:r>
      <w:r>
        <w:rPr>
          <w:i/>
        </w:rPr>
        <w:t>[</w:t>
      </w:r>
      <w:hyperlink r:id="rId11">
        <w:r>
          <w:t>News Agencies </w:t>
        </w:r>
      </w:hyperlink>
      <w:hyperlink r:id="rId12">
        <w:r>
          <w:t>and ILH Staff</w:t>
        </w:r>
      </w:hyperlink>
      <w:r>
        <w:t xml:space="preserve">, </w:t>
      </w:r>
      <w:r>
        <w:rPr>
          <w:i/>
        </w:rPr>
        <w:t>Israel Hayom,02-04-21, “</w:t>
      </w:r>
      <w:r>
        <w:rPr>
          <w:b/>
          <w:i/>
        </w:rPr>
        <w:t>’Nuclear war with China</w:t>
      </w:r>
      <w:r>
        <w:rPr>
          <w:i/>
        </w:rPr>
        <w:t xml:space="preserve"> or Russia </w:t>
      </w:r>
      <w:r>
        <w:rPr>
          <w:b/>
          <w:i/>
        </w:rPr>
        <w:t>a very real possibility’</w:t>
      </w:r>
      <w:r>
        <w:rPr>
          <w:i/>
        </w:rPr>
        <w:t>, top US general warns”, Israelhayom.com</w:t>
      </w:r>
      <w:r>
        <w:t>, www.israelhayom.com/2021/02/04/nuclear-war-with-china-or-russia-a-very-real-possibility-top-us-general-warns/. ]//Lex AKu</w:t>
      </w:r>
    </w:p>
    <w:p w14:paraId="176324E6" w14:textId="77777777" w:rsidR="007665B2" w:rsidRDefault="007665B2" w:rsidP="007665B2">
      <w:r>
        <w:t xml:space="preserve">A </w:t>
      </w:r>
      <w:r>
        <w:rPr>
          <w:b/>
          <w:i/>
        </w:rPr>
        <w:t xml:space="preserve">top </w:t>
      </w:r>
      <w:r w:rsidRPr="008C6BB3">
        <w:rPr>
          <w:b/>
          <w:i/>
          <w:highlight w:val="green"/>
        </w:rPr>
        <w:t>US general warned</w:t>
      </w:r>
      <w:r>
        <w:rPr>
          <w:b/>
          <w:i/>
        </w:rPr>
        <w:t xml:space="preserve"> Wednesday that there was a </w:t>
      </w:r>
      <w:r w:rsidRPr="008C6BB3">
        <w:rPr>
          <w:b/>
          <w:i/>
          <w:highlight w:val="green"/>
        </w:rPr>
        <w:t>"real possibility"</w:t>
      </w:r>
      <w:r>
        <w:rPr>
          <w:b/>
          <w:i/>
        </w:rPr>
        <w:t xml:space="preserve"> the United States could end up </w:t>
      </w:r>
      <w:r w:rsidRPr="008C6BB3">
        <w:rPr>
          <w:b/>
          <w:i/>
          <w:highlight w:val="green"/>
        </w:rPr>
        <w:t>in a nuclear conflict with China</w:t>
      </w:r>
      <w:r>
        <w:t xml:space="preserve"> or Russia. </w:t>
      </w:r>
      <w:r>
        <w:rPr>
          <w:b/>
          <w:i/>
        </w:rPr>
        <w:t>Adm. Charles Richard, the head of US Strategic Command</w:t>
      </w:r>
      <w:r>
        <w:t xml:space="preserve"> (STRATCOM) issued this stark assessment in an article published in the February edition of the </w:t>
      </w:r>
      <w:r>
        <w:rPr>
          <w:i/>
        </w:rPr>
        <w:t>US Naval Institute.</w:t>
      </w:r>
      <w:r>
        <w:t xml:space="preserve"> According to a report on </w:t>
      </w:r>
      <w:r>
        <w:rPr>
          <w:i/>
        </w:rPr>
        <w:t>Fox News,</w:t>
      </w:r>
      <w:r>
        <w:t xml:space="preserve"> Richard further called on military and federal leaders to reimagine the United States' methods of deterring aggressive action from its rivals. </w:t>
      </w:r>
      <w:r>
        <w:rPr>
          <w:b/>
          <w:i/>
        </w:rPr>
        <w:t>Richard, whose command is responsible, among other things, for the US's strategic and nuclear deterrence</w:t>
      </w:r>
      <w:r>
        <w:t xml:space="preserve">, wrote that while the prospect of nuclear war was currently "low," it is not "impossible, particularly in a crisis," he maintained. The admiral warned that </w:t>
      </w:r>
      <w:r w:rsidRPr="008C6BB3">
        <w:rPr>
          <w:b/>
          <w:i/>
          <w:highlight w:val="green"/>
        </w:rPr>
        <w:t>China and Russia have "begun to aggressively challenge international norms" in "ways not seen since the height of the Cold Wa</w:t>
      </w:r>
      <w:r>
        <w:rPr>
          <w:b/>
          <w:i/>
        </w:rPr>
        <w:t>r</w:t>
      </w:r>
      <w:r>
        <w:t xml:space="preserve">." Richard cited a </w:t>
      </w:r>
      <w:r w:rsidRPr="008C6BB3">
        <w:rPr>
          <w:b/>
          <w:i/>
          <w:highlight w:val="green"/>
        </w:rPr>
        <w:t xml:space="preserve">rise in cyberattacks </w:t>
      </w:r>
      <w:r w:rsidRPr="006E4E8D">
        <w:rPr>
          <w:b/>
          <w:i/>
        </w:rPr>
        <w:t>and "threats in space</w:t>
      </w:r>
      <w:r>
        <w:rPr>
          <w:b/>
          <w:i/>
        </w:rPr>
        <w:t xml:space="preserve">," </w:t>
      </w:r>
      <w:r w:rsidRPr="008C6BB3">
        <w:rPr>
          <w:b/>
          <w:i/>
          <w:highlight w:val="green"/>
        </w:rPr>
        <w:t>as well</w:t>
      </w:r>
      <w:r>
        <w:rPr>
          <w:b/>
          <w:i/>
        </w:rPr>
        <w:t xml:space="preserve"> as their </w:t>
      </w:r>
      <w:r w:rsidRPr="008C6BB3">
        <w:rPr>
          <w:b/>
          <w:i/>
          <w:highlight w:val="green"/>
        </w:rPr>
        <w:t>investment in</w:t>
      </w:r>
      <w:r w:rsidRPr="0031327A">
        <w:rPr>
          <w:b/>
          <w:i/>
        </w:rPr>
        <w:t xml:space="preserve"> advanced arms such as</w:t>
      </w:r>
      <w:r w:rsidRPr="008C6BB3">
        <w:rPr>
          <w:b/>
          <w:i/>
          <w:highlight w:val="green"/>
        </w:rPr>
        <w:t xml:space="preserve"> nuclear weapons</w:t>
      </w:r>
      <w:r>
        <w:rPr>
          <w:b/>
          <w:i/>
        </w:rPr>
        <w:t>.</w:t>
      </w:r>
      <w:r>
        <w:t xml:space="preserve"> He added that </w:t>
      </w:r>
      <w:r>
        <w:rPr>
          <w:b/>
          <w:i/>
        </w:rPr>
        <w:t>the acceleration of Russia and China's strategic capabilities and witnessing the progress they have been able to make were "sobering."</w:t>
      </w:r>
      <w:r>
        <w:t xml:space="preserve"> "</w:t>
      </w:r>
      <w:r>
        <w:rPr>
          <w:b/>
          <w:i/>
        </w:rPr>
        <w:t>China continues to make technological leaps in capabilities in every domain</w:t>
      </w:r>
      <w:r>
        <w:t>," Richard wrote. "</w:t>
      </w:r>
      <w:r>
        <w:rPr>
          <w:b/>
          <w:i/>
        </w:rPr>
        <w:t>Across its conventional weapons systems, it continues to invest significant resources in hypersonic and advanced missile systems, as well as to expand its space and counter-space capabilities</w:t>
      </w:r>
      <w:r>
        <w:t xml:space="preserve">." The admiral further explained that although </w:t>
      </w:r>
      <w:r>
        <w:rPr>
          <w:b/>
          <w:i/>
        </w:rPr>
        <w:t>China has</w:t>
      </w:r>
      <w:r>
        <w:t xml:space="preserve"> maintained a No First Use policy with regard to nuclear weapons since the 1960s, it has, however, </w:t>
      </w:r>
      <w:r>
        <w:rPr>
          <w:b/>
          <w:i/>
        </w:rPr>
        <w:t>pursued a buildup of advanced capabilities</w:t>
      </w:r>
      <w:r>
        <w:t>. "</w:t>
      </w:r>
      <w:r>
        <w:rPr>
          <w:b/>
          <w:i/>
        </w:rPr>
        <w:t xml:space="preserve">There is a real possibility that a regional crisis with Russia or China could escalate quickly to a </w:t>
      </w:r>
      <w:r w:rsidRPr="008C6BB3">
        <w:rPr>
          <w:b/>
          <w:i/>
          <w:highlight w:val="green"/>
        </w:rPr>
        <w:t>conflict</w:t>
      </w:r>
      <w:r>
        <w:rPr>
          <w:b/>
          <w:i/>
        </w:rPr>
        <w:t xml:space="preserve"> </w:t>
      </w:r>
      <w:r w:rsidRPr="00515F78">
        <w:rPr>
          <w:b/>
          <w:i/>
        </w:rPr>
        <w:t xml:space="preserve">involving </w:t>
      </w:r>
      <w:r w:rsidRPr="008C6BB3">
        <w:rPr>
          <w:b/>
          <w:i/>
          <w:highlight w:val="green"/>
        </w:rPr>
        <w:t>nuclear</w:t>
      </w:r>
      <w:r>
        <w:rPr>
          <w:b/>
          <w:i/>
        </w:rPr>
        <w:t xml:space="preserve"> weapons</w:t>
      </w:r>
      <w:r w:rsidRPr="008C6BB3">
        <w:rPr>
          <w:b/>
          <w:i/>
          <w:highlight w:val="green"/>
        </w:rPr>
        <w:t>, if</w:t>
      </w:r>
      <w:r>
        <w:rPr>
          <w:b/>
          <w:i/>
        </w:rPr>
        <w:t xml:space="preserve"> they perceived a </w:t>
      </w:r>
      <w:r w:rsidRPr="008C6BB3">
        <w:rPr>
          <w:b/>
          <w:i/>
          <w:highlight w:val="green"/>
        </w:rPr>
        <w:t>conventional loss would threaten the regime</w:t>
      </w:r>
      <w:r>
        <w:rPr>
          <w:b/>
          <w:i/>
        </w:rPr>
        <w:t xml:space="preserve"> or state</w:t>
      </w:r>
      <w:r>
        <w:t>," he continued</w:t>
      </w:r>
    </w:p>
    <w:p w14:paraId="518B37FD" w14:textId="77777777" w:rsidR="007665B2" w:rsidRPr="000C072C" w:rsidRDefault="007665B2" w:rsidP="007665B2">
      <w:pPr>
        <w:pStyle w:val="Heading4"/>
        <w:rPr>
          <w:color w:val="000000" w:themeColor="text1"/>
        </w:rPr>
      </w:pPr>
      <w:r w:rsidRPr="000C072C">
        <w:rPr>
          <w:color w:val="000000" w:themeColor="text1"/>
        </w:rPr>
        <w:t>Nuclear war causes extinction.</w:t>
      </w:r>
    </w:p>
    <w:p w14:paraId="64EFB3BC" w14:textId="77777777" w:rsidR="007665B2" w:rsidRPr="000C072C" w:rsidRDefault="007665B2" w:rsidP="007665B2">
      <w:pPr>
        <w:rPr>
          <w:color w:val="000000" w:themeColor="text1"/>
        </w:rPr>
      </w:pPr>
      <w:r w:rsidRPr="000C072C">
        <w:rPr>
          <w:color w:val="000000" w:themeColor="text1"/>
        </w:rPr>
        <w:t xml:space="preserve">Steven </w:t>
      </w:r>
      <w:r w:rsidRPr="000C072C">
        <w:rPr>
          <w:rStyle w:val="Style13ptBold"/>
          <w:color w:val="000000" w:themeColor="text1"/>
        </w:rPr>
        <w:t>Starr</w:t>
      </w:r>
      <w:r w:rsidRPr="000C072C">
        <w:rPr>
          <w:color w:val="000000" w:themeColor="text1"/>
        </w:rPr>
        <w:t xml:space="preserve"> 20</w:t>
      </w:r>
      <w:r w:rsidRPr="000C072C">
        <w:rPr>
          <w:rStyle w:val="Style13ptBold"/>
          <w:color w:val="000000" w:themeColor="text1"/>
        </w:rPr>
        <w:t>15</w:t>
      </w:r>
      <w:r w:rsidRPr="000C072C">
        <w:rPr>
          <w:color w:val="000000" w:themeColor="text1"/>
        </w:rPr>
        <w:t xml:space="preserve"> Ratical. Steven Starr is the director of the University of Missouri’s Clinical Laboratory Science Program, as well as a senior scientist at the Physicians for Social Responsibility. He has been published in the Bulletin of the Atomic Scientists and the Strategic Arms Reduction (STAR) website of the Moscow Institute of Physics and Technology. </w:t>
      </w:r>
      <w:hyperlink r:id="rId13" w:history="1">
        <w:r w:rsidRPr="000C072C">
          <w:rPr>
            <w:rStyle w:val="Hyperlink"/>
            <w:color w:val="000000" w:themeColor="text1"/>
          </w:rPr>
          <w:t>https://ratical.org/radiation/NuclearExtinction/StevenStarr022815.html</w:t>
        </w:r>
      </w:hyperlink>
    </w:p>
    <w:p w14:paraId="5ACF106E" w14:textId="77777777" w:rsidR="007665B2" w:rsidRPr="000C072C" w:rsidRDefault="007665B2" w:rsidP="007665B2">
      <w:pPr>
        <w:rPr>
          <w:color w:val="000000" w:themeColor="text1"/>
          <w:sz w:val="16"/>
        </w:rPr>
      </w:pPr>
      <w:r w:rsidRPr="008C6BB3">
        <w:rPr>
          <w:b/>
          <w:bCs/>
          <w:color w:val="000000" w:themeColor="text1"/>
          <w:highlight w:val="green"/>
          <w:u w:val="single"/>
        </w:rPr>
        <w:t>A war fought with 21st century</w:t>
      </w:r>
      <w:r w:rsidRPr="000C072C">
        <w:rPr>
          <w:color w:val="000000" w:themeColor="text1"/>
          <w:sz w:val="16"/>
        </w:rPr>
        <w:t xml:space="preserve"> strategic </w:t>
      </w:r>
      <w:r w:rsidRPr="008C6BB3">
        <w:rPr>
          <w:b/>
          <w:bCs/>
          <w:color w:val="000000" w:themeColor="text1"/>
          <w:highlight w:val="green"/>
          <w:u w:val="single"/>
        </w:rPr>
        <w:t>nuclear weapons would be</w:t>
      </w:r>
      <w:r w:rsidRPr="000C072C">
        <w:rPr>
          <w:color w:val="000000" w:themeColor="text1"/>
          <w:sz w:val="16"/>
        </w:rPr>
        <w:t xml:space="preserve"> more than just a great catastrophe in human history. If we allow it to happen, such a war would be a mass </w:t>
      </w:r>
      <w:r w:rsidRPr="008C6BB3">
        <w:rPr>
          <w:b/>
          <w:bCs/>
          <w:color w:val="000000" w:themeColor="text1"/>
          <w:highlight w:val="green"/>
          <w:u w:val="single"/>
        </w:rPr>
        <w:t>extinction</w:t>
      </w:r>
      <w:r w:rsidRPr="000C072C">
        <w:rPr>
          <w:color w:val="000000" w:themeColor="text1"/>
          <w:sz w:val="16"/>
        </w:rPr>
        <w:t xml:space="preserve"> event that </w:t>
      </w:r>
      <w:hyperlink r:id="rId14" w:history="1">
        <w:r w:rsidRPr="000C072C">
          <w:rPr>
            <w:rStyle w:val="Hyperlink"/>
            <w:color w:val="000000" w:themeColor="text1"/>
            <w:sz w:val="16"/>
          </w:rPr>
          <w:t>ends human history</w:t>
        </w:r>
      </w:hyperlink>
      <w:r w:rsidRPr="000C072C">
        <w:rPr>
          <w:color w:val="000000" w:themeColor="text1"/>
          <w:sz w:val="16"/>
        </w:rPr>
        <w:t xml:space="preserve">. There is a profound difference between extinction and “an unprecedented disaster,” or even “the end of civilization,” because even after such an immense catastrophe, human life would go on. But </w:t>
      </w:r>
      <w:r w:rsidRPr="000C072C">
        <w:rPr>
          <w:b/>
          <w:bCs/>
          <w:color w:val="000000" w:themeColor="text1"/>
          <w:u w:val="single"/>
        </w:rPr>
        <w:t>extinction</w:t>
      </w:r>
      <w:r w:rsidRPr="000C072C">
        <w:rPr>
          <w:color w:val="000000" w:themeColor="text1"/>
          <w:sz w:val="16"/>
        </w:rPr>
        <w:t xml:space="preserve">, by definition, </w:t>
      </w:r>
      <w:r w:rsidRPr="000C072C">
        <w:rPr>
          <w:b/>
          <w:bCs/>
          <w:color w:val="000000" w:themeColor="text1"/>
          <w:u w:val="single"/>
        </w:rPr>
        <w:t>is</w:t>
      </w:r>
      <w:r w:rsidRPr="000C072C">
        <w:rPr>
          <w:color w:val="000000" w:themeColor="text1"/>
          <w:sz w:val="16"/>
        </w:rPr>
        <w:t xml:space="preserve"> an event of </w:t>
      </w:r>
      <w:r w:rsidRPr="000C072C">
        <w:rPr>
          <w:b/>
          <w:bCs/>
          <w:color w:val="000000" w:themeColor="text1"/>
          <w:u w:val="single"/>
        </w:rPr>
        <w:t>utter finality</w:t>
      </w:r>
      <w:r w:rsidRPr="000C072C">
        <w:rPr>
          <w:color w:val="000000" w:themeColor="text1"/>
          <w:sz w:val="16"/>
        </w:rPr>
        <w:t xml:space="preserve">, and </w:t>
      </w:r>
      <w:r w:rsidRPr="000C072C">
        <w:rPr>
          <w:color w:val="000000" w:themeColor="text1"/>
          <w:u w:val="single"/>
        </w:rPr>
        <w:t>a nuclear war that could cause human extinction should really be considered as the ultimate criminal act.</w:t>
      </w:r>
      <w:r w:rsidRPr="000C072C">
        <w:rPr>
          <w:color w:val="000000" w:themeColor="text1"/>
          <w:sz w:val="16"/>
        </w:rPr>
        <w:t xml:space="preserve"> It certainly would be the crime to end all crimes. </w:t>
      </w:r>
      <w:r w:rsidRPr="008C6BB3">
        <w:rPr>
          <w:b/>
          <w:bCs/>
          <w:color w:val="000000" w:themeColor="text1"/>
          <w:highlight w:val="green"/>
          <w:u w:val="single"/>
        </w:rPr>
        <w:t>The world’s leading climatologists</w:t>
      </w:r>
      <w:r w:rsidRPr="000C072C">
        <w:rPr>
          <w:b/>
          <w:bCs/>
          <w:color w:val="000000" w:themeColor="text1"/>
          <w:u w:val="single"/>
        </w:rPr>
        <w:t xml:space="preserve"> now </w:t>
      </w:r>
      <w:r w:rsidRPr="008C6BB3">
        <w:rPr>
          <w:b/>
          <w:bCs/>
          <w:color w:val="000000" w:themeColor="text1"/>
          <w:highlight w:val="green"/>
          <w:u w:val="single"/>
        </w:rPr>
        <w:t>tell us that</w:t>
      </w:r>
      <w:r w:rsidRPr="000C072C">
        <w:rPr>
          <w:b/>
          <w:bCs/>
          <w:color w:val="000000" w:themeColor="text1"/>
          <w:u w:val="single"/>
        </w:rPr>
        <w:t xml:space="preserve"> nuclear war threatens our continued existence as a species.</w:t>
      </w:r>
      <w:r w:rsidRPr="000C072C">
        <w:rPr>
          <w:color w:val="000000" w:themeColor="text1"/>
          <w:sz w:val="16"/>
        </w:rPr>
        <w:t xml:space="preserve"> Their studies predict that a large nuclear war, especially one fought with strategic nuclear weapons, would create a post-war environment in which for many years </w:t>
      </w:r>
      <w:r w:rsidRPr="008C6BB3">
        <w:rPr>
          <w:b/>
          <w:bCs/>
          <w:color w:val="000000" w:themeColor="text1"/>
          <w:highlight w:val="green"/>
          <w:u w:val="single"/>
        </w:rPr>
        <w:t>it would be too cold and dark to even grow food</w:t>
      </w:r>
      <w:r w:rsidRPr="000C072C">
        <w:rPr>
          <w:color w:val="000000" w:themeColor="text1"/>
          <w:sz w:val="16"/>
        </w:rPr>
        <w:t xml:space="preserve">. Their findings make it clear that not only </w:t>
      </w:r>
      <w:r w:rsidRPr="008C6BB3">
        <w:rPr>
          <w:b/>
          <w:bCs/>
          <w:color w:val="000000" w:themeColor="text1"/>
          <w:highlight w:val="green"/>
          <w:u w:val="single"/>
        </w:rPr>
        <w:t>humans</w:t>
      </w:r>
      <w:r w:rsidRPr="000C072C">
        <w:rPr>
          <w:color w:val="000000" w:themeColor="text1"/>
          <w:sz w:val="16"/>
        </w:rPr>
        <w:t xml:space="preserve">, but most large </w:t>
      </w:r>
      <w:r w:rsidRPr="008C6BB3">
        <w:rPr>
          <w:b/>
          <w:bCs/>
          <w:color w:val="000000" w:themeColor="text1"/>
          <w:highlight w:val="green"/>
          <w:u w:val="single"/>
        </w:rPr>
        <w:t>animals</w:t>
      </w:r>
      <w:r w:rsidRPr="000C072C">
        <w:rPr>
          <w:color w:val="000000" w:themeColor="text1"/>
          <w:sz w:val="16"/>
        </w:rPr>
        <w:t xml:space="preserve"> and many other forms of complex life would likely vanish forever in a nuclear darkness of our own making. The environmental consequences of nuclear war would attack the ecological support systems of life at every level. </w:t>
      </w:r>
      <w:r w:rsidRPr="008C6BB3">
        <w:rPr>
          <w:b/>
          <w:bCs/>
          <w:color w:val="000000" w:themeColor="text1"/>
          <w:highlight w:val="green"/>
          <w:u w:val="single"/>
        </w:rPr>
        <w:t>Radioactive fallout</w:t>
      </w:r>
      <w:r w:rsidRPr="000C072C">
        <w:rPr>
          <w:color w:val="000000" w:themeColor="text1"/>
          <w:sz w:val="16"/>
        </w:rPr>
        <w:t xml:space="preserve"> produced not only by nuclear bombs, but also by the destruction of nuclear power plants and their spent fuel pools, </w:t>
      </w:r>
      <w:r w:rsidRPr="008C6BB3">
        <w:rPr>
          <w:b/>
          <w:bCs/>
          <w:color w:val="000000" w:themeColor="text1"/>
          <w:highlight w:val="green"/>
          <w:u w:val="single"/>
        </w:rPr>
        <w:t>would poison the biosphere</w:t>
      </w:r>
      <w:r w:rsidRPr="000C072C">
        <w:rPr>
          <w:color w:val="000000" w:themeColor="text1"/>
          <w:sz w:val="16"/>
        </w:rPr>
        <w:t xml:space="preserve">. Millions of tons of smoke would act to </w:t>
      </w:r>
      <w:hyperlink r:id="rId15" w:history="1">
        <w:r w:rsidRPr="000C072C">
          <w:rPr>
            <w:rStyle w:val="Hyperlink"/>
            <w:color w:val="000000" w:themeColor="text1"/>
            <w:sz w:val="16"/>
          </w:rPr>
          <w:t>destroy Earth’s protective ozone layer</w:t>
        </w:r>
      </w:hyperlink>
      <w:r w:rsidRPr="000C072C">
        <w:rPr>
          <w:color w:val="000000" w:themeColor="text1"/>
          <w:sz w:val="16"/>
        </w:rPr>
        <w:t xml:space="preserve"> and block most sunlight from reaching Earth’s surface, creating </w:t>
      </w:r>
      <w:r w:rsidRPr="008C6BB3">
        <w:rPr>
          <w:b/>
          <w:bCs/>
          <w:color w:val="000000" w:themeColor="text1"/>
          <w:highlight w:val="green"/>
          <w:u w:val="single"/>
        </w:rPr>
        <w:t>Ice Age</w:t>
      </w:r>
      <w:r w:rsidRPr="000C072C">
        <w:rPr>
          <w:color w:val="000000" w:themeColor="text1"/>
          <w:sz w:val="16"/>
        </w:rPr>
        <w:t xml:space="preserve"> weather conditions that </w:t>
      </w:r>
      <w:r w:rsidRPr="008C6BB3">
        <w:rPr>
          <w:b/>
          <w:bCs/>
          <w:color w:val="000000" w:themeColor="text1"/>
          <w:highlight w:val="green"/>
          <w:u w:val="single"/>
        </w:rPr>
        <w:t>would last</w:t>
      </w:r>
      <w:r w:rsidRPr="000C072C">
        <w:rPr>
          <w:color w:val="000000" w:themeColor="text1"/>
          <w:sz w:val="16"/>
        </w:rPr>
        <w:t xml:space="preserve"> for </w:t>
      </w:r>
      <w:r w:rsidRPr="008C6BB3">
        <w:rPr>
          <w:b/>
          <w:bCs/>
          <w:color w:val="000000" w:themeColor="text1"/>
          <w:highlight w:val="green"/>
          <w:u w:val="single"/>
        </w:rPr>
        <w:t>decades</w:t>
      </w:r>
      <w:r w:rsidRPr="000C072C">
        <w:rPr>
          <w:color w:val="000000" w:themeColor="text1"/>
          <w:sz w:val="16"/>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w:t>
      </w:r>
      <w:r w:rsidRPr="008C6BB3">
        <w:rPr>
          <w:b/>
          <w:bCs/>
          <w:color w:val="000000" w:themeColor="text1"/>
          <w:highlight w:val="green"/>
          <w:u w:val="single"/>
        </w:rPr>
        <w:t>scientific research</w:t>
      </w:r>
      <w:r w:rsidRPr="000C072C">
        <w:rPr>
          <w:color w:val="000000" w:themeColor="text1"/>
          <w:sz w:val="16"/>
        </w:rPr>
        <w:t xml:space="preserve"> done by the climatologists, research that </w:t>
      </w:r>
      <w:r w:rsidRPr="008C6BB3">
        <w:rPr>
          <w:b/>
          <w:bCs/>
          <w:color w:val="000000" w:themeColor="text1"/>
          <w:highlight w:val="green"/>
          <w:u w:val="single"/>
        </w:rPr>
        <w:t>predicts</w:t>
      </w:r>
      <w:r w:rsidRPr="000C072C">
        <w:rPr>
          <w:color w:val="000000" w:themeColor="text1"/>
          <w:sz w:val="16"/>
        </w:rPr>
        <w:t xml:space="preserve"> virtually any</w:t>
      </w:r>
      <w:r w:rsidRPr="000C072C">
        <w:rPr>
          <w:b/>
          <w:bCs/>
          <w:color w:val="000000" w:themeColor="text1"/>
          <w:sz w:val="16"/>
        </w:rPr>
        <w:t xml:space="preserve"> </w:t>
      </w:r>
      <w:r w:rsidRPr="000C072C">
        <w:rPr>
          <w:color w:val="000000" w:themeColor="text1"/>
          <w:sz w:val="16"/>
        </w:rPr>
        <w:t xml:space="preserve">nuclear </w:t>
      </w:r>
      <w:r w:rsidRPr="008C6BB3">
        <w:rPr>
          <w:b/>
          <w:bCs/>
          <w:color w:val="000000" w:themeColor="text1"/>
          <w:highlight w:val="green"/>
          <w:u w:val="single"/>
        </w:rPr>
        <w:t>war</w:t>
      </w:r>
      <w:r w:rsidRPr="000C072C">
        <w:rPr>
          <w:color w:val="000000" w:themeColor="text1"/>
          <w:sz w:val="16"/>
        </w:rPr>
        <w:t xml:space="preserve">, </w:t>
      </w:r>
      <w:r w:rsidRPr="008C6BB3">
        <w:rPr>
          <w:b/>
          <w:bCs/>
          <w:color w:val="000000" w:themeColor="text1"/>
          <w:highlight w:val="green"/>
          <w:u w:val="single"/>
        </w:rPr>
        <w:t>fought with even a fraction of the</w:t>
      </w:r>
      <w:r w:rsidRPr="000C072C">
        <w:rPr>
          <w:color w:val="000000" w:themeColor="text1"/>
          <w:sz w:val="16"/>
        </w:rPr>
        <w:t xml:space="preserve"> operational and deployed nuclear </w:t>
      </w:r>
      <w:r w:rsidRPr="008C6BB3">
        <w:rPr>
          <w:b/>
          <w:bCs/>
          <w:color w:val="000000" w:themeColor="text1"/>
          <w:highlight w:val="green"/>
          <w:u w:val="single"/>
        </w:rPr>
        <w:t>arsenals</w:t>
      </w:r>
      <w:r w:rsidRPr="000C072C">
        <w:rPr>
          <w:color w:val="000000" w:themeColor="text1"/>
          <w:sz w:val="16"/>
        </w:rPr>
        <w:t xml:space="preserve">, </w:t>
      </w:r>
      <w:r w:rsidRPr="008C6BB3">
        <w:rPr>
          <w:b/>
          <w:bCs/>
          <w:color w:val="000000" w:themeColor="text1"/>
          <w:highlight w:val="green"/>
          <w:u w:val="single"/>
        </w:rPr>
        <w:t>will leave</w:t>
      </w:r>
      <w:r w:rsidRPr="000C072C">
        <w:rPr>
          <w:color w:val="000000" w:themeColor="text1"/>
          <w:sz w:val="16"/>
        </w:rPr>
        <w:t xml:space="preserve"> the </w:t>
      </w:r>
      <w:r w:rsidRPr="008C6BB3">
        <w:rPr>
          <w:b/>
          <w:bCs/>
          <w:color w:val="000000" w:themeColor="text1"/>
          <w:highlight w:val="green"/>
          <w:u w:val="single"/>
        </w:rPr>
        <w:t>Earth</w:t>
      </w:r>
      <w:r w:rsidRPr="000C072C">
        <w:rPr>
          <w:color w:val="000000" w:themeColor="text1"/>
          <w:sz w:val="16"/>
        </w:rPr>
        <w:t xml:space="preserve"> essentially </w:t>
      </w:r>
      <w:r w:rsidRPr="008C6BB3">
        <w:rPr>
          <w:b/>
          <w:bCs/>
          <w:color w:val="000000" w:themeColor="text1"/>
          <w:highlight w:val="green"/>
          <w:u w:val="single"/>
        </w:rPr>
        <w:t>uninhabitable</w:t>
      </w:r>
      <w:r w:rsidRPr="000C072C">
        <w:rPr>
          <w:color w:val="000000" w:themeColor="text1"/>
          <w:sz w:val="16"/>
        </w:rPr>
        <w:t>.</w:t>
      </w:r>
    </w:p>
    <w:p w14:paraId="193EC556"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665B2"/>
    <w:rsid w:val="000139A3"/>
    <w:rsid w:val="00100833"/>
    <w:rsid w:val="00104529"/>
    <w:rsid w:val="00105942"/>
    <w:rsid w:val="00107396"/>
    <w:rsid w:val="00111677"/>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30EC5"/>
    <w:rsid w:val="007665B2"/>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13C1"/>
    <w:rsid w:val="00B55AD5"/>
    <w:rsid w:val="00B8057C"/>
    <w:rsid w:val="00BD6238"/>
    <w:rsid w:val="00BE4EE1"/>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FE692D"/>
  <w15:chartTrackingRefBased/>
  <w15:docId w15:val="{1AE563E4-E9D7-4BD7-A9D5-5E62D29B3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665B2"/>
    <w:rPr>
      <w:rFonts w:ascii="Calibri" w:hAnsi="Calibri" w:cs="Calibri"/>
    </w:rPr>
  </w:style>
  <w:style w:type="paragraph" w:styleId="Heading1">
    <w:name w:val="heading 1"/>
    <w:aliases w:val="Pocket"/>
    <w:basedOn w:val="Normal"/>
    <w:next w:val="Normal"/>
    <w:link w:val="Heading1Char"/>
    <w:qFormat/>
    <w:rsid w:val="007665B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665B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665B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Heading 2 Char2 Char,Heading 2 Char1 Char Char, Ch,Ch,No Spacing211,No Spacing12,no read,No Spacing2111,No Spacing4,No Spacing11111,No Spacing5,No Spacing21,tags,No Spacing1111,TAG,Card,Tags,ta"/>
    <w:basedOn w:val="Normal"/>
    <w:next w:val="Normal"/>
    <w:link w:val="Heading4Char"/>
    <w:uiPriority w:val="3"/>
    <w:unhideWhenUsed/>
    <w:qFormat/>
    <w:rsid w:val="007665B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665B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665B2"/>
  </w:style>
  <w:style w:type="character" w:customStyle="1" w:styleId="Heading1Char">
    <w:name w:val="Heading 1 Char"/>
    <w:aliases w:val="Pocket Char"/>
    <w:basedOn w:val="DefaultParagraphFont"/>
    <w:link w:val="Heading1"/>
    <w:rsid w:val="007665B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665B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665B2"/>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Spacing12 Char,no read Char,No Spacing2111 Char,tags Char"/>
    <w:basedOn w:val="DefaultParagraphFont"/>
    <w:link w:val="Heading4"/>
    <w:uiPriority w:val="3"/>
    <w:rsid w:val="007665B2"/>
    <w:rPr>
      <w:rFonts w:ascii="Calibri" w:eastAsiaTheme="majorEastAsia" w:hAnsi="Calibri" w:cstheme="majorBidi"/>
      <w:b/>
      <w:iCs/>
      <w:sz w:val="26"/>
    </w:rPr>
  </w:style>
  <w:style w:type="character" w:styleId="Emphasis">
    <w:name w:val="Emphasis"/>
    <w:aliases w:val="emphasis in card,CD Card,Minimized,minimized,Evidence,Highlighted,tag2,Size 10,ED - Tag,emphasis,Underlined,Bold Underline,Emphasis!!,small,Qualifications,normal card text,bold underline,Shrunk,qualifications in card,qualifications,Style1,Box,s"/>
    <w:basedOn w:val="DefaultParagraphFont"/>
    <w:link w:val="textbold"/>
    <w:uiPriority w:val="7"/>
    <w:qFormat/>
    <w:rsid w:val="007665B2"/>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665B2"/>
    <w:rPr>
      <w:b/>
      <w:bCs/>
      <w:sz w:val="22"/>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7665B2"/>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22 Char"/>
    <w:basedOn w:val="DefaultParagraphFont"/>
    <w:link w:val="NoSpacing"/>
    <w:uiPriority w:val="99"/>
    <w:unhideWhenUsed/>
    <w:rsid w:val="007665B2"/>
    <w:rPr>
      <w:color w:val="auto"/>
      <w:u w:val="none"/>
    </w:rPr>
  </w:style>
  <w:style w:type="character" w:styleId="FollowedHyperlink">
    <w:name w:val="FollowedHyperlink"/>
    <w:basedOn w:val="DefaultParagraphFont"/>
    <w:uiPriority w:val="99"/>
    <w:semiHidden/>
    <w:unhideWhenUsed/>
    <w:rsid w:val="007665B2"/>
    <w:rPr>
      <w:color w:val="auto"/>
      <w:u w:val="none"/>
    </w:rPr>
  </w:style>
  <w:style w:type="paragraph" w:customStyle="1" w:styleId="textbold">
    <w:name w:val="text bold"/>
    <w:basedOn w:val="Normal"/>
    <w:link w:val="Emphasis"/>
    <w:uiPriority w:val="7"/>
    <w:qFormat/>
    <w:rsid w:val="007665B2"/>
    <w:pPr>
      <w:pBdr>
        <w:top w:val="single" w:sz="4" w:space="0" w:color="auto"/>
        <w:left w:val="single" w:sz="4" w:space="0" w:color="auto"/>
        <w:bottom w:val="single" w:sz="4" w:space="0" w:color="auto"/>
        <w:right w:val="single" w:sz="4" w:space="0" w:color="auto"/>
      </w:pBdr>
      <w:ind w:left="720"/>
      <w:jc w:val="both"/>
    </w:pPr>
    <w:rPr>
      <w:b/>
      <w:iCs/>
      <w:u w:val="single"/>
    </w:rPr>
  </w:style>
  <w:style w:type="paragraph" w:styleId="NoSpacing">
    <w:name w:val="No Spacing"/>
    <w:aliases w:val="Note Level 2,Small Text,Card Format,Note Level 21,ClearFormatting,Clear,DDI Tag,Tag Title,No Spacing51,No Spacing11211,card,Medium Grid 21,No Spacing22,No Spacing3,tag,No Spacing41,No Spacing111112"/>
    <w:basedOn w:val="Heading1"/>
    <w:link w:val="Hyperlink"/>
    <w:autoRedefine/>
    <w:uiPriority w:val="99"/>
    <w:qFormat/>
    <w:rsid w:val="007665B2"/>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br.org/2021/05/what-the-west-gets-wrong-about-china%20accessed%2012/14/21" TargetMode="External"/><Relationship Id="rId13" Type="http://schemas.openxmlformats.org/officeDocument/2006/relationships/hyperlink" Target="https://ratical.org/radiation/NuclearExtinction/StevenStarr022815.html" TargetMode="External"/><Relationship Id="rId3" Type="http://schemas.openxmlformats.org/officeDocument/2006/relationships/styles" Target="styles.xml"/><Relationship Id="rId7" Type="http://schemas.openxmlformats.org/officeDocument/2006/relationships/hyperlink" Target="https://hbr.org/search?term=elsbeth%20johnson&amp;search_type=search-all" TargetMode="External"/><Relationship Id="rId12" Type="http://schemas.openxmlformats.org/officeDocument/2006/relationships/hyperlink" Target="https://www.israelhayom.com/writer/ilh-staf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hbr.org/search?term=rana%20mitter&amp;search_type=search-all" TargetMode="External"/><Relationship Id="rId11" Type="http://schemas.openxmlformats.org/officeDocument/2006/relationships/hyperlink" Target="https://www.israelhayom.com/writer/news-agencies/" TargetMode="External"/><Relationship Id="rId5" Type="http://schemas.openxmlformats.org/officeDocument/2006/relationships/webSettings" Target="webSettings.xml"/><Relationship Id="rId15" Type="http://schemas.openxmlformats.org/officeDocument/2006/relationships/hyperlink" Target="https://www2.ucar.edu/atmosnews/just-published/3995/nuclear-war-and-ultraviolet-radiation" TargetMode="External"/><Relationship Id="rId10" Type="http://schemas.openxmlformats.org/officeDocument/2006/relationships/hyperlink" Target="http://www.jessicachenweiss.com/uploads/3/0/6/3/30636001/19-01-24-elite-statements-isq-ca.pdf" TargetMode="External"/><Relationship Id="rId4" Type="http://schemas.openxmlformats.org/officeDocument/2006/relationships/settings" Target="settings.xml"/><Relationship Id="rId9" Type="http://schemas.openxmlformats.org/officeDocument/2006/relationships/hyperlink" Target="https://hbr.org/2011/06/what-the-west-doesnt-get-about-china" TargetMode="External"/><Relationship Id="rId14" Type="http://schemas.openxmlformats.org/officeDocument/2006/relationships/hyperlink" Target="https://ratical.org/radiation/NuclearExtinction/StarrNuclearWinterOct09.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eah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DA6322-6FEF-4C0F-BC27-3AAE44CE22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TotalTime>
  <Pages>5</Pages>
  <Words>4807</Words>
  <Characters>27406</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Siddharth Chattoraj</dc:creator>
  <cp:keywords>5.1.1</cp:keywords>
  <dc:description/>
  <cp:lastModifiedBy>Siddharth Chattoraj</cp:lastModifiedBy>
  <cp:revision>1</cp:revision>
  <dcterms:created xsi:type="dcterms:W3CDTF">2022-02-20T18:53:00Z</dcterms:created>
  <dcterms:modified xsi:type="dcterms:W3CDTF">2022-02-20T18:56:00Z</dcterms:modified>
</cp:coreProperties>
</file>