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FDA" w14:textId="77777777" w:rsidR="00966886" w:rsidRPr="00F64B64" w:rsidRDefault="00966886" w:rsidP="00966886">
      <w:pPr>
        <w:pStyle w:val="Heading3"/>
      </w:pPr>
      <w:r w:rsidRPr="00F64B64">
        <w:t>1NC – OFF</w:t>
      </w:r>
    </w:p>
    <w:p w14:paraId="26FEB6B0" w14:textId="77777777" w:rsidR="00966886" w:rsidRPr="00F64B64" w:rsidRDefault="00966886" w:rsidP="00966886">
      <w:pPr>
        <w:pStyle w:val="Heading4"/>
      </w:pPr>
      <w:r w:rsidRPr="00F64B64">
        <w:t xml:space="preserve">1] Interpretation: The affirmative must defend an </w:t>
      </w:r>
      <w:r w:rsidRPr="00F64B64">
        <w:rPr>
          <w:u w:val="single"/>
        </w:rPr>
        <w:t>unconditional</w:t>
      </w:r>
      <w:r w:rsidRPr="00F64B64">
        <w:t xml:space="preserve"> right to strike. This means that the Affirmative must defend that </w:t>
      </w:r>
      <w:r w:rsidRPr="00F64B64">
        <w:rPr>
          <w:u w:val="single"/>
        </w:rPr>
        <w:t>anyone</w:t>
      </w:r>
      <w:r w:rsidRPr="00F64B64">
        <w:t xml:space="preserve"> regardless of job or occupation has a fundamental right to strike. </w:t>
      </w:r>
    </w:p>
    <w:p w14:paraId="14B34546" w14:textId="77777777" w:rsidR="00966886" w:rsidRPr="00F64B64" w:rsidRDefault="00966886" w:rsidP="00966886">
      <w:r w:rsidRPr="00F64B64">
        <w:rPr>
          <w:rStyle w:val="Style13ptBold"/>
        </w:rPr>
        <w:t>Merriam Webster ND</w:t>
      </w:r>
      <w:r w:rsidRPr="00F64B64">
        <w:t xml:space="preserve">, </w:t>
      </w:r>
      <w:hyperlink r:id="rId9" w:history="1">
        <w:r w:rsidRPr="00F64B64">
          <w:rPr>
            <w:rStyle w:val="Hyperlink"/>
          </w:rPr>
          <w:t>https://www.merriam-webster.com/dictionary/unconditional</w:t>
        </w:r>
      </w:hyperlink>
      <w:r w:rsidRPr="00F64B64">
        <w:t xml:space="preserve"> //</w:t>
      </w:r>
      <w:proofErr w:type="spellStart"/>
      <w:r w:rsidRPr="00F64B64">
        <w:t>sid</w:t>
      </w:r>
      <w:proofErr w:type="spellEnd"/>
    </w:p>
    <w:p w14:paraId="3C753EE9" w14:textId="77777777" w:rsidR="00966886" w:rsidRPr="00F64B64" w:rsidRDefault="00966886" w:rsidP="00966886">
      <w:r w:rsidRPr="00F64B64">
        <w:rPr>
          <w:rStyle w:val="Emphasis"/>
          <w:highlight w:val="green"/>
        </w:rPr>
        <w:t>not</w:t>
      </w:r>
      <w:r w:rsidRPr="00F64B64">
        <w:rPr>
          <w:rStyle w:val="StyleUnderline"/>
          <w:highlight w:val="green"/>
        </w:rPr>
        <w:t xml:space="preserve"> </w:t>
      </w:r>
      <w:r w:rsidRPr="00F64B64">
        <w:rPr>
          <w:rStyle w:val="StyleUnderline"/>
        </w:rPr>
        <w:t>conditional</w:t>
      </w:r>
      <w:r w:rsidRPr="00F64B64">
        <w:t xml:space="preserve"> or </w:t>
      </w:r>
      <w:r w:rsidRPr="00F64B64">
        <w:rPr>
          <w:rStyle w:val="Emphasis"/>
          <w:highlight w:val="green"/>
        </w:rPr>
        <w:t>limited</w:t>
      </w:r>
      <w:r w:rsidRPr="00F64B64">
        <w:rPr>
          <w:highlight w:val="green"/>
        </w:rPr>
        <w:t> </w:t>
      </w:r>
      <w:r w:rsidRPr="00F64B64">
        <w:t>: </w:t>
      </w:r>
      <w:hyperlink r:id="rId10" w:history="1">
        <w:r w:rsidRPr="00F64B64">
          <w:rPr>
            <w:rStyle w:val="Hyperlink"/>
          </w:rPr>
          <w:t>ABSOLUTE</w:t>
        </w:r>
      </w:hyperlink>
      <w:r w:rsidRPr="00F64B64">
        <w:t>, </w:t>
      </w:r>
      <w:hyperlink r:id="rId11" w:history="1">
        <w:r w:rsidRPr="00F64B64">
          <w:rPr>
            <w:rStyle w:val="Hyperlink"/>
          </w:rPr>
          <w:t>UNQUALIFIED</w:t>
        </w:r>
      </w:hyperlink>
    </w:p>
    <w:p w14:paraId="78FB381F" w14:textId="77777777" w:rsidR="00966886" w:rsidRPr="00F64B64" w:rsidRDefault="00966886" w:rsidP="00966886">
      <w:pPr>
        <w:pStyle w:val="Heading4"/>
      </w:pPr>
      <w:r w:rsidRPr="00F64B64">
        <w:t xml:space="preserve">2] Violation – They only grant the Right to Strike to </w:t>
      </w:r>
      <w:r>
        <w:t xml:space="preserve">farm workers </w:t>
      </w:r>
      <w:r w:rsidRPr="00F64B64">
        <w:t xml:space="preserve">That </w:t>
      </w:r>
      <w:proofErr w:type="gramStart"/>
      <w:r w:rsidRPr="00F64B64">
        <w:t>by definition is</w:t>
      </w:r>
      <w:proofErr w:type="gramEnd"/>
      <w:r w:rsidRPr="00F64B64">
        <w:t xml:space="preserve"> a </w:t>
      </w:r>
      <w:r w:rsidRPr="00F64B64">
        <w:rPr>
          <w:u w:val="single"/>
        </w:rPr>
        <w:t>condition</w:t>
      </w:r>
      <w:r w:rsidRPr="00F64B64">
        <w:t xml:space="preserve"> since they </w:t>
      </w:r>
      <w:r w:rsidRPr="00F64B64">
        <w:rPr>
          <w:u w:val="single"/>
        </w:rPr>
        <w:t>condition</w:t>
      </w:r>
      <w:r w:rsidRPr="00F64B64">
        <w:t xml:space="preserve"> the right to strike on a particular occupation. </w:t>
      </w:r>
    </w:p>
    <w:p w14:paraId="58A50867" w14:textId="77777777" w:rsidR="00966886" w:rsidRPr="00F64B64" w:rsidRDefault="00966886" w:rsidP="00966886">
      <w:pPr>
        <w:rPr>
          <w:rStyle w:val="Style13ptBold"/>
          <w:b w:val="0"/>
          <w:bCs/>
          <w:sz w:val="16"/>
        </w:rPr>
      </w:pPr>
      <w:r w:rsidRPr="00F64B64">
        <w:rPr>
          <w:rStyle w:val="Style13ptBold"/>
        </w:rPr>
        <w:t xml:space="preserve">Jensen ’18 </w:t>
      </w:r>
      <w:r w:rsidRPr="00F64B64">
        <w:rPr>
          <w:sz w:val="16"/>
        </w:rPr>
        <w:t xml:space="preserve">(Eric; co-director of the Stanford Rule of Law Program, in collaboration with USAID, The Asia Foundation, and Stanford Law School; April 2018; “Introduction to the Laws of Timor-Leste”; Stanford Law School; </w:t>
      </w:r>
      <w:hyperlink r:id="rId12" w:history="1">
        <w:r w:rsidRPr="00F64B64">
          <w:rPr>
            <w:rStyle w:val="Hyperlink"/>
            <w:sz w:val="16"/>
          </w:rPr>
          <w:t>https://law.stanford.edu/wp-content/uploads/2018/04/Timor-Leste-Constitutional-Rights.pdf</w:t>
        </w:r>
      </w:hyperlink>
      <w:r w:rsidRPr="00F64B64">
        <w:rPr>
          <w:sz w:val="16"/>
        </w:rPr>
        <w:t>; Accessed: 10-30-2021; AU)</w:t>
      </w:r>
    </w:p>
    <w:p w14:paraId="4E403D18" w14:textId="77777777" w:rsidR="00966886" w:rsidRDefault="00966886" w:rsidP="00966886">
      <w:pPr>
        <w:rPr>
          <w:sz w:val="16"/>
        </w:rPr>
      </w:pPr>
      <w:r w:rsidRPr="00F64B64">
        <w:rPr>
          <w:u w:val="single"/>
        </w:rPr>
        <w:t>If individuals want to defend their rights at work</w:t>
      </w:r>
      <w:r w:rsidRPr="00F64B64">
        <w:rPr>
          <w:sz w:val="16"/>
        </w:rPr>
        <w:t xml:space="preserve">, </w:t>
      </w:r>
      <w:r w:rsidRPr="00F64B64">
        <w:rPr>
          <w:u w:val="single"/>
        </w:rPr>
        <w:t xml:space="preserve">the </w:t>
      </w:r>
      <w:r w:rsidRPr="00F64B64">
        <w:rPr>
          <w:highlight w:val="green"/>
          <w:u w:val="single"/>
        </w:rPr>
        <w:t>Constitution gives</w:t>
      </w:r>
      <w:r w:rsidRPr="00F64B64">
        <w:rPr>
          <w:u w:val="single"/>
        </w:rPr>
        <w:t xml:space="preserve"> them the </w:t>
      </w:r>
      <w:r w:rsidRPr="00F64B64">
        <w:rPr>
          <w:highlight w:val="green"/>
          <w:u w:val="single"/>
        </w:rPr>
        <w:t>right</w:t>
      </w:r>
      <w:r w:rsidRPr="00F64B64">
        <w:rPr>
          <w:sz w:val="16"/>
        </w:rPr>
        <w:t xml:space="preserve"> form trade unions and </w:t>
      </w:r>
      <w:r w:rsidRPr="00F64B64">
        <w:rPr>
          <w:highlight w:val="green"/>
          <w:u w:val="single"/>
        </w:rPr>
        <w:t>to strike</w:t>
      </w:r>
      <w:r w:rsidRPr="00F64B64">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F64B64">
        <w:rPr>
          <w:u w:val="single"/>
        </w:rPr>
        <w:t>Individuals have the right to strike</w:t>
      </w:r>
      <w:r w:rsidRPr="00F64B64">
        <w:rPr>
          <w:sz w:val="16"/>
        </w:rPr>
        <w:t xml:space="preserve">. </w:t>
      </w:r>
      <w:r w:rsidRPr="00F64B64">
        <w:rPr>
          <w:u w:val="single"/>
        </w:rPr>
        <w:t>If they feel that their employer is not respecting their rights or interests</w:t>
      </w:r>
      <w:r w:rsidRPr="00F64B64">
        <w:rPr>
          <w:sz w:val="16"/>
        </w:rPr>
        <w:t xml:space="preserve">, </w:t>
      </w:r>
      <w:r w:rsidRPr="00F64B64">
        <w:rPr>
          <w:u w:val="single"/>
        </w:rPr>
        <w:t>employees can refuse to work</w:t>
      </w:r>
      <w:r w:rsidRPr="00F64B64">
        <w:rPr>
          <w:sz w:val="16"/>
        </w:rPr>
        <w:t xml:space="preserve"> in protest. </w:t>
      </w:r>
      <w:r w:rsidRPr="00F64B64">
        <w:rPr>
          <w:u w:val="single"/>
        </w:rPr>
        <w:t>The Constitution creates a duty that during a strike</w:t>
      </w:r>
      <w:r w:rsidRPr="00F64B64">
        <w:rPr>
          <w:sz w:val="16"/>
        </w:rPr>
        <w:t xml:space="preserve">, </w:t>
      </w:r>
      <w:r w:rsidRPr="00F64B64">
        <w:rPr>
          <w:u w:val="single"/>
        </w:rPr>
        <w:t xml:space="preserve">the employer still </w:t>
      </w:r>
      <w:proofErr w:type="gramStart"/>
      <w:r w:rsidRPr="00F64B64">
        <w:rPr>
          <w:u w:val="single"/>
        </w:rPr>
        <w:t>has to</w:t>
      </w:r>
      <w:proofErr w:type="gramEnd"/>
      <w:r w:rsidRPr="00F64B64">
        <w:rPr>
          <w:u w:val="single"/>
        </w:rPr>
        <w:t xml:space="preserve"> maintain equipment and provide for safety</w:t>
      </w:r>
      <w:r w:rsidRPr="00F64B64">
        <w:rPr>
          <w:sz w:val="16"/>
        </w:rPr>
        <w:t xml:space="preserve">. </w:t>
      </w:r>
      <w:r w:rsidRPr="00F64B64">
        <w:rPr>
          <w:highlight w:val="green"/>
          <w:u w:val="single"/>
        </w:rPr>
        <w:t xml:space="preserve">Individuals’ right to strike is </w:t>
      </w:r>
      <w:r w:rsidRPr="00F64B64">
        <w:rPr>
          <w:b/>
          <w:bCs/>
          <w:highlight w:val="green"/>
          <w:u w:val="single"/>
        </w:rPr>
        <w:t>limited</w:t>
      </w:r>
      <w:r w:rsidRPr="00F64B64">
        <w:rPr>
          <w:b/>
          <w:bCs/>
          <w:u w:val="single"/>
        </w:rPr>
        <w:t xml:space="preserve"> </w:t>
      </w:r>
      <w:r w:rsidRPr="00F64B64">
        <w:rPr>
          <w:b/>
          <w:bCs/>
          <w:highlight w:val="green"/>
          <w:u w:val="single"/>
        </w:rPr>
        <w:t>by</w:t>
      </w:r>
      <w:r w:rsidRPr="00F64B64">
        <w:rPr>
          <w:b/>
          <w:bCs/>
          <w:u w:val="single"/>
        </w:rPr>
        <w:t xml:space="preserve"> the </w:t>
      </w:r>
      <w:r w:rsidRPr="00F64B64">
        <w:rPr>
          <w:b/>
          <w:bCs/>
          <w:highlight w:val="green"/>
          <w:u w:val="single"/>
        </w:rPr>
        <w:t>law</w:t>
      </w:r>
      <w:r w:rsidRPr="00F64B64">
        <w:rPr>
          <w:sz w:val="16"/>
        </w:rPr>
        <w:t xml:space="preserve">. The Constitution states that </w:t>
      </w:r>
      <w:r w:rsidRPr="00F64B64">
        <w:rPr>
          <w:u w:val="single"/>
        </w:rPr>
        <w:t xml:space="preserve">the </w:t>
      </w:r>
      <w:r w:rsidRPr="00F64B64">
        <w:rPr>
          <w:highlight w:val="green"/>
          <w:u w:val="single"/>
        </w:rPr>
        <w:t xml:space="preserve">right to strike is </w:t>
      </w:r>
      <w:r w:rsidRPr="00F64B64">
        <w:rPr>
          <w:b/>
          <w:bCs/>
          <w:highlight w:val="green"/>
          <w:u w:val="single"/>
        </w:rPr>
        <w:t>conditional</w:t>
      </w:r>
      <w:r w:rsidRPr="00F64B64">
        <w:rPr>
          <w:highlight w:val="green"/>
          <w:u w:val="single"/>
        </w:rPr>
        <w:t xml:space="preserve"> on</w:t>
      </w:r>
      <w:r w:rsidRPr="00F64B64">
        <w:rPr>
          <w:u w:val="single"/>
        </w:rPr>
        <w:t xml:space="preserve"> the </w:t>
      </w:r>
      <w:r w:rsidRPr="00F64B64">
        <w:rPr>
          <w:highlight w:val="green"/>
          <w:u w:val="single"/>
        </w:rPr>
        <w:t xml:space="preserve">strike being </w:t>
      </w:r>
      <w:r w:rsidRPr="00F64B64">
        <w:rPr>
          <w:b/>
          <w:bCs/>
          <w:highlight w:val="green"/>
          <w:u w:val="single"/>
        </w:rPr>
        <w:t>compliant</w:t>
      </w:r>
      <w:r w:rsidRPr="00F64B64">
        <w:rPr>
          <w:highlight w:val="green"/>
          <w:u w:val="single"/>
        </w:rPr>
        <w:t xml:space="preserve"> with legal regulations</w:t>
      </w:r>
      <w:r w:rsidRPr="00F64B64">
        <w:rPr>
          <w:sz w:val="16"/>
        </w:rPr>
        <w:t xml:space="preserve"> that the government creates. </w:t>
      </w:r>
      <w:r w:rsidRPr="00F64B64">
        <w:rPr>
          <w:highlight w:val="green"/>
          <w:u w:val="single"/>
        </w:rPr>
        <w:t>This means</w:t>
      </w:r>
      <w:r w:rsidRPr="00F64B64">
        <w:rPr>
          <w:u w:val="single"/>
        </w:rPr>
        <w:t xml:space="preserve"> that </w:t>
      </w:r>
      <w:r w:rsidRPr="00F64B64">
        <w:rPr>
          <w:highlight w:val="green"/>
          <w:u w:val="single"/>
        </w:rPr>
        <w:t xml:space="preserve">the </w:t>
      </w:r>
      <w:r w:rsidRPr="00F64B64">
        <w:rPr>
          <w:b/>
          <w:bCs/>
          <w:highlight w:val="green"/>
          <w:u w:val="single"/>
        </w:rPr>
        <w:t>government can pass laws</w:t>
      </w:r>
      <w:r w:rsidRPr="00F64B64">
        <w:rPr>
          <w:highlight w:val="green"/>
          <w:u w:val="single"/>
        </w:rPr>
        <w:t xml:space="preserve"> that limit </w:t>
      </w:r>
      <w:r w:rsidRPr="00F64B64">
        <w:rPr>
          <w:b/>
          <w:bCs/>
          <w:highlight w:val="green"/>
          <w:u w:val="single"/>
        </w:rPr>
        <w:t>when and how</w:t>
      </w:r>
      <w:r w:rsidRPr="00F64B64">
        <w:rPr>
          <w:highlight w:val="green"/>
          <w:u w:val="single"/>
        </w:rPr>
        <w:t xml:space="preserve"> individuals can exercise</w:t>
      </w:r>
      <w:r w:rsidRPr="00F64B64">
        <w:rPr>
          <w:u w:val="single"/>
        </w:rPr>
        <w:t xml:space="preserve"> their </w:t>
      </w:r>
      <w:r w:rsidRPr="00F64B64">
        <w:rPr>
          <w:highlight w:val="green"/>
          <w:u w:val="single"/>
        </w:rPr>
        <w:t>right to strike</w:t>
      </w:r>
      <w:r w:rsidRPr="00F64B64">
        <w:rPr>
          <w:u w:val="single"/>
        </w:rPr>
        <w:t>.</w:t>
      </w:r>
      <w:r w:rsidRPr="00F64B64">
        <w:rPr>
          <w:sz w:val="16"/>
        </w:rPr>
        <w:t xml:space="preserve"> The right to strike is important to give individuals the power to defend their labor rights.</w:t>
      </w:r>
    </w:p>
    <w:p w14:paraId="1174AE38" w14:textId="77777777" w:rsidR="00966886" w:rsidRDefault="00966886" w:rsidP="00966886">
      <w:pPr>
        <w:pStyle w:val="Analytic"/>
      </w:pPr>
      <w:r>
        <w:t xml:space="preserve">“Unconditional” necessitates the </w:t>
      </w:r>
      <w:r>
        <w:rPr>
          <w:u w:val="single"/>
        </w:rPr>
        <w:t>absence</w:t>
      </w:r>
      <w:r>
        <w:t xml:space="preserve"> of narrowing restrictions.</w:t>
      </w:r>
    </w:p>
    <w:p w14:paraId="444C4E6B" w14:textId="77777777" w:rsidR="00966886" w:rsidRPr="00483479" w:rsidRDefault="00966886" w:rsidP="00966886">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3E6941ED" w14:textId="77777777" w:rsidR="00966886" w:rsidRPr="00F64B64" w:rsidRDefault="00966886" w:rsidP="00966886">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6712FFE1" w14:textId="77777777" w:rsidR="00966886" w:rsidRPr="00F64B64" w:rsidRDefault="00966886" w:rsidP="00966886">
      <w:pPr>
        <w:pStyle w:val="Heading4"/>
      </w:pPr>
      <w:r w:rsidRPr="00F64B64">
        <w:lastRenderedPageBreak/>
        <w:t xml:space="preserve">3] Standards – </w:t>
      </w:r>
    </w:p>
    <w:p w14:paraId="5EEF5253" w14:textId="77777777" w:rsidR="00966886" w:rsidRPr="00F64B64" w:rsidRDefault="00966886" w:rsidP="00966886">
      <w:pPr>
        <w:pStyle w:val="Heading4"/>
      </w:pPr>
      <w:r w:rsidRPr="00F64B64">
        <w:t xml:space="preserve">a] </w:t>
      </w:r>
      <w:r w:rsidRPr="00F64B64">
        <w:rPr>
          <w:u w:val="single"/>
        </w:rPr>
        <w:t>Limits</w:t>
      </w:r>
      <w:r w:rsidRPr="00F64B64">
        <w:t xml:space="preserve"> – there are endless conditions the </w:t>
      </w:r>
      <w:proofErr w:type="spellStart"/>
      <w:r w:rsidRPr="00F64B64">
        <w:t>aff</w:t>
      </w:r>
      <w:proofErr w:type="spellEnd"/>
      <w:r w:rsidRPr="00F64B64">
        <w:t xml:space="preserve"> can place on the right to strike – </w:t>
      </w:r>
      <w:proofErr w:type="spellStart"/>
      <w:r w:rsidRPr="00F64B64">
        <w:t>i.e</w:t>
      </w:r>
      <w:proofErr w:type="spellEnd"/>
      <w:r w:rsidRPr="00F64B64">
        <w:t xml:space="preserve"> based on occupation, national holidays, location of strike, etc. That makes the topic untenable since the </w:t>
      </w:r>
      <w:proofErr w:type="spellStart"/>
      <w:r w:rsidRPr="00F64B64">
        <w:t>Aff</w:t>
      </w:r>
      <w:proofErr w:type="spellEnd"/>
      <w:r w:rsidRPr="00F64B64">
        <w:t xml:space="preserve"> can just infinitely specify any condition or permutation of conditions which makes predictable preparation and in-depth clash </w:t>
      </w:r>
      <w:r w:rsidRPr="00F64B64">
        <w:rPr>
          <w:u w:val="single"/>
        </w:rPr>
        <w:t>impossible</w:t>
      </w:r>
      <w:r w:rsidRPr="00F64B64">
        <w:t>.</w:t>
      </w:r>
    </w:p>
    <w:p w14:paraId="1E361019" w14:textId="77777777" w:rsidR="00966886" w:rsidRPr="00F64B64" w:rsidRDefault="00966886" w:rsidP="00966886">
      <w:pPr>
        <w:pStyle w:val="Heading4"/>
      </w:pPr>
      <w:r w:rsidRPr="00F64B64">
        <w:t xml:space="preserve">b] </w:t>
      </w:r>
      <w:r w:rsidRPr="00F64B64">
        <w:rPr>
          <w:u w:val="single"/>
        </w:rPr>
        <w:t>Neg Ground</w:t>
      </w:r>
      <w:r w:rsidRPr="00F64B64">
        <w:t xml:space="preserve"> – specifying scenarios lets </w:t>
      </w:r>
      <w:proofErr w:type="spellStart"/>
      <w:r w:rsidRPr="00F64B64">
        <w:t>affs</w:t>
      </w:r>
      <w:proofErr w:type="spellEnd"/>
      <w:r w:rsidRPr="00F64B64">
        <w:t xml:space="preserve"> </w:t>
      </w:r>
      <w:r w:rsidRPr="00F64B64">
        <w:rPr>
          <w:u w:val="single"/>
        </w:rPr>
        <w:t>spike out</w:t>
      </w:r>
      <w:r w:rsidRPr="00F64B64">
        <w:t xml:space="preserve"> of </w:t>
      </w:r>
      <w:r w:rsidRPr="00F64B64">
        <w:rPr>
          <w:u w:val="single"/>
        </w:rPr>
        <w:t>core</w:t>
      </w:r>
      <w:r w:rsidRPr="00F64B64">
        <w:t xml:space="preserve">, </w:t>
      </w:r>
      <w:r w:rsidRPr="00F64B64">
        <w:rPr>
          <w:u w:val="single"/>
        </w:rPr>
        <w:t>reduction</w:t>
      </w:r>
      <w:r w:rsidRPr="00F64B64">
        <w:t xml:space="preserve">-based </w:t>
      </w:r>
      <w:proofErr w:type="spellStart"/>
      <w:r w:rsidRPr="00F64B64">
        <w:t>disads</w:t>
      </w:r>
      <w:proofErr w:type="spellEnd"/>
      <w:r w:rsidRPr="00F64B64">
        <w:t xml:space="preserve"> like </w:t>
      </w:r>
      <w:proofErr w:type="spellStart"/>
      <w:r w:rsidRPr="00F64B64">
        <w:t>Bizcon</w:t>
      </w:r>
      <w:proofErr w:type="spellEnd"/>
      <w:r w:rsidRPr="00F64B64">
        <w:t xml:space="preserve"> and Small Businesses. Links are already </w:t>
      </w:r>
      <w:r w:rsidRPr="00F64B64">
        <w:rPr>
          <w:u w:val="single"/>
        </w:rPr>
        <w:t>non-existent</w:t>
      </w:r>
      <w:r w:rsidRPr="00F64B64">
        <w:t xml:space="preserve"> on this topic – letting </w:t>
      </w:r>
      <w:proofErr w:type="spellStart"/>
      <w:r w:rsidRPr="00F64B64">
        <w:t>affs</w:t>
      </w:r>
      <w:proofErr w:type="spellEnd"/>
      <w:r w:rsidRPr="00F64B64">
        <w:t xml:space="preserve"> impose restrictions on RTS makes it even </w:t>
      </w:r>
      <w:r w:rsidRPr="00F64B64">
        <w:rPr>
          <w:u w:val="single"/>
        </w:rPr>
        <w:t>narrower</w:t>
      </w:r>
      <w:r w:rsidRPr="00F64B64">
        <w:t>.</w:t>
      </w:r>
    </w:p>
    <w:p w14:paraId="1B144FAC" w14:textId="77777777" w:rsidR="00966886" w:rsidRPr="00F64B64" w:rsidRDefault="00966886" w:rsidP="00966886">
      <w:pPr>
        <w:pStyle w:val="Heading4"/>
      </w:pPr>
      <w:r w:rsidRPr="00F64B64">
        <w:t xml:space="preserve">4] </w:t>
      </w:r>
      <w:r w:rsidRPr="00F64B64">
        <w:rPr>
          <w:u w:val="single"/>
        </w:rPr>
        <w:t>TVA</w:t>
      </w:r>
      <w:r w:rsidRPr="00F64B64">
        <w:t xml:space="preserve"> – establish a right to strike and read Teacher Unions as an Advantage.</w:t>
      </w:r>
    </w:p>
    <w:p w14:paraId="754142FC" w14:textId="77777777" w:rsidR="00966886" w:rsidRPr="00F64B64" w:rsidRDefault="00966886" w:rsidP="00966886">
      <w:pPr>
        <w:pStyle w:val="Heading4"/>
      </w:pPr>
      <w:r w:rsidRPr="00F64B64">
        <w:t xml:space="preserve">5] </w:t>
      </w:r>
      <w:r w:rsidRPr="00F64B64">
        <w:rPr>
          <w:u w:val="single"/>
        </w:rPr>
        <w:t>Paradigm Issues</w:t>
      </w:r>
      <w:r w:rsidRPr="00F64B64">
        <w:t xml:space="preserve"> – </w:t>
      </w:r>
    </w:p>
    <w:p w14:paraId="63B3C504" w14:textId="77777777" w:rsidR="00966886" w:rsidRPr="00F64B64" w:rsidRDefault="00966886" w:rsidP="00966886">
      <w:pPr>
        <w:pStyle w:val="Heading4"/>
      </w:pPr>
      <w:r w:rsidRPr="00F64B64">
        <w:t xml:space="preserve">a] Topicality is </w:t>
      </w:r>
      <w:r w:rsidRPr="00F64B64">
        <w:rPr>
          <w:u w:val="single"/>
        </w:rPr>
        <w:t>Drop the Debater</w:t>
      </w:r>
      <w:r w:rsidRPr="00F64B64">
        <w:t xml:space="preserve"> – it’s a fundamental baseline for debate-ability.</w:t>
      </w:r>
    </w:p>
    <w:p w14:paraId="029A13E2" w14:textId="77777777" w:rsidR="00966886" w:rsidRPr="00F64B64" w:rsidRDefault="00966886" w:rsidP="00966886">
      <w:pPr>
        <w:pStyle w:val="Heading4"/>
      </w:pPr>
      <w:r w:rsidRPr="00F64B64">
        <w:t xml:space="preserve">b] </w:t>
      </w:r>
      <w:r w:rsidRPr="00F64B64">
        <w:rPr>
          <w:u w:val="single"/>
        </w:rPr>
        <w:t xml:space="preserve">Use Competing </w:t>
      </w:r>
      <w:proofErr w:type="spellStart"/>
      <w:r w:rsidRPr="00F64B64">
        <w:rPr>
          <w:u w:val="single"/>
        </w:rPr>
        <w:t>Interps</w:t>
      </w:r>
      <w:proofErr w:type="spellEnd"/>
      <w:r w:rsidRPr="00F64B64">
        <w:t xml:space="preserve"> – 1] Topicality is a yes/no question, you can’t be reasonably topical and 2] Reasonability invites arbitrary judge intervention and a race to the bottom of questionable argumentation.</w:t>
      </w:r>
    </w:p>
    <w:p w14:paraId="66D2ACD2" w14:textId="5A185405" w:rsidR="00966886" w:rsidRDefault="00966886" w:rsidP="00966886">
      <w:pPr>
        <w:pStyle w:val="Heading4"/>
      </w:pPr>
      <w:r w:rsidRPr="00F64B64">
        <w:t xml:space="preserve">c] </w:t>
      </w:r>
      <w:r w:rsidRPr="00F64B64">
        <w:rPr>
          <w:u w:val="single"/>
        </w:rPr>
        <w:t>No RVI’s</w:t>
      </w:r>
      <w:r w:rsidRPr="00F64B64">
        <w:t xml:space="preserve"> - 1] Forces the 1NC to go all-in on Theory which kills substance education, 2] Encourages Baiting since the 1AC will purposely be abusive, and 3] Illogical – you shouldn’t win for not being abusive.</w:t>
      </w:r>
    </w:p>
    <w:p w14:paraId="6121E0EA" w14:textId="3CB0D470" w:rsidR="00966886" w:rsidRDefault="00966886" w:rsidP="00966886">
      <w:pPr>
        <w:pStyle w:val="Heading3"/>
      </w:pPr>
      <w:r>
        <w:lastRenderedPageBreak/>
        <w:t>1NC – OFF</w:t>
      </w:r>
    </w:p>
    <w:p w14:paraId="6BBE6598" w14:textId="77777777" w:rsidR="00966886" w:rsidRDefault="00966886" w:rsidP="00966886">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should abide by the outcome of the advisory opinion.</w:t>
      </w:r>
    </w:p>
    <w:p w14:paraId="024C6A57" w14:textId="77777777" w:rsidR="00966886" w:rsidRDefault="00966886" w:rsidP="00966886">
      <w:pPr>
        <w:pStyle w:val="Heading4"/>
      </w:pPr>
      <w:r>
        <w:t xml:space="preserve">Solves – the ICJ will </w:t>
      </w:r>
      <w:r>
        <w:rPr>
          <w:u w:val="single"/>
        </w:rPr>
        <w:t>rule in favor</w:t>
      </w:r>
      <w:r>
        <w:t xml:space="preserve"> of an unconditional right to strike.</w:t>
      </w:r>
    </w:p>
    <w:p w14:paraId="4898314B" w14:textId="77777777" w:rsidR="00966886" w:rsidRPr="00F2442E" w:rsidRDefault="00966886" w:rsidP="00966886">
      <w:pPr>
        <w:rPr>
          <w:sz w:val="16"/>
        </w:rPr>
      </w:pPr>
      <w:r>
        <w:rPr>
          <w:rStyle w:val="Style13ptBold"/>
        </w:rPr>
        <w:t xml:space="preserve">Seifert ’18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11A7F21A" w14:textId="77777777" w:rsidR="00966886" w:rsidRPr="00F2442E" w:rsidRDefault="00966886" w:rsidP="00966886">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72FF907B" w14:textId="77777777" w:rsidR="00966886" w:rsidRPr="006109AD" w:rsidRDefault="00966886" w:rsidP="00966886">
      <w:pPr>
        <w:pStyle w:val="Heading4"/>
      </w:pPr>
      <w:r w:rsidRPr="006109AD">
        <w:t>ICJ legitimacy is key to global multilateralism and crisis stability – it’s declining now.</w:t>
      </w:r>
    </w:p>
    <w:p w14:paraId="5156B1FF" w14:textId="77777777" w:rsidR="00966886" w:rsidRPr="006109AD" w:rsidRDefault="00966886" w:rsidP="00966886">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05F77276" w14:textId="77777777" w:rsidR="00966886" w:rsidRDefault="00966886" w:rsidP="00966886">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w:t>
      </w:r>
      <w:r w:rsidRPr="006109AD">
        <w:lastRenderedPageBreak/>
        <w:t xml:space="preserve">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00EEBEC9" w14:textId="77777777" w:rsidR="00966886" w:rsidRPr="00C1569D" w:rsidRDefault="00966886" w:rsidP="00966886">
      <w:pPr>
        <w:keepNext/>
        <w:keepLines/>
        <w:spacing w:before="40" w:after="0"/>
        <w:outlineLvl w:val="3"/>
        <w:rPr>
          <w:rFonts w:eastAsia="Times New Roman" w:cs="Times New Roman"/>
          <w:b/>
          <w:iCs/>
          <w:sz w:val="26"/>
        </w:rPr>
      </w:pPr>
      <w:r w:rsidRPr="00C1569D">
        <w:rPr>
          <w:rFonts w:eastAsia="Times New Roman" w:cs="Times New Roman"/>
          <w:b/>
          <w:iCs/>
          <w:sz w:val="26"/>
        </w:rPr>
        <w:t>The CP's key to ICJ cred that solves territorial conflicts -- perm fails</w:t>
      </w:r>
    </w:p>
    <w:p w14:paraId="6219D50C" w14:textId="77777777" w:rsidR="00966886" w:rsidRPr="00C1569D" w:rsidRDefault="00966886" w:rsidP="00966886">
      <w:pPr>
        <w:rPr>
          <w:rFonts w:eastAsia="Calibri"/>
          <w:bCs/>
          <w:sz w:val="26"/>
          <w:bdr w:val="single" w:sz="8" w:space="0" w:color="auto"/>
        </w:rPr>
      </w:pPr>
      <w:proofErr w:type="spellStart"/>
      <w:r w:rsidRPr="00C1569D">
        <w:rPr>
          <w:rFonts w:eastAsia="Calibri"/>
          <w:b/>
          <w:bCs/>
          <w:sz w:val="26"/>
        </w:rPr>
        <w:t>Angehr</w:t>
      </w:r>
      <w:proofErr w:type="spellEnd"/>
      <w:r w:rsidRPr="00C1569D">
        <w:rPr>
          <w:rFonts w:eastAsia="Calibri"/>
          <w:b/>
          <w:bCs/>
          <w:sz w:val="26"/>
        </w:rPr>
        <w:t xml:space="preserve"> 8 –</w:t>
      </w:r>
      <w:r w:rsidRPr="00C1569D">
        <w:rPr>
          <w:rFonts w:eastAsia="Calibri"/>
        </w:rPr>
        <w:t xml:space="preserve"> Mark, Expert @ the Federalist Society for Law &amp; public policy studies, JD candidate @ Northwestern Law, Engage, Vol 9 Issue 2, June, http://www.fed-soc.org/publications/detail/saying-what-the-law-is-arguments-for-an-icj-that-is-less-deferential-to-security-council-and-general-assembly-resolutions.</w:t>
      </w:r>
      <w:r w:rsidRPr="00C1569D">
        <w:rPr>
          <w:rFonts w:eastAsia="Calibri"/>
          <w:b/>
          <w:bCs/>
          <w:sz w:val="26"/>
        </w:rPr>
        <w:t xml:space="preserve"> </w:t>
      </w:r>
    </w:p>
    <w:p w14:paraId="140F17C3" w14:textId="77777777" w:rsidR="00966886" w:rsidRDefault="00966886" w:rsidP="00966886">
      <w:pPr>
        <w:rPr>
          <w:rFonts w:eastAsia="Calibri"/>
          <w:sz w:val="10"/>
        </w:rPr>
      </w:pPr>
      <w:r w:rsidRPr="00C1569D">
        <w:rPr>
          <w:rFonts w:eastAsia="Calibri"/>
          <w:sz w:val="10"/>
        </w:rPr>
        <w:t xml:space="preserve">Organizational Dynamic of the ICJ’s Advisory Jurisdiction Th e ICJ is largely modeled on its predecessor court, the Permanent Court of International Justice (PCIJ), established by the League of Nations.7 However, unlike the PCIJ, which was not formally part of the League of Nations, the </w:t>
      </w:r>
      <w:r w:rsidRPr="00C1569D">
        <w:rPr>
          <w:rFonts w:eastAsia="Calibri"/>
          <w:u w:val="single"/>
        </w:rPr>
        <w:t>ICJ is a principal organ of the UN as well as the UN’s principal judicial organ</w:t>
      </w:r>
      <w:r w:rsidRPr="00C1569D">
        <w:rPr>
          <w:rFonts w:eastAsia="Calibri"/>
          <w:sz w:val="10"/>
        </w:rPr>
        <w:t xml:space="preserve">.8 Only States may be parties in cases before the fi </w:t>
      </w:r>
      <w:proofErr w:type="spellStart"/>
      <w:r w:rsidRPr="00C1569D">
        <w:rPr>
          <w:rFonts w:eastAsia="Calibri"/>
          <w:sz w:val="10"/>
        </w:rPr>
        <w:t>fteen</w:t>
      </w:r>
      <w:proofErr w:type="spellEnd"/>
      <w:r w:rsidRPr="00C1569D">
        <w:rPr>
          <w:rFonts w:eastAsia="Calibri"/>
          <w:sz w:val="10"/>
        </w:rPr>
        <w:t xml:space="preserve">-member Court, though the State need not be a member of the UN in order to appear.9 Member States may request that the Court exercise jurisdiction over any dispute involving interpretation of a treaty or international law, or the “existence of any fact which, if established, would constitute a breach of an international obligation.”10 Once jurisdiction has been established, the Court must decide disputes in accordance with international law, which is limited to international conventions, custom, and general principles of law.11 Th e Assembly and the Council are authorized to submit advisory opinion requests to the ICJ on “any legal question,” which the Court has broadly construed to include complex factual disputes or political issues.12 Th e advisory opinion request must be “accompanied by all documents likely to throw light upon the question.”13 Th e advisory opinion, while truly a peculiar notion to federal courts in the United States, is permitted in many U.S. courts.14 However, the advisory jurisdiction as exercised in the World Court diff </w:t>
      </w:r>
      <w:proofErr w:type="spellStart"/>
      <w:r w:rsidRPr="00C1569D">
        <w:rPr>
          <w:rFonts w:eastAsia="Calibri"/>
          <w:sz w:val="10"/>
        </w:rPr>
        <w:t>ers</w:t>
      </w:r>
      <w:proofErr w:type="spellEnd"/>
      <w:r w:rsidRPr="00C1569D">
        <w:rPr>
          <w:rFonts w:eastAsia="Calibri"/>
          <w:sz w:val="10"/>
        </w:rPr>
        <w:t xml:space="preserve"> from the practice in the United States of a state legislator requesting a court’s opinion on the constitutionality of a proposed law.15 Th e ICJ’s advisory opinions have often involved hotly debated political disputes16 and legal questions embedded in broader bilateral disputes.17 State consent, while required for the exercise of contentious jurisdiction, is not required for the ICJ to exercise advisory jurisdiction over a dispute.18 Th e </w:t>
      </w:r>
      <w:r w:rsidRPr="00C1569D">
        <w:rPr>
          <w:rFonts w:eastAsia="Calibri"/>
          <w:highlight w:val="green"/>
          <w:u w:val="single"/>
        </w:rPr>
        <w:t>ICJ</w:t>
      </w:r>
      <w:r w:rsidRPr="00C1569D">
        <w:rPr>
          <w:rFonts w:eastAsia="Calibri"/>
          <w:u w:val="single"/>
        </w:rPr>
        <w:t xml:space="preserve">’s status as “principal judicial organ” of the UN </w:t>
      </w:r>
      <w:r w:rsidRPr="00C1569D">
        <w:rPr>
          <w:rFonts w:eastAsia="Calibri"/>
          <w:highlight w:val="green"/>
          <w:u w:val="single"/>
        </w:rPr>
        <w:t>has</w:t>
      </w:r>
      <w:r w:rsidRPr="00C1569D">
        <w:rPr>
          <w:rFonts w:eastAsia="Calibri"/>
          <w:u w:val="single"/>
        </w:rPr>
        <w:t xml:space="preserve"> been characterized as an “organic link” to the shared goals of the UN system</w:t>
      </w:r>
      <w:r w:rsidRPr="00C1569D">
        <w:rPr>
          <w:rFonts w:eastAsia="Calibri"/>
          <w:sz w:val="10"/>
        </w:rPr>
        <w:t xml:space="preserve">.19 Th e </w:t>
      </w:r>
      <w:r w:rsidRPr="00C1569D">
        <w:rPr>
          <w:rFonts w:eastAsia="Calibri"/>
          <w:u w:val="single"/>
        </w:rPr>
        <w:t>ICJ</w:t>
      </w:r>
      <w:r w:rsidRPr="00C1569D">
        <w:rPr>
          <w:rFonts w:eastAsia="Calibri"/>
          <w:sz w:val="10"/>
        </w:rPr>
        <w:t xml:space="preserve">, like all other principal organs in the UN system, </w:t>
      </w:r>
      <w:r w:rsidRPr="00C1569D">
        <w:rPr>
          <w:rFonts w:eastAsia="Calibri"/>
          <w:u w:val="single"/>
        </w:rPr>
        <w:t xml:space="preserve">has a </w:t>
      </w:r>
      <w:r w:rsidRPr="00C1569D">
        <w:rPr>
          <w:rFonts w:eastAsia="Calibri"/>
          <w:b/>
          <w:iCs/>
          <w:highlight w:val="green"/>
          <w:u w:val="single"/>
          <w:bdr w:val="single" w:sz="8" w:space="0" w:color="auto"/>
        </w:rPr>
        <w:t>duty</w:t>
      </w:r>
      <w:r w:rsidRPr="00C1569D">
        <w:rPr>
          <w:rFonts w:eastAsia="Calibri"/>
          <w:highlight w:val="green"/>
          <w:u w:val="single"/>
        </w:rPr>
        <w:t xml:space="preserve"> to further the</w:t>
      </w:r>
      <w:r w:rsidRPr="00C1569D">
        <w:rPr>
          <w:rFonts w:eastAsia="Calibri"/>
          <w:u w:val="single"/>
        </w:rPr>
        <w:t xml:space="preserve"> purposes and principles of the </w:t>
      </w:r>
      <w:r w:rsidRPr="00C1569D">
        <w:rPr>
          <w:rFonts w:eastAsia="Calibri"/>
          <w:highlight w:val="green"/>
          <w:u w:val="single"/>
        </w:rPr>
        <w:t>UN</w:t>
      </w:r>
      <w:r w:rsidRPr="00C1569D">
        <w:rPr>
          <w:rFonts w:eastAsia="Calibri"/>
          <w:sz w:val="10"/>
        </w:rPr>
        <w:t xml:space="preserve"> </w:t>
      </w:r>
      <w:r w:rsidRPr="00C1569D">
        <w:rPr>
          <w:rFonts w:eastAsia="Calibri"/>
          <w:u w:val="single"/>
        </w:rPr>
        <w:t xml:space="preserve">These purposes are </w:t>
      </w:r>
      <w:r w:rsidRPr="00C1569D">
        <w:rPr>
          <w:rFonts w:eastAsia="Calibri"/>
          <w:highlight w:val="green"/>
          <w:u w:val="single"/>
        </w:rPr>
        <w:t>to “</w:t>
      </w:r>
      <w:r w:rsidRPr="00C1569D">
        <w:rPr>
          <w:rFonts w:eastAsia="Calibri"/>
          <w:b/>
          <w:iCs/>
          <w:highlight w:val="green"/>
          <w:u w:val="single"/>
          <w:bdr w:val="single" w:sz="8" w:space="0" w:color="auto"/>
        </w:rPr>
        <w:t>maintain peace</w:t>
      </w:r>
      <w:r w:rsidRPr="00C1569D">
        <w:rPr>
          <w:rFonts w:eastAsia="Calibri"/>
          <w:u w:val="single"/>
        </w:rPr>
        <w:t xml:space="preserve"> and security</w:t>
      </w:r>
      <w:r w:rsidRPr="00C1569D">
        <w:rPr>
          <w:rFonts w:eastAsia="Calibri"/>
          <w:sz w:val="10"/>
        </w:rPr>
        <w:t xml:space="preserve">,” </w:t>
      </w:r>
      <w:r w:rsidRPr="00C1569D">
        <w:rPr>
          <w:rFonts w:eastAsia="Calibri"/>
          <w:highlight w:val="green"/>
          <w:u w:val="single"/>
        </w:rPr>
        <w:t>and</w:t>
      </w:r>
      <w:r w:rsidRPr="00C1569D">
        <w:rPr>
          <w:rFonts w:eastAsia="Calibri"/>
          <w:u w:val="single"/>
        </w:rPr>
        <w:t xml:space="preserve"> “take collective measures for the </w:t>
      </w:r>
      <w:r w:rsidRPr="00C1569D">
        <w:rPr>
          <w:rFonts w:eastAsia="Calibri"/>
          <w:b/>
          <w:iCs/>
          <w:highlight w:val="green"/>
          <w:u w:val="single"/>
          <w:bdr w:val="single" w:sz="8" w:space="0" w:color="auto"/>
        </w:rPr>
        <w:t>prevent</w:t>
      </w:r>
      <w:r w:rsidRPr="00C1569D">
        <w:rPr>
          <w:rFonts w:eastAsia="Calibri"/>
          <w:u w:val="single"/>
        </w:rPr>
        <w:t xml:space="preserve">ion and removal of </w:t>
      </w:r>
      <w:r w:rsidRPr="00C1569D">
        <w:rPr>
          <w:rFonts w:eastAsia="Calibri"/>
          <w:highlight w:val="green"/>
          <w:u w:val="single"/>
        </w:rPr>
        <w:t xml:space="preserve">threats </w:t>
      </w:r>
      <w:r w:rsidRPr="00C1569D">
        <w:rPr>
          <w:rFonts w:eastAsia="Calibri"/>
          <w:u w:val="single"/>
        </w:rPr>
        <w:t>to the peace</w:t>
      </w:r>
      <w:r w:rsidRPr="00C1569D">
        <w:rPr>
          <w:rFonts w:eastAsia="Calibri"/>
          <w:sz w:val="10"/>
        </w:rPr>
        <w:t xml:space="preserve">.”20 </w:t>
      </w:r>
      <w:r w:rsidRPr="00C1569D">
        <w:rPr>
          <w:rFonts w:eastAsia="Calibri"/>
          <w:u w:val="single"/>
        </w:rPr>
        <w:t>The advisory function of the ICJ</w:t>
      </w:r>
      <w:r w:rsidRPr="00C1569D">
        <w:rPr>
          <w:rFonts w:eastAsia="Calibri"/>
          <w:sz w:val="10"/>
        </w:rPr>
        <w:t xml:space="preserve">, even more than its contentious jurisdiction, </w:t>
      </w:r>
      <w:r w:rsidRPr="00C1569D">
        <w:rPr>
          <w:rFonts w:eastAsia="Calibri"/>
          <w:u w:val="single"/>
        </w:rPr>
        <w:t xml:space="preserve">serves as a </w:t>
      </w:r>
      <w:r w:rsidRPr="00C1569D">
        <w:rPr>
          <w:rFonts w:eastAsia="Calibri"/>
          <w:b/>
          <w:iCs/>
          <w:u w:val="single"/>
          <w:bdr w:val="single" w:sz="8" w:space="0" w:color="auto"/>
        </w:rPr>
        <w:t>vehicle for the Court’s participation</w:t>
      </w:r>
      <w:r w:rsidRPr="00C1569D">
        <w:rPr>
          <w:rFonts w:eastAsia="Calibri"/>
          <w:u w:val="single"/>
        </w:rPr>
        <w:t xml:space="preserve"> in the “Purposes and Principles” of the UN Charter.</w:t>
      </w:r>
      <w:r w:rsidRPr="00C1569D">
        <w:rPr>
          <w:rFonts w:eastAsia="Calibri"/>
          <w:sz w:val="10"/>
        </w:rPr>
        <w:t xml:space="preserve">21 Proponents of the advisory jurisdiction argue that by rendering advisory opinions, the Court is able to place another organ’s operation upon a firm and secure foundation. Judge </w:t>
      </w:r>
      <w:proofErr w:type="spellStart"/>
      <w:r w:rsidRPr="00C1569D">
        <w:rPr>
          <w:rFonts w:eastAsia="Calibri"/>
          <w:sz w:val="10"/>
        </w:rPr>
        <w:t>Bedjaoui</w:t>
      </w:r>
      <w:proofErr w:type="spellEnd"/>
      <w:r w:rsidRPr="00C1569D">
        <w:rPr>
          <w:rFonts w:eastAsia="Calibri"/>
          <w:sz w:val="10"/>
        </w:rPr>
        <w:t xml:space="preserve"> has written that the Court’s advisory function assists the political organs by taking into account “its preoccupations or </w:t>
      </w:r>
      <w:proofErr w:type="spellStart"/>
      <w:r w:rsidRPr="00C1569D">
        <w:rPr>
          <w:rFonts w:eastAsia="Calibri"/>
          <w:sz w:val="10"/>
        </w:rPr>
        <w:t>diffi</w:t>
      </w:r>
      <w:proofErr w:type="spellEnd"/>
      <w:r w:rsidRPr="00C1569D">
        <w:rPr>
          <w:rFonts w:eastAsia="Calibri"/>
          <w:sz w:val="10"/>
        </w:rPr>
        <w:t xml:space="preserve"> </w:t>
      </w:r>
      <w:proofErr w:type="spellStart"/>
      <w:r w:rsidRPr="00C1569D">
        <w:rPr>
          <w:rFonts w:eastAsia="Calibri"/>
          <w:sz w:val="10"/>
        </w:rPr>
        <w:t>culties</w:t>
      </w:r>
      <w:proofErr w:type="spellEnd"/>
      <w:r w:rsidRPr="00C1569D">
        <w:rPr>
          <w:rFonts w:eastAsia="Calibri"/>
          <w:sz w:val="10"/>
        </w:rPr>
        <w:t xml:space="preserve"> and by selecting, from all possible interpretations of the Charter, the one which best serves the actions and objectives of the political organ concerned.”22 In the Wall Opinion, the Court explained that its obligation to clarify a legal issue for the Assembly outweighed any concerns about the judicial propriety of adjudicating an ongoing political dispute and armed conflict between Israel and Palestine.23 Accordingly, the Court stressed the organizational purpose of the advisory opinion: “Th e Court’s Opinion is given not to the States, but to the organ which is entitled to request it.”24 Th e ICJ characterized the opinion as that which “the General Assembly deems of assistance to it in the proper exercise of its function.”25 </w:t>
      </w:r>
      <w:r w:rsidRPr="00C1569D">
        <w:rPr>
          <w:rFonts w:eastAsia="Calibri"/>
          <w:u w:val="single"/>
        </w:rPr>
        <w:t xml:space="preserve">Accordingly, the Court placed the matter “in a </w:t>
      </w:r>
      <w:r w:rsidRPr="00C1569D">
        <w:rPr>
          <w:rFonts w:eastAsia="Calibri"/>
          <w:b/>
          <w:iCs/>
          <w:u w:val="single"/>
          <w:bdr w:val="single" w:sz="8" w:space="0" w:color="auto"/>
        </w:rPr>
        <w:t>much broader frame</w:t>
      </w:r>
      <w:r w:rsidRPr="00C1569D">
        <w:rPr>
          <w:rFonts w:eastAsia="Calibri"/>
          <w:u w:val="single"/>
        </w:rPr>
        <w:t xml:space="preserve"> of reference than a bilateral dispute,” as it was “of particularly acute concern to the United Nations.</w:t>
      </w:r>
      <w:r w:rsidRPr="00C1569D">
        <w:rPr>
          <w:rFonts w:eastAsia="Calibri"/>
          <w:sz w:val="10"/>
        </w:rPr>
        <w:t xml:space="preserve">”26 Th e Court is strongly inclined to not only answer a request for an advisory opinion, but to facilitate the larger aims of the UN by arriving at a conclusion in line with the preference of the political organ.27 Judge Azevedo has stated that the Court “must do its utmost to co-operate with the other organs with a view to attaining the aims and principles that have been set forth.”28 Th e closer the institutional connection of the ICJ to the requesting organ, he argues, the greater the usefulness of that opinion to the operation of the requesting organ. However, the advisory function threatens the institutional legitimacy of the Court because it often resolves disputes without the consent of the relevant States,29 </w:t>
      </w:r>
      <w:r w:rsidRPr="00C1569D">
        <w:rPr>
          <w:rFonts w:eastAsia="Calibri"/>
          <w:sz w:val="10"/>
        </w:rPr>
        <w:lastRenderedPageBreak/>
        <w:t xml:space="preserve">and the political organ making the request has often already ruled on the issue.30 </w:t>
      </w:r>
      <w:r w:rsidRPr="00C1569D">
        <w:rPr>
          <w:rFonts w:eastAsia="Calibri"/>
          <w:u w:val="single"/>
        </w:rPr>
        <w:t xml:space="preserve">Organizational theory helps to explain why the </w:t>
      </w:r>
      <w:r w:rsidRPr="00C1569D">
        <w:rPr>
          <w:rFonts w:eastAsia="Calibri"/>
          <w:highlight w:val="green"/>
          <w:u w:val="single"/>
        </w:rPr>
        <w:t xml:space="preserve">ICJ is not </w:t>
      </w:r>
      <w:r w:rsidRPr="00C1569D">
        <w:rPr>
          <w:rFonts w:eastAsia="Calibri"/>
          <w:b/>
          <w:iCs/>
          <w:highlight w:val="green"/>
          <w:u w:val="single"/>
          <w:bdr w:val="single" w:sz="8" w:space="0" w:color="auto"/>
        </w:rPr>
        <w:t xml:space="preserve">functioning as a check on </w:t>
      </w:r>
      <w:r w:rsidRPr="00C1569D">
        <w:rPr>
          <w:rFonts w:eastAsia="Calibri"/>
          <w:b/>
          <w:iCs/>
          <w:u w:val="single"/>
          <w:bdr w:val="single" w:sz="8" w:space="0" w:color="auto"/>
        </w:rPr>
        <w:t xml:space="preserve">the actions of the </w:t>
      </w:r>
      <w:r w:rsidRPr="00C1569D">
        <w:rPr>
          <w:rFonts w:eastAsia="Calibri"/>
          <w:b/>
          <w:iCs/>
          <w:highlight w:val="green"/>
          <w:u w:val="single"/>
          <w:bdr w:val="single" w:sz="8" w:space="0" w:color="auto"/>
        </w:rPr>
        <w:t>political organs</w:t>
      </w:r>
      <w:r w:rsidRPr="00C1569D">
        <w:rPr>
          <w:rFonts w:eastAsia="Calibri"/>
          <w:u w:val="single"/>
        </w:rPr>
        <w:t xml:space="preserve"> in its advisory jurisdiction</w:t>
      </w:r>
      <w:r w:rsidRPr="00C1569D">
        <w:rPr>
          <w:rFonts w:eastAsia="Calibri"/>
          <w:sz w:val="10"/>
        </w:rPr>
        <w:t xml:space="preserve">. By examining the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and drawbacks of coordination among organizations and within organizations, organizational theory predicts the most </w:t>
      </w:r>
      <w:proofErr w:type="spellStart"/>
      <w:r w:rsidRPr="00C1569D">
        <w:rPr>
          <w:rFonts w:eastAsia="Calibri"/>
          <w:sz w:val="10"/>
        </w:rPr>
        <w:t>effi</w:t>
      </w:r>
      <w:proofErr w:type="spellEnd"/>
      <w:r w:rsidRPr="00C1569D">
        <w:rPr>
          <w:rFonts w:eastAsia="Calibri"/>
          <w:sz w:val="10"/>
        </w:rPr>
        <w:t xml:space="preserve"> </w:t>
      </w:r>
      <w:proofErr w:type="spellStart"/>
      <w:r w:rsidRPr="00C1569D">
        <w:rPr>
          <w:rFonts w:eastAsia="Calibri"/>
          <w:sz w:val="10"/>
        </w:rPr>
        <w:t>cient</w:t>
      </w:r>
      <w:proofErr w:type="spellEnd"/>
      <w:r w:rsidRPr="00C1569D">
        <w:rPr>
          <w:rFonts w:eastAsia="Calibri"/>
          <w:sz w:val="10"/>
        </w:rPr>
        <w:t xml:space="preserve"> modes of cooperation.31 Studies of coordination mechanisms within organizations suggest that the ICJ is likely motivated to undertake advisory opinions out of a fear of institutional isolation and marginalization.32 An organization might “seek[] to forestall or prevent future crisis which may imperil its success or even continuation.”33 Because organizations have incentives to increase their authority and prestige, the Court is unlikely to decline the opportunity to contribute to the progress of international law by rendering an advisory opinion.34 Given the institutional incentives for rendering advisory opinions, the ICJ will continue to do so as long as the perceived </w:t>
      </w:r>
      <w:proofErr w:type="spellStart"/>
      <w:r w:rsidRPr="00C1569D">
        <w:rPr>
          <w:rFonts w:eastAsia="Calibri"/>
          <w:sz w:val="10"/>
        </w:rPr>
        <w:t>benefi</w:t>
      </w:r>
      <w:proofErr w:type="spellEnd"/>
      <w:r w:rsidRPr="00C1569D">
        <w:rPr>
          <w:rFonts w:eastAsia="Calibri"/>
          <w:sz w:val="10"/>
        </w:rPr>
        <w:t xml:space="preserve"> </w:t>
      </w:r>
      <w:proofErr w:type="spellStart"/>
      <w:r w:rsidRPr="00C1569D">
        <w:rPr>
          <w:rFonts w:eastAsia="Calibri"/>
          <w:sz w:val="10"/>
        </w:rPr>
        <w:t>ts</w:t>
      </w:r>
      <w:proofErr w:type="spellEnd"/>
      <w:r w:rsidRPr="00C1569D">
        <w:rPr>
          <w:rFonts w:eastAsia="Calibri"/>
          <w:sz w:val="10"/>
        </w:rPr>
        <w:t xml:space="preserve"> of cooperation outweigh the loss in judicial autonomy.35 Similarly, the political organ will make the request as long as the perceived advantage to its operations outweighs any loss to its political autonomy. </w:t>
      </w:r>
      <w:r w:rsidRPr="00C1569D">
        <w:rPr>
          <w:rFonts w:eastAsia="Calibri"/>
          <w:u w:val="single"/>
        </w:rPr>
        <w:t xml:space="preserve">Th e </w:t>
      </w:r>
      <w:r w:rsidRPr="00C1569D">
        <w:rPr>
          <w:rFonts w:eastAsia="Calibri"/>
          <w:highlight w:val="green"/>
          <w:u w:val="single"/>
        </w:rPr>
        <w:t>ICJ</w:t>
      </w:r>
      <w:r w:rsidRPr="00C1569D">
        <w:rPr>
          <w:rFonts w:eastAsia="Calibri"/>
          <w:u w:val="single"/>
        </w:rPr>
        <w:t>’s reliance on</w:t>
      </w:r>
      <w:r w:rsidRPr="00C1569D">
        <w:rPr>
          <w:rFonts w:eastAsia="Calibri"/>
          <w:sz w:val="10"/>
        </w:rPr>
        <w:t xml:space="preserve"> the political organs to enforce </w:t>
      </w:r>
      <w:r w:rsidRPr="00C1569D">
        <w:rPr>
          <w:rFonts w:eastAsia="Calibri"/>
          <w:u w:val="single"/>
        </w:rPr>
        <w:t>compliance</w:t>
      </w:r>
      <w:r w:rsidRPr="00C1569D">
        <w:rPr>
          <w:rFonts w:eastAsia="Calibri"/>
          <w:sz w:val="10"/>
        </w:rPr>
        <w:t xml:space="preserve"> with its decisions i</w:t>
      </w:r>
      <w:r w:rsidRPr="00C1569D">
        <w:rPr>
          <w:rFonts w:eastAsia="Calibri"/>
          <w:u w:val="single"/>
        </w:rPr>
        <w:t>ncentivizes</w:t>
      </w:r>
      <w:r w:rsidRPr="00C1569D">
        <w:rPr>
          <w:rFonts w:eastAsia="Calibri"/>
          <w:sz w:val="10"/>
        </w:rPr>
        <w:t xml:space="preserve"> the Court not only to take on advisory opinions, but to </w:t>
      </w:r>
      <w:r w:rsidRPr="00C1569D">
        <w:rPr>
          <w:rFonts w:eastAsia="Calibri"/>
          <w:highlight w:val="green"/>
          <w:u w:val="single"/>
        </w:rPr>
        <w:t>give</w:t>
      </w:r>
      <w:r w:rsidRPr="00C1569D">
        <w:rPr>
          <w:rFonts w:eastAsia="Calibri"/>
          <w:sz w:val="10"/>
          <w:highlight w:val="green"/>
        </w:rPr>
        <w:t xml:space="preserve"> </w:t>
      </w:r>
      <w:r w:rsidRPr="00C1569D">
        <w:rPr>
          <w:rFonts w:eastAsia="Calibri"/>
          <w:highlight w:val="green"/>
          <w:u w:val="single"/>
        </w:rPr>
        <w:t>opinions in accordance with</w:t>
      </w:r>
      <w:r w:rsidRPr="00C1569D">
        <w:rPr>
          <w:rFonts w:eastAsia="Calibri"/>
          <w:u w:val="single"/>
        </w:rPr>
        <w:t xml:space="preserve"> </w:t>
      </w:r>
      <w:r w:rsidRPr="00C1569D">
        <w:rPr>
          <w:rFonts w:eastAsia="Calibri"/>
          <w:sz w:val="10"/>
        </w:rPr>
        <w:t xml:space="preserve">the </w:t>
      </w:r>
      <w:r w:rsidRPr="00C1569D">
        <w:rPr>
          <w:rFonts w:eastAsia="Calibri"/>
          <w:b/>
          <w:iCs/>
          <w:highlight w:val="green"/>
          <w:u w:val="single"/>
          <w:bdr w:val="single" w:sz="8" w:space="0" w:color="auto"/>
        </w:rPr>
        <w:t>political preferences</w:t>
      </w:r>
      <w:r w:rsidRPr="00C1569D">
        <w:rPr>
          <w:rFonts w:eastAsia="Calibri"/>
          <w:sz w:val="10"/>
        </w:rPr>
        <w:t xml:space="preserve"> of the requesting organ. Th e main impediment to coordination between the ICJ and the political organ is the line between cooperation and competition. If the degree of interdependence is high, and the degree of antagonism is high, the result will be competition and </w:t>
      </w:r>
      <w:proofErr w:type="spellStart"/>
      <w:r w:rsidRPr="00C1569D">
        <w:rPr>
          <w:rFonts w:eastAsia="Calibri"/>
          <w:sz w:val="10"/>
        </w:rPr>
        <w:t>confl</w:t>
      </w:r>
      <w:proofErr w:type="spellEnd"/>
      <w:r w:rsidRPr="00C1569D">
        <w:rPr>
          <w:rFonts w:eastAsia="Calibri"/>
          <w:sz w:val="10"/>
        </w:rPr>
        <w:t xml:space="preserve"> ict.36 By contrast, if the degree of interdependence is high, and the degree of antagonism is low, the result will be cooperation. The ICJ has an incentive to reduce competition and increase smooth cooperation </w:t>
      </w:r>
      <w:proofErr w:type="gramStart"/>
      <w:r w:rsidRPr="00C1569D">
        <w:rPr>
          <w:rFonts w:eastAsia="Calibri"/>
          <w:sz w:val="10"/>
        </w:rPr>
        <w:t>in order to</w:t>
      </w:r>
      <w:proofErr w:type="gramEnd"/>
      <w:r w:rsidRPr="00C1569D">
        <w:rPr>
          <w:rFonts w:eastAsia="Calibri"/>
          <w:sz w:val="10"/>
        </w:rPr>
        <w:t xml:space="preserve"> avoid alienating the requesting organ and risking institutional isolation. If we map the interaction of the ICJ and the Assembly in the Wall Opinion onto this organizational dynamic, we see a high level of interdependence due to their “organic link” and a low level of antagonism due to the Court’s incentive to contribute to the shared goals of the UN as reflected in the stated policy preference of the Assembly. Th e resultant “cooperation” between the two organs reduces the need for information processing and furthers the shared mission of the UN. By systematizing coordination through a process that provides the Court with “an exact statement of the question” as well as a “voluminous dossier”37 of documents “likely to throw light on the question,”38 the Court is unlikely to conduct its own investigation outside of the given universe of documents. From an organizational theory perspective, the Court will not engage in its own extensive review of the background material and facts, because such a duplicative inquiry would bring the Court into competition with the functioning of the requesting organ. In relying on the resolutions and factual studies made by the political organs, the </w:t>
      </w:r>
      <w:r w:rsidRPr="00C1569D">
        <w:rPr>
          <w:rFonts w:eastAsia="Calibri"/>
          <w:u w:val="single"/>
        </w:rPr>
        <w:t>likelihood that the Court will render an opinion in line with</w:t>
      </w:r>
      <w:r w:rsidRPr="00C1569D">
        <w:rPr>
          <w:rFonts w:eastAsia="Calibri"/>
          <w:sz w:val="10"/>
        </w:rPr>
        <w:t xml:space="preserve"> the </w:t>
      </w:r>
      <w:r w:rsidRPr="00C1569D">
        <w:rPr>
          <w:rFonts w:eastAsia="Calibri"/>
          <w:u w:val="single"/>
        </w:rPr>
        <w:t>policy preferences of</w:t>
      </w:r>
      <w:r w:rsidRPr="00C1569D">
        <w:rPr>
          <w:rFonts w:eastAsia="Calibri"/>
          <w:sz w:val="10"/>
        </w:rPr>
        <w:t xml:space="preserve"> the </w:t>
      </w:r>
      <w:r w:rsidRPr="00C1569D">
        <w:rPr>
          <w:rFonts w:eastAsia="Calibri"/>
          <w:u w:val="single"/>
        </w:rPr>
        <w:t>political organ is thus greater. Th e results of such a model have been borne out in the Court’s case law.</w:t>
      </w:r>
      <w:r w:rsidRPr="00C1569D">
        <w:rPr>
          <w:rFonts w:eastAsia="Calibri"/>
          <w:sz w:val="10"/>
        </w:rPr>
        <w:t xml:space="preserve"> In 1949, the Court held in an advisory opinion that South Africa had no legal obligation to place its mandate, </w:t>
      </w:r>
      <w:proofErr w:type="gramStart"/>
      <w:r w:rsidRPr="00C1569D">
        <w:rPr>
          <w:rFonts w:eastAsia="Calibri"/>
          <w:sz w:val="10"/>
        </w:rPr>
        <w:t>South West</w:t>
      </w:r>
      <w:proofErr w:type="gramEnd"/>
      <w:r w:rsidRPr="00C1569D">
        <w:rPr>
          <w:rFonts w:eastAsia="Calibri"/>
          <w:sz w:val="10"/>
        </w:rPr>
        <w:t xml:space="preserve"> Africa (now Namibia), under a trusteeship with the UN39 Th e Assembly had advocated for South Africa’s withdrawal from South West Africa, but the Court found in favor of South Africa’s continued occupation. Th e opinion weakened the Court’s credibility, especially among African nations.40 Th e loss of political capital to the Assembly outweighed any potential </w:t>
      </w:r>
      <w:proofErr w:type="spellStart"/>
      <w:r w:rsidRPr="00C1569D">
        <w:rPr>
          <w:rFonts w:eastAsia="Calibri"/>
          <w:sz w:val="10"/>
        </w:rPr>
        <w:t>benefi</w:t>
      </w:r>
      <w:proofErr w:type="spellEnd"/>
      <w:r w:rsidRPr="00C1569D">
        <w:rPr>
          <w:rFonts w:eastAsia="Calibri"/>
          <w:sz w:val="10"/>
        </w:rPr>
        <w:t xml:space="preserve"> t of further coordination with the Court on the issue, and, as a result, the Assembly never revisited the issue with the Court. Th </w:t>
      </w:r>
      <w:proofErr w:type="spellStart"/>
      <w:r w:rsidRPr="00C1569D">
        <w:rPr>
          <w:rFonts w:eastAsia="Calibri"/>
          <w:sz w:val="10"/>
        </w:rPr>
        <w:t>en</w:t>
      </w:r>
      <w:proofErr w:type="spellEnd"/>
      <w:r w:rsidRPr="00C1569D">
        <w:rPr>
          <w:rFonts w:eastAsia="Calibri"/>
          <w:sz w:val="10"/>
        </w:rPr>
        <w:t xml:space="preserve">, in 1971, the </w:t>
      </w:r>
      <w:r w:rsidRPr="00C1569D">
        <w:rPr>
          <w:rFonts w:eastAsia="Calibri"/>
          <w:u w:val="single"/>
        </w:rPr>
        <w:t>Council requested</w:t>
      </w:r>
      <w:r w:rsidRPr="00C1569D">
        <w:rPr>
          <w:rFonts w:eastAsia="Calibri"/>
          <w:sz w:val="10"/>
        </w:rPr>
        <w:t xml:space="preserve"> an </w:t>
      </w:r>
      <w:r w:rsidRPr="00C1569D">
        <w:rPr>
          <w:rFonts w:eastAsia="Calibri"/>
          <w:u w:val="single"/>
        </w:rPr>
        <w:t xml:space="preserve">advisory </w:t>
      </w:r>
      <w:r w:rsidRPr="00C1569D">
        <w:rPr>
          <w:rFonts w:eastAsia="Calibri"/>
          <w:highlight w:val="green"/>
          <w:u w:val="single"/>
        </w:rPr>
        <w:t>opinion</w:t>
      </w:r>
      <w:r w:rsidRPr="00C1569D">
        <w:rPr>
          <w:rFonts w:eastAsia="Calibri"/>
          <w:u w:val="single"/>
        </w:rPr>
        <w:t xml:space="preserve"> on</w:t>
      </w:r>
      <w:r w:rsidRPr="00C1569D">
        <w:rPr>
          <w:rFonts w:eastAsia="Calibri"/>
          <w:sz w:val="10"/>
        </w:rPr>
        <w:t xml:space="preserve"> the “legal consequences” of </w:t>
      </w:r>
      <w:r w:rsidRPr="00C1569D">
        <w:rPr>
          <w:rFonts w:eastAsia="Calibri"/>
          <w:u w:val="single"/>
        </w:rPr>
        <w:t>South Africa’s continued presence</w:t>
      </w:r>
      <w:r w:rsidRPr="00C1569D">
        <w:rPr>
          <w:rFonts w:eastAsia="Calibri"/>
          <w:sz w:val="10"/>
        </w:rPr>
        <w:t xml:space="preserve"> in Namibia.41 </w:t>
      </w:r>
      <w:r w:rsidRPr="00C1569D">
        <w:rPr>
          <w:rFonts w:eastAsia="Calibri"/>
          <w:u w:val="single"/>
        </w:rPr>
        <w:t xml:space="preserve">The request </w:t>
      </w:r>
      <w:r w:rsidRPr="00C1569D">
        <w:rPr>
          <w:rFonts w:eastAsia="Calibri"/>
          <w:highlight w:val="green"/>
          <w:u w:val="single"/>
        </w:rPr>
        <w:t>was</w:t>
      </w:r>
      <w:r w:rsidRPr="00C1569D">
        <w:rPr>
          <w:rFonts w:eastAsia="Calibri"/>
          <w:u w:val="single"/>
        </w:rPr>
        <w:t xml:space="preserve"> seen as </w:t>
      </w:r>
      <w:r w:rsidRPr="00C1569D">
        <w:rPr>
          <w:rFonts w:eastAsia="Calibri"/>
          <w:highlight w:val="green"/>
          <w:u w:val="single"/>
        </w:rPr>
        <w:t>an opportunity</w:t>
      </w:r>
      <w:r w:rsidRPr="00C1569D">
        <w:rPr>
          <w:rFonts w:eastAsia="Calibri"/>
          <w:u w:val="single"/>
        </w:rPr>
        <w:t xml:space="preserve"> for the Court </w:t>
      </w:r>
      <w:r w:rsidRPr="00C1569D">
        <w:rPr>
          <w:rFonts w:eastAsia="Calibri"/>
          <w:highlight w:val="green"/>
          <w:u w:val="single"/>
        </w:rPr>
        <w:t>to “</w:t>
      </w:r>
      <w:r w:rsidRPr="00C1569D">
        <w:rPr>
          <w:rFonts w:eastAsia="Calibri"/>
          <w:b/>
          <w:iCs/>
          <w:highlight w:val="green"/>
          <w:u w:val="single"/>
          <w:bdr w:val="single" w:sz="8" w:space="0" w:color="auto"/>
        </w:rPr>
        <w:t>redeem its</w:t>
      </w:r>
      <w:r w:rsidRPr="00C1569D">
        <w:rPr>
          <w:rFonts w:eastAsia="Calibri"/>
          <w:b/>
          <w:iCs/>
          <w:u w:val="single"/>
          <w:bdr w:val="single" w:sz="8" w:space="0" w:color="auto"/>
        </w:rPr>
        <w:t xml:space="preserve"> impaired </w:t>
      </w:r>
      <w:r w:rsidRPr="00C1569D">
        <w:rPr>
          <w:rFonts w:eastAsia="Calibri"/>
          <w:b/>
          <w:iCs/>
          <w:highlight w:val="green"/>
          <w:u w:val="single"/>
          <w:bdr w:val="single" w:sz="8" w:space="0" w:color="auto"/>
        </w:rPr>
        <w:t>image</w:t>
      </w:r>
      <w:r w:rsidRPr="00C1569D">
        <w:rPr>
          <w:rFonts w:eastAsia="Calibri"/>
          <w:u w:val="single"/>
        </w:rPr>
        <w:t xml:space="preserve">,” since its advisory jurisdiction had been unused </w:t>
      </w:r>
      <w:r w:rsidRPr="00C1569D">
        <w:rPr>
          <w:rFonts w:eastAsia="Calibri"/>
          <w:sz w:val="10"/>
        </w:rPr>
        <w:t xml:space="preserve">since 1962.42 Th e Council had in fact already passed Resolution 276, which strongly condemned the “illegal” presence of South Africa in Namibia.43 </w:t>
      </w:r>
      <w:r w:rsidRPr="00C1569D">
        <w:rPr>
          <w:rFonts w:eastAsia="Calibri"/>
          <w:u w:val="single"/>
        </w:rPr>
        <w:t>The Court in this iteration of coordination produced an opinion in line with</w:t>
      </w:r>
      <w:r w:rsidRPr="00C1569D">
        <w:rPr>
          <w:rFonts w:eastAsia="Calibri"/>
          <w:sz w:val="10"/>
        </w:rPr>
        <w:t xml:space="preserve"> the </w:t>
      </w:r>
      <w:r w:rsidRPr="00C1569D">
        <w:rPr>
          <w:rFonts w:eastAsia="Calibri"/>
          <w:u w:val="single"/>
        </w:rPr>
        <w:t>clear political preference</w:t>
      </w:r>
      <w:r w:rsidRPr="00C1569D">
        <w:rPr>
          <w:rFonts w:eastAsia="Calibri"/>
          <w:sz w:val="10"/>
        </w:rPr>
        <w:t xml:space="preserve"> of the Council </w:t>
      </w:r>
      <w:r w:rsidRPr="00C1569D">
        <w:rPr>
          <w:rFonts w:eastAsia="Calibri"/>
          <w:u w:val="single"/>
        </w:rPr>
        <w:t xml:space="preserve">by </w:t>
      </w:r>
      <w:r w:rsidRPr="00C1569D">
        <w:rPr>
          <w:rFonts w:eastAsia="Calibri"/>
          <w:b/>
          <w:iCs/>
          <w:u w:val="single"/>
          <w:bdr w:val="single" w:sz="8" w:space="0" w:color="auto"/>
        </w:rPr>
        <w:t>holding that South Africa’s presence</w:t>
      </w:r>
      <w:r w:rsidRPr="00C1569D">
        <w:rPr>
          <w:rFonts w:eastAsia="Calibri"/>
          <w:sz w:val="10"/>
        </w:rPr>
        <w:t xml:space="preserve"> in Namibia </w:t>
      </w:r>
      <w:r w:rsidRPr="00C1569D">
        <w:rPr>
          <w:rFonts w:eastAsia="Calibri"/>
          <w:b/>
          <w:iCs/>
          <w:u w:val="single"/>
          <w:bdr w:val="single" w:sz="8" w:space="0" w:color="auto"/>
        </w:rPr>
        <w:t>was illegal</w:t>
      </w:r>
      <w:r w:rsidRPr="00C1569D">
        <w:rPr>
          <w:rFonts w:eastAsia="Calibri"/>
          <w:sz w:val="10"/>
        </w:rPr>
        <w:t xml:space="preserve">.44 Th e Court’s interaction with the Council was thus cooperative, and in rendering an opinion that mirrored the eff </w:t>
      </w:r>
      <w:proofErr w:type="spellStart"/>
      <w:r w:rsidRPr="00C1569D">
        <w:rPr>
          <w:rFonts w:eastAsia="Calibri"/>
          <w:sz w:val="10"/>
        </w:rPr>
        <w:t>ect</w:t>
      </w:r>
      <w:proofErr w:type="spellEnd"/>
      <w:r w:rsidRPr="00C1569D">
        <w:rPr>
          <w:rFonts w:eastAsia="Calibri"/>
          <w:sz w:val="10"/>
        </w:rPr>
        <w:t xml:space="preserve"> of the Council’s resolution on the issue, the Court avoided </w:t>
      </w:r>
      <w:proofErr w:type="spellStart"/>
      <w:r w:rsidRPr="00C1569D">
        <w:rPr>
          <w:rFonts w:eastAsia="Calibri"/>
          <w:sz w:val="10"/>
        </w:rPr>
        <w:t>confl</w:t>
      </w:r>
      <w:proofErr w:type="spellEnd"/>
      <w:r w:rsidRPr="00C1569D">
        <w:rPr>
          <w:rFonts w:eastAsia="Calibri"/>
          <w:sz w:val="10"/>
        </w:rPr>
        <w:t xml:space="preserve"> </w:t>
      </w:r>
      <w:proofErr w:type="spellStart"/>
      <w:r w:rsidRPr="00C1569D">
        <w:rPr>
          <w:rFonts w:eastAsia="Calibri"/>
          <w:sz w:val="10"/>
        </w:rPr>
        <w:t>ict</w:t>
      </w:r>
      <w:proofErr w:type="spellEnd"/>
      <w:r w:rsidRPr="00C1569D">
        <w:rPr>
          <w:rFonts w:eastAsia="Calibri"/>
          <w:sz w:val="10"/>
        </w:rPr>
        <w:t xml:space="preserve"> with the political organ. Th e Court consequently repaired its image and staved off institutional marginalization by indicating its willingness to cooperate with the political organs. </w:t>
      </w:r>
      <w:r w:rsidRPr="00C1569D">
        <w:rPr>
          <w:rFonts w:eastAsia="Calibri"/>
          <w:u w:val="single"/>
        </w:rPr>
        <w:t xml:space="preserve">Although this coordination effect has positive value as an explanation of the ICJ’s behavior, it should not be seen as normative. Th e </w:t>
      </w:r>
      <w:r w:rsidRPr="00C1569D">
        <w:rPr>
          <w:rFonts w:eastAsia="Calibri"/>
          <w:highlight w:val="green"/>
          <w:u w:val="single"/>
        </w:rPr>
        <w:t xml:space="preserve">ICJ </w:t>
      </w:r>
      <w:r w:rsidRPr="00C1569D">
        <w:rPr>
          <w:rFonts w:eastAsia="Calibri"/>
          <w:b/>
          <w:iCs/>
          <w:highlight w:val="green"/>
          <w:u w:val="single"/>
          <w:bdr w:val="single" w:sz="8" w:space="0" w:color="auto"/>
        </w:rPr>
        <w:t>overestimates</w:t>
      </w:r>
      <w:r w:rsidRPr="00C1569D">
        <w:rPr>
          <w:rFonts w:eastAsia="Calibri"/>
          <w:b/>
          <w:iCs/>
          <w:u w:val="single"/>
          <w:bdr w:val="single" w:sz="8" w:space="0" w:color="auto"/>
        </w:rPr>
        <w:t xml:space="preserve"> the </w:t>
      </w:r>
      <w:r w:rsidRPr="00C1569D">
        <w:rPr>
          <w:rFonts w:eastAsia="Calibri"/>
          <w:b/>
          <w:iCs/>
          <w:highlight w:val="green"/>
          <w:u w:val="single"/>
          <w:bdr w:val="single" w:sz="8" w:space="0" w:color="auto"/>
        </w:rPr>
        <w:t>institutional benefits</w:t>
      </w:r>
      <w:r w:rsidRPr="00C1569D">
        <w:rPr>
          <w:rFonts w:eastAsia="Calibri"/>
          <w:u w:val="single"/>
        </w:rPr>
        <w:t xml:space="preserve"> it receives </w:t>
      </w:r>
      <w:r w:rsidRPr="00C1569D">
        <w:rPr>
          <w:rFonts w:eastAsia="Calibri"/>
          <w:highlight w:val="green"/>
          <w:u w:val="single"/>
        </w:rPr>
        <w:t>from</w:t>
      </w:r>
      <w:r w:rsidRPr="00C1569D">
        <w:rPr>
          <w:rFonts w:eastAsia="Calibri"/>
          <w:u w:val="single"/>
        </w:rPr>
        <w:t xml:space="preserve"> such </w:t>
      </w:r>
      <w:r w:rsidRPr="00C1569D">
        <w:rPr>
          <w:rFonts w:eastAsia="Calibri"/>
          <w:highlight w:val="green"/>
          <w:u w:val="single"/>
        </w:rPr>
        <w:t>coordination</w:t>
      </w:r>
      <w:r w:rsidRPr="00C1569D">
        <w:rPr>
          <w:rFonts w:eastAsia="Calibri"/>
          <w:u w:val="single"/>
        </w:rPr>
        <w:t xml:space="preserve">. </w:t>
      </w:r>
      <w:r w:rsidRPr="00C1569D">
        <w:rPr>
          <w:rFonts w:eastAsia="Calibri"/>
          <w:sz w:val="10"/>
        </w:rPr>
        <w:t xml:space="preserve">The fear of institutional isolation motivates the ICJ to defer to the political organ, but there is little evidence that behaving in such a way increases in the long-term the number of advisory requests that the Court receives. If the Court were correct in the assumption that advisory opinions deferent to the preferences of the political organs lessen the court’s marginalization and increase the volume of its advisory jurisdiction caseload, there would be an increase in advisory opinions after the ICJ rendered a deferent advisory opinion. Although advisory requests two and four years later followed the deferent </w:t>
      </w:r>
      <w:proofErr w:type="gramStart"/>
      <w:r w:rsidRPr="00C1569D">
        <w:rPr>
          <w:rFonts w:eastAsia="Calibri"/>
          <w:sz w:val="10"/>
        </w:rPr>
        <w:t>South West</w:t>
      </w:r>
      <w:proofErr w:type="gramEnd"/>
      <w:r w:rsidRPr="00C1569D">
        <w:rPr>
          <w:rFonts w:eastAsia="Calibri"/>
          <w:sz w:val="10"/>
        </w:rPr>
        <w:t xml:space="preserve"> Africa opinion, a statistical breakdown of the Court’s advisory docket shows no long-term changes in the number of opinions rendered from its fi </w:t>
      </w:r>
      <w:proofErr w:type="spellStart"/>
      <w:r w:rsidRPr="00C1569D">
        <w:rPr>
          <w:rFonts w:eastAsia="Calibri"/>
          <w:sz w:val="10"/>
        </w:rPr>
        <w:t>rst</w:t>
      </w:r>
      <w:proofErr w:type="spellEnd"/>
      <w:r w:rsidRPr="00C1569D">
        <w:rPr>
          <w:rFonts w:eastAsia="Calibri"/>
          <w:sz w:val="10"/>
        </w:rPr>
        <w:t xml:space="preserve"> opinion in 1947 to its last in 2004. Th e Court averages about four advisory opinions a decade. As of 2008, the Court has not received another advisory request since the Wall Opinion, and </w:t>
      </w:r>
      <w:proofErr w:type="gramStart"/>
      <w:r w:rsidRPr="00C1569D">
        <w:rPr>
          <w:rFonts w:eastAsia="Calibri"/>
          <w:sz w:val="10"/>
        </w:rPr>
        <w:t>it would appear that the</w:t>
      </w:r>
      <w:proofErr w:type="gramEnd"/>
      <w:r w:rsidRPr="00C1569D">
        <w:rPr>
          <w:rFonts w:eastAsia="Calibri"/>
          <w:sz w:val="10"/>
        </w:rPr>
        <w:t xml:space="preserve"> Court will have a below-average number of advisory opinions this decade, despite the accommodation it provided the Assembly in the cooperative Wall Opinion. While the ICJ is concerned about institutional marginalization and orders its behavior in rendering advisory opinions accordingly, the motivation of the political organs in requesting advisory opinions proves to be more complex. First, the Council or Assembly may refer a dispute to the ICJ’s advisory jurisdiction when the intractability of the dispute does not lend itself to political resolution. Second, a referral to the ICJ’s advisory jurisdiction can take place if the </w:t>
      </w:r>
      <w:proofErr w:type="gramStart"/>
      <w:r w:rsidRPr="00C1569D">
        <w:rPr>
          <w:rFonts w:eastAsia="Calibri"/>
          <w:sz w:val="10"/>
        </w:rPr>
        <w:t>particular dispute</w:t>
      </w:r>
      <w:proofErr w:type="gramEnd"/>
      <w:r w:rsidRPr="00C1569D">
        <w:rPr>
          <w:rFonts w:eastAsia="Calibri"/>
          <w:sz w:val="10"/>
        </w:rPr>
        <w:t xml:space="preserve"> is susceptible to judicial resolution, that is, if the ICJ can help the organ overcome a political impasse by settling a question of international law. Th </w:t>
      </w:r>
      <w:proofErr w:type="spellStart"/>
      <w:r w:rsidRPr="00C1569D">
        <w:rPr>
          <w:rFonts w:eastAsia="Calibri"/>
          <w:sz w:val="10"/>
        </w:rPr>
        <w:t>ird</w:t>
      </w:r>
      <w:proofErr w:type="spellEnd"/>
      <w:r w:rsidRPr="00C1569D">
        <w:rPr>
          <w:rFonts w:eastAsia="Calibri"/>
          <w:sz w:val="10"/>
        </w:rPr>
        <w:t xml:space="preserve">, if the political organ doubts the utility of the advisory opinion it will receive, or if it fears an opinion not in line with its political preferences, it can take steps to make known its preferences before the Court composes its opinion. Th </w:t>
      </w:r>
      <w:proofErr w:type="spellStart"/>
      <w:r w:rsidRPr="00C1569D">
        <w:rPr>
          <w:rFonts w:eastAsia="Calibri"/>
          <w:sz w:val="10"/>
        </w:rPr>
        <w:t>erefore</w:t>
      </w:r>
      <w:proofErr w:type="spellEnd"/>
      <w:r w:rsidRPr="00C1569D">
        <w:rPr>
          <w:rFonts w:eastAsia="Calibri"/>
          <w:sz w:val="10"/>
        </w:rPr>
        <w:t xml:space="preserve">, the political organ’s perception of the ICJ’s propensity to render an opinion not in line with the organ’s political preference is just one of three factors that determine when the ICJ will be asked to exercise its advisory jurisdiction. Th e Court’s fear of marginalization is thus overblown; the factors determining when the organs refer a dispute to its advisory jurisdiction depend more on the peculiar nature of the dispute itself than on the Court’s perceived deference to the political will of the Council or Assembly. In other words, the Assembly’s decision to refer to the ICJ the question of the legality of the wall in Palestine depended more on the exigencies of that </w:t>
      </w:r>
      <w:proofErr w:type="gramStart"/>
      <w:r w:rsidRPr="00C1569D">
        <w:rPr>
          <w:rFonts w:eastAsia="Calibri"/>
          <w:sz w:val="10"/>
        </w:rPr>
        <w:t>particular situation</w:t>
      </w:r>
      <w:proofErr w:type="gramEnd"/>
      <w:r w:rsidRPr="00C1569D">
        <w:rPr>
          <w:rFonts w:eastAsia="Calibri"/>
          <w:sz w:val="10"/>
        </w:rPr>
        <w:t xml:space="preserve">—namely, the need for a legal and not political resolution—than on the ICJ’s recent record of deference to the Assembly in its advisory jurisdiction. </w:t>
      </w:r>
      <w:proofErr w:type="gramStart"/>
      <w:r w:rsidRPr="00C1569D">
        <w:rPr>
          <w:rFonts w:eastAsia="Calibri"/>
          <w:highlight w:val="green"/>
          <w:u w:val="single"/>
        </w:rPr>
        <w:t>In light of</w:t>
      </w:r>
      <w:proofErr w:type="gramEnd"/>
      <w:r w:rsidRPr="00C1569D">
        <w:rPr>
          <w:rFonts w:eastAsia="Calibri"/>
          <w:u w:val="single"/>
        </w:rPr>
        <w:t xml:space="preserve"> the cost in </w:t>
      </w:r>
      <w:r w:rsidRPr="00C1569D">
        <w:rPr>
          <w:rFonts w:eastAsia="Calibri"/>
          <w:b/>
          <w:iCs/>
          <w:highlight w:val="green"/>
          <w:u w:val="single"/>
          <w:bdr w:val="single" w:sz="8" w:space="0" w:color="auto"/>
        </w:rPr>
        <w:t>loss of</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autonomy and reduced</w:t>
      </w:r>
      <w:r w:rsidRPr="00C1569D">
        <w:rPr>
          <w:rFonts w:eastAsia="Calibri"/>
          <w:b/>
          <w:iCs/>
          <w:u w:val="single"/>
          <w:bdr w:val="single" w:sz="8" w:space="0" w:color="auto"/>
        </w:rPr>
        <w:t xml:space="preserve"> institutional </w:t>
      </w:r>
      <w:r w:rsidRPr="00C1569D">
        <w:rPr>
          <w:rFonts w:eastAsia="Calibri"/>
          <w:b/>
          <w:iCs/>
          <w:highlight w:val="green"/>
          <w:u w:val="single"/>
          <w:bdr w:val="single" w:sz="8" w:space="0" w:color="auto"/>
        </w:rPr>
        <w:t>benefits</w:t>
      </w:r>
      <w:r w:rsidRPr="00C1569D">
        <w:rPr>
          <w:rFonts w:eastAsia="Calibri"/>
          <w:u w:val="single"/>
        </w:rPr>
        <w:t xml:space="preserve">, a new calculation shows that the </w:t>
      </w:r>
      <w:r w:rsidRPr="00C1569D">
        <w:rPr>
          <w:rFonts w:eastAsia="Calibri"/>
          <w:highlight w:val="green"/>
          <w:u w:val="single"/>
        </w:rPr>
        <w:t xml:space="preserve">Court should </w:t>
      </w:r>
      <w:r w:rsidRPr="00C1569D">
        <w:rPr>
          <w:rFonts w:eastAsia="Calibri"/>
          <w:b/>
          <w:iCs/>
          <w:highlight w:val="green"/>
          <w:u w:val="single"/>
          <w:bdr w:val="single" w:sz="8" w:space="0" w:color="auto"/>
        </w:rPr>
        <w:t>defer less</w:t>
      </w:r>
      <w:r w:rsidRPr="00C1569D">
        <w:rPr>
          <w:rFonts w:eastAsia="Calibri"/>
          <w:sz w:val="10"/>
        </w:rPr>
        <w:t xml:space="preserve"> to the requesting organ. </w:t>
      </w:r>
      <w:r w:rsidRPr="00C1569D">
        <w:rPr>
          <w:rFonts w:eastAsia="Calibri"/>
          <w:u w:val="single"/>
        </w:rPr>
        <w:t xml:space="preserve">Th e Court should thus be </w:t>
      </w:r>
      <w:r w:rsidRPr="00C1569D">
        <w:rPr>
          <w:rFonts w:eastAsia="Calibri"/>
          <w:b/>
          <w:iCs/>
          <w:u w:val="single"/>
          <w:bdr w:val="single" w:sz="8" w:space="0" w:color="auto"/>
        </w:rPr>
        <w:t>more competitive</w:t>
      </w:r>
      <w:r w:rsidRPr="00C1569D">
        <w:rPr>
          <w:rFonts w:eastAsia="Calibri"/>
          <w:sz w:val="10"/>
        </w:rPr>
        <w:t xml:space="preserve"> by undertaking its own fact- fi </w:t>
      </w:r>
      <w:proofErr w:type="spellStart"/>
      <w:r w:rsidRPr="00C1569D">
        <w:rPr>
          <w:rFonts w:eastAsia="Calibri"/>
          <w:sz w:val="10"/>
        </w:rPr>
        <w:t>nding</w:t>
      </w:r>
      <w:proofErr w:type="spellEnd"/>
      <w:r w:rsidRPr="00C1569D">
        <w:rPr>
          <w:rFonts w:eastAsia="Calibri"/>
          <w:sz w:val="10"/>
        </w:rPr>
        <w:t xml:space="preserve"> and by </w:t>
      </w:r>
      <w:r w:rsidRPr="00C1569D">
        <w:rPr>
          <w:rFonts w:eastAsia="Calibri"/>
          <w:b/>
          <w:iCs/>
          <w:highlight w:val="green"/>
          <w:u w:val="single"/>
          <w:bdr w:val="single" w:sz="8" w:space="0" w:color="auto"/>
        </w:rPr>
        <w:t>rendering decisions</w:t>
      </w:r>
      <w:r w:rsidRPr="00C1569D">
        <w:rPr>
          <w:rFonts w:eastAsia="Calibri"/>
          <w:b/>
          <w:iCs/>
          <w:u w:val="single"/>
          <w:bdr w:val="single" w:sz="8" w:space="0" w:color="auto"/>
        </w:rPr>
        <w:t xml:space="preserve"> that may </w:t>
      </w:r>
      <w:r w:rsidRPr="00C1569D">
        <w:rPr>
          <w:rFonts w:eastAsia="Calibri"/>
          <w:b/>
          <w:iCs/>
          <w:highlight w:val="green"/>
          <w:u w:val="single"/>
          <w:bdr w:val="single" w:sz="8" w:space="0" w:color="auto"/>
        </w:rPr>
        <w:t>not</w:t>
      </w:r>
      <w:r w:rsidRPr="00C1569D">
        <w:rPr>
          <w:rFonts w:eastAsia="Calibri"/>
          <w:b/>
          <w:iCs/>
          <w:u w:val="single"/>
          <w:bdr w:val="single" w:sz="8" w:space="0" w:color="auto"/>
        </w:rPr>
        <w:t xml:space="preserve"> line up </w:t>
      </w:r>
      <w:r w:rsidRPr="00C1569D">
        <w:rPr>
          <w:rFonts w:eastAsia="Calibri"/>
          <w:b/>
          <w:iCs/>
          <w:highlight w:val="green"/>
          <w:u w:val="single"/>
          <w:bdr w:val="single" w:sz="8" w:space="0" w:color="auto"/>
        </w:rPr>
        <w:t>with</w:t>
      </w:r>
      <w:r w:rsidRPr="00C1569D">
        <w:rPr>
          <w:rFonts w:eastAsia="Calibri"/>
          <w:sz w:val="10"/>
        </w:rPr>
        <w:t xml:space="preserve"> the </w:t>
      </w:r>
      <w:r w:rsidRPr="00C1569D">
        <w:rPr>
          <w:rFonts w:eastAsia="Calibri"/>
          <w:b/>
          <w:iCs/>
          <w:u w:val="single"/>
          <w:bdr w:val="single" w:sz="8" w:space="0" w:color="auto"/>
        </w:rPr>
        <w:t xml:space="preserve">political </w:t>
      </w:r>
      <w:r w:rsidRPr="00C1569D">
        <w:rPr>
          <w:rFonts w:eastAsia="Calibri"/>
          <w:b/>
          <w:iCs/>
          <w:highlight w:val="green"/>
          <w:u w:val="single"/>
          <w:bdr w:val="single" w:sz="8" w:space="0" w:color="auto"/>
        </w:rPr>
        <w:t>preferences</w:t>
      </w:r>
      <w:r w:rsidRPr="00C1569D">
        <w:rPr>
          <w:rFonts w:eastAsia="Calibri"/>
          <w:sz w:val="10"/>
        </w:rPr>
        <w:t xml:space="preserve"> of the requesting organ. </w:t>
      </w:r>
      <w:r w:rsidRPr="00C1569D">
        <w:rPr>
          <w:rFonts w:eastAsia="Calibri"/>
          <w:highlight w:val="green"/>
          <w:u w:val="single"/>
        </w:rPr>
        <w:t>The result</w:t>
      </w:r>
      <w:r w:rsidRPr="00C1569D">
        <w:rPr>
          <w:rFonts w:eastAsia="Calibri"/>
          <w:u w:val="single"/>
        </w:rPr>
        <w:t xml:space="preserve"> of such an undertaking </w:t>
      </w:r>
      <w:r w:rsidRPr="00C1569D">
        <w:rPr>
          <w:rFonts w:eastAsia="Calibri"/>
          <w:highlight w:val="green"/>
          <w:u w:val="single"/>
        </w:rPr>
        <w:t xml:space="preserve">is </w:t>
      </w:r>
      <w:r w:rsidRPr="00C1569D">
        <w:rPr>
          <w:rFonts w:eastAsia="Calibri"/>
          <w:b/>
          <w:iCs/>
          <w:highlight w:val="green"/>
          <w:u w:val="single"/>
          <w:bdr w:val="single" w:sz="8" w:space="0" w:color="auto"/>
        </w:rPr>
        <w:t>more independent and legitimate</w:t>
      </w:r>
      <w:r w:rsidRPr="00C1569D">
        <w:rPr>
          <w:rFonts w:eastAsia="Calibri"/>
          <w:u w:val="single"/>
        </w:rPr>
        <w:t xml:space="preserve"> advisory </w:t>
      </w:r>
      <w:r w:rsidRPr="00C1569D">
        <w:rPr>
          <w:rFonts w:eastAsia="Calibri"/>
          <w:highlight w:val="green"/>
          <w:u w:val="single"/>
        </w:rPr>
        <w:t>opinions</w:t>
      </w:r>
      <w:r w:rsidRPr="00C1569D">
        <w:rPr>
          <w:rFonts w:eastAsia="Calibri"/>
          <w:u w:val="single"/>
        </w:rPr>
        <w:t xml:space="preserve">. As more authoritative statements of the law, the opinions would provide a </w:t>
      </w:r>
      <w:r w:rsidRPr="00C1569D">
        <w:rPr>
          <w:rFonts w:eastAsia="Calibri"/>
          <w:b/>
          <w:iCs/>
          <w:highlight w:val="green"/>
          <w:u w:val="single"/>
          <w:bdr w:val="single" w:sz="8" w:space="0" w:color="auto"/>
        </w:rPr>
        <w:t>better enforcement</w:t>
      </w:r>
      <w:r w:rsidRPr="00C1569D">
        <w:rPr>
          <w:rFonts w:eastAsia="Calibri"/>
          <w:b/>
          <w:iCs/>
          <w:u w:val="single"/>
          <w:bdr w:val="single" w:sz="8" w:space="0" w:color="auto"/>
        </w:rPr>
        <w:t xml:space="preserve"> mechanism</w:t>
      </w:r>
      <w:r w:rsidRPr="00C1569D">
        <w:rPr>
          <w:rFonts w:eastAsia="Calibri"/>
          <w:u w:val="single"/>
        </w:rPr>
        <w:t xml:space="preserve"> against the political organs to police the behavior of States</w:t>
      </w:r>
      <w:r w:rsidRPr="00C1569D">
        <w:rPr>
          <w:rFonts w:eastAsia="Calibri"/>
          <w:sz w:val="10"/>
        </w:rPr>
        <w:t xml:space="preserve"> that have violated their legal obligations. </w:t>
      </w:r>
      <w:r w:rsidRPr="00C1569D">
        <w:rPr>
          <w:rFonts w:eastAsia="Calibri"/>
          <w:u w:val="single"/>
        </w:rPr>
        <w:t>By asserting its jurisdiction</w:t>
      </w:r>
      <w:r w:rsidRPr="00C1569D">
        <w:rPr>
          <w:rFonts w:eastAsia="Calibri"/>
          <w:sz w:val="10"/>
        </w:rPr>
        <w:t xml:space="preserve"> over fact-finding and legal interpretation, </w:t>
      </w:r>
      <w:r w:rsidRPr="00C1569D">
        <w:rPr>
          <w:rFonts w:eastAsia="Calibri"/>
          <w:u w:val="single"/>
        </w:rPr>
        <w:t xml:space="preserve">the </w:t>
      </w:r>
      <w:r w:rsidRPr="00C1569D">
        <w:rPr>
          <w:rFonts w:eastAsia="Calibri"/>
          <w:highlight w:val="green"/>
          <w:u w:val="single"/>
        </w:rPr>
        <w:t xml:space="preserve">ICJ would </w:t>
      </w:r>
      <w:r w:rsidRPr="00C1569D">
        <w:rPr>
          <w:rFonts w:eastAsia="Calibri"/>
          <w:b/>
          <w:iCs/>
          <w:highlight w:val="green"/>
          <w:u w:val="single"/>
          <w:bdr w:val="single" w:sz="8" w:space="0" w:color="auto"/>
        </w:rPr>
        <w:t>signal</w:t>
      </w:r>
      <w:r w:rsidRPr="00C1569D">
        <w:rPr>
          <w:rFonts w:eastAsia="Calibri"/>
          <w:sz w:val="10"/>
        </w:rPr>
        <w:t xml:space="preserve"> to the requesting organ </w:t>
      </w:r>
      <w:r w:rsidRPr="00C1569D">
        <w:rPr>
          <w:rFonts w:eastAsia="Calibri"/>
          <w:b/>
          <w:iCs/>
          <w:u w:val="single"/>
          <w:bdr w:val="single" w:sz="8" w:space="0" w:color="auto"/>
        </w:rPr>
        <w:t xml:space="preserve">that </w:t>
      </w:r>
      <w:r w:rsidRPr="00C1569D">
        <w:rPr>
          <w:rFonts w:eastAsia="Calibri"/>
          <w:b/>
          <w:iCs/>
          <w:highlight w:val="green"/>
          <w:u w:val="single"/>
          <w:bdr w:val="single" w:sz="8" w:space="0" w:color="auto"/>
        </w:rPr>
        <w:t>the function</w:t>
      </w:r>
      <w:r w:rsidRPr="00C1569D">
        <w:rPr>
          <w:rFonts w:eastAsia="Calibri"/>
          <w:b/>
          <w:iCs/>
          <w:u w:val="single"/>
          <w:bdr w:val="single" w:sz="8" w:space="0" w:color="auto"/>
        </w:rPr>
        <w:t xml:space="preserve"> each organ was to perform had </w:t>
      </w:r>
      <w:r w:rsidRPr="00C1569D">
        <w:rPr>
          <w:rFonts w:eastAsia="Calibri"/>
          <w:b/>
          <w:iCs/>
          <w:highlight w:val="green"/>
          <w:u w:val="single"/>
          <w:bdr w:val="single" w:sz="8" w:space="0" w:color="auto"/>
        </w:rPr>
        <w:t>changed</w:t>
      </w:r>
      <w:r w:rsidRPr="00C1569D">
        <w:rPr>
          <w:rFonts w:eastAsia="Calibri"/>
          <w:u w:val="single"/>
        </w:rPr>
        <w:t xml:space="preserve">. In the long-term, the functional differentiation of </w:t>
      </w:r>
      <w:r w:rsidRPr="00C1569D">
        <w:rPr>
          <w:rFonts w:eastAsia="Calibri"/>
          <w:highlight w:val="green"/>
          <w:u w:val="single"/>
        </w:rPr>
        <w:t>each</w:t>
      </w:r>
      <w:r w:rsidRPr="00C1569D">
        <w:rPr>
          <w:rFonts w:eastAsia="Calibri"/>
          <w:u w:val="single"/>
        </w:rPr>
        <w:t xml:space="preserve"> organ </w:t>
      </w:r>
      <w:r w:rsidRPr="00C1569D">
        <w:rPr>
          <w:rFonts w:eastAsia="Calibri"/>
          <w:highlight w:val="green"/>
          <w:u w:val="single"/>
        </w:rPr>
        <w:t xml:space="preserve">would </w:t>
      </w:r>
      <w:r w:rsidRPr="00C1569D">
        <w:rPr>
          <w:rFonts w:eastAsia="Calibri"/>
          <w:b/>
          <w:iCs/>
          <w:highlight w:val="green"/>
          <w:u w:val="single"/>
          <w:bdr w:val="single" w:sz="8" w:space="0" w:color="auto"/>
        </w:rPr>
        <w:t>shift to</w:t>
      </w:r>
      <w:r w:rsidRPr="00C1569D">
        <w:rPr>
          <w:rFonts w:eastAsia="Calibri"/>
          <w:b/>
          <w:iCs/>
          <w:u w:val="single"/>
          <w:bdr w:val="single" w:sz="8" w:space="0" w:color="auto"/>
        </w:rPr>
        <w:t xml:space="preserve"> accommodate </w:t>
      </w:r>
      <w:r w:rsidRPr="00C1569D">
        <w:rPr>
          <w:rFonts w:eastAsia="Calibri"/>
          <w:b/>
          <w:iCs/>
          <w:highlight w:val="green"/>
          <w:u w:val="single"/>
          <w:bdr w:val="single" w:sz="8" w:space="0" w:color="auto"/>
        </w:rPr>
        <w:t>the</w:t>
      </w:r>
      <w:r w:rsidRPr="00C1569D">
        <w:rPr>
          <w:rFonts w:eastAsia="Calibri"/>
          <w:b/>
          <w:iCs/>
          <w:u w:val="single"/>
          <w:bdr w:val="single" w:sz="8" w:space="0" w:color="auto"/>
        </w:rPr>
        <w:t xml:space="preserve"> Court’s </w:t>
      </w:r>
      <w:r w:rsidRPr="00C1569D">
        <w:rPr>
          <w:rFonts w:eastAsia="Calibri"/>
          <w:b/>
          <w:iCs/>
          <w:highlight w:val="green"/>
          <w:u w:val="single"/>
          <w:bdr w:val="single" w:sz="8" w:space="0" w:color="auto"/>
        </w:rPr>
        <w:t>new role</w:t>
      </w:r>
      <w:r w:rsidRPr="00C1569D">
        <w:rPr>
          <w:rFonts w:eastAsia="Calibri"/>
          <w:highlight w:val="green"/>
          <w:u w:val="single"/>
        </w:rPr>
        <w:t>, and</w:t>
      </w:r>
      <w:r w:rsidRPr="00C1569D">
        <w:rPr>
          <w:rFonts w:eastAsia="Calibri"/>
          <w:u w:val="single"/>
        </w:rPr>
        <w:t xml:space="preserve"> the organs</w:t>
      </w:r>
      <w:r w:rsidRPr="00C1569D">
        <w:rPr>
          <w:rFonts w:eastAsia="Calibri"/>
          <w:sz w:val="10"/>
        </w:rPr>
        <w:t xml:space="preserve"> could </w:t>
      </w:r>
      <w:r w:rsidRPr="00C1569D">
        <w:rPr>
          <w:rFonts w:eastAsia="Calibri"/>
          <w:u w:val="single"/>
        </w:rPr>
        <w:t xml:space="preserve">ultimately </w:t>
      </w:r>
      <w:r w:rsidRPr="00C1569D">
        <w:rPr>
          <w:rFonts w:eastAsia="Calibri"/>
          <w:b/>
          <w:iCs/>
          <w:highlight w:val="green"/>
          <w:u w:val="single"/>
          <w:bdr w:val="single" w:sz="8" w:space="0" w:color="auto"/>
        </w:rPr>
        <w:t>resume</w:t>
      </w:r>
      <w:r w:rsidRPr="00C1569D">
        <w:rPr>
          <w:rFonts w:eastAsia="Calibri"/>
          <w:b/>
          <w:iCs/>
          <w:u w:val="single"/>
          <w:bdr w:val="single" w:sz="8" w:space="0" w:color="auto"/>
        </w:rPr>
        <w:t xml:space="preserve"> a cooperative </w:t>
      </w:r>
      <w:r w:rsidRPr="00C1569D">
        <w:rPr>
          <w:rFonts w:eastAsia="Calibri"/>
          <w:b/>
          <w:iCs/>
          <w:highlight w:val="green"/>
          <w:u w:val="single"/>
          <w:bdr w:val="single" w:sz="8" w:space="0" w:color="auto"/>
        </w:rPr>
        <w:t>interaction</w:t>
      </w:r>
      <w:r w:rsidRPr="00C1569D">
        <w:rPr>
          <w:rFonts w:eastAsia="Calibri"/>
          <w:u w:val="single"/>
        </w:rPr>
        <w:t xml:space="preserve">. Th e political organ would continue to request opinions, because the benefit of receiving </w:t>
      </w:r>
      <w:r w:rsidRPr="00C1569D">
        <w:rPr>
          <w:rFonts w:eastAsia="Calibri"/>
          <w:b/>
          <w:iCs/>
          <w:u w:val="single"/>
          <w:bdr w:val="single" w:sz="8" w:space="0" w:color="auto"/>
        </w:rPr>
        <w:t>truly independent</w:t>
      </w:r>
      <w:r w:rsidRPr="00C1569D">
        <w:rPr>
          <w:rFonts w:eastAsia="Calibri"/>
          <w:u w:val="single"/>
        </w:rPr>
        <w:t xml:space="preserve"> advisory opinions would outweigh the risk of an opinion not in line with its political preference. </w:t>
      </w:r>
      <w:r w:rsidRPr="00C1569D">
        <w:rPr>
          <w:rFonts w:eastAsia="Calibri"/>
          <w:highlight w:val="green"/>
          <w:u w:val="single"/>
        </w:rPr>
        <w:t xml:space="preserve">A </w:t>
      </w:r>
      <w:r w:rsidRPr="00C1569D">
        <w:rPr>
          <w:rFonts w:eastAsia="Calibri"/>
          <w:b/>
          <w:iCs/>
          <w:highlight w:val="green"/>
          <w:u w:val="single"/>
          <w:bdr w:val="single" w:sz="8" w:space="0" w:color="auto"/>
        </w:rPr>
        <w:t>revitalized</w:t>
      </w:r>
      <w:r w:rsidRPr="00C1569D">
        <w:rPr>
          <w:rFonts w:eastAsia="Calibri"/>
          <w:u w:val="single"/>
        </w:rPr>
        <w:t xml:space="preserve"> advisory </w:t>
      </w:r>
      <w:r w:rsidRPr="00C1569D">
        <w:rPr>
          <w:rFonts w:eastAsia="Calibri"/>
          <w:highlight w:val="green"/>
          <w:u w:val="single"/>
        </w:rPr>
        <w:t xml:space="preserve">jurisdiction </w:t>
      </w:r>
      <w:r w:rsidRPr="00C1569D">
        <w:rPr>
          <w:rFonts w:eastAsia="Calibri"/>
          <w:highlight w:val="green"/>
          <w:u w:val="single"/>
        </w:rPr>
        <w:lastRenderedPageBreak/>
        <w:t xml:space="preserve">could </w:t>
      </w:r>
      <w:r w:rsidRPr="00C1569D">
        <w:rPr>
          <w:rFonts w:eastAsia="Calibri"/>
          <w:b/>
          <w:iCs/>
          <w:highlight w:val="green"/>
          <w:u w:val="single"/>
          <w:bdr w:val="single" w:sz="8" w:space="0" w:color="auto"/>
        </w:rPr>
        <w:t>aid</w:t>
      </w:r>
      <w:r w:rsidRPr="00C1569D">
        <w:rPr>
          <w:rFonts w:eastAsia="Calibri"/>
          <w:b/>
          <w:iCs/>
          <w:u w:val="single"/>
          <w:bdr w:val="single" w:sz="8" w:space="0" w:color="auto"/>
        </w:rPr>
        <w:t xml:space="preserve"> the political organs in providing another strong enforcement mechanism against States that violate </w:t>
      </w:r>
      <w:r w:rsidRPr="00C1569D">
        <w:rPr>
          <w:rFonts w:eastAsia="Calibri"/>
          <w:b/>
          <w:iCs/>
          <w:highlight w:val="green"/>
          <w:u w:val="single"/>
          <w:bdr w:val="single" w:sz="8" w:space="0" w:color="auto"/>
        </w:rPr>
        <w:t>international norms</w:t>
      </w:r>
      <w:r w:rsidRPr="00C1569D">
        <w:rPr>
          <w:rFonts w:eastAsia="Calibri"/>
          <w:u w:val="single"/>
        </w:rPr>
        <w:t xml:space="preserve">. This model has the </w:t>
      </w:r>
      <w:r w:rsidRPr="00C1569D">
        <w:rPr>
          <w:rFonts w:eastAsia="Calibri"/>
          <w:b/>
          <w:iCs/>
          <w:u w:val="single"/>
          <w:bdr w:val="single" w:sz="8" w:space="0" w:color="auto"/>
        </w:rPr>
        <w:t>additional advantage of better serving the shared goals of the UN system</w:t>
      </w:r>
      <w:r w:rsidRPr="00C1569D">
        <w:rPr>
          <w:rFonts w:eastAsia="Calibri"/>
          <w:u w:val="single"/>
        </w:rPr>
        <w:t>.</w:t>
      </w:r>
      <w:r w:rsidRPr="00C1569D">
        <w:rPr>
          <w:rFonts w:eastAsia="Calibri"/>
          <w:sz w:val="10"/>
        </w:rPr>
        <w:t xml:space="preserve"> </w:t>
      </w:r>
      <w:r w:rsidRPr="00C1569D">
        <w:rPr>
          <w:rFonts w:eastAsia="Calibri"/>
          <w:u w:val="single"/>
        </w:rPr>
        <w:t xml:space="preserve">In reclaiming its judicial autonomy within its advisory jurisdiction, the Court is </w:t>
      </w:r>
      <w:r w:rsidRPr="00C1569D">
        <w:rPr>
          <w:rFonts w:eastAsia="Calibri"/>
          <w:b/>
          <w:iCs/>
          <w:highlight w:val="green"/>
          <w:u w:val="single"/>
          <w:bdr w:val="single" w:sz="8" w:space="0" w:color="auto"/>
        </w:rPr>
        <w:t>aiding</w:t>
      </w:r>
      <w:r w:rsidRPr="00C1569D">
        <w:rPr>
          <w:rFonts w:eastAsia="Calibri"/>
          <w:b/>
          <w:iCs/>
          <w:u w:val="single"/>
          <w:bdr w:val="single" w:sz="8" w:space="0" w:color="auto"/>
        </w:rPr>
        <w:t xml:space="preserve"> the UN’s </w:t>
      </w:r>
      <w:r w:rsidRPr="00C1569D">
        <w:rPr>
          <w:rFonts w:eastAsia="Calibri"/>
          <w:b/>
          <w:iCs/>
          <w:highlight w:val="green"/>
          <w:u w:val="single"/>
          <w:bdr w:val="single" w:sz="8" w:space="0" w:color="auto"/>
        </w:rPr>
        <w:t>settlement of international disputes</w:t>
      </w:r>
      <w:r w:rsidRPr="00C1569D">
        <w:rPr>
          <w:rFonts w:eastAsia="Calibri"/>
          <w:u w:val="single"/>
        </w:rPr>
        <w:t xml:space="preserve"> “in conformity with the principles of justice and international law</w:t>
      </w:r>
      <w:r w:rsidRPr="00C1569D">
        <w:rPr>
          <w:rFonts w:eastAsia="Calibri"/>
          <w:sz w:val="10"/>
        </w:rPr>
        <w:t xml:space="preserve">.”45 </w:t>
      </w:r>
      <w:r w:rsidRPr="00C1569D">
        <w:rPr>
          <w:rFonts w:eastAsia="Calibri"/>
          <w:b/>
          <w:iCs/>
          <w:highlight w:val="green"/>
          <w:u w:val="single"/>
          <w:bdr w:val="single" w:sz="8" w:space="0" w:color="auto"/>
        </w:rPr>
        <w:t>In contrast</w:t>
      </w:r>
      <w:r w:rsidRPr="00C1569D">
        <w:rPr>
          <w:rFonts w:eastAsia="Calibri"/>
          <w:b/>
          <w:iCs/>
          <w:u w:val="single"/>
          <w:bdr w:val="single" w:sz="8" w:space="0" w:color="auto"/>
        </w:rPr>
        <w:t xml:space="preserve">, an opinion that reproduces </w:t>
      </w:r>
      <w:r w:rsidRPr="00C1569D">
        <w:rPr>
          <w:rFonts w:eastAsia="Calibri"/>
          <w:b/>
          <w:iCs/>
          <w:highlight w:val="green"/>
          <w:u w:val="single"/>
          <w:bdr w:val="single" w:sz="8" w:space="0" w:color="auto"/>
        </w:rPr>
        <w:t xml:space="preserve">the </w:t>
      </w:r>
      <w:proofErr w:type="gramStart"/>
      <w:r w:rsidRPr="00C1569D">
        <w:rPr>
          <w:rFonts w:eastAsia="Calibri"/>
          <w:b/>
          <w:iCs/>
          <w:highlight w:val="green"/>
          <w:u w:val="single"/>
          <w:bdr w:val="single" w:sz="8" w:space="0" w:color="auto"/>
        </w:rPr>
        <w:t>politically-determined</w:t>
      </w:r>
      <w:proofErr w:type="gramEnd"/>
      <w:r w:rsidRPr="00C1569D">
        <w:rPr>
          <w:rFonts w:eastAsia="Calibri"/>
          <w:b/>
          <w:iCs/>
          <w:u w:val="single"/>
          <w:bdr w:val="single" w:sz="8" w:space="0" w:color="auto"/>
        </w:rPr>
        <w:t xml:space="preserve"> legal </w:t>
      </w:r>
      <w:r w:rsidRPr="00C1569D">
        <w:rPr>
          <w:rFonts w:eastAsia="Calibri"/>
          <w:b/>
          <w:iCs/>
          <w:highlight w:val="green"/>
          <w:u w:val="single"/>
          <w:bdr w:val="single" w:sz="8" w:space="0" w:color="auto"/>
        </w:rPr>
        <w:t>conclusion</w:t>
      </w:r>
      <w:r w:rsidRPr="00C1569D">
        <w:rPr>
          <w:rFonts w:eastAsia="Calibri"/>
          <w:sz w:val="10"/>
        </w:rPr>
        <w:t xml:space="preserve"> of the requesting organ </w:t>
      </w:r>
      <w:r w:rsidRPr="00C1569D">
        <w:rPr>
          <w:rFonts w:eastAsia="Calibri"/>
          <w:b/>
          <w:iCs/>
          <w:highlight w:val="green"/>
          <w:u w:val="single"/>
          <w:bdr w:val="single" w:sz="8" w:space="0" w:color="auto"/>
        </w:rPr>
        <w:t>does not further this</w:t>
      </w:r>
      <w:r w:rsidRPr="00C1569D">
        <w:rPr>
          <w:rFonts w:eastAsia="Calibri"/>
          <w:b/>
          <w:iCs/>
          <w:u w:val="single"/>
          <w:bdr w:val="single" w:sz="8" w:space="0" w:color="auto"/>
        </w:rPr>
        <w:t xml:space="preserve"> goal, because </w:t>
      </w:r>
      <w:r w:rsidRPr="00C1569D">
        <w:rPr>
          <w:rFonts w:eastAsia="Calibri"/>
          <w:b/>
          <w:iCs/>
          <w:highlight w:val="green"/>
          <w:u w:val="single"/>
          <w:bdr w:val="single" w:sz="8" w:space="0" w:color="auto"/>
        </w:rPr>
        <w:t>it abdicates</w:t>
      </w:r>
      <w:r w:rsidRPr="00C1569D">
        <w:rPr>
          <w:rFonts w:eastAsia="Calibri"/>
          <w:b/>
          <w:iCs/>
          <w:u w:val="single"/>
          <w:bdr w:val="single" w:sz="8" w:space="0" w:color="auto"/>
        </w:rPr>
        <w:t xml:space="preserve"> judicial </w:t>
      </w:r>
      <w:r w:rsidRPr="00C1569D">
        <w:rPr>
          <w:rFonts w:eastAsia="Calibri"/>
          <w:b/>
          <w:iCs/>
          <w:highlight w:val="green"/>
          <w:u w:val="single"/>
          <w:bdr w:val="single" w:sz="8" w:space="0" w:color="auto"/>
        </w:rPr>
        <w:t>responsibility</w:t>
      </w:r>
      <w:r w:rsidRPr="00C1569D">
        <w:rPr>
          <w:rFonts w:eastAsia="Calibri"/>
          <w:b/>
          <w:iCs/>
          <w:u w:val="single"/>
          <w:bdr w:val="single" w:sz="8" w:space="0" w:color="auto"/>
        </w:rPr>
        <w:t xml:space="preserve"> to a political organ</w:t>
      </w:r>
      <w:r w:rsidRPr="00C1569D">
        <w:rPr>
          <w:rFonts w:eastAsia="Calibri"/>
          <w:sz w:val="10"/>
        </w:rPr>
        <w:t>.</w:t>
      </w:r>
    </w:p>
    <w:p w14:paraId="220F5016" w14:textId="77777777" w:rsidR="00966886" w:rsidRPr="00F60502" w:rsidRDefault="00966886" w:rsidP="00966886">
      <w:pPr>
        <w:rPr>
          <w:rFonts w:eastAsia="Calibri"/>
          <w:sz w:val="10"/>
        </w:rPr>
      </w:pPr>
    </w:p>
    <w:p w14:paraId="408010F7" w14:textId="77777777" w:rsidR="00966886" w:rsidRPr="006109AD" w:rsidRDefault="00966886" w:rsidP="00966886">
      <w:pPr>
        <w:pStyle w:val="Heading4"/>
      </w:pPr>
      <w:r w:rsidRPr="006109AD">
        <w:t xml:space="preserve">Multilateralism solves </w:t>
      </w:r>
      <w:r>
        <w:t>a laundry list of impacts – even a tiny net benefit is enough to o/w the AFF</w:t>
      </w:r>
    </w:p>
    <w:p w14:paraId="0C17BDAF" w14:textId="77777777" w:rsidR="00966886" w:rsidRPr="006109AD" w:rsidRDefault="00966886" w:rsidP="00966886">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05D48FE9" w14:textId="77777777" w:rsidR="00966886" w:rsidRPr="00445CEE" w:rsidRDefault="00966886" w:rsidP="00966886">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 xml:space="preserve">It is this new, more diffused global system that must now find means of </w:t>
      </w:r>
      <w:r w:rsidRPr="00852BBE">
        <w:rPr>
          <w:rFonts w:eastAsia="Calibri"/>
          <w:highlight w:val="green"/>
          <w:u w:val="single"/>
        </w:rPr>
        <w:t>addressing today’s pressing global challenges</w:t>
      </w:r>
      <w:r w:rsidRPr="006109AD">
        <w:rPr>
          <w:rFonts w:eastAsia="Calibri"/>
          <w:u w:val="single"/>
        </w:rPr>
        <w:t xml:space="preserve">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 xml:space="preserve">Many of these challenges would be unresponsive to traditional </w:t>
      </w:r>
      <w:r w:rsidRPr="006109AD">
        <w:rPr>
          <w:rFonts w:eastAsia="Calibri"/>
          <w:u w:val="single"/>
        </w:rPr>
        <w:lastRenderedPageBreak/>
        <w:t>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852BBE">
        <w:rPr>
          <w:rFonts w:eastAsia="Calibri"/>
          <w:highlight w:val="green"/>
          <w:u w:val="single"/>
        </w:rPr>
        <w:t>States</w:t>
      </w:r>
      <w:r w:rsidRPr="006109AD">
        <w:rPr>
          <w:rFonts w:eastAsia="Calibri"/>
          <w:u w:val="single"/>
        </w:rPr>
        <w:t xml:space="preserve"> that are </w:t>
      </w:r>
      <w:r w:rsidRPr="00852BBE">
        <w:rPr>
          <w:rFonts w:eastAsia="Calibri"/>
          <w:highlight w:val="green"/>
          <w:u w:val="single"/>
        </w:rPr>
        <w:t>less capable of responding to this new reality</w:t>
      </w:r>
      <w:r w:rsidRPr="006109AD">
        <w:rPr>
          <w:rFonts w:eastAsia="Calibri"/>
          <w:u w:val="single"/>
        </w:rPr>
        <w:t xml:space="preserve">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852BBE">
        <w:rPr>
          <w:rFonts w:eastAsia="Calibri"/>
          <w:iCs/>
          <w:highlight w:val="green"/>
          <w:u w:val="single"/>
          <w:bdr w:val="single" w:sz="8" w:space="0" w:color="auto"/>
        </w:rPr>
        <w:t>strength and resilience of the international system</w:t>
      </w:r>
      <w:r w:rsidRPr="006109AD">
        <w:rPr>
          <w:rFonts w:eastAsia="Calibri"/>
          <w:iCs/>
          <w:u w:val="single"/>
          <w:bdr w:val="single" w:sz="8" w:space="0" w:color="auto"/>
        </w:rPr>
        <w:t>.</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w:t>
      </w:r>
      <w:r w:rsidRPr="00852BBE">
        <w:rPr>
          <w:rFonts w:eastAsia="Calibri"/>
          <w:highlight w:val="green"/>
          <w:u w:val="single"/>
        </w:rPr>
        <w:t>globalization of</w:t>
      </w:r>
      <w:r w:rsidRPr="006109AD">
        <w:rPr>
          <w:rFonts w:eastAsia="Calibri"/>
          <w:u w:val="single"/>
        </w:rPr>
        <w:t xml:space="preserve"> contemporary challenges and </w:t>
      </w:r>
      <w:r w:rsidRPr="00852BBE">
        <w:rPr>
          <w:rFonts w:eastAsia="Calibri"/>
          <w:highlight w:val="green"/>
          <w:u w:val="single"/>
        </w:rPr>
        <w:t>security threats</w:t>
      </w:r>
      <w:r w:rsidRPr="006109AD">
        <w:rPr>
          <w:rFonts w:eastAsia="Calibri"/>
          <w:u w:val="single"/>
        </w:rPr>
        <w:t xml:space="preserve">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46A18D00" w14:textId="77777777" w:rsidR="00966886" w:rsidRPr="00C1569D" w:rsidRDefault="00966886" w:rsidP="00966886">
      <w:pPr>
        <w:keepNext/>
        <w:keepLines/>
        <w:spacing w:before="40" w:after="0"/>
        <w:outlineLvl w:val="3"/>
        <w:rPr>
          <w:rFonts w:eastAsia="Times New Roman" w:cs="Times New Roman"/>
          <w:b/>
          <w:iCs/>
          <w:sz w:val="26"/>
        </w:rPr>
      </w:pPr>
      <w:r w:rsidRPr="00C1569D">
        <w:rPr>
          <w:rFonts w:eastAsia="Times New Roman" w:cs="Times New Roman"/>
          <w:b/>
          <w:iCs/>
          <w:sz w:val="26"/>
        </w:rPr>
        <w:t xml:space="preserve">Goes </w:t>
      </w:r>
      <w:r w:rsidRPr="00C1569D">
        <w:rPr>
          <w:rFonts w:eastAsia="Times New Roman" w:cs="Times New Roman"/>
          <w:b/>
          <w:iCs/>
          <w:sz w:val="26"/>
          <w:u w:val="single"/>
        </w:rPr>
        <w:t>nuclear</w:t>
      </w:r>
    </w:p>
    <w:p w14:paraId="3EAB0B0C" w14:textId="77777777" w:rsidR="00966886" w:rsidRPr="00C1569D" w:rsidRDefault="00966886" w:rsidP="00966886">
      <w:pPr>
        <w:rPr>
          <w:rFonts w:eastAsia="Calibri"/>
        </w:rPr>
      </w:pPr>
      <w:r w:rsidRPr="00C1569D">
        <w:rPr>
          <w:rFonts w:eastAsia="Calibri"/>
          <w:b/>
          <w:bCs/>
          <w:sz w:val="26"/>
        </w:rPr>
        <w:t>Chakraborty 10</w:t>
      </w:r>
      <w:r w:rsidRPr="00C1569D">
        <w:rPr>
          <w:rFonts w:eastAsia="Calibri"/>
        </w:rPr>
        <w:t xml:space="preserve"> – </w:t>
      </w:r>
      <w:proofErr w:type="spellStart"/>
      <w:r w:rsidRPr="00C1569D">
        <w:rPr>
          <w:rFonts w:eastAsia="Calibri"/>
          <w:sz w:val="12"/>
        </w:rPr>
        <w:t>Tuhin</w:t>
      </w:r>
      <w:proofErr w:type="spellEnd"/>
      <w:r w:rsidRPr="00C1569D">
        <w:rPr>
          <w:rFonts w:eastAsia="Calibri"/>
          <w:sz w:val="12"/>
        </w:rPr>
        <w:t xml:space="preserve"> </w:t>
      </w:r>
      <w:proofErr w:type="spellStart"/>
      <w:r w:rsidRPr="00C1569D">
        <w:rPr>
          <w:rFonts w:eastAsia="Calibri"/>
          <w:sz w:val="12"/>
        </w:rPr>
        <w:t>Subhro</w:t>
      </w:r>
      <w:proofErr w:type="spellEnd"/>
      <w:r w:rsidRPr="00C1569D">
        <w:rPr>
          <w:rFonts w:eastAsia="Calibri"/>
          <w:sz w:val="12"/>
        </w:rPr>
        <w:t xml:space="preserve">, Research Associate at Rajiv Gandhi Institute for Contemporary Studies (RGICS), his primary area of work is centered on East Asia and International Relations. His recent work includes finding an alternative to the existing security dilemma in East Asia and the Pacific and </w:t>
      </w:r>
      <w:proofErr w:type="gramStart"/>
      <w:r w:rsidRPr="00C1569D">
        <w:rPr>
          <w:rFonts w:eastAsia="Calibri"/>
          <w:sz w:val="12"/>
        </w:rPr>
        <w:t>Geo Political</w:t>
      </w:r>
      <w:proofErr w:type="gramEnd"/>
      <w:r w:rsidRPr="00C1569D">
        <w:rPr>
          <w:rFonts w:eastAsia="Calibri"/>
          <w:sz w:val="12"/>
        </w:rPr>
        <w:t xml:space="preserve"> implications of the ‘Rise of China’. Prior to joining RGICS, he was associated with the Centre for Strategic Studies and Simulation, United Service Institution of India (USI) where he examined the role of India in securing Asia Pacific. He has coordinated conferences and workshops on United Nation Peacekeeping Visions and on China’s Quest for Global Dominance. He has written commentaries on issues relating to ASEAN, Asia Pacific Security Dilemma and US China relations. He also contributed </w:t>
      </w:r>
      <w:proofErr w:type="gramStart"/>
      <w:r w:rsidRPr="00C1569D">
        <w:rPr>
          <w:rFonts w:eastAsia="Calibri"/>
          <w:sz w:val="12"/>
        </w:rPr>
        <w:t>in</w:t>
      </w:r>
      <w:proofErr w:type="gramEnd"/>
      <w:r w:rsidRPr="00C1569D">
        <w:rPr>
          <w:rFonts w:eastAsia="Calibri"/>
          <w:sz w:val="12"/>
        </w:rPr>
        <w:t xml:space="preserve"> carrying out simulation exercise on the ‘Afghanistan Scenario’ for the Foreign Service Institute (FSI). </w:t>
      </w:r>
      <w:proofErr w:type="spellStart"/>
      <w:r w:rsidRPr="00C1569D">
        <w:rPr>
          <w:rFonts w:eastAsia="Calibri"/>
          <w:sz w:val="12"/>
        </w:rPr>
        <w:t>Tuhin</w:t>
      </w:r>
      <w:proofErr w:type="spellEnd"/>
      <w:r w:rsidRPr="00C1569D">
        <w:rPr>
          <w:rFonts w:eastAsia="Calibri"/>
          <w:sz w:val="12"/>
        </w:rPr>
        <w:t xml:space="preserve"> interned at the Indian Council of World Affairs (ICWA), </w:t>
      </w:r>
      <w:proofErr w:type="spellStart"/>
      <w:r w:rsidRPr="00C1569D">
        <w:rPr>
          <w:rFonts w:eastAsia="Calibri"/>
          <w:sz w:val="12"/>
        </w:rPr>
        <w:t>Sapru</w:t>
      </w:r>
      <w:proofErr w:type="spellEnd"/>
      <w:r w:rsidRPr="00C1569D">
        <w:rPr>
          <w:rFonts w:eastAsia="Calibri"/>
          <w:sz w:val="12"/>
        </w:rPr>
        <w:t xml:space="preserve"> House, wherein he worked on the Rise of People’s Liberation Army (PLA) military budget and its impact on India. He graduated from St. Stephen’s College, Delhi and thereafter he undertook his masters in East Asian Studies from University of Delhi. His areas of interest include China, India-Japan bilateral relations, ASEAN, Asia Pacific security dynamics and Nuclear Issues, The United States Service Institution of India, 2010, “The Initiation and Outlook of ASEAN </w:t>
      </w:r>
      <w:proofErr w:type="spellStart"/>
      <w:r w:rsidRPr="00C1569D">
        <w:rPr>
          <w:rFonts w:eastAsia="Calibri"/>
          <w:sz w:val="12"/>
        </w:rPr>
        <w:t>Defence</w:t>
      </w:r>
      <w:proofErr w:type="spellEnd"/>
      <w:r w:rsidRPr="00C1569D">
        <w:rPr>
          <w:rFonts w:eastAsia="Calibri"/>
          <w:sz w:val="12"/>
        </w:rPr>
        <w:t xml:space="preserve"> Ministers Meeting (ADMM) Plus Eight”, http://www.usiofindia.org/Article/?pub=Strategic%20Perspectiveandpubno=20andano=739</w:t>
      </w:r>
    </w:p>
    <w:p w14:paraId="42D3A13A" w14:textId="77777777" w:rsidR="00966886" w:rsidRPr="00F60502" w:rsidRDefault="00966886" w:rsidP="00966886">
      <w:pPr>
        <w:rPr>
          <w:rFonts w:eastAsia="Calibri"/>
          <w:sz w:val="10"/>
        </w:rPr>
      </w:pPr>
      <w:r w:rsidRPr="00C1569D">
        <w:rPr>
          <w:rFonts w:eastAsia="Calibri"/>
          <w:sz w:val="16"/>
        </w:rPr>
        <w:t xml:space="preserve">The first </w:t>
      </w:r>
      <w:r w:rsidRPr="00C1569D">
        <w:rPr>
          <w:rFonts w:eastAsia="Calibri"/>
          <w:u w:val="single"/>
        </w:rPr>
        <w:t>ASEAN</w:t>
      </w:r>
      <w:r w:rsidRPr="00C1569D">
        <w:rPr>
          <w:rFonts w:eastAsia="Calibri"/>
          <w:sz w:val="16"/>
        </w:rPr>
        <w:t xml:space="preserve"> </w:t>
      </w:r>
      <w:proofErr w:type="spellStart"/>
      <w:r w:rsidRPr="00C1569D">
        <w:rPr>
          <w:rFonts w:eastAsia="Calibri"/>
          <w:sz w:val="16"/>
        </w:rPr>
        <w:t>Defence</w:t>
      </w:r>
      <w:proofErr w:type="spellEnd"/>
      <w:r w:rsidRPr="00C1569D">
        <w:rPr>
          <w:rFonts w:eastAsia="Calibri"/>
          <w:sz w:val="16"/>
        </w:rPr>
        <w:t xml:space="preserve"> Ministers Meeting Plus Eight (China, India, Japan, South Korea, Australia, New Zealand, </w:t>
      </w:r>
      <w:proofErr w:type="gramStart"/>
      <w:r w:rsidRPr="00C1569D">
        <w:rPr>
          <w:rFonts w:eastAsia="Calibri"/>
          <w:sz w:val="16"/>
        </w:rPr>
        <w:t>Russia</w:t>
      </w:r>
      <w:proofErr w:type="gramEnd"/>
      <w:r w:rsidRPr="00C1569D">
        <w:rPr>
          <w:rFonts w:eastAsia="Calibri"/>
          <w:sz w:val="16"/>
        </w:rPr>
        <w:t xml:space="preserve"> and the USA) was held on the 12th of October. When this </w:t>
      </w:r>
      <w:proofErr w:type="gramStart"/>
      <w:r w:rsidRPr="00C1569D">
        <w:rPr>
          <w:rFonts w:eastAsia="Calibri"/>
          <w:sz w:val="16"/>
        </w:rPr>
        <w:t>frame work</w:t>
      </w:r>
      <w:proofErr w:type="gramEnd"/>
      <w:r w:rsidRPr="00C1569D">
        <w:rPr>
          <w:rFonts w:eastAsia="Calibri"/>
          <w:sz w:val="16"/>
        </w:rPr>
        <w:t xml:space="preserve"> of ADMM Plus Eight came into news for the first time it </w:t>
      </w:r>
      <w:r w:rsidRPr="00C1569D">
        <w:rPr>
          <w:rFonts w:eastAsia="Calibri"/>
          <w:u w:val="single"/>
        </w:rPr>
        <w:t>was seen as a</w:t>
      </w:r>
      <w:r w:rsidRPr="00C1569D">
        <w:rPr>
          <w:rFonts w:eastAsia="Calibri"/>
          <w:sz w:val="16"/>
        </w:rPr>
        <w:t xml:space="preserve"> development which could be </w:t>
      </w:r>
      <w:r w:rsidRPr="00C1569D">
        <w:rPr>
          <w:rFonts w:eastAsia="Calibri"/>
          <w:u w:val="single"/>
        </w:rPr>
        <w:t>the initiating step to a much needed security architecture in</w:t>
      </w:r>
      <w:r w:rsidRPr="00C1569D">
        <w:rPr>
          <w:rFonts w:eastAsia="Calibri"/>
          <w:sz w:val="16"/>
        </w:rPr>
        <w:t xml:space="preserve"> the </w:t>
      </w:r>
      <w:r w:rsidRPr="00C1569D">
        <w:rPr>
          <w:rFonts w:eastAsia="Calibri"/>
          <w:u w:val="single"/>
        </w:rPr>
        <w:t>Asia</w:t>
      </w:r>
      <w:r w:rsidRPr="00C1569D">
        <w:rPr>
          <w:rFonts w:eastAsia="Calibri"/>
          <w:sz w:val="16"/>
        </w:rPr>
        <w:t xml:space="preserve"> Pacific. </w:t>
      </w:r>
      <w:r w:rsidRPr="00C1569D">
        <w:rPr>
          <w:rFonts w:eastAsia="Calibri"/>
          <w:u w:val="single"/>
        </w:rPr>
        <w:t>Asia</w:t>
      </w:r>
      <w:r w:rsidRPr="00C1569D">
        <w:rPr>
          <w:rFonts w:eastAsia="Calibri"/>
          <w:sz w:val="16"/>
        </w:rPr>
        <w:t xml:space="preserve"> Pacific </w:t>
      </w:r>
      <w:r w:rsidRPr="00C1569D">
        <w:rPr>
          <w:rFonts w:eastAsia="Calibri"/>
          <w:u w:val="single"/>
        </w:rPr>
        <w:t>is fast emerging as the economic center of the world</w:t>
      </w:r>
      <w:r w:rsidRPr="00C1569D">
        <w:rPr>
          <w:rFonts w:eastAsia="Calibri"/>
          <w:sz w:val="16"/>
        </w:rPr>
        <w:t xml:space="preserve">, consequently securing of vulnerable economic assets has becomes mandatory. The source of threat to economic assets is basically unconventional in nature like natural disasters, </w:t>
      </w:r>
      <w:proofErr w:type="gramStart"/>
      <w:r w:rsidRPr="00C1569D">
        <w:rPr>
          <w:rFonts w:eastAsia="Calibri"/>
          <w:sz w:val="16"/>
        </w:rPr>
        <w:t>terrorism</w:t>
      </w:r>
      <w:proofErr w:type="gramEnd"/>
      <w:r w:rsidRPr="00C1569D">
        <w:rPr>
          <w:rFonts w:eastAsia="Calibri"/>
          <w:sz w:val="16"/>
        </w:rPr>
        <w:t xml:space="preserve"> and maritime piracy. </w:t>
      </w:r>
      <w:r w:rsidRPr="00C1569D">
        <w:rPr>
          <w:rFonts w:eastAsia="Calibri"/>
          <w:u w:val="single"/>
        </w:rPr>
        <w:t xml:space="preserve">This coupled with the </w:t>
      </w:r>
      <w:r w:rsidRPr="00C1569D">
        <w:rPr>
          <w:rFonts w:eastAsia="Calibri"/>
          <w:b/>
          <w:iCs/>
          <w:u w:val="single"/>
          <w:bdr w:val="single" w:sz="8" w:space="0" w:color="auto"/>
        </w:rPr>
        <w:t xml:space="preserve">conventional </w:t>
      </w:r>
      <w:r w:rsidRPr="00C1569D">
        <w:rPr>
          <w:rFonts w:eastAsia="Calibri"/>
          <w:b/>
          <w:iCs/>
          <w:highlight w:val="green"/>
          <w:u w:val="single"/>
          <w:bdr w:val="single" w:sz="8" w:space="0" w:color="auto"/>
        </w:rPr>
        <w:t>security threats</w:t>
      </w:r>
      <w:r w:rsidRPr="00C1569D">
        <w:rPr>
          <w:rFonts w:eastAsia="Calibri"/>
          <w:highlight w:val="green"/>
          <w:u w:val="single"/>
        </w:rPr>
        <w:t xml:space="preserve"> and </w:t>
      </w:r>
      <w:r w:rsidRPr="00C1569D">
        <w:rPr>
          <w:rFonts w:eastAsia="Calibri"/>
          <w:b/>
          <w:iCs/>
          <w:highlight w:val="green"/>
          <w:u w:val="single"/>
          <w:bdr w:val="single" w:sz="8" w:space="0" w:color="auto"/>
        </w:rPr>
        <w:t>flashpoints</w:t>
      </w:r>
      <w:r w:rsidRPr="00C1569D">
        <w:rPr>
          <w:rFonts w:eastAsia="Calibri"/>
          <w:highlight w:val="green"/>
          <w:u w:val="single"/>
        </w:rPr>
        <w:t xml:space="preserve"> based on </w:t>
      </w:r>
      <w:r w:rsidRPr="00C1569D">
        <w:rPr>
          <w:rFonts w:eastAsia="Calibri"/>
          <w:b/>
          <w:iCs/>
          <w:highlight w:val="green"/>
          <w:u w:val="single"/>
          <w:bdr w:val="single" w:sz="8" w:space="0" w:color="auto"/>
        </w:rPr>
        <w:t>territorial disputes</w:t>
      </w:r>
      <w:r w:rsidRPr="00C1569D">
        <w:rPr>
          <w:rFonts w:eastAsia="Calibri"/>
          <w:u w:val="single"/>
        </w:rPr>
        <w:t xml:space="preserve"> and </w:t>
      </w:r>
      <w:r w:rsidRPr="00C1569D">
        <w:rPr>
          <w:rFonts w:eastAsia="Calibri"/>
          <w:b/>
          <w:iCs/>
          <w:u w:val="single"/>
          <w:bdr w:val="single" w:sz="8" w:space="0" w:color="auto"/>
        </w:rPr>
        <w:t>political differences</w:t>
      </w:r>
      <w:r w:rsidRPr="00C1569D">
        <w:rPr>
          <w:rFonts w:eastAsia="Calibri"/>
          <w:u w:val="single"/>
        </w:rPr>
        <w:t xml:space="preserve"> </w:t>
      </w:r>
      <w:r w:rsidRPr="00C1569D">
        <w:rPr>
          <w:rFonts w:eastAsia="Calibri"/>
          <w:highlight w:val="green"/>
          <w:u w:val="single"/>
        </w:rPr>
        <w:t>are</w:t>
      </w:r>
      <w:r w:rsidRPr="00C1569D">
        <w:rPr>
          <w:rFonts w:eastAsia="Calibri"/>
          <w:u w:val="single"/>
        </w:rPr>
        <w:t xml:space="preserve"> very much a part of the region posing </w:t>
      </w:r>
      <w:r w:rsidRPr="00C1569D">
        <w:rPr>
          <w:rFonts w:eastAsia="Calibri"/>
          <w:highlight w:val="green"/>
          <w:u w:val="single"/>
        </w:rPr>
        <w:t xml:space="preserve">a </w:t>
      </w:r>
      <w:r w:rsidRPr="00C1569D">
        <w:rPr>
          <w:rFonts w:eastAsia="Calibri"/>
          <w:b/>
          <w:iCs/>
          <w:highlight w:val="green"/>
          <w:u w:val="single"/>
          <w:bdr w:val="single" w:sz="8" w:space="0" w:color="auto"/>
        </w:rPr>
        <w:t>major security challenge</w:t>
      </w:r>
      <w:r w:rsidRPr="00C1569D">
        <w:rPr>
          <w:rFonts w:eastAsia="Calibri"/>
          <w:sz w:val="16"/>
        </w:rPr>
        <w:t xml:space="preserve">. As mentioned ADMM Plus Eight can be seen as the first initiative on such a large scale where the security concerns of the region can be </w:t>
      </w:r>
      <w:proofErr w:type="gramStart"/>
      <w:r w:rsidRPr="00C1569D">
        <w:rPr>
          <w:rFonts w:eastAsia="Calibri"/>
          <w:sz w:val="16"/>
        </w:rPr>
        <w:t>discussed</w:t>
      </w:r>
      <w:proofErr w:type="gramEnd"/>
      <w:r w:rsidRPr="00C1569D">
        <w:rPr>
          <w:rFonts w:eastAsia="Calibri"/>
          <w:sz w:val="16"/>
        </w:rPr>
        <w:t xml:space="preserve"> and areas of cooperation can be explored to keep the threats at bay. The </w:t>
      </w:r>
      <w:proofErr w:type="spellStart"/>
      <w:r w:rsidRPr="00C1569D">
        <w:rPr>
          <w:rFonts w:eastAsia="Calibri"/>
          <w:sz w:val="16"/>
        </w:rPr>
        <w:t>defence</w:t>
      </w:r>
      <w:proofErr w:type="spellEnd"/>
      <w:r w:rsidRPr="00C1569D">
        <w:rPr>
          <w:rFonts w:eastAsia="Calibri"/>
          <w:sz w:val="16"/>
        </w:rPr>
        <w:t xml:space="preserve"> ministers of the ten </w:t>
      </w:r>
      <w:r w:rsidRPr="00C1569D">
        <w:rPr>
          <w:rFonts w:eastAsia="Calibri"/>
          <w:u w:val="single"/>
        </w:rPr>
        <w:t>ASEAN nations</w:t>
      </w:r>
      <w:r w:rsidRPr="00C1569D">
        <w:rPr>
          <w:rFonts w:eastAsia="Calibri"/>
          <w:sz w:val="16"/>
        </w:rPr>
        <w:t xml:space="preserve"> and the eight extra regional countries (Plus Eight) during the meeting </w:t>
      </w:r>
      <w:r w:rsidRPr="00C1569D">
        <w:rPr>
          <w:rFonts w:eastAsia="Calibri"/>
          <w:u w:val="single"/>
        </w:rPr>
        <w:t>have committed to cooperation and dialogue to counter insecurity in the region</w:t>
      </w:r>
      <w:r w:rsidRPr="00C1569D">
        <w:rPr>
          <w:rFonts w:eastAsia="Calibri"/>
          <w:sz w:val="16"/>
        </w:rPr>
        <w:t xml:space="preserve">. One of the major reasons for initiation of such a framework has been </w:t>
      </w:r>
      <w:r w:rsidRPr="00C1569D">
        <w:rPr>
          <w:rFonts w:eastAsia="Calibri"/>
          <w:u w:val="single"/>
        </w:rPr>
        <w:t>the new face of threat</w:t>
      </w:r>
      <w:r w:rsidRPr="00C1569D">
        <w:rPr>
          <w:rFonts w:eastAsia="Calibri"/>
          <w:sz w:val="16"/>
        </w:rPr>
        <w:t xml:space="preserve"> which </w:t>
      </w:r>
      <w:r w:rsidRPr="00C1569D">
        <w:rPr>
          <w:rFonts w:eastAsia="Calibri"/>
          <w:u w:val="single"/>
        </w:rPr>
        <w:t>is</w:t>
      </w:r>
      <w:r w:rsidRPr="00C1569D">
        <w:rPr>
          <w:rFonts w:eastAsia="Calibri"/>
          <w:sz w:val="16"/>
        </w:rPr>
        <w:t xml:space="preserve"> non-conventional and </w:t>
      </w:r>
      <w:r w:rsidRPr="00C1569D">
        <w:rPr>
          <w:rFonts w:eastAsia="Calibri"/>
          <w:u w:val="single"/>
        </w:rPr>
        <w:lastRenderedPageBreak/>
        <w:t>transnational which makes it very difficult</w:t>
      </w:r>
      <w:r w:rsidRPr="00C1569D">
        <w:rPr>
          <w:rFonts w:eastAsia="Calibri"/>
          <w:sz w:val="16"/>
        </w:rPr>
        <w:t xml:space="preserve"> for an actor </w:t>
      </w:r>
      <w:r w:rsidRPr="00C1569D">
        <w:rPr>
          <w:rFonts w:eastAsia="Calibri"/>
          <w:u w:val="single"/>
        </w:rPr>
        <w:t>to deal with</w:t>
      </w:r>
      <w:r w:rsidRPr="00C1569D">
        <w:rPr>
          <w:rFonts w:eastAsia="Calibri"/>
          <w:sz w:val="16"/>
        </w:rPr>
        <w:t xml:space="preserve"> it </w:t>
      </w:r>
      <w:r w:rsidRPr="00C1569D">
        <w:rPr>
          <w:rFonts w:eastAsia="Calibri"/>
          <w:u w:val="single"/>
        </w:rPr>
        <w:t>in isolation</w:t>
      </w:r>
      <w:r w:rsidRPr="00C1569D">
        <w:rPr>
          <w:rFonts w:eastAsia="Calibri"/>
          <w:sz w:val="16"/>
        </w:rPr>
        <w:t xml:space="preserve">. Threats related to violent extremism, maritime security, vulnerability of SLOCs, transnational crimes have a direct and indirect bearing on the path of economic growth. Apart from this the existence of territorial disputes especially on the maritime front plus the issues related to political differences, rise of China and dispute on the Korean Peninsula has aggravated the security dilemma in the region giving rise to areas of potential conflict. This can be seen as a more of a conventional threat to the region. The question here is that how far this ADMM Plus Eight can go to address the conventional security threats or is it an initiative which would be confined to meetings and passing resolution and playing second fiddle to the ASEAN summit. It is very important to realize that when one is talking about effective security architecture for the Asia Pacific one </w:t>
      </w:r>
      <w:proofErr w:type="gramStart"/>
      <w:r w:rsidRPr="00C1569D">
        <w:rPr>
          <w:rFonts w:eastAsia="Calibri"/>
          <w:sz w:val="16"/>
        </w:rPr>
        <w:t>has to</w:t>
      </w:r>
      <w:proofErr w:type="gramEnd"/>
      <w:r w:rsidRPr="00C1569D">
        <w:rPr>
          <w:rFonts w:eastAsia="Calibri"/>
          <w:sz w:val="16"/>
        </w:rPr>
        <w:t xml:space="preserve"> talk in terms of addressing the conventional issues like the </w:t>
      </w:r>
      <w:r w:rsidRPr="00C1569D">
        <w:rPr>
          <w:rFonts w:eastAsia="Calibri"/>
          <w:highlight w:val="green"/>
          <w:u w:val="single"/>
        </w:rPr>
        <w:t>territorial</w:t>
      </w:r>
      <w:r w:rsidRPr="00C1569D">
        <w:rPr>
          <w:rFonts w:eastAsia="Calibri"/>
          <w:u w:val="single"/>
        </w:rPr>
        <w:t xml:space="preserve"> and political </w:t>
      </w:r>
      <w:r w:rsidRPr="00C1569D">
        <w:rPr>
          <w:rFonts w:eastAsia="Calibri"/>
          <w:highlight w:val="green"/>
          <w:u w:val="single"/>
        </w:rPr>
        <w:t>disputes</w:t>
      </w:r>
      <w:r w:rsidRPr="00C1569D">
        <w:rPr>
          <w:rFonts w:eastAsia="Calibri"/>
          <w:sz w:val="16"/>
        </w:rPr>
        <w:t xml:space="preserve">. These issues </w:t>
      </w:r>
      <w:r w:rsidRPr="00C1569D">
        <w:rPr>
          <w:rFonts w:eastAsia="Calibri"/>
          <w:highlight w:val="green"/>
          <w:u w:val="single"/>
        </w:rPr>
        <w:t xml:space="preserve">serve as bigger </w:t>
      </w:r>
      <w:r w:rsidRPr="00C1569D">
        <w:rPr>
          <w:rFonts w:eastAsia="Calibri"/>
          <w:b/>
          <w:iCs/>
          <w:highlight w:val="green"/>
          <w:u w:val="single"/>
          <w:bdr w:val="single" w:sz="8" w:space="0" w:color="auto"/>
        </w:rPr>
        <w:t>flashpoint</w:t>
      </w:r>
      <w:r w:rsidRPr="00C1569D">
        <w:rPr>
          <w:rFonts w:eastAsia="Calibri"/>
          <w:highlight w:val="green"/>
          <w:u w:val="single"/>
        </w:rPr>
        <w:t xml:space="preserve"> which can </w:t>
      </w:r>
      <w:r w:rsidRPr="00C1569D">
        <w:rPr>
          <w:rFonts w:eastAsia="Calibri"/>
          <w:b/>
          <w:iCs/>
          <w:highlight w:val="green"/>
          <w:u w:val="single"/>
          <w:bdr w:val="single" w:sz="8" w:space="0" w:color="auto"/>
        </w:rPr>
        <w:t>snowball</w:t>
      </w:r>
      <w:r w:rsidRPr="00C1569D">
        <w:rPr>
          <w:rFonts w:eastAsia="Calibri"/>
          <w:highlight w:val="green"/>
          <w:u w:val="single"/>
        </w:rPr>
        <w:t xml:space="preserve"> into a </w:t>
      </w:r>
      <w:r w:rsidRPr="00C1569D">
        <w:rPr>
          <w:rFonts w:eastAsia="Calibri"/>
          <w:b/>
          <w:iCs/>
          <w:highlight w:val="green"/>
          <w:u w:val="single"/>
          <w:bdr w:val="single" w:sz="8" w:space="0" w:color="auto"/>
        </w:rPr>
        <w:t>major conflict</w:t>
      </w:r>
      <w:r w:rsidRPr="00C1569D">
        <w:rPr>
          <w:rFonts w:eastAsia="Calibri"/>
          <w:u w:val="single"/>
        </w:rPr>
        <w:t xml:space="preserve"> which has the possibility of </w:t>
      </w:r>
      <w:r w:rsidRPr="00C1569D">
        <w:rPr>
          <w:rFonts w:eastAsia="Calibri"/>
          <w:highlight w:val="green"/>
          <w:u w:val="single"/>
        </w:rPr>
        <w:t xml:space="preserve">turning into a </w:t>
      </w:r>
      <w:r w:rsidRPr="00C1569D">
        <w:rPr>
          <w:rFonts w:eastAsia="Calibri"/>
          <w:b/>
          <w:iCs/>
          <w:highlight w:val="green"/>
          <w:u w:val="single"/>
          <w:bdr w:val="single" w:sz="8" w:space="0" w:color="auto"/>
        </w:rPr>
        <w:t>nuclear conflict</w:t>
      </w:r>
      <w:r w:rsidRPr="00C1569D">
        <w:rPr>
          <w:rFonts w:eastAsia="Calibri"/>
          <w:sz w:val="16"/>
        </w:rPr>
        <w:t>.</w:t>
      </w:r>
    </w:p>
    <w:p w14:paraId="3A1E3590" w14:textId="725C2A3E" w:rsidR="00E42E4C" w:rsidRDefault="00966886" w:rsidP="00966886">
      <w:pPr>
        <w:pStyle w:val="Heading1"/>
      </w:pPr>
      <w:r>
        <w:lastRenderedPageBreak/>
        <w:t>Case</w:t>
      </w:r>
    </w:p>
    <w:p w14:paraId="63298572" w14:textId="77777777" w:rsidR="00913C4E" w:rsidRPr="00904EFD" w:rsidRDefault="00913C4E" w:rsidP="00913C4E">
      <w:pPr>
        <w:pStyle w:val="Heading4"/>
      </w:pPr>
      <w:r w:rsidRPr="00904EFD">
        <w:t xml:space="preserve">There’s no one solution to biodiversity – many things must be addressed. </w:t>
      </w:r>
      <w:proofErr w:type="spellStart"/>
      <w:r w:rsidRPr="00904EFD">
        <w:t>Haluzan</w:t>
      </w:r>
      <w:proofErr w:type="spellEnd"/>
      <w:r w:rsidRPr="00904EFD">
        <w:t xml:space="preserve"> ’11:</w:t>
      </w:r>
    </w:p>
    <w:p w14:paraId="4AF1407A" w14:textId="77777777" w:rsidR="00913C4E" w:rsidRPr="005046C8" w:rsidRDefault="00913C4E" w:rsidP="00913C4E">
      <w:pPr>
        <w:rPr>
          <w:rFonts w:asciiTheme="majorHAnsi" w:eastAsia="Cambria" w:hAnsiTheme="majorHAnsi"/>
          <w:sz w:val="12"/>
          <w:szCs w:val="12"/>
        </w:rPr>
      </w:pPr>
      <w:r w:rsidRPr="005046C8">
        <w:rPr>
          <w:rFonts w:asciiTheme="majorHAnsi" w:eastAsia="Cambria" w:hAnsiTheme="majorHAnsi"/>
          <w:sz w:val="12"/>
          <w:szCs w:val="12"/>
        </w:rPr>
        <w:t xml:space="preserve">free-lance </w:t>
      </w:r>
      <w:proofErr w:type="spellStart"/>
      <w:r w:rsidRPr="005046C8">
        <w:rPr>
          <w:rFonts w:asciiTheme="majorHAnsi" w:eastAsia="Cambria" w:hAnsiTheme="majorHAnsi"/>
          <w:sz w:val="12"/>
          <w:szCs w:val="12"/>
        </w:rPr>
        <w:t>ecojournalist</w:t>
      </w:r>
      <w:proofErr w:type="spellEnd"/>
      <w:r w:rsidRPr="005046C8">
        <w:rPr>
          <w:rFonts w:asciiTheme="majorHAnsi" w:eastAsia="Cambria" w:hAnsiTheme="majorHAnsi"/>
          <w:sz w:val="12"/>
          <w:szCs w:val="12"/>
        </w:rPr>
        <w:t xml:space="preserve"> (Ned, “Possible solutions to halt biodiversity loss,” Ecological Problems, March 16, 2011, &lt;http://ecological-problems.blogspot.com/2011/03/possible-solutions-to-halt-biodiversity.html&gt;)//SS</w:t>
      </w:r>
    </w:p>
    <w:p w14:paraId="24436EE6" w14:textId="77777777" w:rsidR="00913C4E" w:rsidRPr="005046C8" w:rsidRDefault="00913C4E" w:rsidP="00913C4E">
      <w:pPr>
        <w:rPr>
          <w:rFonts w:asciiTheme="majorHAnsi" w:eastAsia="Cambria" w:hAnsiTheme="majorHAnsi"/>
          <w:bCs/>
          <w:u w:val="single"/>
        </w:rPr>
      </w:pPr>
      <w:r w:rsidRPr="00904EFD">
        <w:rPr>
          <w:rFonts w:asciiTheme="majorHAnsi" w:eastAsia="Cambria" w:hAnsiTheme="majorHAnsi"/>
          <w:b/>
          <w:bCs/>
          <w:highlight w:val="yellow"/>
          <w:u w:val="single"/>
        </w:rPr>
        <w:t xml:space="preserve">First of </w:t>
      </w:r>
      <w:proofErr w:type="gramStart"/>
      <w:r w:rsidRPr="00904EFD">
        <w:rPr>
          <w:rFonts w:asciiTheme="majorHAnsi" w:eastAsia="Cambria" w:hAnsiTheme="majorHAnsi"/>
          <w:b/>
          <w:bCs/>
          <w:highlight w:val="yellow"/>
          <w:u w:val="single"/>
        </w:rPr>
        <w:t>all</w:t>
      </w:r>
      <w:proofErr w:type="gramEnd"/>
      <w:r w:rsidRPr="00904EFD">
        <w:rPr>
          <w:rFonts w:asciiTheme="majorHAnsi" w:eastAsia="Cambria" w:hAnsiTheme="majorHAnsi"/>
          <w:b/>
          <w:bCs/>
          <w:highlight w:val="yellow"/>
          <w:u w:val="single"/>
        </w:rPr>
        <w:t xml:space="preserve"> there is a habitat loss issue</w:t>
      </w:r>
      <w:r w:rsidRPr="00904EFD">
        <w:rPr>
          <w:rFonts w:asciiTheme="majorHAnsi" w:eastAsia="Cambria" w:hAnsiTheme="majorHAnsi"/>
          <w:b/>
          <w:bCs/>
          <w:u w:val="single"/>
        </w:rPr>
        <w:t>.</w:t>
      </w:r>
      <w:r w:rsidRPr="00904EFD">
        <w:rPr>
          <w:rFonts w:asciiTheme="majorHAnsi" w:eastAsia="Cambria" w:hAnsiTheme="majorHAnsi"/>
          <w:sz w:val="16"/>
        </w:rPr>
        <w:t xml:space="preserve"> </w:t>
      </w:r>
      <w:r w:rsidRPr="005046C8">
        <w:rPr>
          <w:rFonts w:asciiTheme="majorHAnsi" w:eastAsia="Cambria" w:hAnsiTheme="majorHAnsi"/>
          <w:sz w:val="12"/>
          <w:szCs w:val="12"/>
        </w:rPr>
        <w:t xml:space="preserve">Human population is constantly growing, needing new areas to live in which reduces the animal habitats. Many animals are going extinct because their habitats are constantly shrinking (for instance Bengal tiger). </w:t>
      </w:r>
      <w:r w:rsidRPr="00904EFD">
        <w:rPr>
          <w:rFonts w:asciiTheme="majorHAnsi" w:eastAsia="Cambria" w:hAnsiTheme="majorHAnsi"/>
          <w:b/>
          <w:bCs/>
          <w:highlight w:val="yellow"/>
          <w:u w:val="single"/>
        </w:rPr>
        <w:t>World needs to establish more protected areas free of humans</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 xml:space="preserve">because this is the only way to stop further decline of many animal </w:t>
      </w:r>
      <w:proofErr w:type="gramStart"/>
      <w:r w:rsidRPr="005046C8">
        <w:rPr>
          <w:rFonts w:asciiTheme="majorHAnsi" w:eastAsia="Cambria" w:hAnsiTheme="majorHAnsi"/>
          <w:b/>
          <w:bCs/>
          <w:sz w:val="12"/>
          <w:szCs w:val="12"/>
          <w:u w:val="single"/>
        </w:rPr>
        <w:t>species.</w:t>
      </w:r>
      <w:r w:rsidRPr="005046C8">
        <w:rPr>
          <w:rFonts w:asciiTheme="majorHAnsi" w:eastAsia="Cambria" w:hAnsiTheme="majorHAnsi"/>
          <w:bCs/>
          <w:sz w:val="12"/>
          <w:szCs w:val="12"/>
        </w:rPr>
        <w:t>¶</w:t>
      </w:r>
      <w:proofErr w:type="gramEnd"/>
      <w:r w:rsidRPr="005046C8">
        <w:rPr>
          <w:rFonts w:asciiTheme="majorHAnsi" w:eastAsia="Cambria" w:hAnsiTheme="majorHAnsi"/>
          <w:sz w:val="12"/>
          <w:szCs w:val="12"/>
        </w:rPr>
        <w:t xml:space="preserve"> 2</w:t>
      </w:r>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Stop climate change from running out of control. Many plants and animals are finding it very hard to cope with the changes in climate,</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and many of them will forever perish from the face of our planet unless we stop climate change from becoming worse</w:t>
      </w:r>
      <w:r w:rsidRPr="005046C8">
        <w:rPr>
          <w:rFonts w:asciiTheme="majorHAnsi" w:eastAsia="Cambria" w:hAnsiTheme="majorHAnsi"/>
          <w:sz w:val="12"/>
          <w:szCs w:val="12"/>
        </w:rPr>
        <w:t xml:space="preserve">. In order to tackle climate change world needs international climate deal that would reduce greenhouse gas emissions on global </w:t>
      </w:r>
      <w:proofErr w:type="gramStart"/>
      <w:r w:rsidRPr="005046C8">
        <w:rPr>
          <w:rFonts w:asciiTheme="majorHAnsi" w:eastAsia="Cambria" w:hAnsiTheme="majorHAnsi"/>
          <w:sz w:val="12"/>
          <w:szCs w:val="12"/>
        </w:rPr>
        <w:t>level.¶</w:t>
      </w:r>
      <w:proofErr w:type="gramEnd"/>
      <w:r w:rsidRPr="005046C8">
        <w:rPr>
          <w:rFonts w:asciiTheme="majorHAnsi" w:eastAsia="Cambria" w:hAnsiTheme="majorHAnsi"/>
          <w:sz w:val="12"/>
          <w:szCs w:val="12"/>
        </w:rPr>
        <w:t xml:space="preserve"> 3.</w:t>
      </w:r>
      <w:r w:rsidRPr="00904EFD">
        <w:rPr>
          <w:rFonts w:asciiTheme="majorHAnsi" w:eastAsia="Cambria" w:hAnsiTheme="majorHAnsi"/>
          <w:sz w:val="16"/>
        </w:rPr>
        <w:t xml:space="preserve"> </w:t>
      </w:r>
      <w:r w:rsidRPr="00904EFD">
        <w:rPr>
          <w:rFonts w:asciiTheme="majorHAnsi" w:eastAsia="Cambria" w:hAnsiTheme="majorHAnsi"/>
          <w:b/>
          <w:bCs/>
          <w:u w:val="single"/>
        </w:rPr>
        <w:t>S</w:t>
      </w:r>
      <w:r w:rsidRPr="00904EFD">
        <w:rPr>
          <w:rFonts w:asciiTheme="majorHAnsi" w:eastAsia="Cambria" w:hAnsiTheme="majorHAnsi"/>
          <w:b/>
          <w:bCs/>
          <w:highlight w:val="yellow"/>
          <w:u w:val="single"/>
        </w:rPr>
        <w:t>top deforestation. Tropical rainforests are the areas of the richest biodiversity</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in our planet, providing living environment for millions of different species</w:t>
      </w:r>
      <w:r w:rsidRPr="005046C8">
        <w:rPr>
          <w:rFonts w:asciiTheme="majorHAnsi" w:eastAsia="Cambria" w:hAnsiTheme="majorHAnsi"/>
          <w:sz w:val="12"/>
          <w:szCs w:val="12"/>
        </w:rPr>
        <w:t xml:space="preserve">. Rainforests also play important role in sinking carbon dioxide (CO2) from the atmosphere which is extremely helpful in fight against climate </w:t>
      </w:r>
      <w:proofErr w:type="gramStart"/>
      <w:r w:rsidRPr="005046C8">
        <w:rPr>
          <w:rFonts w:asciiTheme="majorHAnsi" w:eastAsia="Cambria" w:hAnsiTheme="majorHAnsi"/>
          <w:sz w:val="12"/>
          <w:szCs w:val="12"/>
        </w:rPr>
        <w:t>change.¶</w:t>
      </w:r>
      <w:proofErr w:type="gramEnd"/>
      <w:r w:rsidRPr="005046C8">
        <w:rPr>
          <w:rFonts w:asciiTheme="majorHAnsi" w:eastAsia="Cambria" w:hAnsiTheme="majorHAnsi"/>
          <w:sz w:val="12"/>
          <w:szCs w:val="12"/>
        </w:rPr>
        <w:t xml:space="preserve"> 4.</w:t>
      </w:r>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Reduce environmental pollution.</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Many plants and animals are finding it extremely hard to survive in polluted environment</w:t>
      </w:r>
      <w:r w:rsidRPr="005046C8">
        <w:rPr>
          <w:rFonts w:asciiTheme="majorHAnsi" w:eastAsia="Cambria" w:hAnsiTheme="majorHAnsi"/>
          <w:sz w:val="12"/>
          <w:szCs w:val="12"/>
        </w:rPr>
        <w:t xml:space="preserve">. Pollution is not only happening in land but also in our oceans having very negative impact on marine biodiversity. Animals and plants can't thrive in polluted </w:t>
      </w:r>
      <w:proofErr w:type="gramStart"/>
      <w:r w:rsidRPr="005046C8">
        <w:rPr>
          <w:rFonts w:asciiTheme="majorHAnsi" w:eastAsia="Cambria" w:hAnsiTheme="majorHAnsi"/>
          <w:sz w:val="12"/>
          <w:szCs w:val="12"/>
        </w:rPr>
        <w:t>environment.¶</w:t>
      </w:r>
      <w:proofErr w:type="gramEnd"/>
      <w:r w:rsidRPr="005046C8">
        <w:rPr>
          <w:rFonts w:asciiTheme="majorHAnsi" w:eastAsia="Cambria" w:hAnsiTheme="majorHAnsi"/>
          <w:sz w:val="12"/>
          <w:szCs w:val="12"/>
        </w:rPr>
        <w:t xml:space="preserve"> 5.</w:t>
      </w:r>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Protect native ecosystems from invasive species. Invasive species more often than not do serious damage</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 xml:space="preserve">to native ecosystems, and reduce the success rate of conservation </w:t>
      </w:r>
      <w:proofErr w:type="gramStart"/>
      <w:r w:rsidRPr="005046C8">
        <w:rPr>
          <w:rFonts w:asciiTheme="majorHAnsi" w:eastAsia="Cambria" w:hAnsiTheme="majorHAnsi"/>
          <w:b/>
          <w:bCs/>
          <w:sz w:val="12"/>
          <w:szCs w:val="12"/>
          <w:u w:val="single"/>
        </w:rPr>
        <w:t>efforts.</w:t>
      </w:r>
      <w:r w:rsidRPr="005046C8">
        <w:rPr>
          <w:rFonts w:asciiTheme="majorHAnsi" w:eastAsia="Cambria" w:hAnsiTheme="majorHAnsi"/>
          <w:bCs/>
          <w:sz w:val="12"/>
          <w:szCs w:val="12"/>
        </w:rPr>
        <w:t>¶</w:t>
      </w:r>
      <w:proofErr w:type="gramEnd"/>
      <w:r w:rsidRPr="005046C8">
        <w:rPr>
          <w:rFonts w:asciiTheme="majorHAnsi" w:eastAsia="Cambria" w:hAnsiTheme="majorHAnsi"/>
          <w:sz w:val="12"/>
          <w:szCs w:val="12"/>
        </w:rPr>
        <w:t xml:space="preserve"> 6. </w:t>
      </w:r>
      <w:r w:rsidRPr="005046C8">
        <w:rPr>
          <w:rFonts w:asciiTheme="majorHAnsi" w:eastAsia="Cambria" w:hAnsiTheme="majorHAnsi"/>
          <w:bCs/>
          <w:highlight w:val="yellow"/>
          <w:u w:val="single"/>
        </w:rPr>
        <w:t xml:space="preserve">Biodiversity </w:t>
      </w:r>
      <w:r w:rsidRPr="005046C8">
        <w:rPr>
          <w:rFonts w:asciiTheme="majorHAnsi" w:eastAsia="Cambria" w:hAnsiTheme="majorHAnsi"/>
          <w:bCs/>
          <w:sz w:val="12"/>
          <w:szCs w:val="12"/>
        </w:rPr>
        <w:t>also</w:t>
      </w:r>
      <w:r w:rsidRPr="005046C8">
        <w:rPr>
          <w:rFonts w:asciiTheme="majorHAnsi" w:eastAsia="Cambria" w:hAnsiTheme="majorHAnsi"/>
          <w:bCs/>
          <w:highlight w:val="yellow"/>
          <w:u w:val="single"/>
        </w:rPr>
        <w:t xml:space="preserve"> needs to be more studied </w:t>
      </w:r>
      <w:proofErr w:type="gramStart"/>
      <w:r w:rsidRPr="005046C8">
        <w:rPr>
          <w:rFonts w:asciiTheme="majorHAnsi" w:eastAsia="Cambria" w:hAnsiTheme="majorHAnsi"/>
          <w:bCs/>
          <w:sz w:val="12"/>
          <w:szCs w:val="12"/>
        </w:rPr>
        <w:t>in order</w:t>
      </w:r>
      <w:r w:rsidRPr="005046C8">
        <w:rPr>
          <w:rFonts w:asciiTheme="majorHAnsi" w:eastAsia="Cambria" w:hAnsiTheme="majorHAnsi"/>
          <w:bCs/>
          <w:u w:val="single"/>
        </w:rPr>
        <w:t xml:space="preserve"> </w:t>
      </w:r>
      <w:r w:rsidRPr="005046C8">
        <w:rPr>
          <w:rFonts w:asciiTheme="majorHAnsi" w:eastAsia="Cambria" w:hAnsiTheme="majorHAnsi"/>
          <w:bCs/>
          <w:highlight w:val="yellow"/>
          <w:u w:val="single"/>
        </w:rPr>
        <w:t>to</w:t>
      </w:r>
      <w:proofErr w:type="gramEnd"/>
      <w:r w:rsidRPr="005046C8">
        <w:rPr>
          <w:rFonts w:asciiTheme="majorHAnsi" w:eastAsia="Cambria" w:hAnsiTheme="majorHAnsi"/>
          <w:bCs/>
          <w:highlight w:val="yellow"/>
          <w:u w:val="single"/>
        </w:rPr>
        <w:t xml:space="preserve"> give us the</w:t>
      </w:r>
      <w:r w:rsidRPr="005046C8">
        <w:rPr>
          <w:rFonts w:asciiTheme="majorHAnsi" w:eastAsia="Cambria" w:hAnsiTheme="majorHAnsi"/>
          <w:bCs/>
        </w:rPr>
        <w:t xml:space="preserve"> </w:t>
      </w:r>
      <w:r w:rsidRPr="005046C8">
        <w:rPr>
          <w:rFonts w:asciiTheme="majorHAnsi" w:eastAsia="Cambria" w:hAnsiTheme="majorHAnsi"/>
          <w:bCs/>
          <w:sz w:val="12"/>
          <w:szCs w:val="12"/>
        </w:rPr>
        <w:t>necessary</w:t>
      </w:r>
      <w:r w:rsidRPr="005046C8">
        <w:rPr>
          <w:rFonts w:asciiTheme="majorHAnsi" w:eastAsia="Cambria" w:hAnsiTheme="majorHAnsi"/>
          <w:bCs/>
        </w:rPr>
        <w:t xml:space="preserve"> </w:t>
      </w:r>
      <w:r w:rsidRPr="005046C8">
        <w:rPr>
          <w:rFonts w:asciiTheme="majorHAnsi" w:eastAsia="Cambria" w:hAnsiTheme="majorHAnsi"/>
          <w:bCs/>
          <w:highlight w:val="yellow"/>
          <w:u w:val="single"/>
        </w:rPr>
        <w:t>knowledge needed to protect</w:t>
      </w:r>
      <w:r w:rsidRPr="005046C8">
        <w:rPr>
          <w:rFonts w:asciiTheme="majorHAnsi" w:eastAsia="Cambria" w:hAnsiTheme="majorHAnsi"/>
          <w:bCs/>
        </w:rPr>
        <w:t xml:space="preserve"> </w:t>
      </w:r>
      <w:r w:rsidRPr="005046C8">
        <w:rPr>
          <w:rFonts w:asciiTheme="majorHAnsi" w:eastAsia="Cambria" w:hAnsiTheme="majorHAnsi"/>
          <w:bCs/>
          <w:sz w:val="12"/>
          <w:szCs w:val="12"/>
        </w:rPr>
        <w:t>animal and plant species</w:t>
      </w:r>
      <w:r w:rsidRPr="005046C8">
        <w:rPr>
          <w:rFonts w:asciiTheme="majorHAnsi" w:eastAsia="Cambria" w:hAnsiTheme="majorHAnsi"/>
          <w:bCs/>
        </w:rPr>
        <w:t xml:space="preserve"> </w:t>
      </w:r>
      <w:r w:rsidRPr="005046C8">
        <w:rPr>
          <w:rFonts w:asciiTheme="majorHAnsi" w:eastAsia="Cambria" w:hAnsiTheme="majorHAnsi"/>
          <w:bCs/>
          <w:highlight w:val="yellow"/>
          <w:u w:val="single"/>
        </w:rPr>
        <w:t>from going extinct.</w:t>
      </w:r>
    </w:p>
    <w:p w14:paraId="1CAAB6B3" w14:textId="77777777" w:rsidR="00913C4E" w:rsidRPr="00904EFD" w:rsidRDefault="00913C4E" w:rsidP="00913C4E">
      <w:pPr>
        <w:pStyle w:val="Heading4"/>
      </w:pPr>
      <w:r w:rsidRPr="00904EFD">
        <w:t xml:space="preserve">Can’t solve biodiversity – no political will. </w:t>
      </w:r>
      <w:proofErr w:type="spellStart"/>
      <w:r w:rsidRPr="00904EFD">
        <w:t>Worldwatch</w:t>
      </w:r>
      <w:proofErr w:type="spellEnd"/>
      <w:r w:rsidRPr="00904EFD">
        <w:t xml:space="preserve"> Institute </w:t>
      </w:r>
      <w:r w:rsidRPr="005046C8">
        <w:rPr>
          <w:sz w:val="12"/>
          <w:szCs w:val="12"/>
        </w:rPr>
        <w:t>’12</w:t>
      </w:r>
      <w:r w:rsidRPr="00904EFD">
        <w:t>:</w:t>
      </w:r>
      <w:r w:rsidRPr="00904EFD">
        <w:rPr>
          <w:rFonts w:eastAsia="Cambria"/>
          <w:sz w:val="20"/>
        </w:rPr>
        <w:t xml:space="preserve"> </w:t>
      </w:r>
    </w:p>
    <w:p w14:paraId="5C2FB1D7" w14:textId="77777777" w:rsidR="00913C4E" w:rsidRPr="005046C8" w:rsidRDefault="00913C4E" w:rsidP="00913C4E">
      <w:pPr>
        <w:rPr>
          <w:rFonts w:asciiTheme="majorHAnsi" w:eastAsia="Cambria" w:hAnsiTheme="majorHAnsi"/>
          <w:sz w:val="12"/>
          <w:szCs w:val="12"/>
        </w:rPr>
      </w:pPr>
      <w:r w:rsidRPr="005046C8">
        <w:rPr>
          <w:rFonts w:asciiTheme="majorHAnsi" w:eastAsia="Cambria" w:hAnsiTheme="majorHAnsi"/>
          <w:sz w:val="12"/>
          <w:szCs w:val="12"/>
        </w:rPr>
        <w:t xml:space="preserve">Analyzes interdisciplinary environmental data from around the world, providing information on how to build a sustainable society (“Rapid Biodiversity Loss Continues in Absence of Political Action and Accurate Assessments of Ecosystem Values,” </w:t>
      </w:r>
      <w:proofErr w:type="spellStart"/>
      <w:r w:rsidRPr="005046C8">
        <w:rPr>
          <w:rFonts w:asciiTheme="majorHAnsi" w:eastAsia="Cambria" w:hAnsiTheme="majorHAnsi"/>
          <w:sz w:val="12"/>
          <w:szCs w:val="12"/>
        </w:rPr>
        <w:t>Worldwatch</w:t>
      </w:r>
      <w:proofErr w:type="spellEnd"/>
      <w:r w:rsidRPr="005046C8">
        <w:rPr>
          <w:rFonts w:asciiTheme="majorHAnsi" w:eastAsia="Cambria" w:hAnsiTheme="majorHAnsi"/>
          <w:sz w:val="12"/>
          <w:szCs w:val="12"/>
        </w:rPr>
        <w:t xml:space="preserve"> Institute, May 22, 2012, &lt;http://www.worldwatch.org/rapid-biodiversity-loss-continues-absence-political-action-and-accurate-assessments-ecosystem-values&gt;)/SS</w:t>
      </w:r>
    </w:p>
    <w:p w14:paraId="2CC66384" w14:textId="77777777" w:rsidR="00913C4E" w:rsidRPr="005046C8" w:rsidRDefault="00913C4E" w:rsidP="00913C4E">
      <w:pPr>
        <w:rPr>
          <w:rFonts w:asciiTheme="majorHAnsi" w:eastAsia="Cambria" w:hAnsiTheme="majorHAnsi"/>
          <w:sz w:val="12"/>
          <w:szCs w:val="12"/>
        </w:rPr>
      </w:pPr>
      <w:r w:rsidRPr="005046C8">
        <w:rPr>
          <w:rFonts w:asciiTheme="majorHAnsi" w:eastAsia="Cambria" w:hAnsiTheme="majorHAnsi"/>
          <w:sz w:val="12"/>
          <w:szCs w:val="12"/>
        </w:rPr>
        <w:t xml:space="preserve">At the 1992 United Nations Conference on Environment and Development in Rio de Janeiro, Brazil, </w:t>
      </w:r>
      <w:r w:rsidRPr="005046C8">
        <w:rPr>
          <w:rFonts w:asciiTheme="majorHAnsi" w:eastAsia="Cambria" w:hAnsiTheme="majorHAnsi"/>
          <w:b/>
          <w:bCs/>
          <w:sz w:val="12"/>
          <w:szCs w:val="12"/>
        </w:rPr>
        <w:t xml:space="preserve">leaders made a commitment to preserve biological resources by signing the Convention on Biological Diversity </w:t>
      </w:r>
      <w:r w:rsidRPr="005046C8">
        <w:rPr>
          <w:rFonts w:asciiTheme="majorHAnsi" w:eastAsia="Cambria" w:hAnsiTheme="majorHAnsi"/>
          <w:sz w:val="12"/>
          <w:szCs w:val="12"/>
        </w:rPr>
        <w:t xml:space="preserve">(CBD), </w:t>
      </w:r>
      <w:r w:rsidRPr="005046C8">
        <w:rPr>
          <w:rFonts w:asciiTheme="majorHAnsi" w:eastAsia="Cambria" w:hAnsiTheme="majorHAnsi"/>
          <w:b/>
          <w:bCs/>
          <w:sz w:val="12"/>
          <w:szCs w:val="12"/>
        </w:rPr>
        <w:t>but</w:t>
      </w:r>
      <w:r w:rsidRPr="00904EFD">
        <w:rPr>
          <w:rFonts w:asciiTheme="majorHAnsi" w:eastAsia="Cambria" w:hAnsiTheme="majorHAnsi"/>
          <w:b/>
          <w:bCs/>
          <w:u w:val="single"/>
        </w:rPr>
        <w:t xml:space="preserve"> </w:t>
      </w:r>
      <w:r w:rsidRPr="00904EFD">
        <w:rPr>
          <w:rFonts w:asciiTheme="majorHAnsi" w:eastAsia="Cambria" w:hAnsiTheme="majorHAnsi"/>
          <w:b/>
          <w:bCs/>
          <w:highlight w:val="yellow"/>
          <w:u w:val="single"/>
        </w:rPr>
        <w:t>there remains a fundamental lack of political will to act on biodiversity threats.</w:t>
      </w:r>
      <w:r w:rsidRPr="00904EFD">
        <w:rPr>
          <w:rFonts w:asciiTheme="majorHAnsi" w:eastAsia="Cambria" w:hAnsiTheme="majorHAnsi"/>
          <w:sz w:val="16"/>
        </w:rPr>
        <w:t xml:space="preserve"> I</w:t>
      </w:r>
      <w:r w:rsidRPr="005046C8">
        <w:rPr>
          <w:rFonts w:asciiTheme="majorHAnsi" w:eastAsia="Cambria" w:hAnsiTheme="majorHAnsi"/>
          <w:sz w:val="12"/>
          <w:szCs w:val="12"/>
        </w:rPr>
        <w:t xml:space="preserve">n 2002, </w:t>
      </w:r>
      <w:r w:rsidRPr="005046C8">
        <w:rPr>
          <w:rFonts w:asciiTheme="majorHAnsi" w:eastAsia="Cambria" w:hAnsiTheme="majorHAnsi"/>
          <w:b/>
          <w:bCs/>
          <w:sz w:val="12"/>
          <w:szCs w:val="12"/>
          <w:u w:val="single"/>
        </w:rPr>
        <w:t xml:space="preserve">the CBD promised “a significant reduction of the current rate of biodiversity loss” by 2010, yet within those eight years, most countries failed to meet their </w:t>
      </w:r>
      <w:proofErr w:type="gramStart"/>
      <w:r w:rsidRPr="005046C8">
        <w:rPr>
          <w:rFonts w:asciiTheme="majorHAnsi" w:eastAsia="Cambria" w:hAnsiTheme="majorHAnsi"/>
          <w:b/>
          <w:bCs/>
          <w:sz w:val="12"/>
          <w:szCs w:val="12"/>
          <w:u w:val="single"/>
        </w:rPr>
        <w:t>targets.</w:t>
      </w:r>
      <w:r w:rsidRPr="005046C8">
        <w:rPr>
          <w:rFonts w:asciiTheme="majorHAnsi" w:eastAsia="Cambria" w:hAnsiTheme="majorHAnsi"/>
          <w:sz w:val="12"/>
          <w:szCs w:val="12"/>
        </w:rPr>
        <w:t>¶</w:t>
      </w:r>
      <w:proofErr w:type="gramEnd"/>
      <w:r w:rsidRPr="005046C8">
        <w:rPr>
          <w:rFonts w:asciiTheme="majorHAnsi" w:eastAsia="Cambria" w:hAnsiTheme="majorHAnsi"/>
          <w:sz w:val="12"/>
          <w:szCs w:val="12"/>
        </w:rPr>
        <w:t xml:space="preserve"> To combat the loss of Earth’s natural capital, scientists strive to assign concrete values to natural resources with the hope that an economic appreciation of ecosystem services may facilitate improved planning and management of Earth’s systems. Yet</w:t>
      </w:r>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progress on developing</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accurate, straightforward, and widely accepted</w:t>
      </w:r>
      <w:r w:rsidRPr="00904EFD">
        <w:rPr>
          <w:rFonts w:asciiTheme="majorHAnsi" w:eastAsia="Cambria" w:hAnsiTheme="majorHAnsi"/>
          <w:b/>
          <w:bCs/>
          <w:u w:val="single"/>
        </w:rPr>
        <w:t xml:space="preserve"> </w:t>
      </w:r>
      <w:r w:rsidRPr="00904EFD">
        <w:rPr>
          <w:rFonts w:asciiTheme="majorHAnsi" w:eastAsia="Cambria" w:hAnsiTheme="majorHAnsi"/>
          <w:b/>
          <w:bCs/>
          <w:highlight w:val="yellow"/>
          <w:u w:val="single"/>
        </w:rPr>
        <w:t xml:space="preserve">measures for assessing ecosystem values remains </w:t>
      </w:r>
      <w:proofErr w:type="gramStart"/>
      <w:r w:rsidRPr="00904EFD">
        <w:rPr>
          <w:rFonts w:asciiTheme="majorHAnsi" w:eastAsia="Cambria" w:hAnsiTheme="majorHAnsi"/>
          <w:b/>
          <w:bCs/>
          <w:highlight w:val="yellow"/>
          <w:u w:val="single"/>
        </w:rPr>
        <w:t>slow</w:t>
      </w:r>
      <w:r w:rsidRPr="00904EFD">
        <w:rPr>
          <w:rFonts w:asciiTheme="majorHAnsi" w:eastAsia="Cambria" w:hAnsiTheme="majorHAnsi"/>
          <w:sz w:val="16"/>
          <w:highlight w:val="yellow"/>
        </w:rPr>
        <w:t>.</w:t>
      </w:r>
      <w:r w:rsidRPr="00904EFD">
        <w:rPr>
          <w:rFonts w:asciiTheme="majorHAnsi" w:eastAsia="Cambria" w:hAnsiTheme="majorHAnsi"/>
          <w:sz w:val="12"/>
        </w:rPr>
        <w:t>¶</w:t>
      </w:r>
      <w:proofErr w:type="gramEnd"/>
      <w:r w:rsidRPr="00904EFD">
        <w:rPr>
          <w:rFonts w:asciiTheme="majorHAnsi" w:eastAsia="Cambria" w:hAnsiTheme="majorHAnsi"/>
          <w:sz w:val="16"/>
        </w:rPr>
        <w:t xml:space="preserve"> </w:t>
      </w:r>
      <w:r w:rsidRPr="005046C8">
        <w:rPr>
          <w:rFonts w:asciiTheme="majorHAnsi" w:eastAsia="Cambria" w:hAnsiTheme="majorHAnsi"/>
          <w:sz w:val="12"/>
          <w:szCs w:val="12"/>
        </w:rPr>
        <w:t xml:space="preserve">“Accurate valuation of ecosystem services is vital to create greater accountability and awareness of the ecological impact of our actions,” said Erik Assadourian, </w:t>
      </w:r>
      <w:proofErr w:type="spellStart"/>
      <w:r w:rsidRPr="005046C8">
        <w:rPr>
          <w:rFonts w:asciiTheme="majorHAnsi" w:eastAsia="Cambria" w:hAnsiTheme="majorHAnsi"/>
          <w:sz w:val="12"/>
          <w:szCs w:val="12"/>
        </w:rPr>
        <w:t>Worldwatch</w:t>
      </w:r>
      <w:proofErr w:type="spellEnd"/>
      <w:r w:rsidRPr="005046C8">
        <w:rPr>
          <w:rFonts w:asciiTheme="majorHAnsi" w:eastAsia="Cambria" w:hAnsiTheme="majorHAnsi"/>
          <w:sz w:val="12"/>
          <w:szCs w:val="12"/>
        </w:rPr>
        <w:t xml:space="preserve"> senior fellow and State of the World 2012 project co-director. “By understanding ecosystem services in monetary or physical terms, leaders can assess and improve the sustainability of their policies</w:t>
      </w:r>
      <w:proofErr w:type="gramStart"/>
      <w:r w:rsidRPr="005046C8">
        <w:rPr>
          <w:rFonts w:asciiTheme="majorHAnsi" w:eastAsia="Cambria" w:hAnsiTheme="majorHAnsi"/>
          <w:sz w:val="12"/>
          <w:szCs w:val="12"/>
        </w:rPr>
        <w:t>.”¶</w:t>
      </w:r>
      <w:proofErr w:type="gramEnd"/>
      <w:r w:rsidRPr="005046C8">
        <w:rPr>
          <w:rFonts w:asciiTheme="majorHAnsi" w:eastAsia="Cambria" w:hAnsiTheme="majorHAnsi"/>
          <w:sz w:val="12"/>
          <w:szCs w:val="12"/>
        </w:rPr>
        <w:t xml:space="preserve"> Current international practices discount future generations by effectively valuing ecosystem services at zero. Such undervaluing is often a result of society’s ignorance of the full benefits that humans derive from an intact ecosystem. Thus,</w:t>
      </w:r>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individuals make decisions based on the immediate financial gains of logging a forest</w:t>
      </w:r>
      <w:r w:rsidRPr="00904EFD">
        <w:rPr>
          <w:rFonts w:asciiTheme="majorHAnsi" w:eastAsia="Cambria" w:hAnsiTheme="majorHAnsi"/>
          <w:sz w:val="16"/>
          <w:highlight w:val="yellow"/>
        </w:rPr>
        <w:t>,</w:t>
      </w:r>
      <w:r w:rsidRPr="00904EFD">
        <w:rPr>
          <w:rFonts w:asciiTheme="majorHAnsi" w:eastAsia="Cambria" w:hAnsiTheme="majorHAnsi"/>
          <w:sz w:val="16"/>
        </w:rPr>
        <w:t xml:space="preserve"> </w:t>
      </w:r>
      <w:r w:rsidRPr="005046C8">
        <w:rPr>
          <w:rFonts w:asciiTheme="majorHAnsi" w:eastAsia="Cambria" w:hAnsiTheme="majorHAnsi"/>
          <w:sz w:val="12"/>
          <w:szCs w:val="12"/>
        </w:rPr>
        <w:t xml:space="preserve">for example, </w:t>
      </w:r>
      <w:r w:rsidRPr="005046C8">
        <w:rPr>
          <w:rFonts w:asciiTheme="majorHAnsi" w:eastAsia="Cambria" w:hAnsiTheme="majorHAnsi"/>
          <w:b/>
          <w:bCs/>
          <w:sz w:val="12"/>
          <w:szCs w:val="12"/>
          <w:u w:val="single"/>
        </w:rPr>
        <w:t>instead of considering the “invisible” benefits of the forest</w:t>
      </w:r>
      <w:r w:rsidRPr="005046C8">
        <w:rPr>
          <w:rFonts w:asciiTheme="majorHAnsi" w:eastAsia="Cambria" w:hAnsiTheme="majorHAnsi"/>
          <w:sz w:val="12"/>
          <w:szCs w:val="12"/>
        </w:rPr>
        <w:t xml:space="preserve">, such as carbon sequestration, flood protection, and habitat for </w:t>
      </w:r>
      <w:proofErr w:type="gramStart"/>
      <w:r w:rsidRPr="005046C8">
        <w:rPr>
          <w:rFonts w:asciiTheme="majorHAnsi" w:eastAsia="Cambria" w:hAnsiTheme="majorHAnsi"/>
          <w:sz w:val="12"/>
          <w:szCs w:val="12"/>
        </w:rPr>
        <w:t>pollinators.¶</w:t>
      </w:r>
      <w:proofErr w:type="gramEnd"/>
      <w:r w:rsidRPr="00904EFD">
        <w:rPr>
          <w:rFonts w:asciiTheme="majorHAnsi" w:eastAsia="Cambria" w:hAnsiTheme="majorHAnsi"/>
          <w:sz w:val="16"/>
        </w:rPr>
        <w:t xml:space="preserve"> </w:t>
      </w:r>
      <w:r w:rsidRPr="00904EFD">
        <w:rPr>
          <w:rFonts w:asciiTheme="majorHAnsi" w:eastAsia="Cambria" w:hAnsiTheme="majorHAnsi"/>
          <w:b/>
          <w:bCs/>
          <w:highlight w:val="yellow"/>
          <w:u w:val="single"/>
        </w:rPr>
        <w:t>Valuing ecosystems and their services is difficult as knowledge is limited by the complexity of environmental systems.</w:t>
      </w:r>
      <w:r w:rsidRPr="00904EFD">
        <w:rPr>
          <w:rFonts w:asciiTheme="majorHAnsi" w:eastAsia="Cambria" w:hAnsiTheme="majorHAnsi"/>
          <w:b/>
          <w:bCs/>
          <w:u w:val="single"/>
        </w:rPr>
        <w:t xml:space="preserve"> </w:t>
      </w:r>
      <w:r w:rsidRPr="005046C8">
        <w:rPr>
          <w:rFonts w:asciiTheme="majorHAnsi" w:eastAsia="Cambria" w:hAnsiTheme="majorHAnsi"/>
          <w:b/>
          <w:bCs/>
          <w:sz w:val="12"/>
          <w:szCs w:val="12"/>
          <w:u w:val="single"/>
        </w:rPr>
        <w:t>Many linkages between organisms are yet to be discovered, and slight perturbations may have dramatic, unforeseen consequences</w:t>
      </w:r>
      <w:r w:rsidRPr="005046C8">
        <w:rPr>
          <w:rFonts w:asciiTheme="majorHAnsi" w:eastAsia="Cambria" w:hAnsiTheme="majorHAnsi"/>
          <w:sz w:val="12"/>
          <w:szCs w:val="12"/>
        </w:rPr>
        <w:t>. Despite these challenges, scientists and politicians attempt to frame the benefits provided by ecosystems using relatable monetary or physical indices. The two most common methods are to create a common asset trust, which “</w:t>
      </w:r>
      <w:proofErr w:type="spellStart"/>
      <w:r w:rsidRPr="005046C8">
        <w:rPr>
          <w:rFonts w:asciiTheme="majorHAnsi" w:eastAsia="Cambria" w:hAnsiTheme="majorHAnsi"/>
          <w:sz w:val="12"/>
          <w:szCs w:val="12"/>
        </w:rPr>
        <w:t>propertizes</w:t>
      </w:r>
      <w:proofErr w:type="spellEnd"/>
      <w:r w:rsidRPr="005046C8">
        <w:rPr>
          <w:rFonts w:asciiTheme="majorHAnsi" w:eastAsia="Cambria" w:hAnsiTheme="majorHAnsi"/>
          <w:sz w:val="12"/>
          <w:szCs w:val="12"/>
        </w:rPr>
        <w:t>” the public good without privatizing ecosystems; and to pay for ecosystem services, such as when farmers are paid to leave land fallow for improved soil health.</w:t>
      </w:r>
    </w:p>
    <w:p w14:paraId="6B798F4B" w14:textId="77777777" w:rsidR="00265C6B" w:rsidRDefault="00265C6B" w:rsidP="00265C6B">
      <w:pPr>
        <w:pStyle w:val="Heading3"/>
      </w:pPr>
      <w:r>
        <w:lastRenderedPageBreak/>
        <w:t>Illegal Strikes Solve Better</w:t>
      </w:r>
    </w:p>
    <w:p w14:paraId="317B3073" w14:textId="77777777" w:rsidR="00265C6B" w:rsidRPr="008821C0" w:rsidRDefault="00265C6B" w:rsidP="00265C6B">
      <w:pPr>
        <w:pStyle w:val="Heading4"/>
      </w:pPr>
      <w:r>
        <w:t xml:space="preserve">Illegal strikes solve better and </w:t>
      </w:r>
      <w:proofErr w:type="spellStart"/>
      <w:r>
        <w:t>aff</w:t>
      </w:r>
      <w:proofErr w:type="spellEnd"/>
      <w:r>
        <w:t xml:space="preserve"> strikes become water downed and negotiated out by the state- TURNS CASE</w:t>
      </w:r>
    </w:p>
    <w:p w14:paraId="5DFE7D86" w14:textId="77777777" w:rsidR="00265C6B" w:rsidRPr="008821C0" w:rsidRDefault="00265C6B" w:rsidP="00265C6B">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5" w:history="1">
        <w:r w:rsidRPr="008821C0">
          <w:rPr>
            <w:rStyle w:val="Hyperlink"/>
          </w:rPr>
          <w:t>https://www.yalelawjournal.org/forum/there-is-no-such-thing-as-an-illegal-strike-reconceptualizing-the-strike-in-law-and-political-economy</w:t>
        </w:r>
      </w:hyperlink>
      <w:r w:rsidRPr="008821C0">
        <w:t xml:space="preserve"> </w:t>
      </w:r>
    </w:p>
    <w:p w14:paraId="07225E0B" w14:textId="77777777" w:rsidR="00265C6B" w:rsidRDefault="00265C6B" w:rsidP="00265C6B">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6"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7"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8"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9"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0"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1"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2"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3"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4"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5"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6"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7"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8"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9"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0" w:anchor="_ftnref192" w:history="1">
        <w:r w:rsidRPr="008821C0">
          <w:rPr>
            <w:rStyle w:val="Hyperlink"/>
            <w:sz w:val="16"/>
            <w:vertAlign w:val="superscript"/>
          </w:rPr>
          <w:t>192</w:t>
        </w:r>
      </w:hyperlink>
      <w:r w:rsidRPr="00F81E94">
        <w:rPr>
          <w:sz w:val="16"/>
        </w:rPr>
        <w:t xml:space="preserve"> </w:t>
      </w:r>
      <w:r w:rsidRPr="008821C0">
        <w:rPr>
          <w:sz w:val="16"/>
        </w:rPr>
        <w:t xml:space="preserve">In response, Bill Fletcher Jr., the AFL-CIO’s first Black Education Director, has </w:t>
      </w:r>
      <w:r w:rsidRPr="008821C0">
        <w:rPr>
          <w:sz w:val="16"/>
        </w:rPr>
        <w:lastRenderedPageBreak/>
        <w:t>argued, “</w:t>
      </w:r>
      <w:r w:rsidRPr="008821C0">
        <w:rPr>
          <w:rStyle w:val="Emphasis"/>
        </w:rPr>
        <w:t>People, who wouldn’t call them strikes, aren’t looking at history.</w:t>
      </w:r>
      <w:r w:rsidRPr="008821C0">
        <w:rPr>
          <w:sz w:val="16"/>
        </w:rPr>
        <w:t>”</w:t>
      </w:r>
      <w:hyperlink r:id="rId31"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54CD71FA" w14:textId="7FBA26A8" w:rsidR="00966886" w:rsidRDefault="00C6305D" w:rsidP="00C6305D">
      <w:pPr>
        <w:pStyle w:val="Heading1"/>
      </w:pPr>
      <w:r>
        <w:lastRenderedPageBreak/>
        <w:t>2nr</w:t>
      </w:r>
    </w:p>
    <w:p w14:paraId="313FFC58" w14:textId="77777777" w:rsidR="00C6305D" w:rsidRPr="006206FB" w:rsidRDefault="00C6305D" w:rsidP="00C6305D">
      <w:pPr>
        <w:keepNext/>
        <w:keepLines/>
        <w:spacing w:before="40" w:after="0"/>
        <w:outlineLvl w:val="3"/>
        <w:rPr>
          <w:rFonts w:eastAsia="Times New Roman" w:cs="Times New Roman"/>
          <w:b/>
          <w:iCs/>
          <w:sz w:val="26"/>
        </w:rPr>
      </w:pPr>
      <w:r w:rsidRPr="006206FB">
        <w:rPr>
          <w:rFonts w:eastAsia="Times New Roman" w:cs="Times New Roman"/>
          <w:b/>
          <w:iCs/>
          <w:sz w:val="26"/>
        </w:rPr>
        <w:t xml:space="preserve">Perm wrecks </w:t>
      </w:r>
      <w:r w:rsidRPr="006206FB">
        <w:rPr>
          <w:rFonts w:eastAsia="Times New Roman" w:cs="Times New Roman"/>
          <w:b/>
          <w:iCs/>
          <w:sz w:val="26"/>
          <w:u w:val="single"/>
        </w:rPr>
        <w:t>cred</w:t>
      </w:r>
      <w:r w:rsidRPr="006206FB">
        <w:rPr>
          <w:rFonts w:eastAsia="Times New Roman" w:cs="Times New Roman"/>
          <w:b/>
          <w:iCs/>
          <w:sz w:val="26"/>
        </w:rPr>
        <w:t xml:space="preserve"> and </w:t>
      </w:r>
      <w:r w:rsidRPr="006206FB">
        <w:rPr>
          <w:rFonts w:eastAsia="Times New Roman" w:cs="Times New Roman"/>
          <w:b/>
          <w:iCs/>
          <w:sz w:val="26"/>
          <w:u w:val="single"/>
        </w:rPr>
        <w:t>independence</w:t>
      </w:r>
      <w:r w:rsidRPr="006206FB">
        <w:rPr>
          <w:rFonts w:eastAsia="Times New Roman" w:cs="Times New Roman"/>
          <w:b/>
          <w:iCs/>
          <w:sz w:val="26"/>
        </w:rPr>
        <w:t>:</w:t>
      </w:r>
    </w:p>
    <w:p w14:paraId="7EC08E3D" w14:textId="77777777" w:rsidR="00C6305D" w:rsidRPr="006206FB" w:rsidRDefault="00C6305D" w:rsidP="00C6305D">
      <w:pPr>
        <w:rPr>
          <w:rFonts w:eastAsia="Calibri"/>
        </w:rPr>
      </w:pPr>
    </w:p>
    <w:p w14:paraId="3C1DA4EF" w14:textId="77777777" w:rsidR="00C6305D" w:rsidRPr="006206FB" w:rsidRDefault="00C6305D" w:rsidP="00C6305D">
      <w:pPr>
        <w:keepNext/>
        <w:keepLines/>
        <w:spacing w:before="40" w:after="0"/>
        <w:outlineLvl w:val="3"/>
        <w:rPr>
          <w:rFonts w:eastAsia="Times New Roman" w:cs="Times New Roman"/>
          <w:b/>
          <w:iCs/>
          <w:sz w:val="26"/>
          <w:u w:val="single"/>
        </w:rPr>
      </w:pPr>
      <w:r w:rsidRPr="006206FB">
        <w:rPr>
          <w:rFonts w:eastAsia="Times New Roman" w:cs="Times New Roman"/>
          <w:b/>
          <w:iCs/>
          <w:sz w:val="26"/>
        </w:rPr>
        <w:t xml:space="preserve">Maintains </w:t>
      </w:r>
      <w:r w:rsidRPr="006206FB">
        <w:rPr>
          <w:rFonts w:eastAsia="Times New Roman" w:cs="Times New Roman"/>
          <w:b/>
          <w:iCs/>
          <w:sz w:val="26"/>
          <w:u w:val="single"/>
        </w:rPr>
        <w:t>deference</w:t>
      </w:r>
      <w:r w:rsidRPr="006206FB">
        <w:rPr>
          <w:rFonts w:eastAsia="Times New Roman" w:cs="Times New Roman"/>
          <w:b/>
          <w:iCs/>
          <w:sz w:val="26"/>
        </w:rPr>
        <w:t xml:space="preserve">, not </w:t>
      </w:r>
      <w:r w:rsidRPr="006206FB">
        <w:rPr>
          <w:rFonts w:eastAsia="Times New Roman" w:cs="Times New Roman"/>
          <w:b/>
          <w:iCs/>
          <w:sz w:val="26"/>
          <w:u w:val="single"/>
        </w:rPr>
        <w:t>adversarial</w:t>
      </w:r>
      <w:r w:rsidRPr="006206FB">
        <w:rPr>
          <w:rFonts w:eastAsia="Times New Roman" w:cs="Times New Roman"/>
          <w:b/>
          <w:iCs/>
          <w:sz w:val="26"/>
        </w:rPr>
        <w:t xml:space="preserve">, and decks </w:t>
      </w:r>
      <w:r w:rsidRPr="006206FB">
        <w:rPr>
          <w:rFonts w:eastAsia="Times New Roman" w:cs="Times New Roman"/>
          <w:b/>
          <w:iCs/>
          <w:sz w:val="26"/>
          <w:u w:val="single"/>
        </w:rPr>
        <w:t>sequencing</w:t>
      </w:r>
    </w:p>
    <w:p w14:paraId="584D3885" w14:textId="77777777" w:rsidR="00C6305D" w:rsidRPr="006206FB" w:rsidRDefault="00C6305D" w:rsidP="00C6305D">
      <w:pPr>
        <w:rPr>
          <w:rFonts w:eastAsia="Calibri"/>
        </w:rPr>
      </w:pPr>
      <w:proofErr w:type="spellStart"/>
      <w:r w:rsidRPr="006206FB">
        <w:rPr>
          <w:rFonts w:eastAsia="Calibri"/>
          <w:b/>
          <w:bCs/>
          <w:sz w:val="26"/>
        </w:rPr>
        <w:t>Angehr</w:t>
      </w:r>
      <w:proofErr w:type="spellEnd"/>
      <w:r w:rsidRPr="006206FB">
        <w:rPr>
          <w:rFonts w:eastAsia="Calibri"/>
          <w:b/>
          <w:bCs/>
          <w:sz w:val="26"/>
        </w:rPr>
        <w:t xml:space="preserve">, 8 – </w:t>
      </w:r>
      <w:r w:rsidRPr="006206FB">
        <w:rPr>
          <w:rFonts w:eastAsia="Calibri"/>
        </w:rPr>
        <w:t>Mark, Expert @ the Federalist Society for Law &amp; public policy studies, JD candidate @ Northwestern Law, Engage, Vol 9 Issue 2, June, http://www.fed-soc.org/publications/detail/saying-what-the-law-is-arguments-for-an-icj-that-is-less-deferential-to-security-council-and-general-assembly-resolutions</w:t>
      </w:r>
    </w:p>
    <w:p w14:paraId="257E1C09" w14:textId="77777777" w:rsidR="00C6305D" w:rsidRPr="006206FB" w:rsidRDefault="00C6305D" w:rsidP="00C6305D">
      <w:pPr>
        <w:rPr>
          <w:rFonts w:eastAsia="Calibri"/>
          <w:sz w:val="16"/>
          <w:szCs w:val="20"/>
        </w:rPr>
      </w:pPr>
      <w:r w:rsidRPr="006206FB">
        <w:rPr>
          <w:rFonts w:eastAsia="Calibri"/>
          <w:sz w:val="16"/>
          <w:szCs w:val="20"/>
        </w:rPr>
        <w:t xml:space="preserve">The </w:t>
      </w:r>
      <w:r w:rsidRPr="006206FB">
        <w:rPr>
          <w:rFonts w:eastAsia="Calibri"/>
          <w:szCs w:val="20"/>
          <w:u w:val="single"/>
        </w:rPr>
        <w:t>ICJ is the “principal judicial organ” of the UN</w:t>
      </w:r>
      <w:r w:rsidRPr="006206FB">
        <w:rPr>
          <w:rFonts w:eastAsia="Calibri"/>
          <w:sz w:val="16"/>
          <w:szCs w:val="20"/>
        </w:rPr>
        <w:t xml:space="preserve">.1 In addition to deciding contentious disputes between States, the ICJ possesses an advisory jurisdiction, under which it considers legal questions received from the Council and Assembly.2 The UN Charter mandates that the ICJ decide these legal questions in accordance with international law.3 The ICJ’s advisory jurisdiction has become a dustbin for intractable political and humanitarian conflicts that the political organs have failed to solve with their own resolutions. Therefore, to answer an advisory opinion request, the ICJ often deals with resolutions closely related to the underlying legal question. </w:t>
      </w:r>
      <w:r w:rsidRPr="006206FB">
        <w:rPr>
          <w:rFonts w:eastAsia="Calibri"/>
          <w:szCs w:val="20"/>
          <w:u w:val="single"/>
        </w:rPr>
        <w:t xml:space="preserve">The </w:t>
      </w:r>
      <w:r w:rsidRPr="006206FB">
        <w:rPr>
          <w:rFonts w:eastAsia="Calibri"/>
          <w:szCs w:val="20"/>
          <w:highlight w:val="cyan"/>
          <w:u w:val="single"/>
        </w:rPr>
        <w:t xml:space="preserve">Court should </w:t>
      </w:r>
      <w:r w:rsidRPr="006206FB">
        <w:rPr>
          <w:rFonts w:eastAsia="Calibri"/>
          <w:b/>
          <w:iCs/>
          <w:szCs w:val="20"/>
          <w:highlight w:val="cyan"/>
          <w:u w:val="single"/>
          <w:bdr w:val="single" w:sz="8" w:space="0" w:color="auto"/>
        </w:rPr>
        <w:t>retain</w:t>
      </w:r>
      <w:r w:rsidRPr="006206FB">
        <w:rPr>
          <w:rFonts w:eastAsia="Calibri"/>
          <w:b/>
          <w:iCs/>
          <w:szCs w:val="20"/>
          <w:u w:val="single"/>
          <w:bdr w:val="single" w:sz="8" w:space="0" w:color="auto"/>
        </w:rPr>
        <w:t xml:space="preserve"> its l</w:t>
      </w:r>
      <w:r w:rsidRPr="006206FB">
        <w:rPr>
          <w:rFonts w:eastAsia="Calibri"/>
          <w:b/>
          <w:iCs/>
          <w:szCs w:val="20"/>
          <w:highlight w:val="cyan"/>
          <w:u w:val="single"/>
          <w:bdr w:val="single" w:sz="8" w:space="0" w:color="auto"/>
        </w:rPr>
        <w:t>egitimacy</w:t>
      </w:r>
      <w:r w:rsidRPr="006206FB">
        <w:rPr>
          <w:rFonts w:eastAsia="Calibri"/>
          <w:szCs w:val="20"/>
          <w:u w:val="single"/>
        </w:rPr>
        <w:t xml:space="preserve"> as a judicial organ, but nonetheless further the political goals of the larger UN system. </w:t>
      </w:r>
      <w:r w:rsidRPr="006206FB">
        <w:rPr>
          <w:rFonts w:eastAsia="Calibri"/>
          <w:szCs w:val="20"/>
          <w:highlight w:val="cyan"/>
          <w:u w:val="single"/>
        </w:rPr>
        <w:t>It</w:t>
      </w:r>
      <w:r w:rsidRPr="006206FB">
        <w:rPr>
          <w:rFonts w:eastAsia="Calibri"/>
          <w:szCs w:val="20"/>
          <w:u w:val="single"/>
        </w:rPr>
        <w:t xml:space="preserve"> </w:t>
      </w:r>
      <w:r w:rsidRPr="006206FB">
        <w:rPr>
          <w:rFonts w:eastAsia="Calibri"/>
          <w:sz w:val="16"/>
          <w:szCs w:val="20"/>
        </w:rPr>
        <w:t xml:space="preserve">should scrutinize the legal determinations of the UN’s political organs or </w:t>
      </w:r>
      <w:r w:rsidRPr="006206FB">
        <w:rPr>
          <w:rFonts w:eastAsia="Calibri"/>
          <w:szCs w:val="20"/>
          <w:highlight w:val="cyan"/>
          <w:u w:val="single"/>
        </w:rPr>
        <w:t>risk lending</w:t>
      </w:r>
      <w:r w:rsidRPr="006206FB">
        <w:rPr>
          <w:rFonts w:eastAsia="Calibri"/>
          <w:szCs w:val="20"/>
          <w:u w:val="single"/>
        </w:rPr>
        <w:t xml:space="preserve"> its </w:t>
      </w:r>
      <w:r w:rsidRPr="006206FB">
        <w:rPr>
          <w:rFonts w:eastAsia="Calibri"/>
          <w:b/>
          <w:iCs/>
          <w:szCs w:val="20"/>
          <w:u w:val="single"/>
          <w:bdr w:val="single" w:sz="8" w:space="0" w:color="auto"/>
        </w:rPr>
        <w:t xml:space="preserve">judicial </w:t>
      </w:r>
      <w:r w:rsidRPr="006206FB">
        <w:rPr>
          <w:rFonts w:eastAsia="Calibri"/>
          <w:b/>
          <w:iCs/>
          <w:szCs w:val="20"/>
          <w:highlight w:val="cyan"/>
          <w:u w:val="single"/>
          <w:bdr w:val="single" w:sz="8" w:space="0" w:color="auto"/>
        </w:rPr>
        <w:t>imprimatur to</w:t>
      </w:r>
      <w:r w:rsidRPr="006206FB">
        <w:rPr>
          <w:rFonts w:eastAsia="Calibri"/>
          <w:b/>
          <w:iCs/>
          <w:szCs w:val="20"/>
          <w:u w:val="single"/>
          <w:bdr w:val="single" w:sz="8" w:space="0" w:color="auto"/>
        </w:rPr>
        <w:t xml:space="preserve"> decisions based on </w:t>
      </w:r>
      <w:r w:rsidRPr="006206FB">
        <w:rPr>
          <w:rFonts w:eastAsia="Calibri"/>
          <w:b/>
          <w:iCs/>
          <w:szCs w:val="20"/>
          <w:highlight w:val="cyan"/>
          <w:u w:val="single"/>
          <w:bdr w:val="single" w:sz="8" w:space="0" w:color="auto"/>
        </w:rPr>
        <w:t>political</w:t>
      </w:r>
      <w:r w:rsidRPr="006206FB">
        <w:rPr>
          <w:rFonts w:eastAsia="Calibri"/>
          <w:b/>
          <w:iCs/>
          <w:szCs w:val="20"/>
          <w:u w:val="single"/>
          <w:bdr w:val="single" w:sz="8" w:space="0" w:color="auto"/>
        </w:rPr>
        <w:t xml:space="preserve">, non-judicial </w:t>
      </w:r>
      <w:r w:rsidRPr="006206FB">
        <w:rPr>
          <w:rFonts w:eastAsia="Calibri"/>
          <w:b/>
          <w:iCs/>
          <w:szCs w:val="20"/>
          <w:highlight w:val="cyan"/>
          <w:u w:val="single"/>
          <w:bdr w:val="single" w:sz="8" w:space="0" w:color="auto"/>
        </w:rPr>
        <w:t>processes</w:t>
      </w:r>
      <w:r w:rsidRPr="006206FB">
        <w:rPr>
          <w:rFonts w:eastAsia="Calibri"/>
          <w:szCs w:val="20"/>
          <w:u w:val="single"/>
        </w:rPr>
        <w:t xml:space="preserve">. The </w:t>
      </w:r>
      <w:r w:rsidRPr="006206FB">
        <w:rPr>
          <w:rFonts w:eastAsia="Calibri"/>
          <w:b/>
          <w:iCs/>
          <w:szCs w:val="20"/>
          <w:u w:val="single"/>
          <w:bdr w:val="single" w:sz="8" w:space="0" w:color="auto"/>
        </w:rPr>
        <w:t xml:space="preserve">judicial </w:t>
      </w:r>
      <w:r w:rsidRPr="006206FB">
        <w:rPr>
          <w:rFonts w:eastAsia="Calibri"/>
          <w:b/>
          <w:iCs/>
          <w:szCs w:val="20"/>
          <w:highlight w:val="cyan"/>
          <w:u w:val="single"/>
          <w:bdr w:val="single" w:sz="8" w:space="0" w:color="auto"/>
        </w:rPr>
        <w:t>autonomy and legitimacy</w:t>
      </w:r>
      <w:r w:rsidRPr="006206FB">
        <w:rPr>
          <w:rFonts w:eastAsia="Calibri"/>
          <w:b/>
          <w:iCs/>
          <w:szCs w:val="20"/>
          <w:u w:val="single"/>
          <w:bdr w:val="single" w:sz="8" w:space="0" w:color="auto"/>
        </w:rPr>
        <w:t xml:space="preserve"> of the ICJ </w:t>
      </w:r>
      <w:r w:rsidRPr="006206FB">
        <w:rPr>
          <w:rFonts w:eastAsia="Calibri"/>
          <w:b/>
          <w:iCs/>
          <w:szCs w:val="20"/>
          <w:highlight w:val="cyan"/>
          <w:u w:val="single"/>
          <w:bdr w:val="single" w:sz="8" w:space="0" w:color="auto"/>
        </w:rPr>
        <w:t>are centrally important to</w:t>
      </w:r>
      <w:r w:rsidRPr="006206FB">
        <w:rPr>
          <w:rFonts w:eastAsia="Calibri"/>
          <w:b/>
          <w:iCs/>
          <w:szCs w:val="20"/>
          <w:u w:val="single"/>
          <w:bdr w:val="single" w:sz="8" w:space="0" w:color="auto"/>
        </w:rPr>
        <w:t xml:space="preserve"> the </w:t>
      </w:r>
      <w:r w:rsidRPr="006206FB">
        <w:rPr>
          <w:rFonts w:eastAsia="Calibri"/>
          <w:b/>
          <w:iCs/>
          <w:szCs w:val="20"/>
          <w:highlight w:val="cyan"/>
          <w:u w:val="single"/>
          <w:bdr w:val="single" w:sz="8" w:space="0" w:color="auto"/>
        </w:rPr>
        <w:t>healthy</w:t>
      </w:r>
      <w:r w:rsidRPr="006206FB">
        <w:rPr>
          <w:rFonts w:eastAsia="Calibri"/>
          <w:b/>
          <w:iCs/>
          <w:szCs w:val="20"/>
          <w:u w:val="single"/>
          <w:bdr w:val="single" w:sz="8" w:space="0" w:color="auto"/>
        </w:rPr>
        <w:t xml:space="preserve"> functioning of the </w:t>
      </w:r>
      <w:r w:rsidRPr="006206FB">
        <w:rPr>
          <w:rFonts w:eastAsia="Calibri"/>
          <w:b/>
          <w:iCs/>
          <w:szCs w:val="20"/>
          <w:highlight w:val="cyan"/>
          <w:u w:val="single"/>
          <w:bdr w:val="single" w:sz="8" w:space="0" w:color="auto"/>
        </w:rPr>
        <w:t>UN</w:t>
      </w:r>
      <w:r w:rsidRPr="006206FB">
        <w:rPr>
          <w:rFonts w:eastAsia="Calibri"/>
          <w:b/>
          <w:iCs/>
          <w:szCs w:val="20"/>
          <w:u w:val="single"/>
          <w:bdr w:val="single" w:sz="8" w:space="0" w:color="auto"/>
        </w:rPr>
        <w:t xml:space="preserve"> system</w:t>
      </w:r>
      <w:r w:rsidRPr="006206FB">
        <w:rPr>
          <w:rFonts w:eastAsia="Calibri"/>
          <w:sz w:val="16"/>
          <w:szCs w:val="20"/>
        </w:rPr>
        <w:t xml:space="preserve">. </w:t>
      </w:r>
      <w:r w:rsidRPr="006206FB">
        <w:rPr>
          <w:rFonts w:eastAsia="Calibri"/>
          <w:szCs w:val="20"/>
          <w:u w:val="single"/>
        </w:rPr>
        <w:t xml:space="preserve">The </w:t>
      </w:r>
      <w:r w:rsidRPr="006206FB">
        <w:rPr>
          <w:rFonts w:eastAsia="Calibri"/>
          <w:szCs w:val="20"/>
          <w:highlight w:val="cyan"/>
          <w:u w:val="single"/>
        </w:rPr>
        <w:t>structural principles</w:t>
      </w:r>
      <w:r w:rsidRPr="006206FB">
        <w:rPr>
          <w:rFonts w:eastAsia="Calibri"/>
          <w:szCs w:val="20"/>
          <w:u w:val="single"/>
        </w:rPr>
        <w:t xml:space="preserve"> embedded in the UN Charter </w:t>
      </w:r>
      <w:r w:rsidRPr="006206FB">
        <w:rPr>
          <w:rFonts w:eastAsia="Calibri"/>
          <w:szCs w:val="20"/>
          <w:highlight w:val="cyan"/>
          <w:u w:val="single"/>
        </w:rPr>
        <w:t>mandate</w:t>
      </w:r>
      <w:r w:rsidRPr="006206FB">
        <w:rPr>
          <w:rFonts w:eastAsia="Calibri"/>
          <w:szCs w:val="20"/>
          <w:u w:val="single"/>
        </w:rPr>
        <w:t xml:space="preserve"> that the </w:t>
      </w:r>
      <w:r w:rsidRPr="006206FB">
        <w:rPr>
          <w:rFonts w:eastAsia="Calibri"/>
          <w:szCs w:val="20"/>
          <w:highlight w:val="cyan"/>
          <w:u w:val="single"/>
        </w:rPr>
        <w:t xml:space="preserve">ICJ </w:t>
      </w:r>
      <w:r w:rsidRPr="006206FB">
        <w:rPr>
          <w:rFonts w:eastAsia="Calibri"/>
          <w:b/>
          <w:iCs/>
          <w:szCs w:val="20"/>
          <w:highlight w:val="cyan"/>
          <w:u w:val="single"/>
          <w:bdr w:val="single" w:sz="8" w:space="0" w:color="auto"/>
        </w:rPr>
        <w:t>not cede</w:t>
      </w:r>
      <w:r w:rsidRPr="006206FB">
        <w:rPr>
          <w:rFonts w:eastAsia="Calibri"/>
          <w:szCs w:val="20"/>
          <w:u w:val="single"/>
        </w:rPr>
        <w:t xml:space="preserve"> control over judicial </w:t>
      </w:r>
      <w:r w:rsidRPr="006206FB">
        <w:rPr>
          <w:rFonts w:eastAsia="Calibri"/>
          <w:szCs w:val="20"/>
          <w:highlight w:val="cyan"/>
          <w:u w:val="single"/>
        </w:rPr>
        <w:t>determinations to</w:t>
      </w:r>
      <w:r w:rsidRPr="006206FB">
        <w:rPr>
          <w:rFonts w:eastAsia="Calibri"/>
          <w:szCs w:val="20"/>
          <w:u w:val="single"/>
        </w:rPr>
        <w:t xml:space="preserve"> </w:t>
      </w:r>
      <w:r w:rsidRPr="006206FB">
        <w:rPr>
          <w:rFonts w:eastAsia="Calibri"/>
          <w:b/>
          <w:iCs/>
          <w:szCs w:val="20"/>
          <w:u w:val="single"/>
          <w:bdr w:val="single" w:sz="8" w:space="0" w:color="auto"/>
        </w:rPr>
        <w:t xml:space="preserve">political organs guided by the national </w:t>
      </w:r>
      <w:r w:rsidRPr="006206FB">
        <w:rPr>
          <w:rFonts w:eastAsia="Calibri"/>
          <w:b/>
          <w:iCs/>
          <w:szCs w:val="20"/>
          <w:highlight w:val="cyan"/>
          <w:u w:val="single"/>
          <w:bdr w:val="single" w:sz="8" w:space="0" w:color="auto"/>
        </w:rPr>
        <w:t>interests of</w:t>
      </w:r>
      <w:r w:rsidRPr="006206FB">
        <w:rPr>
          <w:rFonts w:eastAsia="Calibri"/>
          <w:b/>
          <w:iCs/>
          <w:szCs w:val="20"/>
          <w:u w:val="single"/>
          <w:bdr w:val="single" w:sz="8" w:space="0" w:color="auto"/>
        </w:rPr>
        <w:t xml:space="preserve"> its Member </w:t>
      </w:r>
      <w:r w:rsidRPr="006206FB">
        <w:rPr>
          <w:rFonts w:eastAsia="Calibri"/>
          <w:b/>
          <w:iCs/>
          <w:szCs w:val="20"/>
          <w:highlight w:val="cyan"/>
          <w:u w:val="single"/>
          <w:bdr w:val="single" w:sz="8" w:space="0" w:color="auto"/>
        </w:rPr>
        <w:t>States</w:t>
      </w:r>
      <w:r w:rsidRPr="006206FB">
        <w:rPr>
          <w:rFonts w:eastAsia="Calibri"/>
          <w:sz w:val="16"/>
          <w:szCs w:val="20"/>
        </w:rPr>
        <w:t xml:space="preserve">. Consequently, the </w:t>
      </w:r>
      <w:r w:rsidRPr="006206FB">
        <w:rPr>
          <w:rFonts w:eastAsia="Calibri"/>
          <w:szCs w:val="20"/>
          <w:highlight w:val="cyan"/>
          <w:u w:val="single"/>
        </w:rPr>
        <w:t xml:space="preserve">ICJ must </w:t>
      </w:r>
      <w:r w:rsidRPr="006206FB">
        <w:rPr>
          <w:rFonts w:eastAsia="Calibri"/>
          <w:b/>
          <w:iCs/>
          <w:szCs w:val="20"/>
          <w:highlight w:val="cyan"/>
          <w:u w:val="single"/>
          <w:bdr w:val="single" w:sz="8" w:space="0" w:color="auto"/>
        </w:rPr>
        <w:t>reclaim</w:t>
      </w:r>
      <w:r w:rsidRPr="006206FB">
        <w:rPr>
          <w:rFonts w:eastAsia="Calibri"/>
          <w:b/>
          <w:iCs/>
          <w:szCs w:val="20"/>
          <w:u w:val="single"/>
          <w:bdr w:val="single" w:sz="8" w:space="0" w:color="auto"/>
        </w:rPr>
        <w:t xml:space="preserve"> its judicial </w:t>
      </w:r>
      <w:r w:rsidRPr="006206FB">
        <w:rPr>
          <w:rFonts w:eastAsia="Calibri"/>
          <w:b/>
          <w:iCs/>
          <w:szCs w:val="20"/>
          <w:highlight w:val="cyan"/>
          <w:u w:val="single"/>
          <w:bdr w:val="single" w:sz="8" w:space="0" w:color="auto"/>
        </w:rPr>
        <w:t>independence</w:t>
      </w:r>
      <w:r w:rsidRPr="006206FB">
        <w:rPr>
          <w:rFonts w:eastAsia="Calibri"/>
          <w:szCs w:val="20"/>
          <w:highlight w:val="cyan"/>
          <w:u w:val="single"/>
        </w:rPr>
        <w:t xml:space="preserve"> in</w:t>
      </w:r>
      <w:r w:rsidRPr="006206FB">
        <w:rPr>
          <w:rFonts w:eastAsia="Calibri"/>
          <w:sz w:val="16"/>
          <w:szCs w:val="20"/>
        </w:rPr>
        <w:t xml:space="preserve"> the </w:t>
      </w:r>
      <w:r w:rsidRPr="006206FB">
        <w:rPr>
          <w:rFonts w:eastAsia="Calibri"/>
          <w:szCs w:val="20"/>
          <w:u w:val="single"/>
        </w:rPr>
        <w:t xml:space="preserve">exercise of its advisory </w:t>
      </w:r>
      <w:r w:rsidRPr="006206FB">
        <w:rPr>
          <w:rFonts w:eastAsia="Calibri"/>
          <w:szCs w:val="20"/>
          <w:highlight w:val="cyan"/>
          <w:u w:val="single"/>
        </w:rPr>
        <w:t>jurisdiction</w:t>
      </w:r>
      <w:r w:rsidRPr="006206FB">
        <w:rPr>
          <w:rFonts w:eastAsia="Calibri"/>
          <w:sz w:val="16"/>
          <w:szCs w:val="20"/>
        </w:rPr>
        <w:t xml:space="preserve"> by rehabilitating its fact-finding capabilities and ensuring the correct application of international law to the specific factual situation before it. Regardless of previous legal action taken by the political organs, the </w:t>
      </w:r>
      <w:r w:rsidRPr="006206FB">
        <w:rPr>
          <w:rFonts w:eastAsia="Calibri"/>
          <w:szCs w:val="20"/>
          <w:highlight w:val="cyan"/>
          <w:u w:val="single"/>
        </w:rPr>
        <w:t>ICJ must bring</w:t>
      </w:r>
      <w:r w:rsidRPr="006206FB">
        <w:rPr>
          <w:rFonts w:eastAsia="Calibri"/>
          <w:szCs w:val="20"/>
          <w:u w:val="single"/>
        </w:rPr>
        <w:t xml:space="preserve"> to bear on international disputes the inherent advantage of the judicial process—namely, </w:t>
      </w:r>
      <w:r w:rsidRPr="006206FB">
        <w:rPr>
          <w:rFonts w:eastAsia="Calibri"/>
          <w:szCs w:val="20"/>
          <w:highlight w:val="cyan"/>
          <w:u w:val="single"/>
        </w:rPr>
        <w:t xml:space="preserve">an </w:t>
      </w:r>
      <w:r w:rsidRPr="006206FB">
        <w:rPr>
          <w:rFonts w:eastAsia="Calibri"/>
          <w:b/>
          <w:iCs/>
          <w:szCs w:val="20"/>
          <w:highlight w:val="cyan"/>
          <w:u w:val="single"/>
          <w:bdr w:val="single" w:sz="8" w:space="0" w:color="auto"/>
        </w:rPr>
        <w:t>adversarial process</w:t>
      </w:r>
      <w:r w:rsidRPr="006206FB">
        <w:rPr>
          <w:rFonts w:eastAsia="Calibri"/>
          <w:sz w:val="16"/>
          <w:szCs w:val="20"/>
        </w:rPr>
        <w:t xml:space="preserve"> to fi </w:t>
      </w:r>
      <w:proofErr w:type="spellStart"/>
      <w:r w:rsidRPr="006206FB">
        <w:rPr>
          <w:rFonts w:eastAsia="Calibri"/>
          <w:sz w:val="16"/>
          <w:szCs w:val="20"/>
        </w:rPr>
        <w:t>nd</w:t>
      </w:r>
      <w:proofErr w:type="spellEnd"/>
      <w:r w:rsidRPr="006206FB">
        <w:rPr>
          <w:rFonts w:eastAsia="Calibri"/>
          <w:sz w:val="16"/>
          <w:szCs w:val="20"/>
        </w:rPr>
        <w:t xml:space="preserve"> true facts and the ability </w:t>
      </w:r>
      <w:r w:rsidRPr="006206FB">
        <w:rPr>
          <w:rFonts w:eastAsia="Calibri"/>
          <w:szCs w:val="20"/>
          <w:u w:val="single"/>
        </w:rPr>
        <w:t>to ensure the correct application of international law</w:t>
      </w:r>
      <w:r w:rsidRPr="006206FB">
        <w:rPr>
          <w:rFonts w:eastAsia="Calibri"/>
          <w:sz w:val="16"/>
          <w:szCs w:val="20"/>
        </w:rPr>
        <w:t xml:space="preserve">. Th e </w:t>
      </w:r>
      <w:r w:rsidRPr="006206FB">
        <w:rPr>
          <w:rFonts w:eastAsia="Calibri"/>
          <w:szCs w:val="20"/>
          <w:u w:val="single"/>
        </w:rPr>
        <w:t xml:space="preserve">ICJ’s </w:t>
      </w:r>
      <w:r w:rsidRPr="006206FB">
        <w:rPr>
          <w:rFonts w:eastAsia="Calibri"/>
          <w:szCs w:val="20"/>
          <w:highlight w:val="cyan"/>
          <w:u w:val="single"/>
        </w:rPr>
        <w:t>recent</w:t>
      </w:r>
      <w:r w:rsidRPr="006206FB">
        <w:rPr>
          <w:rFonts w:eastAsia="Calibri"/>
          <w:szCs w:val="20"/>
          <w:u w:val="single"/>
        </w:rPr>
        <w:t xml:space="preserve"> advisory </w:t>
      </w:r>
      <w:r w:rsidRPr="006206FB">
        <w:rPr>
          <w:rFonts w:eastAsia="Calibri"/>
          <w:szCs w:val="20"/>
          <w:highlight w:val="cyan"/>
          <w:u w:val="single"/>
        </w:rPr>
        <w:t>opinion</w:t>
      </w:r>
      <w:r w:rsidRPr="006206FB">
        <w:rPr>
          <w:rFonts w:eastAsia="Calibri"/>
          <w:sz w:val="16"/>
          <w:szCs w:val="20"/>
        </w:rPr>
        <w:t xml:space="preserve"> on Israel’s construction of a security wall in the disputed West </w:t>
      </w:r>
      <w:r w:rsidRPr="006206FB">
        <w:rPr>
          <w:rFonts w:eastAsia="Calibri"/>
          <w:szCs w:val="20"/>
          <w:u w:val="single"/>
        </w:rPr>
        <w:t xml:space="preserve">Bank </w:t>
      </w:r>
      <w:r w:rsidRPr="006206FB">
        <w:rPr>
          <w:rFonts w:eastAsia="Calibri"/>
          <w:szCs w:val="20"/>
          <w:highlight w:val="cyan"/>
          <w:u w:val="single"/>
        </w:rPr>
        <w:t>illustrates</w:t>
      </w:r>
      <w:r w:rsidRPr="006206FB">
        <w:rPr>
          <w:rFonts w:eastAsia="Calibri"/>
          <w:szCs w:val="20"/>
          <w:u w:val="single"/>
        </w:rPr>
        <w:t xml:space="preserve"> the </w:t>
      </w:r>
      <w:r w:rsidRPr="006206FB">
        <w:rPr>
          <w:rFonts w:eastAsia="Calibri"/>
          <w:szCs w:val="20"/>
          <w:highlight w:val="cyan"/>
          <w:u w:val="single"/>
        </w:rPr>
        <w:t>danger to</w:t>
      </w:r>
      <w:r w:rsidRPr="006206FB">
        <w:rPr>
          <w:rFonts w:eastAsia="Calibri"/>
          <w:szCs w:val="20"/>
          <w:u w:val="single"/>
        </w:rPr>
        <w:t xml:space="preserve"> the Court’s institutional </w:t>
      </w:r>
      <w:r w:rsidRPr="006206FB">
        <w:rPr>
          <w:rFonts w:eastAsia="Calibri"/>
          <w:szCs w:val="20"/>
          <w:highlight w:val="cyan"/>
          <w:u w:val="single"/>
        </w:rPr>
        <w:t>legitimacy posed by cases</w:t>
      </w:r>
      <w:r w:rsidRPr="006206FB">
        <w:rPr>
          <w:rFonts w:eastAsia="Calibri"/>
          <w:sz w:val="16"/>
          <w:szCs w:val="20"/>
        </w:rPr>
        <w:t xml:space="preserve"> that the Council and Assembly </w:t>
      </w:r>
      <w:r w:rsidRPr="006206FB">
        <w:rPr>
          <w:rFonts w:eastAsia="Calibri"/>
          <w:szCs w:val="20"/>
          <w:u w:val="single"/>
        </w:rPr>
        <w:t xml:space="preserve">have </w:t>
      </w:r>
      <w:r w:rsidRPr="006206FB">
        <w:rPr>
          <w:rFonts w:eastAsia="Calibri"/>
          <w:b/>
          <w:iCs/>
          <w:szCs w:val="20"/>
          <w:highlight w:val="cyan"/>
          <w:u w:val="single"/>
          <w:bdr w:val="single" w:sz="8" w:space="0" w:color="auto"/>
        </w:rPr>
        <w:t>already dealt with in</w:t>
      </w:r>
      <w:r w:rsidRPr="006206FB">
        <w:rPr>
          <w:rFonts w:eastAsia="Calibri"/>
          <w:b/>
          <w:iCs/>
          <w:szCs w:val="20"/>
          <w:u w:val="single"/>
          <w:bdr w:val="single" w:sz="8" w:space="0" w:color="auto"/>
        </w:rPr>
        <w:t xml:space="preserve"> their </w:t>
      </w:r>
      <w:r w:rsidRPr="006206FB">
        <w:rPr>
          <w:rFonts w:eastAsia="Calibri"/>
          <w:b/>
          <w:iCs/>
          <w:szCs w:val="20"/>
          <w:highlight w:val="cyan"/>
          <w:u w:val="single"/>
          <w:bdr w:val="single" w:sz="8" w:space="0" w:color="auto"/>
        </w:rPr>
        <w:t>political processes</w:t>
      </w:r>
      <w:r w:rsidRPr="006206FB">
        <w:rPr>
          <w:rFonts w:eastAsia="Calibri"/>
          <w:sz w:val="16"/>
          <w:szCs w:val="20"/>
        </w:rPr>
        <w:t xml:space="preserve">.4 In this opinion, the ICJ held that the wall violated international humanitarian law and international human rights law, and ordered Israel to remove the portions of the wall located in the West Bank.5 However, Council and Assembly resolutions had already reached the same legal conclusion before the request for the advisory opinion. Just nineteen days before the submission of the advisory request, the Assembly passed Resolution 10/13, declaring the wall in violation of international </w:t>
      </w:r>
      <w:proofErr w:type="gramStart"/>
      <w:r w:rsidRPr="006206FB">
        <w:rPr>
          <w:rFonts w:eastAsia="Calibri"/>
          <w:sz w:val="16"/>
          <w:szCs w:val="20"/>
        </w:rPr>
        <w:t>law</w:t>
      </w:r>
      <w:proofErr w:type="gramEnd"/>
      <w:r w:rsidRPr="006206FB">
        <w:rPr>
          <w:rFonts w:eastAsia="Calibri"/>
          <w:sz w:val="16"/>
          <w:szCs w:val="20"/>
        </w:rPr>
        <w:t xml:space="preserve"> and ordering its removal.6 A lengthy dossier submitted with the advisory request formed the factual basis of the ICJ’s decision. Th is dossier included relevant Council and Assembly resolutions, as well as UN-commissioned fact-fi </w:t>
      </w:r>
      <w:proofErr w:type="spellStart"/>
      <w:r w:rsidRPr="006206FB">
        <w:rPr>
          <w:rFonts w:eastAsia="Calibri"/>
          <w:sz w:val="16"/>
          <w:szCs w:val="20"/>
        </w:rPr>
        <w:t>nding</w:t>
      </w:r>
      <w:proofErr w:type="spellEnd"/>
      <w:r w:rsidRPr="006206FB">
        <w:rPr>
          <w:rFonts w:eastAsia="Calibri"/>
          <w:sz w:val="16"/>
          <w:szCs w:val="20"/>
        </w:rPr>
        <w:t xml:space="preserve"> reports. Aside from written statements mainly opposing the Court’s exercise of jurisdiction, the ICJ did not gather evidence outside of this dossier. Th e Wall Opinion illustrates </w:t>
      </w:r>
      <w:r w:rsidRPr="006206FB">
        <w:rPr>
          <w:rFonts w:eastAsia="Calibri"/>
          <w:szCs w:val="20"/>
          <w:u w:val="single"/>
        </w:rPr>
        <w:t xml:space="preserve">the risks to the Court’s </w:t>
      </w:r>
      <w:r w:rsidRPr="006206FB">
        <w:rPr>
          <w:rFonts w:eastAsia="Calibri"/>
          <w:b/>
          <w:iCs/>
          <w:szCs w:val="20"/>
          <w:u w:val="single"/>
          <w:bdr w:val="single" w:sz="8" w:space="0" w:color="auto"/>
        </w:rPr>
        <w:t>institutional legitimacy</w:t>
      </w:r>
      <w:r w:rsidRPr="006206FB">
        <w:rPr>
          <w:rFonts w:eastAsia="Calibri"/>
          <w:szCs w:val="20"/>
          <w:u w:val="single"/>
        </w:rPr>
        <w:t xml:space="preserve">, as well as to international </w:t>
      </w:r>
      <w:proofErr w:type="gramStart"/>
      <w:r w:rsidRPr="006206FB">
        <w:rPr>
          <w:rFonts w:eastAsia="Calibri"/>
          <w:szCs w:val="20"/>
          <w:u w:val="single"/>
        </w:rPr>
        <w:t xml:space="preserve">law as a whole, </w:t>
      </w:r>
      <w:r w:rsidRPr="006206FB">
        <w:rPr>
          <w:rFonts w:eastAsia="Calibri"/>
          <w:szCs w:val="20"/>
          <w:highlight w:val="cyan"/>
          <w:u w:val="single"/>
        </w:rPr>
        <w:t>when</w:t>
      </w:r>
      <w:proofErr w:type="gramEnd"/>
      <w:r w:rsidRPr="006206FB">
        <w:rPr>
          <w:rFonts w:eastAsia="Calibri"/>
          <w:szCs w:val="20"/>
          <w:u w:val="single"/>
        </w:rPr>
        <w:t xml:space="preserve"> the </w:t>
      </w:r>
      <w:r w:rsidRPr="006206FB">
        <w:rPr>
          <w:rFonts w:eastAsia="Calibri"/>
          <w:szCs w:val="20"/>
          <w:highlight w:val="cyan"/>
          <w:u w:val="single"/>
        </w:rPr>
        <w:t xml:space="preserve">ICJ </w:t>
      </w:r>
      <w:r w:rsidRPr="006206FB">
        <w:rPr>
          <w:rFonts w:eastAsia="Calibri"/>
          <w:b/>
          <w:iCs/>
          <w:szCs w:val="20"/>
          <w:highlight w:val="cyan"/>
          <w:u w:val="single"/>
          <w:bdr w:val="single" w:sz="8" w:space="0" w:color="auto"/>
        </w:rPr>
        <w:t>defers</w:t>
      </w:r>
      <w:r w:rsidRPr="006206FB">
        <w:rPr>
          <w:rFonts w:eastAsia="Calibri"/>
          <w:szCs w:val="20"/>
          <w:u w:val="single"/>
        </w:rPr>
        <w:t xml:space="preserve"> to</w:t>
      </w:r>
      <w:r w:rsidRPr="006206FB">
        <w:rPr>
          <w:rFonts w:eastAsia="Calibri"/>
          <w:sz w:val="16"/>
          <w:szCs w:val="20"/>
        </w:rPr>
        <w:t xml:space="preserve"> the factual and legal determinations of the </w:t>
      </w:r>
      <w:r w:rsidRPr="006206FB">
        <w:rPr>
          <w:rFonts w:eastAsia="Calibri"/>
          <w:szCs w:val="20"/>
          <w:u w:val="single"/>
        </w:rPr>
        <w:t xml:space="preserve">political organs. If the ICJ is </w:t>
      </w:r>
      <w:r w:rsidRPr="006206FB">
        <w:rPr>
          <w:rFonts w:eastAsia="Calibri"/>
          <w:szCs w:val="20"/>
          <w:highlight w:val="cyan"/>
          <w:u w:val="single"/>
        </w:rPr>
        <w:t>to expand its role</w:t>
      </w:r>
      <w:r w:rsidRPr="006206FB">
        <w:rPr>
          <w:rFonts w:eastAsia="Calibri"/>
          <w:sz w:val="16"/>
          <w:szCs w:val="20"/>
        </w:rPr>
        <w:t xml:space="preserve"> in fact-intensive disputes such as those involving international human rights, </w:t>
      </w:r>
      <w:r w:rsidRPr="006206FB">
        <w:rPr>
          <w:rFonts w:eastAsia="Calibri"/>
          <w:szCs w:val="20"/>
          <w:highlight w:val="cyan"/>
          <w:u w:val="single"/>
        </w:rPr>
        <w:t>it should</w:t>
      </w:r>
      <w:r w:rsidRPr="006206FB">
        <w:rPr>
          <w:rFonts w:eastAsia="Calibri"/>
          <w:sz w:val="16"/>
          <w:szCs w:val="20"/>
        </w:rPr>
        <w:t xml:space="preserve"> increase its fact-fi </w:t>
      </w:r>
      <w:proofErr w:type="spellStart"/>
      <w:r w:rsidRPr="006206FB">
        <w:rPr>
          <w:rFonts w:eastAsia="Calibri"/>
          <w:sz w:val="16"/>
          <w:szCs w:val="20"/>
        </w:rPr>
        <w:t>nding</w:t>
      </w:r>
      <w:proofErr w:type="spellEnd"/>
      <w:r w:rsidRPr="006206FB">
        <w:rPr>
          <w:rFonts w:eastAsia="Calibri"/>
          <w:sz w:val="16"/>
          <w:szCs w:val="20"/>
        </w:rPr>
        <w:t xml:space="preserve"> capacity so that it may </w:t>
      </w:r>
      <w:r w:rsidRPr="006206FB">
        <w:rPr>
          <w:rFonts w:eastAsia="Calibri"/>
          <w:szCs w:val="20"/>
          <w:highlight w:val="cyan"/>
          <w:u w:val="single"/>
        </w:rPr>
        <w:t>act</w:t>
      </w:r>
      <w:r w:rsidRPr="006206FB">
        <w:rPr>
          <w:rFonts w:eastAsia="Calibri"/>
          <w:szCs w:val="20"/>
          <w:u w:val="single"/>
        </w:rPr>
        <w:t xml:space="preserve"> less like an appellate body and more </w:t>
      </w:r>
      <w:r w:rsidRPr="006206FB">
        <w:rPr>
          <w:rFonts w:eastAsia="Calibri"/>
          <w:szCs w:val="20"/>
          <w:highlight w:val="cyan"/>
          <w:u w:val="single"/>
        </w:rPr>
        <w:t>like a</w:t>
      </w:r>
      <w:r w:rsidRPr="006206FB">
        <w:rPr>
          <w:rFonts w:eastAsia="Calibri"/>
          <w:szCs w:val="20"/>
          <w:u w:val="single"/>
        </w:rPr>
        <w:t xml:space="preserve"> trial </w:t>
      </w:r>
      <w:r w:rsidRPr="006206FB">
        <w:rPr>
          <w:rFonts w:eastAsia="Calibri"/>
          <w:szCs w:val="20"/>
          <w:highlight w:val="cyan"/>
          <w:u w:val="single"/>
        </w:rPr>
        <w:t xml:space="preserve">court of </w:t>
      </w:r>
      <w:r w:rsidRPr="006206FB">
        <w:rPr>
          <w:rFonts w:eastAsia="Calibri"/>
          <w:b/>
          <w:iCs/>
          <w:szCs w:val="20"/>
          <w:highlight w:val="cyan"/>
          <w:u w:val="single"/>
          <w:bdr w:val="single" w:sz="8" w:space="0" w:color="auto"/>
        </w:rPr>
        <w:t>first instance</w:t>
      </w:r>
      <w:r w:rsidRPr="006206FB">
        <w:rPr>
          <w:rFonts w:eastAsia="Calibri"/>
          <w:sz w:val="16"/>
          <w:szCs w:val="20"/>
        </w:rPr>
        <w:t>.</w:t>
      </w:r>
    </w:p>
    <w:p w14:paraId="2369E9ED" w14:textId="77777777" w:rsidR="00C6305D" w:rsidRPr="00C6305D" w:rsidRDefault="00C6305D" w:rsidP="00C6305D"/>
    <w:sectPr w:rsidR="00C6305D" w:rsidRPr="00C630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0E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C6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E3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C4E"/>
    <w:rsid w:val="00920E6A"/>
    <w:rsid w:val="00931816"/>
    <w:rsid w:val="00932C71"/>
    <w:rsid w:val="009509D5"/>
    <w:rsid w:val="009538F5"/>
    <w:rsid w:val="00957187"/>
    <w:rsid w:val="00960255"/>
    <w:rsid w:val="009603E1"/>
    <w:rsid w:val="00961C9D"/>
    <w:rsid w:val="00963065"/>
    <w:rsid w:val="0096688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05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9B604"/>
  <w14:defaultImageDpi w14:val="300"/>
  <w15:docId w15:val="{0B9A22DB-2B91-7744-AE2E-36E80C05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68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0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0E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0E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gs,No Spacing1111,ta,T,t"/>
    <w:basedOn w:val="Normal"/>
    <w:next w:val="Normal"/>
    <w:link w:val="Heading4Char"/>
    <w:uiPriority w:val="9"/>
    <w:unhideWhenUsed/>
    <w:qFormat/>
    <w:rsid w:val="00350E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0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E3F"/>
  </w:style>
  <w:style w:type="character" w:customStyle="1" w:styleId="Heading1Char">
    <w:name w:val="Heading 1 Char"/>
    <w:aliases w:val="Pocket Char"/>
    <w:basedOn w:val="DefaultParagraphFont"/>
    <w:link w:val="Heading1"/>
    <w:uiPriority w:val="9"/>
    <w:rsid w:val="00350E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0E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0E3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350E3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0E3F"/>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350E3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350E3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0E3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50E3F"/>
    <w:rPr>
      <w:color w:val="auto"/>
      <w:u w:val="none"/>
    </w:rPr>
  </w:style>
  <w:style w:type="paragraph" w:styleId="DocumentMap">
    <w:name w:val="Document Map"/>
    <w:basedOn w:val="Normal"/>
    <w:link w:val="DocumentMapChar"/>
    <w:uiPriority w:val="99"/>
    <w:semiHidden/>
    <w:unhideWhenUsed/>
    <w:rsid w:val="00350E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0E3F"/>
    <w:rPr>
      <w:rFonts w:ascii="Lucida Grande" w:hAnsi="Lucida Grande" w:cs="Lucida Grand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9668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66886"/>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Analytic">
    <w:name w:val="Analytic"/>
    <w:link w:val="AnalyticChar"/>
    <w:uiPriority w:val="4"/>
    <w:qFormat/>
    <w:rsid w:val="00966886"/>
    <w:pPr>
      <w:spacing w:after="160" w:line="259" w:lineRule="auto"/>
    </w:pPr>
    <w:rPr>
      <w:rFonts w:ascii="Calibri" w:eastAsiaTheme="minorHAnsi" w:hAnsi="Calibri"/>
      <w:b/>
      <w:sz w:val="26"/>
      <w:szCs w:val="22"/>
    </w:rPr>
  </w:style>
  <w:style w:type="character" w:customStyle="1" w:styleId="AnalyticChar">
    <w:name w:val="Analytic Char"/>
    <w:basedOn w:val="DefaultParagraphFont"/>
    <w:link w:val="Analytic"/>
    <w:uiPriority w:val="4"/>
    <w:rsid w:val="00966886"/>
    <w:rPr>
      <w:rFonts w:ascii="Calibri" w:eastAsiaTheme="minorHAnsi" w:hAnsi="Calibri"/>
      <w:b/>
      <w:sz w:val="26"/>
      <w:szCs w:val="22"/>
    </w:rPr>
  </w:style>
  <w:style w:type="paragraph" w:styleId="NoSpacing">
    <w:name w:val="No Spacing"/>
    <w:aliases w:val="Card Format,ClearFormatting,DDI Tag,Tag Title,No Spacing51,No Spacing31,No Spacing22,Very Small Text,Dont u,No Spacing311,Medium Grid 21"/>
    <w:basedOn w:val="Heading1"/>
    <w:autoRedefine/>
    <w:uiPriority w:val="99"/>
    <w:qFormat/>
    <w:rsid w:val="00265C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rg/pga/73/2018/10/25/report-of-the-international-court-of-justice/"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law.stanford.edu/wp-content/uploads/2018/04/Timor-Leste-Constitutional-Rights.pdf"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merriam-webster.com/dictionary/absolute"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hyperlink" Target="http://transatlantic.sais-jhu.edu/publications/books/Smarter%20Power/Chapter%204%20brimmer.pdf"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13</Pages>
  <Words>8751</Words>
  <Characters>49881</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4</cp:revision>
  <dcterms:created xsi:type="dcterms:W3CDTF">2021-11-21T14:35:00Z</dcterms:created>
  <dcterms:modified xsi:type="dcterms:W3CDTF">2021-11-21T15:34:00Z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