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6A394" w14:textId="5DE8BCFE" w:rsidR="00096B1F" w:rsidRDefault="00096B1F" w:rsidP="00096B1F">
      <w:pPr>
        <w:pStyle w:val="Heading2"/>
      </w:pPr>
      <w:r>
        <w:t xml:space="preserve">DA- Women-Innovation </w:t>
      </w:r>
    </w:p>
    <w:p w14:paraId="4CDE0A01" w14:textId="77777777" w:rsidR="00096B1F" w:rsidRDefault="00096B1F" w:rsidP="00096B1F">
      <w:pPr>
        <w:pStyle w:val="Heading3"/>
      </w:pPr>
      <w:r>
        <w:lastRenderedPageBreak/>
        <w:t>Off</w:t>
      </w:r>
    </w:p>
    <w:p w14:paraId="7D32ACC4" w14:textId="77777777" w:rsidR="00096B1F" w:rsidRDefault="00096B1F" w:rsidP="00096B1F">
      <w:pPr>
        <w:pStyle w:val="Heading4"/>
      </w:pPr>
      <w:r>
        <w:t>Women are coming back to the workforce – but that hinges on stable school environments</w:t>
      </w:r>
    </w:p>
    <w:p w14:paraId="1C1AC454" w14:textId="77777777" w:rsidR="00096B1F" w:rsidRPr="00BE230B" w:rsidRDefault="00096B1F" w:rsidP="00096B1F">
      <w:proofErr w:type="spellStart"/>
      <w:r w:rsidRPr="00BE230B">
        <w:rPr>
          <w:rFonts w:eastAsiaTheme="majorEastAsia" w:cstheme="majorBidi"/>
          <w:b/>
          <w:iCs/>
          <w:sz w:val="26"/>
        </w:rPr>
        <w:t>Dmitrieva</w:t>
      </w:r>
      <w:proofErr w:type="spellEnd"/>
      <w:r w:rsidRPr="00BE230B">
        <w:rPr>
          <w:rFonts w:eastAsiaTheme="majorEastAsia" w:cstheme="majorBidi"/>
          <w:b/>
          <w:iCs/>
          <w:sz w:val="26"/>
        </w:rPr>
        <w:t xml:space="preserve"> and Shah 11/5</w:t>
      </w:r>
      <w:r>
        <w:t xml:space="preserve"> [</w:t>
      </w:r>
      <w:r w:rsidRPr="00BE230B">
        <w:t xml:space="preserve">Katia </w:t>
      </w:r>
      <w:proofErr w:type="spellStart"/>
      <w:r w:rsidRPr="00BE230B">
        <w:t>Dmitrieva</w:t>
      </w:r>
      <w:proofErr w:type="spellEnd"/>
      <w:r>
        <w:t xml:space="preserve"> and </w:t>
      </w:r>
      <w:r w:rsidRPr="00BE230B">
        <w:t xml:space="preserve">Jill R Shah, </w:t>
      </w:r>
      <w:r>
        <w:t xml:space="preserve">Jill and Katia are reporters for Bloomberg. </w:t>
      </w:r>
      <w:r w:rsidRPr="00BE230B">
        <w:t xml:space="preserve">11-5-2021, "U.S. Women Are Coming Back to the Job Market," Bloomberg, </w:t>
      </w:r>
      <w:hyperlink r:id="rId9" w:history="1">
        <w:r w:rsidRPr="00244BDF">
          <w:rPr>
            <w:rStyle w:val="Hyperlink"/>
          </w:rPr>
          <w:t>https://www.bloomberg.com/news/articles/2021-11-05/u-s-women-come-back-to-job-market-as-school-year-gets-under-way</w:t>
        </w:r>
      </w:hyperlink>
      <w:r>
        <w:t>] Adam</w:t>
      </w:r>
    </w:p>
    <w:p w14:paraId="49EA9E5C" w14:textId="77777777" w:rsidR="00096B1F" w:rsidRPr="00BE230B" w:rsidRDefault="00096B1F" w:rsidP="00096B1F">
      <w:pPr>
        <w:rPr>
          <w:rStyle w:val="StyleUnderline"/>
        </w:rPr>
      </w:pPr>
      <w:r w:rsidRPr="00BE230B">
        <w:rPr>
          <w:rStyle w:val="StyleUnderline"/>
          <w:highlight w:val="cyan"/>
        </w:rPr>
        <w:t>Women</w:t>
      </w:r>
      <w:r w:rsidRPr="00BE230B">
        <w:rPr>
          <w:rStyle w:val="StyleUnderline"/>
        </w:rPr>
        <w:t xml:space="preserve"> of childbearing age </w:t>
      </w:r>
      <w:r w:rsidRPr="00BE230B">
        <w:rPr>
          <w:rStyle w:val="StyleUnderline"/>
          <w:highlight w:val="cyan"/>
        </w:rPr>
        <w:t>are returning to the</w:t>
      </w:r>
      <w:r w:rsidRPr="00BE230B">
        <w:rPr>
          <w:rStyle w:val="StyleUnderline"/>
        </w:rPr>
        <w:t xml:space="preserve"> </w:t>
      </w:r>
      <w:r w:rsidRPr="00096B1F">
        <w:rPr>
          <w:rStyle w:val="StyleUnderline"/>
          <w:u w:val="none"/>
        </w:rPr>
        <w:t>U.S</w:t>
      </w:r>
      <w:r w:rsidRPr="00BE230B">
        <w:rPr>
          <w:rStyle w:val="StyleUnderline"/>
        </w:rPr>
        <w:t xml:space="preserve">. </w:t>
      </w:r>
      <w:r w:rsidRPr="00BE230B">
        <w:rPr>
          <w:rStyle w:val="StyleUnderline"/>
          <w:highlight w:val="cyan"/>
        </w:rPr>
        <w:t>workforce</w:t>
      </w:r>
      <w:r w:rsidRPr="00BE230B">
        <w:t xml:space="preserve">, showing a </w:t>
      </w:r>
      <w:r w:rsidRPr="00BE230B">
        <w:rPr>
          <w:rStyle w:val="StyleUnderline"/>
        </w:rPr>
        <w:t xml:space="preserve">small </w:t>
      </w:r>
      <w:r w:rsidRPr="00BE230B">
        <w:rPr>
          <w:rStyle w:val="StyleUnderline"/>
          <w:highlight w:val="cyan"/>
        </w:rPr>
        <w:t>improvement</w:t>
      </w:r>
      <w:r w:rsidRPr="00BE230B">
        <w:rPr>
          <w:rStyle w:val="StyleUnderline"/>
        </w:rPr>
        <w:t xml:space="preserve"> </w:t>
      </w:r>
      <w:r w:rsidRPr="00BE230B">
        <w:rPr>
          <w:rStyle w:val="StyleUnderline"/>
          <w:highlight w:val="cyan"/>
        </w:rPr>
        <w:t>in</w:t>
      </w:r>
      <w:r w:rsidRPr="00BE230B">
        <w:rPr>
          <w:rStyle w:val="StyleUnderline"/>
        </w:rPr>
        <w:t xml:space="preserve"> their </w:t>
      </w:r>
      <w:r w:rsidRPr="00BE230B">
        <w:rPr>
          <w:rStyle w:val="StyleUnderline"/>
          <w:highlight w:val="cyan"/>
        </w:rPr>
        <w:t>participation rate</w:t>
      </w:r>
      <w:r w:rsidRPr="00BE230B">
        <w:rPr>
          <w:rStyle w:val="StyleUnderline"/>
        </w:rPr>
        <w:t xml:space="preserve"> after a decline in September.</w:t>
      </w:r>
    </w:p>
    <w:p w14:paraId="48CA1314" w14:textId="77777777" w:rsidR="00096B1F" w:rsidRPr="00BE230B" w:rsidRDefault="00096B1F" w:rsidP="00096B1F">
      <w:r w:rsidRPr="00BE230B">
        <w:rPr>
          <w:rStyle w:val="StyleUnderline"/>
        </w:rPr>
        <w:t xml:space="preserve">Participation among prime-age female workers, those </w:t>
      </w:r>
      <w:r w:rsidRPr="00BE230B">
        <w:rPr>
          <w:rStyle w:val="StyleUnderline"/>
          <w:highlight w:val="cyan"/>
        </w:rPr>
        <w:t>25 to 54</w:t>
      </w:r>
      <w:r w:rsidRPr="00BE230B">
        <w:rPr>
          <w:rStyle w:val="StyleUnderline"/>
        </w:rPr>
        <w:t xml:space="preserve"> years old, </w:t>
      </w:r>
      <w:r w:rsidRPr="00BE230B">
        <w:rPr>
          <w:rStyle w:val="StyleUnderline"/>
          <w:highlight w:val="cyan"/>
        </w:rPr>
        <w:t xml:space="preserve">rose </w:t>
      </w:r>
      <w:r w:rsidRPr="00BE230B">
        <w:rPr>
          <w:rStyle w:val="StyleUnderline"/>
        </w:rPr>
        <w:t xml:space="preserve">slightly last month, </w:t>
      </w:r>
      <w:r w:rsidRPr="00BE230B">
        <w:t>Labor Department data released Friday </w:t>
      </w:r>
      <w:hyperlink r:id="rId10" w:tgtFrame="_blank" w:tooltip="Data" w:history="1">
        <w:r w:rsidRPr="00BE230B">
          <w:rPr>
            <w:rStyle w:val="Hyperlink"/>
          </w:rPr>
          <w:t>showed.</w:t>
        </w:r>
      </w:hyperlink>
      <w:r w:rsidRPr="00BE230B">
        <w:t> It was little changed for men of the same age.</w:t>
      </w:r>
    </w:p>
    <w:p w14:paraId="0B4AB013" w14:textId="77777777" w:rsidR="00096B1F" w:rsidRPr="00BE230B" w:rsidRDefault="00096B1F" w:rsidP="00096B1F">
      <w:pPr>
        <w:rPr>
          <w:u w:val="single"/>
        </w:rPr>
      </w:pPr>
      <w:r w:rsidRPr="00BE230B">
        <w:t xml:space="preserve">The small increase could be </w:t>
      </w:r>
      <w:r w:rsidRPr="00BE230B">
        <w:rPr>
          <w:rStyle w:val="StyleUnderline"/>
        </w:rPr>
        <w:t xml:space="preserve">the first </w:t>
      </w:r>
      <w:r w:rsidRPr="00BE230B">
        <w:rPr>
          <w:rStyle w:val="StyleUnderline"/>
          <w:highlight w:val="cyan"/>
        </w:rPr>
        <w:t>sign of a return</w:t>
      </w:r>
      <w:r w:rsidRPr="00BE230B">
        <w:rPr>
          <w:rStyle w:val="StyleUnderline"/>
        </w:rPr>
        <w:t xml:space="preserve"> many economists were predicting would happen in September as </w:t>
      </w:r>
      <w:r w:rsidRPr="00BE230B">
        <w:rPr>
          <w:rStyle w:val="StyleUnderline"/>
          <w:highlight w:val="cyan"/>
        </w:rPr>
        <w:t>children went back to school</w:t>
      </w:r>
      <w:r w:rsidRPr="00BE230B">
        <w:t xml:space="preserve">. </w:t>
      </w:r>
      <w:r w:rsidRPr="00BE230B">
        <w:rPr>
          <w:rStyle w:val="StyleUnderline"/>
          <w:highlight w:val="cyan"/>
        </w:rPr>
        <w:t>Women with children</w:t>
      </w:r>
      <w:r w:rsidRPr="00BE230B">
        <w:rPr>
          <w:rStyle w:val="StyleUnderline"/>
        </w:rPr>
        <w:t xml:space="preserve"> have particularly </w:t>
      </w:r>
      <w:r w:rsidRPr="00BE230B">
        <w:rPr>
          <w:rStyle w:val="StyleUnderline"/>
          <w:highlight w:val="cyan"/>
        </w:rPr>
        <w:t>struggled</w:t>
      </w:r>
      <w:r w:rsidRPr="00BE230B">
        <w:rPr>
          <w:rStyle w:val="StyleUnderline"/>
        </w:rPr>
        <w:t xml:space="preserve"> over the course of the pandemic </w:t>
      </w:r>
      <w:r w:rsidRPr="00BE230B">
        <w:rPr>
          <w:rStyle w:val="StyleUnderline"/>
          <w:highlight w:val="cyan"/>
        </w:rPr>
        <w:t>as school closures</w:t>
      </w:r>
      <w:r w:rsidRPr="00BE230B">
        <w:rPr>
          <w:rStyle w:val="StyleUnderline"/>
        </w:rPr>
        <w:t xml:space="preserve"> and a </w:t>
      </w:r>
      <w:r w:rsidRPr="00BE230B">
        <w:rPr>
          <w:rStyle w:val="StyleUnderline"/>
          <w:highlight w:val="cyan"/>
        </w:rPr>
        <w:t>lack of care</w:t>
      </w:r>
      <w:r w:rsidRPr="00BE230B">
        <w:rPr>
          <w:rStyle w:val="StyleUnderline"/>
        </w:rPr>
        <w:t xml:space="preserve"> have </w:t>
      </w:r>
      <w:r w:rsidRPr="00BE230B">
        <w:rPr>
          <w:rStyle w:val="StyleUnderline"/>
          <w:highlight w:val="cyan"/>
        </w:rPr>
        <w:t>hampered</w:t>
      </w:r>
      <w:r w:rsidRPr="00BE230B">
        <w:rPr>
          <w:rStyle w:val="StyleUnderline"/>
        </w:rPr>
        <w:t xml:space="preserve"> their </w:t>
      </w:r>
      <w:r w:rsidRPr="00BE230B">
        <w:rPr>
          <w:rStyle w:val="StyleUnderline"/>
          <w:highlight w:val="cyan"/>
        </w:rPr>
        <w:t>ability to work.</w:t>
      </w:r>
    </w:p>
    <w:p w14:paraId="4B517928" w14:textId="77777777" w:rsidR="00096B1F" w:rsidRDefault="00096B1F" w:rsidP="00096B1F">
      <w:pPr>
        <w:pStyle w:val="Heading4"/>
      </w:pPr>
      <w:r w:rsidRPr="00B74513">
        <w:t>Teacher strikes disproportionately hurt female participation in the workforce</w:t>
      </w:r>
    </w:p>
    <w:p w14:paraId="0FA1CC79" w14:textId="77777777" w:rsidR="00096B1F" w:rsidRPr="00FF487B" w:rsidRDefault="00096B1F" w:rsidP="00096B1F">
      <w:proofErr w:type="spellStart"/>
      <w:r w:rsidRPr="00FF487B">
        <w:rPr>
          <w:rFonts w:eastAsiaTheme="majorEastAsia" w:cstheme="majorBidi"/>
          <w:b/>
          <w:iCs/>
          <w:sz w:val="26"/>
        </w:rPr>
        <w:t>Jaume</w:t>
      </w:r>
      <w:proofErr w:type="spellEnd"/>
      <w:r w:rsidRPr="00FF487B">
        <w:rPr>
          <w:rFonts w:eastAsiaTheme="majorEastAsia" w:cstheme="majorBidi"/>
          <w:b/>
          <w:iCs/>
          <w:sz w:val="26"/>
        </w:rPr>
        <w:t xml:space="preserve"> and </w:t>
      </w:r>
      <w:proofErr w:type="spellStart"/>
      <w:r w:rsidRPr="00FF487B">
        <w:rPr>
          <w:rFonts w:eastAsiaTheme="majorEastAsia" w:cstheme="majorBidi"/>
          <w:b/>
          <w:iCs/>
          <w:sz w:val="26"/>
        </w:rPr>
        <w:t>Willén</w:t>
      </w:r>
      <w:proofErr w:type="spellEnd"/>
      <w:r w:rsidRPr="00FF487B">
        <w:rPr>
          <w:rFonts w:eastAsiaTheme="majorEastAsia" w:cstheme="majorBidi"/>
          <w:b/>
          <w:iCs/>
          <w:sz w:val="26"/>
        </w:rPr>
        <w:t xml:space="preserve"> 19</w:t>
      </w:r>
      <w:r w:rsidRPr="00FF487B">
        <w:t xml:space="preserve"> [David </w:t>
      </w:r>
      <w:proofErr w:type="spellStart"/>
      <w:r w:rsidRPr="00FF487B">
        <w:t>Jaume</w:t>
      </w:r>
      <w:proofErr w:type="spellEnd"/>
      <w:r w:rsidRPr="00FF487B">
        <w:t xml:space="preserve"> y Alexander </w:t>
      </w:r>
      <w:proofErr w:type="spellStart"/>
      <w:r w:rsidRPr="00FF487B">
        <w:t>Willén</w:t>
      </w:r>
      <w:proofErr w:type="spellEnd"/>
      <w:r w:rsidRPr="00FF487B">
        <w:t xml:space="preserve">, </w:t>
      </w:r>
      <w:proofErr w:type="spellStart"/>
      <w:r w:rsidRPr="00FF487B">
        <w:t>Jaume</w:t>
      </w:r>
      <w:proofErr w:type="spellEnd"/>
      <w:r w:rsidRPr="00FF487B">
        <w:t xml:space="preserve"> holds a Ph.D. in Economics from Cornell University, a master’s in economics from Universidad Nacional de La Plata (Argentina), and a BA in Economics from Universidad Nacional de </w:t>
      </w:r>
      <w:proofErr w:type="spellStart"/>
      <w:r w:rsidRPr="00FF487B">
        <w:t>Cuyo</w:t>
      </w:r>
      <w:proofErr w:type="spellEnd"/>
      <w:r w:rsidRPr="00FF487B">
        <w:t xml:space="preserve"> (Argentina). He is also a research affiliate at the Center for Distributive, Labor, and Social Studies (CEDLAS). </w:t>
      </w:r>
      <w:proofErr w:type="spellStart"/>
      <w:r>
        <w:t>Will</w:t>
      </w:r>
      <w:r w:rsidRPr="00FF487B">
        <w:t>é</w:t>
      </w:r>
      <w:r>
        <w:t>n</w:t>
      </w:r>
      <w:proofErr w:type="spellEnd"/>
      <w:r>
        <w:t xml:space="preserve"> is</w:t>
      </w:r>
      <w:r w:rsidRPr="00FF487B">
        <w:t xml:space="preserve"> a Professor of Economics at the Norwegian School of Economics. My main fields of interest are labor economics, public economics, and economics of education.</w:t>
      </w:r>
      <w:r>
        <w:t xml:space="preserve"> He holds</w:t>
      </w:r>
      <w:r w:rsidRPr="00FF487B">
        <w:t xml:space="preserve"> a PhD in Policy Analysis from Cornell University (2018), a MPP in Public Policy from Georgetown University (2013) and a BA from Durham University (2011). March 2019, Centro de </w:t>
      </w:r>
      <w:proofErr w:type="spellStart"/>
      <w:r w:rsidRPr="00FF487B">
        <w:t>Estudios</w:t>
      </w:r>
      <w:proofErr w:type="spellEnd"/>
      <w:r w:rsidRPr="00FF487B">
        <w:t xml:space="preserve"> </w:t>
      </w:r>
      <w:proofErr w:type="spellStart"/>
      <w:r w:rsidRPr="00FF487B">
        <w:t>Distributivos</w:t>
      </w:r>
      <w:proofErr w:type="spellEnd"/>
      <w:r w:rsidRPr="00FF487B">
        <w:t xml:space="preserve">, </w:t>
      </w:r>
      <w:hyperlink r:id="rId11" w:history="1">
        <w:r w:rsidRPr="00FF487B">
          <w:rPr>
            <w:rStyle w:val="Hyperlink"/>
          </w:rPr>
          <w:t>https://www.cedlas.econo.unlp.edu.ar/wp/wp-content/uploads/doc_cedlas243.pdf Accessed 11/5/21</w:t>
        </w:r>
      </w:hyperlink>
      <w:r w:rsidRPr="00FF487B">
        <w:t>] Adam</w:t>
      </w:r>
    </w:p>
    <w:p w14:paraId="4D2E08BC" w14:textId="77777777" w:rsidR="00096B1F" w:rsidRDefault="00096B1F" w:rsidP="00096B1F">
      <w:r w:rsidRPr="00B74513">
        <w:rPr>
          <w:rStyle w:val="StyleUnderline"/>
        </w:rPr>
        <w:t>Temporary school closures are common features of education systems</w:t>
      </w:r>
      <w:r w:rsidRPr="00B74513">
        <w:t xml:space="preserve"> across the globe, and a relatively large literature has investigated how TSCs impact the short- and long-run education and 25 labor market behavior of students. </w:t>
      </w:r>
      <w:r w:rsidRPr="00B74513">
        <w:rPr>
          <w:rStyle w:val="StyleUnderline"/>
        </w:rPr>
        <w:t>A neglected but equally important question relates to how TSCs affect the labor market behavior of parents.</w:t>
      </w:r>
      <w:r w:rsidRPr="00B74513">
        <w:t xml:space="preserve"> This is the first paper to present a detailed analysis on this topic. First, we provide a framework for thinking about the decision problem faced by parents in the event of a disruption to their children’s school services. Second, we exploit a novel identification strategy coupled with a rich and newly created data set to test the predictions of the model and examine the reduced-form effect of school disruptions on parental labor market decisions. To obtain plausibly exogenous variation in TSCs, we use variation in teacher strikes within and across provinces over time between parents with and without children in primary school. </w:t>
      </w:r>
      <w:r w:rsidRPr="00B74513">
        <w:rPr>
          <w:rStyle w:val="StyleUnderline"/>
        </w:rPr>
        <w:t xml:space="preserve">Results indicate that </w:t>
      </w:r>
      <w:r w:rsidRPr="00C01864">
        <w:rPr>
          <w:rStyle w:val="StyleUnderline"/>
          <w:highlight w:val="cyan"/>
        </w:rPr>
        <w:t>school disruptions negatively</w:t>
      </w:r>
      <w:r w:rsidRPr="00B74513">
        <w:rPr>
          <w:rStyle w:val="StyleUnderline"/>
        </w:rPr>
        <w:t xml:space="preserve"> </w:t>
      </w:r>
      <w:r w:rsidRPr="00C01864">
        <w:rPr>
          <w:rStyle w:val="StyleUnderline"/>
          <w:highlight w:val="cyan"/>
        </w:rPr>
        <w:t>affect</w:t>
      </w:r>
      <w:r w:rsidRPr="00B74513">
        <w:rPr>
          <w:rStyle w:val="StyleUnderline"/>
        </w:rPr>
        <w:t xml:space="preserve"> the </w:t>
      </w:r>
      <w:r w:rsidRPr="00C01864">
        <w:rPr>
          <w:rStyle w:val="StyleUnderline"/>
          <w:highlight w:val="cyan"/>
        </w:rPr>
        <w:t>labor force participation</w:t>
      </w:r>
      <w:r w:rsidRPr="00B74513">
        <w:rPr>
          <w:rStyle w:val="StyleUnderline"/>
        </w:rPr>
        <w:t xml:space="preserve"> </w:t>
      </w:r>
      <w:r w:rsidRPr="00C01864">
        <w:rPr>
          <w:rStyle w:val="StyleUnderline"/>
          <w:highlight w:val="cyan"/>
        </w:rPr>
        <w:t>of mothers</w:t>
      </w:r>
      <w:r w:rsidRPr="00B74513">
        <w:rPr>
          <w:rStyle w:val="StyleUnderline"/>
        </w:rPr>
        <w:t>.</w:t>
      </w:r>
      <w:r w:rsidRPr="00B74513">
        <w:t xml:space="preserve"> These </w:t>
      </w:r>
      <w:r w:rsidRPr="00B74513">
        <w:rPr>
          <w:rStyle w:val="StyleUnderline"/>
        </w:rPr>
        <w:t xml:space="preserve">adverse labor supply effects </w:t>
      </w:r>
      <w:r w:rsidRPr="00C01864">
        <w:rPr>
          <w:rStyle w:val="StyleUnderline"/>
          <w:highlight w:val="cyan"/>
        </w:rPr>
        <w:t>translate into</w:t>
      </w:r>
      <w:r w:rsidRPr="00B74513">
        <w:rPr>
          <w:rStyle w:val="StyleUnderline"/>
        </w:rPr>
        <w:t xml:space="preserve"> economically </w:t>
      </w:r>
      <w:r w:rsidRPr="00C01864">
        <w:rPr>
          <w:rStyle w:val="StyleUnderline"/>
          <w:highlight w:val="cyan"/>
        </w:rPr>
        <w:t>meaningful reductions in earnings</w:t>
      </w:r>
      <w:r w:rsidRPr="00B74513">
        <w:rPr>
          <w:rStyle w:val="StyleUnderline"/>
        </w:rPr>
        <w:t xml:space="preserve"> and wages</w:t>
      </w:r>
      <w:r w:rsidRPr="00B74513">
        <w:t xml:space="preserve">: a </w:t>
      </w:r>
      <w:r w:rsidRPr="00C01864">
        <w:rPr>
          <w:rStyle w:val="StyleUnderline"/>
          <w:highlight w:val="cyan"/>
        </w:rPr>
        <w:t>mother</w:t>
      </w:r>
      <w:r w:rsidRPr="00B74513">
        <w:rPr>
          <w:rStyle w:val="StyleUnderline"/>
        </w:rPr>
        <w:t xml:space="preserve"> whose child is </w:t>
      </w:r>
      <w:r w:rsidRPr="00C01864">
        <w:rPr>
          <w:rStyle w:val="StyleUnderline"/>
          <w:highlight w:val="cyan"/>
        </w:rPr>
        <w:t xml:space="preserve">exposed to </w:t>
      </w:r>
      <w:r w:rsidRPr="00C01864">
        <w:rPr>
          <w:rStyle w:val="StyleUnderline"/>
          <w:highlight w:val="cyan"/>
        </w:rPr>
        <w:lastRenderedPageBreak/>
        <w:t>ten days of TSCs</w:t>
      </w:r>
      <w:r w:rsidRPr="00B74513">
        <w:rPr>
          <w:rStyle w:val="StyleUnderline"/>
        </w:rPr>
        <w:t xml:space="preserve"> experiences a </w:t>
      </w:r>
      <w:r w:rsidRPr="00C01864">
        <w:rPr>
          <w:rStyle w:val="StyleUnderline"/>
          <w:highlight w:val="cyan"/>
        </w:rPr>
        <w:t>decline i</w:t>
      </w:r>
      <w:r w:rsidRPr="00B74513">
        <w:rPr>
          <w:rStyle w:val="StyleUnderline"/>
        </w:rPr>
        <w:t xml:space="preserve">n earnings equivalent </w:t>
      </w:r>
      <w:r w:rsidRPr="00C01864">
        <w:rPr>
          <w:rStyle w:val="StyleUnderline"/>
          <w:highlight w:val="cyan"/>
        </w:rPr>
        <w:t>to 2.92%</w:t>
      </w:r>
      <w:r w:rsidRPr="00B74513">
        <w:rPr>
          <w:rStyle w:val="StyleUnderline"/>
        </w:rPr>
        <w:t xml:space="preserve"> of the mean.</w:t>
      </w:r>
      <w:r w:rsidRPr="00B74513">
        <w:t xml:space="preserve"> Through auxiliary analysis we find that these effects are predominantly driven by low-skilled mothers at the margin of employment, such that </w:t>
      </w:r>
      <w:r w:rsidRPr="00B74513">
        <w:rPr>
          <w:rStyle w:val="StyleUnderline"/>
        </w:rPr>
        <w:t>TSCs disproportionally hurt an already vulnerable subgroup of mothers</w:t>
      </w:r>
      <w:r w:rsidRPr="00B74513">
        <w:t xml:space="preserve">. A back-of-the-envelope calculation suggests that </w:t>
      </w:r>
      <w:r w:rsidRPr="00B74513">
        <w:rPr>
          <w:rStyle w:val="StyleUnderline"/>
        </w:rPr>
        <w:t xml:space="preserve">the </w:t>
      </w:r>
      <w:r w:rsidRPr="00C01864">
        <w:rPr>
          <w:rStyle w:val="StyleUnderline"/>
          <w:highlight w:val="cyan"/>
        </w:rPr>
        <w:t>average mother</w:t>
      </w:r>
      <w:r w:rsidRPr="00B74513">
        <w:rPr>
          <w:rStyle w:val="StyleUnderline"/>
        </w:rPr>
        <w:t xml:space="preserve"> would be </w:t>
      </w:r>
      <w:r w:rsidRPr="00C01864">
        <w:rPr>
          <w:rStyle w:val="StyleUnderline"/>
          <w:highlight w:val="cyan"/>
        </w:rPr>
        <w:t>willing to</w:t>
      </w:r>
      <w:r w:rsidRPr="00B74513">
        <w:rPr>
          <w:rStyle w:val="StyleUnderline"/>
        </w:rPr>
        <w:t xml:space="preserve"> </w:t>
      </w:r>
      <w:r w:rsidRPr="00C01864">
        <w:rPr>
          <w:rStyle w:val="StyleUnderline"/>
          <w:highlight w:val="cyan"/>
        </w:rPr>
        <w:t>forego</w:t>
      </w:r>
      <w:r w:rsidRPr="00B74513">
        <w:rPr>
          <w:rStyle w:val="StyleUnderline"/>
        </w:rPr>
        <w:t xml:space="preserve"> more than </w:t>
      </w:r>
      <w:r w:rsidRPr="00C01864">
        <w:rPr>
          <w:rStyle w:val="StyleUnderline"/>
          <w:highlight w:val="cyan"/>
        </w:rPr>
        <w:t>1.6 months of earnings</w:t>
      </w:r>
      <w:r w:rsidRPr="00B74513">
        <w:rPr>
          <w:rStyle w:val="StyleUnderline"/>
        </w:rPr>
        <w:t xml:space="preserve"> </w:t>
      </w:r>
      <w:proofErr w:type="gramStart"/>
      <w:r w:rsidRPr="00B74513">
        <w:rPr>
          <w:rStyle w:val="StyleUnderline"/>
        </w:rPr>
        <w:t>in order to</w:t>
      </w:r>
      <w:proofErr w:type="gramEnd"/>
      <w:r w:rsidRPr="00B74513">
        <w:rPr>
          <w:rStyle w:val="StyleUnderline"/>
        </w:rPr>
        <w:t xml:space="preserve"> </w:t>
      </w:r>
      <w:r w:rsidRPr="00C01864">
        <w:rPr>
          <w:rStyle w:val="StyleUnderline"/>
          <w:highlight w:val="cyan"/>
        </w:rPr>
        <w:t>ensure</w:t>
      </w:r>
      <w:r w:rsidRPr="00B74513">
        <w:rPr>
          <w:rStyle w:val="StyleUnderline"/>
        </w:rPr>
        <w:t xml:space="preserve"> that there are </w:t>
      </w:r>
      <w:r w:rsidRPr="00C01864">
        <w:rPr>
          <w:rStyle w:val="StyleUnderline"/>
          <w:highlight w:val="cyan"/>
        </w:rPr>
        <w:t>no TSCs</w:t>
      </w:r>
      <w:r w:rsidRPr="00B74513">
        <w:rPr>
          <w:rStyle w:val="StyleUnderline"/>
        </w:rPr>
        <w:t xml:space="preserve"> </w:t>
      </w:r>
      <w:r w:rsidRPr="00B74513">
        <w:t xml:space="preserve">while her child is in primary school. While we do not find any effects among fathers in general, fathers who are married to women with higher predicted relative earnings also experience negative labor market effects: A father who earns less than his wife and whose child is exposed to ten days of TSCs suffers a decline in his hourly wage equivalent to 2.09% of the mean. This </w:t>
      </w:r>
      <w:r w:rsidRPr="00B74513">
        <w:rPr>
          <w:rStyle w:val="StyleUnderline"/>
        </w:rPr>
        <w:t>result suggests that the labor supply response of parents depend, at least in part, on the relative income of each parent</w:t>
      </w:r>
      <w:r w:rsidRPr="00B74513">
        <w:t xml:space="preserve">. However, this group of households is small, such that </w:t>
      </w:r>
      <w:r w:rsidRPr="00C01864">
        <w:rPr>
          <w:rStyle w:val="StyleUnderline"/>
          <w:highlight w:val="cyan"/>
        </w:rPr>
        <w:t>women</w:t>
      </w:r>
      <w:r w:rsidRPr="00B74513">
        <w:rPr>
          <w:rStyle w:val="StyleUnderline"/>
        </w:rPr>
        <w:t xml:space="preserve"> are </w:t>
      </w:r>
      <w:r w:rsidRPr="00C01864">
        <w:rPr>
          <w:rStyle w:val="StyleUnderline"/>
          <w:highlight w:val="cyan"/>
        </w:rPr>
        <w:t>disproportionally affected</w:t>
      </w:r>
      <w:r w:rsidRPr="00B74513">
        <w:rPr>
          <w:rStyle w:val="StyleUnderline"/>
        </w:rPr>
        <w:t xml:space="preserve"> by TSCs</w:t>
      </w:r>
      <w:r w:rsidRPr="00B74513">
        <w:t xml:space="preserve">. These results thus imply that </w:t>
      </w:r>
      <w:r w:rsidRPr="00B74513">
        <w:rPr>
          <w:rStyle w:val="StyleUnderline"/>
        </w:rPr>
        <w:t xml:space="preserve">interruptions to core childcare services may </w:t>
      </w:r>
      <w:r w:rsidRPr="00C01864">
        <w:rPr>
          <w:rStyle w:val="StyleUnderline"/>
          <w:highlight w:val="cyan"/>
        </w:rPr>
        <w:t>exacerbate existing labor</w:t>
      </w:r>
      <w:r w:rsidRPr="00B74513">
        <w:rPr>
          <w:rStyle w:val="StyleUnderline"/>
        </w:rPr>
        <w:t xml:space="preserve"> market and intra-household gender </w:t>
      </w:r>
      <w:r w:rsidRPr="00C01864">
        <w:rPr>
          <w:rStyle w:val="StyleUnderline"/>
          <w:highlight w:val="cyan"/>
        </w:rPr>
        <w:t>inequality</w:t>
      </w:r>
      <w:r w:rsidRPr="00B74513">
        <w:rPr>
          <w:rStyle w:val="StyleUnderline"/>
        </w:rPr>
        <w:t xml:space="preserve"> by disproportionately affecting mothers.</w:t>
      </w:r>
      <w:r w:rsidRPr="00B74513">
        <w:t xml:space="preserve"> Our findings illustrate the importance of providing stable childcare options to mothers </w:t>
      </w:r>
      <w:proofErr w:type="gramStart"/>
      <w:r w:rsidRPr="00B74513">
        <w:t>in order to</w:t>
      </w:r>
      <w:proofErr w:type="gramEnd"/>
      <w:r w:rsidRPr="00B74513">
        <w:t xml:space="preserve"> </w:t>
      </w:r>
      <w:r w:rsidRPr="00B74513">
        <w:rPr>
          <w:rStyle w:val="StyleUnderline"/>
        </w:rPr>
        <w:t>maximize their ability to participate in the labor market</w:t>
      </w:r>
      <w:r w:rsidRPr="00B74513">
        <w:t xml:space="preserve"> and to </w:t>
      </w:r>
      <w:r w:rsidRPr="00B74513">
        <w:rPr>
          <w:rStyle w:val="StyleUnderline"/>
        </w:rPr>
        <w:t>prevent an augmentation of labor market and intra-household gender inequality.</w:t>
      </w:r>
      <w:r w:rsidRPr="00B74513">
        <w:t xml:space="preserve"> While the effect of TSCs on student outcomes can be reduced by offering make-up days at the end of the semester, this type of policy intervention would be unsuccessful in reducing the impact of TSCs on parental labor market behavior. An increased awareness of how TSCs affect parental labor market outcomes is therefore imperative for guiding the development of future childcare policies and establishing policy responses to TSCs.</w:t>
      </w:r>
    </w:p>
    <w:p w14:paraId="7A11F8C6" w14:textId="77777777" w:rsidR="00096B1F" w:rsidRPr="00D50E5F" w:rsidRDefault="00096B1F" w:rsidP="00096B1F">
      <w:pPr>
        <w:pStyle w:val="Heading4"/>
        <w:rPr>
          <w:rFonts w:cs="Calibri"/>
        </w:rPr>
      </w:pPr>
      <w:r>
        <w:rPr>
          <w:rFonts w:cs="Calibri"/>
        </w:rPr>
        <w:t>Gender diversity in the workforce is key to innovation</w:t>
      </w:r>
    </w:p>
    <w:p w14:paraId="1E81B406" w14:textId="77777777" w:rsidR="00096B1F" w:rsidRPr="00D50E5F" w:rsidRDefault="00096B1F" w:rsidP="00096B1F">
      <w:r w:rsidRPr="00D50E5F">
        <w:rPr>
          <w:rStyle w:val="Style13ptBold"/>
        </w:rPr>
        <w:t xml:space="preserve">Lorenzo 17 </w:t>
      </w:r>
      <w:r>
        <w:t>[</w:t>
      </w:r>
      <w:r w:rsidRPr="00D50E5F">
        <w:t xml:space="preserve">Rocio, </w:t>
      </w:r>
      <w:r>
        <w:t>P</w:t>
      </w:r>
      <w:r w:rsidRPr="00D50E5F">
        <w:t xml:space="preserve">artner and managing director at The Boston Consulting Group, J.D. University of Passau and University of Santiago de Compostela, “The Mix That Matters: Innovation Through Diversity,” 4/26, </w:t>
      </w:r>
      <w:hyperlink r:id="rId12" w:history="1">
        <w:r w:rsidRPr="00D50E5F">
          <w:rPr>
            <w:rStyle w:val="Hyperlink"/>
          </w:rPr>
          <w:t>https://www.bcg.com/publications/2017/people-organization-leadership-talent-innovation-through-diversity-mix-that-matters.aspx</w:t>
        </w:r>
      </w:hyperlink>
      <w:r>
        <w:rPr>
          <w:rStyle w:val="Hyperlink"/>
        </w:rPr>
        <w:t xml:space="preserve"> Accessed 11/5/21] Adam</w:t>
      </w:r>
    </w:p>
    <w:p w14:paraId="70E419D3" w14:textId="77777777" w:rsidR="00096B1F" w:rsidRPr="00C01864" w:rsidRDefault="00096B1F" w:rsidP="00096B1F">
      <w:r w:rsidRPr="00C01864">
        <w:rPr>
          <w:rStyle w:val="StyleUnderline"/>
        </w:rPr>
        <w:t xml:space="preserve">When </w:t>
      </w:r>
      <w:r w:rsidRPr="00C01864">
        <w:rPr>
          <w:rStyle w:val="StyleUnderline"/>
          <w:highlight w:val="cyan"/>
        </w:rPr>
        <w:t>companies</w:t>
      </w:r>
      <w:r w:rsidRPr="00C01864">
        <w:rPr>
          <w:rStyle w:val="StyleUnderline"/>
        </w:rPr>
        <w:t xml:space="preserve"> undertake efforts to make</w:t>
      </w:r>
      <w:r w:rsidRPr="00C01864">
        <w:t xml:space="preserve"> their management </w:t>
      </w:r>
      <w:r w:rsidRPr="00C01864">
        <w:rPr>
          <w:rStyle w:val="StyleUnderline"/>
        </w:rPr>
        <w:t xml:space="preserve">teams more diverse by </w:t>
      </w:r>
      <w:r w:rsidRPr="00C01864">
        <w:rPr>
          <w:rStyle w:val="StyleUnderline"/>
          <w:highlight w:val="cyan"/>
        </w:rPr>
        <w:t>add</w:t>
      </w:r>
      <w:r w:rsidRPr="00C01864">
        <w:rPr>
          <w:rStyle w:val="StyleUnderline"/>
        </w:rPr>
        <w:t xml:space="preserve">ing </w:t>
      </w:r>
      <w:r w:rsidRPr="00C01864">
        <w:rPr>
          <w:rStyle w:val="StyleUnderline"/>
          <w:highlight w:val="cyan"/>
        </w:rPr>
        <w:t>women</w:t>
      </w:r>
      <w:r w:rsidRPr="00C01864">
        <w:t xml:space="preserve"> and people from other countries, industries, and companies, </w:t>
      </w:r>
      <w:r w:rsidRPr="00C01864">
        <w:rPr>
          <w:rStyle w:val="StyleUnderline"/>
        </w:rPr>
        <w:t xml:space="preserve">does it pay off? In the </w:t>
      </w:r>
      <w:r w:rsidRPr="00C01864">
        <w:rPr>
          <w:rStyle w:val="Emphasis"/>
          <w:b w:val="0"/>
        </w:rPr>
        <w:t>critical area of innovation</w:t>
      </w:r>
      <w:r w:rsidRPr="00C01864">
        <w:t xml:space="preserve">, </w:t>
      </w:r>
      <w:r w:rsidRPr="00C01864">
        <w:rPr>
          <w:rStyle w:val="StyleUnderline"/>
        </w:rPr>
        <w:t>the answer seems to be</w:t>
      </w:r>
      <w:r w:rsidRPr="00C01864">
        <w:t xml:space="preserve"> </w:t>
      </w:r>
      <w:r w:rsidRPr="00C01864">
        <w:rPr>
          <w:rStyle w:val="Emphasis"/>
          <w:b w:val="0"/>
        </w:rPr>
        <w:t>yes</w:t>
      </w:r>
      <w:r w:rsidRPr="00C01864">
        <w:t xml:space="preserve">. </w:t>
      </w:r>
      <w:r w:rsidRPr="00C01864">
        <w:rPr>
          <w:rStyle w:val="StyleUnderline"/>
        </w:rPr>
        <w:t xml:space="preserve">A </w:t>
      </w:r>
      <w:r w:rsidRPr="00C01864">
        <w:rPr>
          <w:rStyle w:val="StyleUnderline"/>
          <w:highlight w:val="cyan"/>
        </w:rPr>
        <w:t>study</w:t>
      </w:r>
      <w:r w:rsidRPr="00C01864">
        <w:rPr>
          <w:rStyle w:val="StyleUnderline"/>
        </w:rPr>
        <w:t xml:space="preserve"> of 171</w:t>
      </w:r>
      <w:r w:rsidRPr="00C01864">
        <w:t xml:space="preserve"> German, Swiss, and Austrian </w:t>
      </w:r>
      <w:r w:rsidRPr="00C01864">
        <w:rPr>
          <w:rStyle w:val="StyleUnderline"/>
        </w:rPr>
        <w:t xml:space="preserve">companies </w:t>
      </w:r>
      <w:proofErr w:type="gramStart"/>
      <w:r w:rsidRPr="00C01864">
        <w:rPr>
          <w:rStyle w:val="StyleUnderline"/>
          <w:highlight w:val="cyan"/>
        </w:rPr>
        <w:t>shows</w:t>
      </w:r>
      <w:proofErr w:type="gramEnd"/>
      <w:r w:rsidRPr="00C01864">
        <w:rPr>
          <w:rStyle w:val="StyleUnderline"/>
          <w:highlight w:val="cyan"/>
        </w:rPr>
        <w:t xml:space="preserve"> </w:t>
      </w:r>
      <w:r w:rsidRPr="00C01864">
        <w:rPr>
          <w:rStyle w:val="StyleUnderline"/>
        </w:rPr>
        <w:t xml:space="preserve">a </w:t>
      </w:r>
      <w:r w:rsidRPr="00C01864">
        <w:rPr>
          <w:rStyle w:val="Emphasis"/>
          <w:b w:val="0"/>
        </w:rPr>
        <w:t xml:space="preserve">clear </w:t>
      </w:r>
      <w:r w:rsidRPr="00C01864">
        <w:rPr>
          <w:rStyle w:val="Emphasis"/>
          <w:b w:val="0"/>
          <w:highlight w:val="cyan"/>
        </w:rPr>
        <w:t>relationship</w:t>
      </w:r>
      <w:r w:rsidRPr="00C01864">
        <w:rPr>
          <w:highlight w:val="cyan"/>
        </w:rPr>
        <w:t xml:space="preserve"> </w:t>
      </w:r>
      <w:r w:rsidRPr="00C01864">
        <w:rPr>
          <w:rStyle w:val="StyleUnderline"/>
          <w:highlight w:val="cyan"/>
        </w:rPr>
        <w:t>between</w:t>
      </w:r>
      <w:r w:rsidRPr="00C01864">
        <w:t xml:space="preserve"> the </w:t>
      </w:r>
      <w:r w:rsidRPr="00C01864">
        <w:rPr>
          <w:rStyle w:val="StyleUnderline"/>
          <w:highlight w:val="cyan"/>
        </w:rPr>
        <w:t>diversity</w:t>
      </w:r>
      <w:r w:rsidRPr="00C01864">
        <w:rPr>
          <w:rStyle w:val="StyleUnderline"/>
        </w:rPr>
        <w:t xml:space="preserve"> of companies’ management teams </w:t>
      </w:r>
      <w:r w:rsidRPr="00C01864">
        <w:rPr>
          <w:rStyle w:val="StyleUnderline"/>
          <w:highlight w:val="cyan"/>
        </w:rPr>
        <w:t>and</w:t>
      </w:r>
      <w:r w:rsidRPr="00C01864">
        <w:rPr>
          <w:rStyle w:val="StyleUnderline"/>
        </w:rPr>
        <w:t xml:space="preserve"> the revenues they get from </w:t>
      </w:r>
      <w:r w:rsidRPr="00C01864">
        <w:rPr>
          <w:rStyle w:val="StyleUnderline"/>
          <w:highlight w:val="cyan"/>
        </w:rPr>
        <w:t>innovative</w:t>
      </w:r>
      <w:r w:rsidRPr="00C01864">
        <w:rPr>
          <w:highlight w:val="cyan"/>
        </w:rPr>
        <w:t xml:space="preserve"> </w:t>
      </w:r>
      <w:r w:rsidRPr="00C01864">
        <w:rPr>
          <w:rStyle w:val="StyleUnderline"/>
          <w:highlight w:val="cyan"/>
        </w:rPr>
        <w:t xml:space="preserve">products </w:t>
      </w:r>
      <w:r w:rsidRPr="00C01864">
        <w:rPr>
          <w:rStyle w:val="StyleUnderline"/>
        </w:rPr>
        <w:t>and services</w:t>
      </w:r>
      <w:r w:rsidRPr="00C01864">
        <w:t>. (See “Study Methodology.”)</w:t>
      </w:r>
    </w:p>
    <w:p w14:paraId="79BFB713" w14:textId="77777777" w:rsidR="00096B1F" w:rsidRPr="00C01864" w:rsidRDefault="00096B1F" w:rsidP="00096B1F">
      <w:r w:rsidRPr="00C01864">
        <w:t xml:space="preserve">The study comes at a time when diversity’s business benefits have become a topic of intense discussion. </w:t>
      </w:r>
      <w:r w:rsidRPr="00C01864">
        <w:rPr>
          <w:rStyle w:val="StyleUnderline"/>
        </w:rPr>
        <w:t>In the past, the indirect benefits of diversity were sufficient</w:t>
      </w:r>
      <w:r w:rsidRPr="00C01864">
        <w:t xml:space="preserve">—an expansion of the job candidate pool at all levels, or </w:t>
      </w:r>
      <w:r w:rsidRPr="00C01864">
        <w:rPr>
          <w:rStyle w:val="StyleUnderline"/>
        </w:rPr>
        <w:t>an increase in</w:t>
      </w:r>
      <w:r w:rsidRPr="00C01864">
        <w:t xml:space="preserve"> </w:t>
      </w:r>
      <w:r w:rsidRPr="00C01864">
        <w:rPr>
          <w:rStyle w:val="StyleUnderline"/>
        </w:rPr>
        <w:t>social and political status</w:t>
      </w:r>
      <w:r w:rsidRPr="00C01864">
        <w:t xml:space="preserve"> for the company. </w:t>
      </w:r>
      <w:r w:rsidRPr="00C01864">
        <w:rPr>
          <w:rStyle w:val="StyleUnderline"/>
        </w:rPr>
        <w:t>Direct financial benefits weren’t needed</w:t>
      </w:r>
      <w:r w:rsidRPr="00C01864">
        <w:t xml:space="preserve"> to justify diversity initiatives—</w:t>
      </w:r>
      <w:r w:rsidRPr="00C01864">
        <w:rPr>
          <w:rStyle w:val="StyleUnderline"/>
        </w:rPr>
        <w:t>no one could even say for sure if such</w:t>
      </w:r>
      <w:r w:rsidRPr="00C01864">
        <w:t xml:space="preserve"> benefits </w:t>
      </w:r>
      <w:r w:rsidRPr="00C01864">
        <w:rPr>
          <w:rStyle w:val="StyleUnderline"/>
        </w:rPr>
        <w:t>existed. This study</w:t>
      </w:r>
      <w:r w:rsidRPr="00C01864">
        <w:t xml:space="preserve"> </w:t>
      </w:r>
      <w:r w:rsidRPr="00C01864">
        <w:rPr>
          <w:rStyle w:val="Emphasis"/>
          <w:b w:val="0"/>
        </w:rPr>
        <w:t>shows that they do.</w:t>
      </w:r>
    </w:p>
    <w:p w14:paraId="4ADF44D2" w14:textId="77777777" w:rsidR="00096B1F" w:rsidRPr="00C01864" w:rsidRDefault="00096B1F" w:rsidP="00096B1F">
      <w:r w:rsidRPr="00C01864">
        <w:rPr>
          <w:rStyle w:val="StyleUnderline"/>
        </w:rPr>
        <w:t>BCG and</w:t>
      </w:r>
      <w:r w:rsidRPr="00C01864">
        <w:t xml:space="preserve"> the Technical University of </w:t>
      </w:r>
      <w:r w:rsidRPr="00C01864">
        <w:rPr>
          <w:rStyle w:val="StyleUnderline"/>
        </w:rPr>
        <w:t>Munich conducted</w:t>
      </w:r>
      <w:r w:rsidRPr="00C01864">
        <w:t xml:space="preserve"> an </w:t>
      </w:r>
      <w:r w:rsidRPr="00C01864">
        <w:rPr>
          <w:rStyle w:val="Emphasis"/>
          <w:b w:val="0"/>
        </w:rPr>
        <w:t>empirical analysis</w:t>
      </w:r>
      <w:r w:rsidRPr="00C01864">
        <w:t xml:space="preserve"> </w:t>
      </w:r>
      <w:r w:rsidRPr="00C01864">
        <w:rPr>
          <w:rStyle w:val="StyleUnderline"/>
        </w:rPr>
        <w:t>to understand the relationship</w:t>
      </w:r>
      <w:r w:rsidRPr="00C01864">
        <w:t xml:space="preserve"> </w:t>
      </w:r>
      <w:r w:rsidRPr="00C01864">
        <w:rPr>
          <w:rStyle w:val="StyleUnderline"/>
        </w:rPr>
        <w:t>between diversity in management</w:t>
      </w:r>
      <w:r w:rsidRPr="00C01864">
        <w:t xml:space="preserve"> (defined as all levels of management, not just executive management) </w:t>
      </w:r>
      <w:r w:rsidRPr="00C01864">
        <w:rPr>
          <w:rStyle w:val="StyleUnderline"/>
        </w:rPr>
        <w:t>and innovation</w:t>
      </w:r>
      <w:r w:rsidRPr="00C01864">
        <w:t xml:space="preserve">. (See “How Diversity and Innovation Are Defined in This </w:t>
      </w:r>
      <w:r w:rsidRPr="00C01864">
        <w:lastRenderedPageBreak/>
        <w:t xml:space="preserve">Report.”) Although the research is concentrated in a particular geographic region, </w:t>
      </w:r>
      <w:r w:rsidRPr="00C01864">
        <w:rPr>
          <w:rStyle w:val="StyleUnderline"/>
        </w:rPr>
        <w:t>we believe that its insights apply</w:t>
      </w:r>
      <w:r w:rsidRPr="00C01864">
        <w:t xml:space="preserve"> </w:t>
      </w:r>
      <w:r w:rsidRPr="00C01864">
        <w:rPr>
          <w:rStyle w:val="Emphasis"/>
          <w:b w:val="0"/>
        </w:rPr>
        <w:t>globally</w:t>
      </w:r>
      <w:r w:rsidRPr="00C01864">
        <w:t xml:space="preserve">. </w:t>
      </w:r>
      <w:r w:rsidRPr="00C01864">
        <w:rPr>
          <w:rStyle w:val="StyleUnderline"/>
        </w:rPr>
        <w:t>The following are the major findings</w:t>
      </w:r>
      <w:r w:rsidRPr="00C01864">
        <w:t>:</w:t>
      </w:r>
    </w:p>
    <w:p w14:paraId="725FFBEF" w14:textId="77777777" w:rsidR="00096B1F" w:rsidRPr="00C01864" w:rsidRDefault="00096B1F" w:rsidP="00096B1F">
      <w:r w:rsidRPr="00C01864">
        <w:t>•</w:t>
      </w:r>
      <w:r w:rsidRPr="00C01864">
        <w:rPr>
          <w:rStyle w:val="StyleUnderline"/>
        </w:rPr>
        <w:t>The</w:t>
      </w:r>
      <w:r w:rsidRPr="00C01864">
        <w:t xml:space="preserve"> </w:t>
      </w:r>
      <w:r w:rsidRPr="00C01864">
        <w:rPr>
          <w:rStyle w:val="Emphasis"/>
          <w:b w:val="0"/>
        </w:rPr>
        <w:t xml:space="preserve">positive </w:t>
      </w:r>
      <w:r w:rsidRPr="00C01864">
        <w:rPr>
          <w:rStyle w:val="Emphasis"/>
          <w:b w:val="0"/>
          <w:highlight w:val="cyan"/>
        </w:rPr>
        <w:t>relationship</w:t>
      </w:r>
      <w:r w:rsidRPr="00C01864">
        <w:t xml:space="preserve"> </w:t>
      </w:r>
      <w:r w:rsidRPr="00C01864">
        <w:rPr>
          <w:rStyle w:val="StyleUnderline"/>
        </w:rPr>
        <w:t>between</w:t>
      </w:r>
      <w:r w:rsidRPr="00C01864">
        <w:t xml:space="preserve"> management </w:t>
      </w:r>
      <w:r w:rsidRPr="00C01864">
        <w:rPr>
          <w:rStyle w:val="StyleUnderline"/>
        </w:rPr>
        <w:t>diversity and innovation is</w:t>
      </w:r>
      <w:r w:rsidRPr="00C01864">
        <w:t xml:space="preserve"> </w:t>
      </w:r>
      <w:r w:rsidRPr="00C01864">
        <w:rPr>
          <w:rStyle w:val="Emphasis"/>
          <w:b w:val="0"/>
        </w:rPr>
        <w:t xml:space="preserve">statistically </w:t>
      </w:r>
      <w:r w:rsidRPr="00C01864">
        <w:rPr>
          <w:rStyle w:val="Emphasis"/>
          <w:b w:val="0"/>
          <w:highlight w:val="cyan"/>
        </w:rPr>
        <w:t>significant</w:t>
      </w:r>
      <w:r w:rsidRPr="00C01864">
        <w:t xml:space="preserve">, meaning that </w:t>
      </w:r>
      <w:r w:rsidRPr="00C01864">
        <w:rPr>
          <w:rStyle w:val="StyleUnderline"/>
        </w:rPr>
        <w:t>companies with higher levels of diversity get more revenue from</w:t>
      </w:r>
      <w:r w:rsidRPr="00C01864">
        <w:t xml:space="preserve"> </w:t>
      </w:r>
      <w:r w:rsidRPr="00C01864">
        <w:rPr>
          <w:rStyle w:val="Emphasis"/>
          <w:b w:val="0"/>
        </w:rPr>
        <w:t>new products and services</w:t>
      </w:r>
      <w:r w:rsidRPr="00C01864">
        <w:t>.</w:t>
      </w:r>
    </w:p>
    <w:p w14:paraId="6751033F" w14:textId="77777777" w:rsidR="00096B1F" w:rsidRPr="00C01864" w:rsidRDefault="00096B1F" w:rsidP="00096B1F">
      <w:r w:rsidRPr="00C01864">
        <w:t xml:space="preserve">•The innovation boost isn’t limited to a single type of diversity. The </w:t>
      </w:r>
      <w:r w:rsidRPr="00C01864">
        <w:rPr>
          <w:rStyle w:val="StyleUnderline"/>
        </w:rPr>
        <w:t xml:space="preserve">presence of </w:t>
      </w:r>
      <w:r w:rsidRPr="00C01864">
        <w:rPr>
          <w:rStyle w:val="StyleUnderline"/>
          <w:highlight w:val="cyan"/>
        </w:rPr>
        <w:t>managers who are female</w:t>
      </w:r>
      <w:r w:rsidRPr="00C01864">
        <w:rPr>
          <w:rStyle w:val="StyleUnderline"/>
        </w:rPr>
        <w:t xml:space="preserve"> or from other countries, industries, or companies can </w:t>
      </w:r>
      <w:r w:rsidRPr="00C01864">
        <w:rPr>
          <w:rStyle w:val="Emphasis"/>
          <w:b w:val="0"/>
        </w:rPr>
        <w:t xml:space="preserve">cause an </w:t>
      </w:r>
      <w:r w:rsidRPr="00C01864">
        <w:rPr>
          <w:rStyle w:val="Emphasis"/>
          <w:b w:val="0"/>
          <w:highlight w:val="cyan"/>
        </w:rPr>
        <w:t>increase</w:t>
      </w:r>
      <w:r w:rsidRPr="00C01864">
        <w:rPr>
          <w:rStyle w:val="Emphasis"/>
          <w:b w:val="0"/>
        </w:rPr>
        <w:t xml:space="preserve"> in </w:t>
      </w:r>
      <w:r w:rsidRPr="00C01864">
        <w:rPr>
          <w:rStyle w:val="Emphasis"/>
          <w:b w:val="0"/>
          <w:highlight w:val="cyan"/>
        </w:rPr>
        <w:t>innovation</w:t>
      </w:r>
      <w:r w:rsidRPr="00C01864">
        <w:t>.</w:t>
      </w:r>
    </w:p>
    <w:p w14:paraId="29F678CE" w14:textId="77777777" w:rsidR="00096B1F" w:rsidRPr="00C01864" w:rsidRDefault="00096B1F" w:rsidP="00096B1F">
      <w:pPr>
        <w:rPr>
          <w:rStyle w:val="StyleUnderline"/>
        </w:rPr>
      </w:pPr>
      <w:r w:rsidRPr="00C01864">
        <w:rPr>
          <w:rStyle w:val="StyleUnderline"/>
        </w:rPr>
        <w:t xml:space="preserve">•Management diversity seems to have a </w:t>
      </w:r>
      <w:r w:rsidRPr="00C01864">
        <w:rPr>
          <w:rStyle w:val="Emphasis"/>
          <w:b w:val="0"/>
        </w:rPr>
        <w:t>particularly positive effect on innovation</w:t>
      </w:r>
      <w:r w:rsidRPr="00C01864">
        <w:t xml:space="preserve"> </w:t>
      </w:r>
      <w:r w:rsidRPr="00C01864">
        <w:rPr>
          <w:rStyle w:val="StyleUnderline"/>
        </w:rPr>
        <w:t>at complex companies</w:t>
      </w:r>
      <w:r w:rsidRPr="00C01864">
        <w:t xml:space="preserve">—those </w:t>
      </w:r>
      <w:r w:rsidRPr="00C01864">
        <w:rPr>
          <w:rStyle w:val="StyleUnderline"/>
        </w:rPr>
        <w:t>that have multiple product lines</w:t>
      </w:r>
      <w:r w:rsidRPr="00C01864">
        <w:t xml:space="preserve"> or that operate in multiple industry segments. </w:t>
      </w:r>
      <w:r w:rsidRPr="00C01864">
        <w:rPr>
          <w:rStyle w:val="StyleUnderline"/>
        </w:rPr>
        <w:t xml:space="preserve">Diversity’s impact </w:t>
      </w:r>
      <w:r w:rsidRPr="00C01864">
        <w:rPr>
          <w:rStyle w:val="Emphasis"/>
          <w:b w:val="0"/>
        </w:rPr>
        <w:t>also increases</w:t>
      </w:r>
      <w:r w:rsidRPr="00C01864">
        <w:t xml:space="preserve"> </w:t>
      </w:r>
      <w:r w:rsidRPr="00C01864">
        <w:rPr>
          <w:rStyle w:val="StyleUnderline"/>
        </w:rPr>
        <w:t>with company size.</w:t>
      </w:r>
    </w:p>
    <w:p w14:paraId="6F854668" w14:textId="77777777" w:rsidR="00096B1F" w:rsidRPr="00C01864" w:rsidRDefault="00096B1F" w:rsidP="00096B1F">
      <w:r w:rsidRPr="00C01864">
        <w:rPr>
          <w:rStyle w:val="StyleUnderline"/>
        </w:rPr>
        <w:t>•To reach its potential, gender diversity needs to go beyond tokenism</w:t>
      </w:r>
      <w:r w:rsidRPr="00C01864">
        <w:t xml:space="preserve">. In our study, </w:t>
      </w:r>
      <w:r w:rsidRPr="00C01864">
        <w:rPr>
          <w:rStyle w:val="StyleUnderline"/>
        </w:rPr>
        <w:t xml:space="preserve">innovation </w:t>
      </w:r>
      <w:r w:rsidRPr="00C01864">
        <w:rPr>
          <w:rStyle w:val="StyleUnderline"/>
          <w:highlight w:val="cyan"/>
        </w:rPr>
        <w:t xml:space="preserve">performance </w:t>
      </w:r>
      <w:r w:rsidRPr="00C01864">
        <w:rPr>
          <w:rStyle w:val="Emphasis"/>
          <w:b w:val="0"/>
          <w:highlight w:val="cyan"/>
        </w:rPr>
        <w:t>only</w:t>
      </w:r>
      <w:r w:rsidRPr="00C01864">
        <w:rPr>
          <w:rStyle w:val="Emphasis"/>
          <w:b w:val="0"/>
        </w:rPr>
        <w:t xml:space="preserve"> </w:t>
      </w:r>
      <w:r w:rsidRPr="00C01864">
        <w:rPr>
          <w:rStyle w:val="Emphasis"/>
          <w:b w:val="0"/>
          <w:highlight w:val="cyan"/>
        </w:rPr>
        <w:t>increased</w:t>
      </w:r>
      <w:r w:rsidRPr="00C01864">
        <w:rPr>
          <w:rStyle w:val="Emphasis"/>
          <w:b w:val="0"/>
        </w:rPr>
        <w:t xml:space="preserve"> significantly </w:t>
      </w:r>
      <w:r w:rsidRPr="00C01864">
        <w:rPr>
          <w:rStyle w:val="Emphasis"/>
          <w:b w:val="0"/>
          <w:highlight w:val="cyan"/>
        </w:rPr>
        <w:t>when the workforce included a nontrivial percent</w:t>
      </w:r>
      <w:r w:rsidRPr="00C01864">
        <w:rPr>
          <w:rStyle w:val="Emphasis"/>
          <w:b w:val="0"/>
        </w:rPr>
        <w:t>age of women</w:t>
      </w:r>
      <w:r w:rsidRPr="00C01864">
        <w:t xml:space="preserve"> </w:t>
      </w:r>
      <w:r w:rsidRPr="00C01864">
        <w:rPr>
          <w:rStyle w:val="StyleUnderline"/>
        </w:rPr>
        <w:t>(more than 20%) in management positions</w:t>
      </w:r>
      <w:r w:rsidRPr="00C01864">
        <w:t>. Having a high percentage of female employees doesn’t do anything for innovation, the study shows, if only a small number of women are managers</w:t>
      </w:r>
    </w:p>
    <w:p w14:paraId="66EB003C" w14:textId="77777777" w:rsidR="00096B1F" w:rsidRPr="00C01864" w:rsidRDefault="00096B1F" w:rsidP="00096B1F">
      <w:r w:rsidRPr="00C01864">
        <w:rPr>
          <w:rStyle w:val="StyleUnderline"/>
        </w:rPr>
        <w:t>•At companies with diverse management teams, openness to contributions</w:t>
      </w:r>
      <w:r w:rsidRPr="00C01864">
        <w:t xml:space="preserve"> from lower-level workers </w:t>
      </w:r>
      <w:r w:rsidRPr="00C01864">
        <w:rPr>
          <w:rStyle w:val="StyleUnderline"/>
        </w:rPr>
        <w:t>and an environment in which employees feel free to speak their minds are</w:t>
      </w:r>
      <w:r w:rsidRPr="00C01864">
        <w:t xml:space="preserve"> </w:t>
      </w:r>
      <w:r w:rsidRPr="00C01864">
        <w:rPr>
          <w:rStyle w:val="Emphasis"/>
          <w:b w:val="0"/>
        </w:rPr>
        <w:t>crucial in fostering innovation</w:t>
      </w:r>
    </w:p>
    <w:p w14:paraId="6074F2C2" w14:textId="77777777" w:rsidR="00096B1F" w:rsidRPr="00C01864" w:rsidRDefault="00096B1F" w:rsidP="00096B1F">
      <w:pPr>
        <w:rPr>
          <w:rStyle w:val="Emphasis"/>
          <w:b w:val="0"/>
        </w:rPr>
      </w:pPr>
      <w:r w:rsidRPr="00C01864">
        <w:rPr>
          <w:rStyle w:val="Emphasis"/>
          <w:b w:val="0"/>
        </w:rPr>
        <w:t>DIVERSITY’S POSITIVE LINK TO INNOVATION</w:t>
      </w:r>
    </w:p>
    <w:p w14:paraId="0191EB13" w14:textId="77777777" w:rsidR="00096B1F" w:rsidRPr="00C01864" w:rsidRDefault="00096B1F" w:rsidP="00096B1F">
      <w:r w:rsidRPr="00C01864">
        <w:rPr>
          <w:rStyle w:val="StyleUnderline"/>
        </w:rPr>
        <w:t>That</w:t>
      </w:r>
      <w:r w:rsidRPr="00C01864">
        <w:t xml:space="preserve"> management </w:t>
      </w:r>
      <w:r w:rsidRPr="00C01864">
        <w:rPr>
          <w:rStyle w:val="StyleUnderline"/>
        </w:rPr>
        <w:t xml:space="preserve">diversity might be linked to innovation isn’t </w:t>
      </w:r>
      <w:r w:rsidRPr="00C01864">
        <w:t xml:space="preserve">a </w:t>
      </w:r>
      <w:r w:rsidRPr="00C01864">
        <w:rPr>
          <w:rStyle w:val="StyleUnderline"/>
        </w:rPr>
        <w:t>new</w:t>
      </w:r>
      <w:r w:rsidRPr="00C01864">
        <w:t xml:space="preserve"> concept. </w:t>
      </w:r>
      <w:r w:rsidRPr="00C01864">
        <w:rPr>
          <w:rStyle w:val="StyleUnderline"/>
        </w:rPr>
        <w:t>It’s rooted in the assumption</w:t>
      </w:r>
      <w:r w:rsidRPr="00C01864">
        <w:t xml:space="preserve"> that </w:t>
      </w:r>
      <w:r w:rsidRPr="00C01864">
        <w:rPr>
          <w:rStyle w:val="StyleUnderline"/>
          <w:highlight w:val="cyan"/>
        </w:rPr>
        <w:t>diversity leads to</w:t>
      </w:r>
      <w:r w:rsidRPr="00C01864">
        <w:t xml:space="preserve"> </w:t>
      </w:r>
      <w:r w:rsidRPr="00C01864">
        <w:rPr>
          <w:rStyle w:val="Emphasis"/>
          <w:b w:val="0"/>
          <w:highlight w:val="cyan"/>
        </w:rPr>
        <w:t>different perspectives</w:t>
      </w:r>
      <w:r w:rsidRPr="00C01864">
        <w:rPr>
          <w:highlight w:val="cyan"/>
        </w:rPr>
        <w:t xml:space="preserve"> </w:t>
      </w:r>
      <w:r w:rsidRPr="00C01864">
        <w:rPr>
          <w:rStyle w:val="StyleUnderline"/>
          <w:highlight w:val="cyan"/>
        </w:rPr>
        <w:t>and</w:t>
      </w:r>
      <w:r w:rsidRPr="00C01864">
        <w:t xml:space="preserve"> </w:t>
      </w:r>
      <w:r w:rsidRPr="00C01864">
        <w:rPr>
          <w:rStyle w:val="Emphasis"/>
          <w:b w:val="0"/>
        </w:rPr>
        <w:t xml:space="preserve">novel </w:t>
      </w:r>
      <w:r w:rsidRPr="00C01864">
        <w:rPr>
          <w:rStyle w:val="Emphasis"/>
          <w:b w:val="0"/>
          <w:highlight w:val="cyan"/>
        </w:rPr>
        <w:t>solutions</w:t>
      </w:r>
      <w:r w:rsidRPr="00C01864">
        <w:rPr>
          <w:rStyle w:val="Emphasis"/>
          <w:b w:val="0"/>
        </w:rPr>
        <w:t>.</w:t>
      </w:r>
      <w:r w:rsidRPr="00C01864">
        <w:t xml:space="preserve"> This is, however, a difficult thing to prove. Unlike other innovation catalysts— </w:t>
      </w:r>
      <w:r w:rsidRPr="00C01864">
        <w:rPr>
          <w:rStyle w:val="StyleUnderline"/>
        </w:rPr>
        <w:t>R&amp;D spending, for instance, or a specific strategy emphasizing innovation</w:t>
      </w:r>
      <w:r w:rsidRPr="00C01864">
        <w:t xml:space="preserve">—diversity has an indirect connection to innovation. </w:t>
      </w:r>
      <w:r w:rsidRPr="00C01864">
        <w:rPr>
          <w:rStyle w:val="StyleUnderline"/>
        </w:rPr>
        <w:t>Until now, most of the research about it has been more qualitative than quantitative.</w:t>
      </w:r>
    </w:p>
    <w:p w14:paraId="55F3EF46" w14:textId="77777777" w:rsidR="00096B1F" w:rsidRPr="00C01864" w:rsidRDefault="00096B1F" w:rsidP="00096B1F">
      <w:r w:rsidRPr="00C01864">
        <w:t xml:space="preserve">The </w:t>
      </w:r>
      <w:r w:rsidRPr="00C01864">
        <w:rPr>
          <w:rStyle w:val="StyleUnderline"/>
        </w:rPr>
        <w:t>BCG-</w:t>
      </w:r>
      <w:r w:rsidRPr="00C01864">
        <w:t xml:space="preserve">Technical University of </w:t>
      </w:r>
      <w:r w:rsidRPr="00C01864">
        <w:rPr>
          <w:rStyle w:val="StyleUnderline"/>
        </w:rPr>
        <w:t>Munich</w:t>
      </w:r>
      <w:r w:rsidRPr="00C01864">
        <w:t xml:space="preserve"> study </w:t>
      </w:r>
      <w:r w:rsidRPr="00C01864">
        <w:rPr>
          <w:rStyle w:val="StyleUnderline"/>
        </w:rPr>
        <w:t>used</w:t>
      </w:r>
      <w:r w:rsidRPr="00C01864">
        <w:t xml:space="preserve"> </w:t>
      </w:r>
      <w:r w:rsidRPr="00C01864">
        <w:rPr>
          <w:rStyle w:val="StyleUnderline"/>
        </w:rPr>
        <w:t>statistical methods</w:t>
      </w:r>
      <w:r w:rsidRPr="00C01864">
        <w:t>—</w:t>
      </w:r>
      <w:r w:rsidRPr="00C01864">
        <w:rPr>
          <w:rStyle w:val="Emphasis"/>
          <w:b w:val="0"/>
        </w:rPr>
        <w:t>correlations and regression analyses</w:t>
      </w:r>
      <w:r w:rsidRPr="00C01864">
        <w:t>—</w:t>
      </w:r>
      <w:r w:rsidRPr="00C01864">
        <w:rPr>
          <w:rStyle w:val="Emphasis"/>
          <w:b w:val="0"/>
        </w:rPr>
        <w:t>not only</w:t>
      </w:r>
      <w:r w:rsidRPr="00C01864">
        <w:t xml:space="preserve"> </w:t>
      </w:r>
      <w:r w:rsidRPr="00C01864">
        <w:rPr>
          <w:rStyle w:val="StyleUnderline"/>
        </w:rPr>
        <w:t>to show that a relationship exists</w:t>
      </w:r>
      <w:r w:rsidRPr="00C01864">
        <w:t xml:space="preserve"> between diversity and innovation </w:t>
      </w:r>
      <w:r w:rsidRPr="00C01864">
        <w:rPr>
          <w:rStyle w:val="StyleUnderline"/>
        </w:rPr>
        <w:t>but also</w:t>
      </w:r>
      <w:r w:rsidRPr="00C01864">
        <w:t xml:space="preserve"> </w:t>
      </w:r>
      <w:r w:rsidRPr="00C01864">
        <w:rPr>
          <w:rStyle w:val="StyleUnderline"/>
        </w:rPr>
        <w:t>to identify the types of</w:t>
      </w:r>
      <w:r w:rsidRPr="00C01864">
        <w:t xml:space="preserve"> </w:t>
      </w:r>
      <w:r w:rsidRPr="00C01864">
        <w:rPr>
          <w:rStyle w:val="StyleUnderline"/>
        </w:rPr>
        <w:t xml:space="preserve">companies that get the </w:t>
      </w:r>
      <w:r w:rsidRPr="00C01864">
        <w:rPr>
          <w:rStyle w:val="Emphasis"/>
          <w:b w:val="0"/>
        </w:rPr>
        <w:t>biggest innovation boost from diversity</w:t>
      </w:r>
      <w:r w:rsidRPr="00C01864">
        <w:t>, the steps that companies can take to increase diversity’s power, and the types of diversity that matter the most. This last area of inquiry is particularly important because many companies’ diversity strategies are no longer focused solely on traditional forms of diversity, such as gender and nationality. Instead, they have expanded, under the catchphrase “2D diversity,” to incorporate so-called acquired diversity, which includes people with cross-industry expertise and nonlinear career paths.</w:t>
      </w:r>
    </w:p>
    <w:p w14:paraId="0A2F3331" w14:textId="77777777" w:rsidR="00096B1F" w:rsidRPr="00C01864" w:rsidRDefault="00096B1F" w:rsidP="00096B1F">
      <w:r w:rsidRPr="00C01864">
        <w:t xml:space="preserve">The companies were first analyzed using the </w:t>
      </w:r>
      <w:proofErr w:type="spellStart"/>
      <w:r w:rsidRPr="00C01864">
        <w:t>Blau</w:t>
      </w:r>
      <w:proofErr w:type="spellEnd"/>
      <w:r w:rsidRPr="00C01864">
        <w:t xml:space="preserve"> index to aggregate their levels of diversity in six areas. (See the Appendix for an explanation of the statistical analysis and terms used in this report.) The resulting diversity score was plotted against each company’s innovation level. </w:t>
      </w:r>
      <w:r w:rsidRPr="00C01864">
        <w:rPr>
          <w:rStyle w:val="StyleUnderline"/>
        </w:rPr>
        <w:t>We found that innovation revenue—which we define as the share of revenues from new products and services in the most recent three-year period —rises with diversity</w:t>
      </w:r>
      <w:r w:rsidRPr="00C01864">
        <w:t>. (See Exhibit 1.)</w:t>
      </w:r>
    </w:p>
    <w:p w14:paraId="4FCB86D0" w14:textId="77777777" w:rsidR="00096B1F" w:rsidRPr="00C01864" w:rsidRDefault="00096B1F" w:rsidP="00096B1F">
      <w:pPr>
        <w:rPr>
          <w:rStyle w:val="StyleUnderline"/>
        </w:rPr>
      </w:pPr>
      <w:r w:rsidRPr="00C01864">
        <w:lastRenderedPageBreak/>
        <w:t xml:space="preserve">Diversity and innovation don’t affect each other directly, the way sales of umbrellas by a street vendor rise on a rainy day; the relationship is more complex. Moreover, </w:t>
      </w:r>
      <w:r w:rsidRPr="00C01864">
        <w:rPr>
          <w:rStyle w:val="StyleUnderline"/>
          <w:highlight w:val="cyan"/>
        </w:rPr>
        <w:t>there are</w:t>
      </w:r>
      <w:r w:rsidRPr="00C01864">
        <w:rPr>
          <w:rStyle w:val="StyleUnderline"/>
        </w:rPr>
        <w:t xml:space="preserve"> quite</w:t>
      </w:r>
      <w:r w:rsidRPr="00C01864">
        <w:rPr>
          <w:rStyle w:val="StyleUnderline"/>
          <w:highlight w:val="cyan"/>
        </w:rPr>
        <w:t xml:space="preserve"> a few factors</w:t>
      </w:r>
      <w:r w:rsidRPr="00C01864">
        <w:rPr>
          <w:rStyle w:val="StyleUnderline"/>
        </w:rPr>
        <w:t xml:space="preserve"> beyond diversity that can affect a company’s ability to innovate</w:t>
      </w:r>
      <w:r w:rsidRPr="00C01864">
        <w:t xml:space="preserve">— such as the creativity of its R&amp;D department, the executive team’s attitude toward taking risks, and shareholders’ support of new ventures. </w:t>
      </w:r>
      <w:r w:rsidRPr="00C01864">
        <w:rPr>
          <w:rStyle w:val="Emphasis"/>
          <w:b w:val="0"/>
          <w:highlight w:val="cyan"/>
        </w:rPr>
        <w:t>Still</w:t>
      </w:r>
      <w:r w:rsidRPr="00C01864">
        <w:t xml:space="preserve">, </w:t>
      </w:r>
      <w:r w:rsidRPr="00C01864">
        <w:rPr>
          <w:rStyle w:val="StyleUnderline"/>
        </w:rPr>
        <w:t xml:space="preserve">management </w:t>
      </w:r>
      <w:r w:rsidRPr="00C01864">
        <w:rPr>
          <w:rStyle w:val="StyleUnderline"/>
          <w:highlight w:val="cyan"/>
        </w:rPr>
        <w:t>diversity influences innovation</w:t>
      </w:r>
      <w:r w:rsidRPr="00C01864">
        <w:rPr>
          <w:highlight w:val="cyan"/>
        </w:rPr>
        <w:t xml:space="preserve"> </w:t>
      </w:r>
      <w:r w:rsidRPr="00C01864">
        <w:rPr>
          <w:rStyle w:val="Emphasis"/>
          <w:b w:val="0"/>
          <w:highlight w:val="cyan"/>
        </w:rPr>
        <w:t>on its</w:t>
      </w:r>
      <w:r w:rsidRPr="00C01864">
        <w:rPr>
          <w:rStyle w:val="Emphasis"/>
          <w:b w:val="0"/>
        </w:rPr>
        <w:t xml:space="preserve"> </w:t>
      </w:r>
      <w:r w:rsidRPr="00C01864">
        <w:rPr>
          <w:rStyle w:val="Emphasis"/>
          <w:b w:val="0"/>
          <w:highlight w:val="cyan"/>
        </w:rPr>
        <w:t>own.</w:t>
      </w:r>
      <w:r w:rsidRPr="00C01864">
        <w:rPr>
          <w:highlight w:val="cyan"/>
        </w:rPr>
        <w:t xml:space="preserve"> </w:t>
      </w:r>
      <w:r w:rsidRPr="00C01864">
        <w:rPr>
          <w:rStyle w:val="StyleUnderline"/>
          <w:highlight w:val="cyan"/>
        </w:rPr>
        <w:t>Diversity and innovation</w:t>
      </w:r>
      <w:r w:rsidRPr="00C01864">
        <w:rPr>
          <w:highlight w:val="cyan"/>
        </w:rPr>
        <w:t xml:space="preserve"> </w:t>
      </w:r>
      <w:r w:rsidRPr="00C01864">
        <w:rPr>
          <w:rStyle w:val="Emphasis"/>
          <w:b w:val="0"/>
          <w:highlight w:val="cyan"/>
        </w:rPr>
        <w:t>move together</w:t>
      </w:r>
      <w:r w:rsidRPr="00C01864">
        <w:t xml:space="preserve">, </w:t>
      </w:r>
      <w:r w:rsidRPr="00C01864">
        <w:rPr>
          <w:rStyle w:val="StyleUnderline"/>
        </w:rPr>
        <w:t>and the relationship is</w:t>
      </w:r>
      <w:r w:rsidRPr="00C01864">
        <w:t xml:space="preserve"> </w:t>
      </w:r>
      <w:r w:rsidRPr="00C01864">
        <w:rPr>
          <w:rStyle w:val="Emphasis"/>
          <w:b w:val="0"/>
        </w:rPr>
        <w:t xml:space="preserve">statistically </w:t>
      </w:r>
      <w:proofErr w:type="gramStart"/>
      <w:r w:rsidRPr="00C01864">
        <w:rPr>
          <w:rStyle w:val="Emphasis"/>
          <w:b w:val="0"/>
        </w:rPr>
        <w:t>significant</w:t>
      </w:r>
      <w:r w:rsidRPr="00C01864">
        <w:t>—meaning</w:t>
      </w:r>
      <w:proofErr w:type="gramEnd"/>
      <w:r w:rsidRPr="00C01864">
        <w:t xml:space="preserve"> that </w:t>
      </w:r>
      <w:r w:rsidRPr="00C01864">
        <w:rPr>
          <w:rStyle w:val="StyleUnderline"/>
        </w:rPr>
        <w:t xml:space="preserve">there is a </w:t>
      </w:r>
      <w:r w:rsidRPr="00C01864">
        <w:rPr>
          <w:rStyle w:val="Emphasis"/>
          <w:b w:val="0"/>
        </w:rPr>
        <w:t>high probability</w:t>
      </w:r>
      <w:r w:rsidRPr="00C01864">
        <w:rPr>
          <w:rStyle w:val="StyleUnderline"/>
        </w:rPr>
        <w:t xml:space="preserve"> of its repeating in </w:t>
      </w:r>
      <w:r w:rsidRPr="00C01864">
        <w:rPr>
          <w:rStyle w:val="Emphasis"/>
          <w:b w:val="0"/>
        </w:rPr>
        <w:t>any large population of companies</w:t>
      </w:r>
    </w:p>
    <w:p w14:paraId="4DFFB340" w14:textId="77777777" w:rsidR="00096B1F" w:rsidRPr="00C01864" w:rsidRDefault="00096B1F" w:rsidP="00096B1F">
      <w:r w:rsidRPr="00C01864">
        <w:rPr>
          <w:rStyle w:val="StyleUnderline"/>
        </w:rPr>
        <w:t>An initial sense of diversity’s impact</w:t>
      </w:r>
      <w:r w:rsidRPr="00C01864">
        <w:t xml:space="preserve"> </w:t>
      </w:r>
      <w:r w:rsidRPr="00C01864">
        <w:rPr>
          <w:rStyle w:val="Emphasis"/>
          <w:b w:val="0"/>
        </w:rPr>
        <w:t>on innovation</w:t>
      </w:r>
      <w:r w:rsidRPr="00C01864">
        <w:t xml:space="preserve"> </w:t>
      </w:r>
      <w:r w:rsidRPr="00C01864">
        <w:rPr>
          <w:rStyle w:val="StyleUnderline"/>
        </w:rPr>
        <w:t>can be derived by comparing companies that are more diverse</w:t>
      </w:r>
      <w:r w:rsidRPr="00C01864">
        <w:t xml:space="preserve"> </w:t>
      </w:r>
      <w:r w:rsidRPr="00C01864">
        <w:rPr>
          <w:rStyle w:val="StyleUnderline"/>
        </w:rPr>
        <w:t>with those that are less</w:t>
      </w:r>
      <w:r w:rsidRPr="00C01864">
        <w:t xml:space="preserve"> diverse. In our study, </w:t>
      </w:r>
      <w:r w:rsidRPr="00C01864">
        <w:rPr>
          <w:rStyle w:val="StyleUnderline"/>
          <w:highlight w:val="cyan"/>
        </w:rPr>
        <w:t>companies</w:t>
      </w:r>
      <w:r w:rsidRPr="00C01864">
        <w:t xml:space="preserve"> with </w:t>
      </w:r>
      <w:proofErr w:type="spellStart"/>
      <w:r w:rsidRPr="00C01864">
        <w:t>Blau</w:t>
      </w:r>
      <w:proofErr w:type="spellEnd"/>
      <w:r w:rsidRPr="00C01864">
        <w:t xml:space="preserve"> index scores above 0.59 (</w:t>
      </w:r>
      <w:r w:rsidRPr="00C01864">
        <w:rPr>
          <w:rStyle w:val="StyleUnderline"/>
        </w:rPr>
        <w:t xml:space="preserve">above the median) </w:t>
      </w:r>
      <w:r w:rsidRPr="00C01864">
        <w:rPr>
          <w:rStyle w:val="StyleUnderline"/>
          <w:highlight w:val="cyan"/>
        </w:rPr>
        <w:t>have</w:t>
      </w:r>
      <w:r w:rsidRPr="00C01864">
        <w:t xml:space="preserve"> generated </w:t>
      </w:r>
      <w:r w:rsidRPr="00C01864">
        <w:rPr>
          <w:rStyle w:val="Emphasis"/>
          <w:b w:val="0"/>
        </w:rPr>
        <w:t xml:space="preserve">38% </w:t>
      </w:r>
      <w:r w:rsidRPr="00C01864">
        <w:rPr>
          <w:rStyle w:val="Emphasis"/>
          <w:b w:val="0"/>
          <w:highlight w:val="cyan"/>
        </w:rPr>
        <w:t>more</w:t>
      </w:r>
      <w:r w:rsidRPr="00C01864">
        <w:rPr>
          <w:rStyle w:val="Emphasis"/>
          <w:b w:val="0"/>
        </w:rPr>
        <w:t xml:space="preserve"> of their </w:t>
      </w:r>
      <w:r w:rsidRPr="00C01864">
        <w:rPr>
          <w:rStyle w:val="Emphasis"/>
          <w:b w:val="0"/>
          <w:highlight w:val="cyan"/>
        </w:rPr>
        <w:t>revenue</w:t>
      </w:r>
      <w:r w:rsidRPr="00C01864">
        <w:rPr>
          <w:rStyle w:val="Emphasis"/>
          <w:b w:val="0"/>
        </w:rPr>
        <w:t>s</w:t>
      </w:r>
      <w:r w:rsidRPr="00C01864">
        <w:t xml:space="preserve">, </w:t>
      </w:r>
      <w:r w:rsidRPr="00C01864">
        <w:rPr>
          <w:rStyle w:val="StyleUnderline"/>
        </w:rPr>
        <w:t>on average,</w:t>
      </w:r>
      <w:r w:rsidRPr="00C01864">
        <w:t xml:space="preserve"> </w:t>
      </w:r>
      <w:r w:rsidRPr="00C01864">
        <w:rPr>
          <w:rStyle w:val="Emphasis"/>
          <w:b w:val="0"/>
          <w:highlight w:val="cyan"/>
        </w:rPr>
        <w:t>from innovative products</w:t>
      </w:r>
      <w:r w:rsidRPr="00C01864">
        <w:rPr>
          <w:rStyle w:val="Emphasis"/>
          <w:b w:val="0"/>
        </w:rPr>
        <w:t xml:space="preserve"> and services</w:t>
      </w:r>
      <w:r w:rsidRPr="00C01864">
        <w:t xml:space="preserve"> in the most recent three-year period </w:t>
      </w:r>
      <w:r w:rsidRPr="00C01864">
        <w:rPr>
          <w:rStyle w:val="StyleUnderline"/>
        </w:rPr>
        <w:t>than did companies below the median</w:t>
      </w:r>
      <w:r w:rsidRPr="00C01864">
        <w:t>.</w:t>
      </w:r>
    </w:p>
    <w:p w14:paraId="658C8859" w14:textId="77777777" w:rsidR="00096B1F" w:rsidRPr="00C01864" w:rsidRDefault="00096B1F" w:rsidP="00096B1F">
      <w:r w:rsidRPr="00C01864">
        <w:t>The study’s numbers become even more instructive when they are broken down along other dimensions. This more nuanced analysis yields insights about how to get the most out of diversity and which types of diversity offer the biggest advantage.</w:t>
      </w:r>
    </w:p>
    <w:p w14:paraId="5B579FF6" w14:textId="77777777" w:rsidR="00096B1F" w:rsidRPr="00C01864" w:rsidRDefault="00096B1F" w:rsidP="00096B1F">
      <w:r w:rsidRPr="00C01864">
        <w:rPr>
          <w:rStyle w:val="StyleUnderline"/>
        </w:rPr>
        <w:t>Of the</w:t>
      </w:r>
      <w:r w:rsidRPr="00C01864">
        <w:t xml:space="preserve"> six </w:t>
      </w:r>
      <w:r w:rsidRPr="00C01864">
        <w:rPr>
          <w:rStyle w:val="StyleUnderline"/>
        </w:rPr>
        <w:t>types of diversity analyzed</w:t>
      </w:r>
      <w:r w:rsidRPr="00C01864">
        <w:t xml:space="preserve"> in the study, </w:t>
      </w:r>
      <w:r w:rsidRPr="00C01864">
        <w:rPr>
          <w:rStyle w:val="StyleUnderline"/>
        </w:rPr>
        <w:t xml:space="preserve">four positively correlate with innovation: industry background, country of origin, career path, </w:t>
      </w:r>
      <w:r w:rsidRPr="00C01864">
        <w:rPr>
          <w:rStyle w:val="Emphasis"/>
          <w:b w:val="0"/>
        </w:rPr>
        <w:t>and gender</w:t>
      </w:r>
      <w:r w:rsidRPr="00C01864">
        <w:t xml:space="preserve">. Age diversity (the extent to which managers are evenly distributed across age groups) is </w:t>
      </w:r>
      <w:proofErr w:type="gramStart"/>
      <w:r w:rsidRPr="00C01864">
        <w:t>actually associated</w:t>
      </w:r>
      <w:proofErr w:type="gramEnd"/>
      <w:r w:rsidRPr="00C01864">
        <w:t xml:space="preserve"> with less innovation. A sixth type of diversity, academic background, appears to have no impact at all on innovation, either positive or negative. (See Exhibit 2.)</w:t>
      </w:r>
    </w:p>
    <w:p w14:paraId="4BA09435" w14:textId="77777777" w:rsidR="00096B1F" w:rsidRDefault="00096B1F" w:rsidP="00096B1F">
      <w:pPr>
        <w:pStyle w:val="Heading4"/>
      </w:pPr>
      <w:r>
        <w:t xml:space="preserve">Strong Innovation </w:t>
      </w:r>
      <w:r>
        <w:rPr>
          <w:u w:val="single"/>
        </w:rPr>
        <w:t>solves Extinction</w:t>
      </w:r>
      <w:r>
        <w:t>.</w:t>
      </w:r>
    </w:p>
    <w:p w14:paraId="6A62880C" w14:textId="77777777" w:rsidR="00096B1F" w:rsidRPr="003C3DBE" w:rsidRDefault="00096B1F" w:rsidP="00096B1F">
      <w:r w:rsidRPr="00AB017F">
        <w:rPr>
          <w:rStyle w:val="Style13ptBold"/>
        </w:rPr>
        <w:t>Matthews 18</w:t>
      </w:r>
      <w:r>
        <w:t xml:space="preserve"> Dylan Matthews 10-26-2018 “How to help people millions of years from now” </w:t>
      </w:r>
      <w:hyperlink r:id="rId13"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610A298C" w14:textId="77777777" w:rsidR="00096B1F" w:rsidRDefault="00096B1F" w:rsidP="00096B1F">
      <w:pPr>
        <w:rPr>
          <w:rStyle w:val="StyleUnderlin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C01864">
        <w:rPr>
          <w:rStyle w:val="StyleUnderline"/>
          <w:highlight w:val="cyan"/>
        </w:rPr>
        <w:t>future people have</w:t>
      </w:r>
      <w:r w:rsidRPr="00AB017F">
        <w:rPr>
          <w:sz w:val="16"/>
        </w:rPr>
        <w:t xml:space="preserve">, accordingly, </w:t>
      </w:r>
      <w:r w:rsidRPr="00C01864">
        <w:rPr>
          <w:rStyle w:val="Emphasis"/>
          <w:highlight w:val="cyan"/>
          <w:bdr w:val="single" w:sz="4" w:space="0" w:color="auto"/>
        </w:rPr>
        <w:t>hundreds of thousands of times</w:t>
      </w:r>
      <w:r w:rsidRPr="00C01864">
        <w:rPr>
          <w:sz w:val="16"/>
          <w:highlight w:val="cyan"/>
        </w:rPr>
        <w:t xml:space="preserve"> </w:t>
      </w:r>
      <w:r w:rsidRPr="00C01864">
        <w:rPr>
          <w:rStyle w:val="StyleUnderline"/>
          <w:highlight w:val="cya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C01864">
        <w:rPr>
          <w:rStyle w:val="StyleUnderline"/>
          <w:highlight w:val="cyan"/>
        </w:rPr>
        <w:t>preventing</w:t>
      </w:r>
      <w:r w:rsidRPr="00AB017F">
        <w:rPr>
          <w:rStyle w:val="StyleUnderline"/>
        </w:rPr>
        <w:t xml:space="preserve"> human </w:t>
      </w:r>
      <w:r w:rsidRPr="00C01864">
        <w:rPr>
          <w:rStyle w:val="Emphasis"/>
          <w:highlight w:val="cya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C01864">
        <w:rPr>
          <w:rStyle w:val="StyleUnderline"/>
          <w:highlight w:val="cyan"/>
        </w:rPr>
        <w:t xml:space="preserve">have to </w:t>
      </w:r>
      <w:r w:rsidRPr="00C01864">
        <w:rPr>
          <w:rStyle w:val="Emphasis"/>
          <w:highlight w:val="cyan"/>
        </w:rPr>
        <w:t>complement</w:t>
      </w:r>
      <w:r w:rsidRPr="00C01864">
        <w:rPr>
          <w:sz w:val="16"/>
          <w:highlight w:val="cyan"/>
        </w:rPr>
        <w:t xml:space="preserve"> “</w:t>
      </w:r>
      <w:r w:rsidRPr="00C01864">
        <w:rPr>
          <w:rStyle w:val="Emphasis"/>
          <w:highlight w:val="cyan"/>
        </w:rPr>
        <w:t>broad</w:t>
      </w:r>
      <w:r w:rsidRPr="00C01864">
        <w:rPr>
          <w:sz w:val="16"/>
          <w:highlight w:val="cyan"/>
        </w:rPr>
        <w:t xml:space="preserve">” </w:t>
      </w:r>
      <w:r w:rsidRPr="00C01864">
        <w:rPr>
          <w:rStyle w:val="StyleUnderline"/>
          <w:highlight w:val="cyan"/>
        </w:rPr>
        <w:t xml:space="preserve">approaches, </w:t>
      </w:r>
      <w:r w:rsidRPr="00AB017F">
        <w:rPr>
          <w:rStyle w:val="StyleUnderline"/>
        </w:rPr>
        <w:t xml:space="preserve">where </w:t>
      </w:r>
      <w:r w:rsidRPr="00C01864">
        <w:rPr>
          <w:rStyle w:val="StyleUnderline"/>
          <w:highlight w:val="cyan"/>
        </w:rPr>
        <w:t xml:space="preserve">instead of trying to </w:t>
      </w:r>
      <w:r w:rsidRPr="00C01864">
        <w:rPr>
          <w:rStyle w:val="Emphasis"/>
          <w:highlight w:val="cyan"/>
        </w:rPr>
        <w:t>predict</w:t>
      </w:r>
      <w:r w:rsidRPr="00C01864">
        <w:rPr>
          <w:rStyle w:val="StyleUnderline"/>
          <w:highlight w:val="cyan"/>
        </w:rPr>
        <w:t xml:space="preserve"> </w:t>
      </w:r>
      <w:r w:rsidRPr="00AB017F">
        <w:rPr>
          <w:rStyle w:val="StyleUnderline"/>
        </w:rPr>
        <w:t xml:space="preserve">what’s going to kill us all, you just </w:t>
      </w:r>
      <w:r w:rsidRPr="00AB017F">
        <w:rPr>
          <w:rStyle w:val="Emphasis"/>
        </w:rPr>
        <w:t xml:space="preserve">generally </w:t>
      </w:r>
      <w:r w:rsidRPr="00C01864">
        <w:rPr>
          <w:rStyle w:val="Emphasis"/>
          <w:highlight w:val="cyan"/>
        </w:rPr>
        <w:t xml:space="preserve">try </w:t>
      </w:r>
      <w:r w:rsidRPr="00AB017F">
        <w:rPr>
          <w:rStyle w:val="Emphasis"/>
        </w:rPr>
        <w:t xml:space="preserve">to keep civilization </w:t>
      </w:r>
      <w:r w:rsidRPr="00AB017F">
        <w:rPr>
          <w:rStyle w:val="Emphasis"/>
        </w:rPr>
        <w:lastRenderedPageBreak/>
        <w:t>running as best it can</w:t>
      </w:r>
      <w:r w:rsidRPr="00AB017F">
        <w:rPr>
          <w:rStyle w:val="StyleUnderline"/>
        </w:rPr>
        <w:t xml:space="preserve">, so that it is, as </w:t>
      </w:r>
      <w:r w:rsidRPr="00C01864">
        <w:rPr>
          <w:rStyle w:val="StyleUnderline"/>
          <w:highlight w:val="cyan"/>
        </w:rPr>
        <w:t xml:space="preserve">a whole, well-equipped to deal with </w:t>
      </w:r>
      <w:r w:rsidRPr="00C01864">
        <w:rPr>
          <w:rStyle w:val="Emphasis"/>
          <w:highlight w:val="cyan"/>
        </w:rPr>
        <w:t>potential</w:t>
      </w:r>
      <w:r w:rsidRPr="00C01864">
        <w:rPr>
          <w:rStyle w:val="StyleUnderline"/>
          <w:highlight w:val="cyan"/>
        </w:rPr>
        <w:t xml:space="preserve"> extinction events in the </w:t>
      </w:r>
      <w:r w:rsidRPr="00C01864">
        <w:rPr>
          <w:rStyle w:val="Emphasis"/>
          <w:highlight w:val="cya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C01864">
        <w:rPr>
          <w:rStyle w:val="Emphasis"/>
          <w:highlight w:val="cyan"/>
        </w:rPr>
        <w:t>acting on pressing needs now</w:t>
      </w:r>
      <w:r w:rsidRPr="00AB017F">
        <w:rPr>
          <w:u w:val="single"/>
        </w:rPr>
        <w:t xml:space="preserve">. For example: </w:t>
      </w:r>
      <w:r w:rsidRPr="00AB017F">
        <w:rPr>
          <w:rStyle w:val="StyleUnderline"/>
        </w:rPr>
        <w:t xml:space="preserve">We’re </w:t>
      </w:r>
      <w:r w:rsidRPr="00C01864">
        <w:rPr>
          <w:rStyle w:val="StyleUnderline"/>
          <w:highlight w:val="cyan"/>
        </w:rPr>
        <w:t>going to</w:t>
      </w:r>
      <w:r w:rsidRPr="00AB017F">
        <w:rPr>
          <w:rStyle w:val="StyleUnderline"/>
        </w:rPr>
        <w:t xml:space="preserve"> be </w:t>
      </w:r>
      <w:r w:rsidRPr="00C01864">
        <w:rPr>
          <w:rStyle w:val="Emphasis"/>
          <w:highlight w:val="cyan"/>
        </w:rPr>
        <w:t>better</w:t>
      </w:r>
      <w:r w:rsidRPr="00AB017F">
        <w:rPr>
          <w:rStyle w:val="Emphasis"/>
        </w:rPr>
        <w:t xml:space="preserve"> prepared</w:t>
      </w:r>
      <w:r w:rsidRPr="00AB017F">
        <w:rPr>
          <w:rStyle w:val="StyleUnderline"/>
        </w:rPr>
        <w:t xml:space="preserve"> to </w:t>
      </w:r>
      <w:r w:rsidRPr="00C01864">
        <w:rPr>
          <w:rStyle w:val="StyleUnderline"/>
          <w:highlight w:val="cyan"/>
          <w:bdr w:val="single" w:sz="4" w:space="0" w:color="auto"/>
        </w:rPr>
        <w:t xml:space="preserve">prevent extinction from </w:t>
      </w:r>
      <w:r w:rsidRPr="00C01864">
        <w:rPr>
          <w:rStyle w:val="Emphasis"/>
          <w:highlight w:val="cyan"/>
          <w:bdr w:val="single" w:sz="4" w:space="0" w:color="auto"/>
        </w:rPr>
        <w:t>AI</w:t>
      </w:r>
      <w:r w:rsidRPr="00AB017F">
        <w:rPr>
          <w:rStyle w:val="StyleUnderline"/>
          <w:bdr w:val="single" w:sz="4" w:space="0" w:color="auto"/>
        </w:rPr>
        <w:t xml:space="preserve"> or </w:t>
      </w:r>
      <w:r w:rsidRPr="00C01864">
        <w:rPr>
          <w:rStyle w:val="StyleUnderline"/>
          <w:highlight w:val="cyan"/>
          <w:bdr w:val="single" w:sz="4" w:space="0" w:color="auto"/>
        </w:rPr>
        <w:t xml:space="preserve">a </w:t>
      </w:r>
      <w:proofErr w:type="spellStart"/>
      <w:r w:rsidRPr="00C01864">
        <w:rPr>
          <w:rStyle w:val="Emphasis"/>
          <w:highlight w:val="cyan"/>
          <w:bdr w:val="single" w:sz="4" w:space="0" w:color="auto"/>
        </w:rPr>
        <w:t>supervirus</w:t>
      </w:r>
      <w:proofErr w:type="spellEnd"/>
      <w:r w:rsidRPr="00C01864">
        <w:rPr>
          <w:rStyle w:val="StyleUnderline"/>
          <w:highlight w:val="cya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C01864">
        <w:rPr>
          <w:rStyle w:val="Emphasis"/>
          <w:highlight w:val="cyan"/>
          <w:bdr w:val="single" w:sz="4" w:space="0" w:color="auto"/>
        </w:rPr>
        <w:t>warming</w:t>
      </w:r>
      <w:r w:rsidRPr="00C01864">
        <w:rPr>
          <w:rStyle w:val="StyleUnderline"/>
          <w:highlight w:val="cya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C01864">
        <w:rPr>
          <w:rStyle w:val="StyleUnderline"/>
          <w:highlight w:val="cya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C01864">
        <w:rPr>
          <w:rStyle w:val="Emphasis"/>
          <w:highlight w:val="cyan"/>
          <w:bdr w:val="single" w:sz="4" w:space="0" w:color="auto"/>
        </w:rPr>
        <w:t>scientific progress</w:t>
      </w:r>
      <w:r w:rsidRPr="00AB017F">
        <w:rPr>
          <w:u w:val="single"/>
          <w:bdr w:val="single" w:sz="4" w:space="0" w:color="auto"/>
        </w:rPr>
        <w:t xml:space="preserve">. </w:t>
      </w:r>
      <w:r w:rsidRPr="00AB017F">
        <w:rPr>
          <w:u w:val="single"/>
        </w:rPr>
        <w:t xml:space="preserve">And a </w:t>
      </w:r>
      <w:r w:rsidRPr="00C01864">
        <w:rPr>
          <w:highlight w:val="cyan"/>
          <w:u w:val="single"/>
        </w:rPr>
        <w:t xml:space="preserve">significant bottleneck </w:t>
      </w:r>
      <w:r w:rsidRPr="00AB017F">
        <w:rPr>
          <w:u w:val="single"/>
        </w:rPr>
        <w:t xml:space="preserve">there </w:t>
      </w:r>
      <w:r w:rsidRPr="00C01864">
        <w:rPr>
          <w:highlight w:val="cya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C01864">
        <w:rPr>
          <w:highlight w:val="cyan"/>
          <w:u w:val="single"/>
        </w:rPr>
        <w:t>scientific research</w:t>
      </w:r>
      <w:r w:rsidRPr="00AB017F">
        <w:rPr>
          <w:u w:val="single"/>
        </w:rPr>
        <w:t xml:space="preserve">, if they want to, which </w:t>
      </w:r>
      <w:r w:rsidRPr="00C01864">
        <w:rPr>
          <w:highlight w:val="cyan"/>
          <w:u w:val="single"/>
        </w:rPr>
        <w:t xml:space="preserve">reduces </w:t>
      </w:r>
      <w:r w:rsidRPr="00AB017F">
        <w:rPr>
          <w:u w:val="single"/>
        </w:rPr>
        <w:t xml:space="preserve">the </w:t>
      </w:r>
      <w:r w:rsidRPr="00C01864">
        <w:rPr>
          <w:b/>
          <w:bCs/>
          <w:highlight w:val="cyan"/>
          <w:u w:val="single"/>
          <w:bdr w:val="single" w:sz="4" w:space="0" w:color="auto"/>
        </w:rPr>
        <w:t>odds that we have enough trained scientists to come up with the breakthroughs</w:t>
      </w:r>
      <w:r w:rsidRPr="00C01864">
        <w:rPr>
          <w:highlight w:val="cyan"/>
          <w:u w:val="single"/>
        </w:rPr>
        <w:t xml:space="preserve"> </w:t>
      </w:r>
      <w:r w:rsidRPr="00AB017F">
        <w:rPr>
          <w:u w:val="single"/>
        </w:rPr>
        <w:t xml:space="preserve">we need </w:t>
      </w:r>
      <w:r w:rsidRPr="00C01864">
        <w:rPr>
          <w:highlight w:val="cyan"/>
          <w:u w:val="single"/>
        </w:rPr>
        <w:t>as a civilization to survive and thrive</w:t>
      </w:r>
      <w:r w:rsidRPr="00AB017F">
        <w:rPr>
          <w:u w:val="single"/>
        </w:rPr>
        <w:t xml:space="preserve">. </w:t>
      </w:r>
      <w:r w:rsidRPr="00AB017F">
        <w:rPr>
          <w:rStyle w:val="StyleUnderline"/>
        </w:rPr>
        <w:t xml:space="preserve">So maybe one of </w:t>
      </w:r>
      <w:r w:rsidRPr="00C01864">
        <w:rPr>
          <w:rStyle w:val="StyleUnderline"/>
          <w:highlight w:val="cyan"/>
        </w:rPr>
        <w:t xml:space="preserve">the </w:t>
      </w:r>
      <w:r w:rsidRPr="00C01864">
        <w:rPr>
          <w:rStyle w:val="Emphasis"/>
          <w:highlight w:val="cyan"/>
        </w:rPr>
        <w:t>best thing</w:t>
      </w:r>
      <w:r w:rsidRPr="00C01864">
        <w:rPr>
          <w:rStyle w:val="StyleUnderline"/>
          <w:highlight w:val="cyan"/>
        </w:rPr>
        <w:t>s</w:t>
      </w:r>
      <w:r w:rsidRPr="00AB017F">
        <w:rPr>
          <w:rStyle w:val="StyleUnderline"/>
        </w:rPr>
        <w:t xml:space="preserve"> we can do </w:t>
      </w:r>
      <w:r w:rsidRPr="00C01864">
        <w:rPr>
          <w:rStyle w:val="StyleUnderline"/>
          <w:highlight w:val="cyan"/>
        </w:rPr>
        <w:t>for the</w:t>
      </w:r>
      <w:r w:rsidRPr="00C01864">
        <w:rPr>
          <w:highlight w:val="cyan"/>
          <w:u w:val="single"/>
        </w:rPr>
        <w:t xml:space="preserve"> </w:t>
      </w:r>
      <w:r w:rsidRPr="00C01864">
        <w:rPr>
          <w:rStyle w:val="Emphasis"/>
          <w:highlight w:val="cyan"/>
        </w:rPr>
        <w:t>far future</w:t>
      </w:r>
      <w:r w:rsidRPr="00C01864">
        <w:rPr>
          <w:highlight w:val="cyan"/>
          <w:u w:val="single"/>
        </w:rPr>
        <w:t xml:space="preserve"> </w:t>
      </w:r>
      <w:r w:rsidRPr="00C01864">
        <w:rPr>
          <w:rStyle w:val="StyleUnderline"/>
          <w:highlight w:val="cyan"/>
        </w:rPr>
        <w:t>is to</w:t>
      </w:r>
      <w:r w:rsidRPr="00AB017F">
        <w:rPr>
          <w:u w:val="single"/>
        </w:rPr>
        <w:t xml:space="preserve"> improve school systems — here and now — to </w:t>
      </w:r>
      <w:r w:rsidRPr="00C01864">
        <w:rPr>
          <w:rStyle w:val="StyleUnderline"/>
          <w:highlight w:val="cya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C01864">
        <w:rPr>
          <w:rStyle w:val="Emphasis"/>
          <w:highlight w:val="cya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C01864">
        <w:rPr>
          <w:rStyle w:val="StyleUnderline"/>
          <w:highlight w:val="cyan"/>
        </w:rPr>
        <w:t>improve</w:t>
      </w:r>
      <w:r w:rsidRPr="00C01864">
        <w:rPr>
          <w:sz w:val="16"/>
          <w:highlight w:val="cyan"/>
        </w:rPr>
        <w:t xml:space="preserve"> </w:t>
      </w:r>
      <w:r w:rsidRPr="00C01864">
        <w:rPr>
          <w:rStyle w:val="Emphasis"/>
          <w:highlight w:val="cyan"/>
        </w:rPr>
        <w:t>incentives</w:t>
      </w:r>
      <w:r w:rsidRPr="00C01864">
        <w:rPr>
          <w:sz w:val="16"/>
          <w:highlight w:val="cyan"/>
        </w:rPr>
        <w:t xml:space="preserve"> </w:t>
      </w:r>
      <w:r w:rsidRPr="00C01864">
        <w:rPr>
          <w:rStyle w:val="StyleUnderline"/>
          <w:highlight w:val="cyan"/>
        </w:rPr>
        <w:t>and</w:t>
      </w:r>
      <w:r w:rsidRPr="00C01864">
        <w:rPr>
          <w:sz w:val="16"/>
          <w:highlight w:val="cyan"/>
        </w:rPr>
        <w:t xml:space="preserve"> </w:t>
      </w:r>
      <w:r w:rsidRPr="00C01864">
        <w:rPr>
          <w:rStyle w:val="Emphasis"/>
          <w:highlight w:val="cya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r w:rsidRPr="00FC5DAF">
        <w:rPr>
          <w:rStyle w:val="StyleUnderline"/>
        </w:rPr>
        <w:t xml:space="preserve"> </w:t>
      </w:r>
    </w:p>
    <w:p w14:paraId="009934CC" w14:textId="77777777" w:rsidR="0073698F" w:rsidRDefault="0073698F" w:rsidP="0073698F">
      <w:pPr>
        <w:pStyle w:val="Heading2"/>
      </w:pPr>
      <w:r>
        <w:lastRenderedPageBreak/>
        <w:t xml:space="preserve">1NC – Util – New </w:t>
      </w:r>
    </w:p>
    <w:p w14:paraId="108B2EAF" w14:textId="77777777" w:rsidR="0073698F" w:rsidRPr="004916D0" w:rsidRDefault="0073698F" w:rsidP="0073698F">
      <w:pPr>
        <w:pStyle w:val="Heading4"/>
        <w:rPr>
          <w:rFonts w:asciiTheme="minorHAnsi" w:hAnsiTheme="minorHAnsi" w:cstheme="minorHAnsi"/>
        </w:rPr>
      </w:pPr>
      <w:r w:rsidRPr="004916D0">
        <w:rPr>
          <w:rFonts w:asciiTheme="minorHAnsi" w:hAnsiTheme="minorHAnsi" w:cstheme="minorHAnsi"/>
        </w:rPr>
        <w:t>The meta-ethic is desire.</w:t>
      </w:r>
    </w:p>
    <w:p w14:paraId="468AA85F" w14:textId="77777777" w:rsidR="0073698F" w:rsidRPr="004916D0" w:rsidRDefault="0073698F" w:rsidP="0073698F">
      <w:pPr>
        <w:pStyle w:val="Heading4"/>
        <w:rPr>
          <w:rFonts w:asciiTheme="minorHAnsi" w:hAnsiTheme="minorHAnsi" w:cstheme="minorHAnsi"/>
        </w:rPr>
      </w:pPr>
      <w:r>
        <w:rPr>
          <w:rFonts w:asciiTheme="minorHAnsi" w:hAnsiTheme="minorHAnsi" w:cstheme="minorHAnsi"/>
        </w:rPr>
        <w:t>1]</w:t>
      </w:r>
      <w:r w:rsidRPr="004916D0">
        <w:rPr>
          <w:rFonts w:asciiTheme="minorHAnsi" w:hAnsiTheme="minorHAnsi" w:cstheme="minorHAnsi"/>
        </w:rPr>
        <w:t xml:space="preserve"> We can’t obtain evidence of </w:t>
      </w:r>
      <w:r w:rsidRPr="004916D0">
        <w:rPr>
          <w:rFonts w:asciiTheme="minorHAnsi" w:hAnsiTheme="minorHAnsi" w:cstheme="minorHAnsi"/>
          <w:u w:val="single"/>
        </w:rPr>
        <w:t>goodness without desire</w:t>
      </w:r>
      <w:r w:rsidRPr="004916D0">
        <w:rPr>
          <w:rFonts w:asciiTheme="minorHAnsi" w:hAnsiTheme="minorHAnsi" w:cstheme="minorHAnsi"/>
        </w:rPr>
        <w:t xml:space="preserve"> – a</w:t>
      </w:r>
      <w:r>
        <w:rPr>
          <w:rFonts w:asciiTheme="minorHAnsi" w:hAnsiTheme="minorHAnsi" w:cstheme="minorHAnsi"/>
        </w:rPr>
        <w:t xml:space="preserve"> </w:t>
      </w:r>
      <w:r w:rsidRPr="004916D0">
        <w:rPr>
          <w:rFonts w:asciiTheme="minorHAnsi" w:hAnsiTheme="minorHAnsi" w:cstheme="minorHAnsi"/>
        </w:rPr>
        <w:t>posteriori knowledge outweighs.</w:t>
      </w:r>
    </w:p>
    <w:p w14:paraId="506A1DB7" w14:textId="77777777" w:rsidR="0073698F" w:rsidRPr="004916D0" w:rsidRDefault="0073698F" w:rsidP="0073698F">
      <w:pPr>
        <w:rPr>
          <w:rStyle w:val="Style13ptBold"/>
          <w:rFonts w:asciiTheme="minorHAnsi" w:hAnsiTheme="minorHAnsi"/>
        </w:rPr>
      </w:pPr>
      <w:r w:rsidRPr="004916D0">
        <w:rPr>
          <w:rStyle w:val="Style13ptBold"/>
          <w:rFonts w:asciiTheme="minorHAnsi" w:hAnsiTheme="minorHAnsi"/>
        </w:rPr>
        <w:t>Sayre-McCord 01</w:t>
      </w:r>
    </w:p>
    <w:p w14:paraId="1202C582" w14:textId="77777777" w:rsidR="0073698F" w:rsidRPr="004916D0" w:rsidRDefault="0073698F" w:rsidP="0073698F">
      <w:pPr>
        <w:rPr>
          <w:rFonts w:asciiTheme="minorHAnsi" w:hAnsiTheme="minorHAnsi" w:cstheme="minorHAnsi"/>
          <w:sz w:val="16"/>
          <w:szCs w:val="16"/>
        </w:rPr>
      </w:pPr>
      <w:r w:rsidRPr="004916D0">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14" w:history="1">
        <w:r w:rsidRPr="004916D0">
          <w:rPr>
            <w:rStyle w:val="Hyperlink"/>
            <w:rFonts w:asciiTheme="minorHAnsi" w:hAnsiTheme="minorHAnsi" w:cstheme="minorHAnsi"/>
            <w:sz w:val="16"/>
            <w:szCs w:val="16"/>
          </w:rPr>
          <w:t>https://www.cambridge.org/core/journals/social-philosophy-and-policy/article/mills-proof-of-the-principle-of-utility-a-more-than-halfhearted-defense/FDBE07CBE08D4E17523930BF8C7BBC32</w:t>
        </w:r>
      </w:hyperlink>
      <w:r w:rsidRPr="004916D0">
        <w:rPr>
          <w:rFonts w:asciiTheme="minorHAnsi" w:hAnsiTheme="minorHAnsi" w:cstheme="minorHAnsi"/>
          <w:sz w:val="16"/>
          <w:szCs w:val="16"/>
        </w:rPr>
        <w:t xml:space="preserve">, R.S. </w:t>
      </w:r>
    </w:p>
    <w:p w14:paraId="0F5FBF68" w14:textId="77777777" w:rsidR="0073698F" w:rsidRPr="004916D0" w:rsidRDefault="0073698F" w:rsidP="0073698F">
      <w:pPr>
        <w:rPr>
          <w:rFonts w:asciiTheme="minorHAnsi" w:hAnsiTheme="minorHAnsi" w:cstheme="minorHAnsi"/>
          <w:sz w:val="16"/>
        </w:rPr>
      </w:pPr>
      <w:r w:rsidRPr="004916D0">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 for the first premises of our </w:t>
      </w:r>
      <w:r w:rsidRPr="008D3090">
        <w:rPr>
          <w:rFonts w:asciiTheme="minorHAnsi" w:hAnsiTheme="minorHAnsi" w:cstheme="minorHAnsi"/>
          <w:b/>
          <w:bCs/>
          <w:highlight w:val="cyan"/>
          <w:u w:val="single"/>
        </w:rPr>
        <w:t>knowledge</w:t>
      </w:r>
      <w:r w:rsidRPr="004916D0">
        <w:rPr>
          <w:rFonts w:asciiTheme="minorHAnsi" w:hAnsiTheme="minorHAnsi" w:cstheme="minorHAnsi"/>
          <w:u w:val="single"/>
        </w:rPr>
        <w:t xml:space="preserve"> is </w:t>
      </w:r>
      <w:r w:rsidRPr="008D3090">
        <w:rPr>
          <w:rFonts w:asciiTheme="minorHAnsi" w:hAnsiTheme="minorHAnsi" w:cstheme="minorHAnsi"/>
          <w:b/>
          <w:bCs/>
          <w:highlight w:val="cyan"/>
          <w:u w:val="single"/>
        </w:rPr>
        <w:t>provided by</w:t>
      </w:r>
      <w:r w:rsidRPr="004916D0">
        <w:rPr>
          <w:rFonts w:asciiTheme="minorHAnsi" w:hAnsiTheme="minorHAnsi" w:cstheme="minorHAnsi"/>
          <w:u w:val="single"/>
        </w:rPr>
        <w:t xml:space="preserve"> "our </w:t>
      </w:r>
      <w:r w:rsidRPr="008D3090">
        <w:rPr>
          <w:rFonts w:asciiTheme="minorHAnsi" w:hAnsiTheme="minorHAnsi" w:cstheme="minorHAnsi"/>
          <w:b/>
          <w:bCs/>
          <w:highlight w:val="cyan"/>
          <w:u w:val="single"/>
        </w:rPr>
        <w:t>senses, and</w:t>
      </w:r>
      <w:r w:rsidRPr="004916D0">
        <w:rPr>
          <w:rFonts w:asciiTheme="minorHAnsi" w:hAnsiTheme="minorHAnsi" w:cstheme="minorHAnsi"/>
          <w:sz w:val="16"/>
        </w:rPr>
        <w:t xml:space="preserve"> our internal </w:t>
      </w:r>
      <w:r w:rsidRPr="008D3090">
        <w:rPr>
          <w:rFonts w:asciiTheme="minorHAnsi" w:hAnsiTheme="minorHAnsi" w:cstheme="minorHAnsi"/>
          <w:b/>
          <w:bCs/>
          <w:highlight w:val="cyan"/>
          <w:u w:val="single"/>
        </w:rPr>
        <w:t>consciousness.</w:t>
      </w:r>
      <w:r w:rsidRPr="004916D0">
        <w:rPr>
          <w:rFonts w:asciiTheme="minorHAnsi" w:hAnsiTheme="minorHAnsi" w:cstheme="minorHAnsi"/>
          <w:sz w:val="16"/>
        </w:rPr>
        <w:t xml:space="preserve">" Mill's suggestion is that, when it comes to the first principles of conduct, </w:t>
      </w:r>
      <w:r w:rsidRPr="008D3090">
        <w:rPr>
          <w:rFonts w:asciiTheme="minorHAnsi" w:hAnsiTheme="minorHAnsi" w:cstheme="minorHAnsi"/>
          <w:highlight w:val="cyan"/>
          <w:u w:val="single"/>
        </w:rPr>
        <w:t>desire play the same</w:t>
      </w:r>
      <w:r w:rsidRPr="004916D0">
        <w:rPr>
          <w:rFonts w:asciiTheme="minorHAnsi" w:hAnsiTheme="minorHAnsi" w:cstheme="minorHAnsi"/>
          <w:u w:val="single"/>
        </w:rPr>
        <w:t xml:space="preserve"> epistemic </w:t>
      </w:r>
      <w:r w:rsidRPr="008D3090">
        <w:rPr>
          <w:rFonts w:asciiTheme="minorHAnsi" w:hAnsiTheme="minorHAnsi" w:cstheme="minorHAnsi"/>
          <w:highlight w:val="cyan"/>
          <w:u w:val="single"/>
        </w:rPr>
        <w:t>role that</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senses play</w:t>
      </w:r>
      <w:r w:rsidRPr="004916D0">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4916D0">
        <w:rPr>
          <w:rFonts w:asciiTheme="minorHAnsi" w:hAnsiTheme="minorHAnsi" w:cstheme="minorHAnsi"/>
          <w:u w:val="single"/>
        </w:rPr>
        <w:t>the evidence we have for our judgments concerning value traces back to what is desired, to the content of our desires.</w:t>
      </w:r>
      <w:r w:rsidRPr="004916D0">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desired.27 </w:t>
      </w:r>
      <w:r w:rsidRPr="004916D0">
        <w:rPr>
          <w:rFonts w:asciiTheme="minorHAnsi" w:hAnsiTheme="minorHAnsi" w:cstheme="minorHAnsi"/>
          <w:u w:val="single"/>
        </w:rPr>
        <w:t xml:space="preserve">When we are having sensations of red, </w:t>
      </w:r>
      <w:r w:rsidRPr="008D3090">
        <w:rPr>
          <w:rFonts w:asciiTheme="minorHAnsi" w:hAnsiTheme="minorHAnsi" w:cstheme="minorHAnsi"/>
          <w:highlight w:val="cyan"/>
          <w:u w:val="single"/>
        </w:rPr>
        <w:t>when what we are looking at appears red</w:t>
      </w:r>
      <w:r w:rsidRPr="004916D0">
        <w:rPr>
          <w:rFonts w:asciiTheme="minorHAnsi" w:hAnsiTheme="minorHAnsi" w:cstheme="minorHAnsi"/>
          <w:u w:val="single"/>
        </w:rPr>
        <w:t xml:space="preserve"> to us, </w:t>
      </w:r>
      <w:r w:rsidRPr="008D3090">
        <w:rPr>
          <w:rFonts w:asciiTheme="minorHAnsi" w:hAnsiTheme="minorHAnsi" w:cstheme="minorHAnsi"/>
          <w:highlight w:val="cyan"/>
          <w:u w:val="single"/>
        </w:rPr>
        <w:t>we have evidence</w:t>
      </w:r>
      <w:r w:rsidRPr="004916D0">
        <w:rPr>
          <w:rFonts w:asciiTheme="minorHAnsi" w:hAnsiTheme="minorHAnsi" w:cstheme="minorHAnsi"/>
          <w:sz w:val="16"/>
        </w:rPr>
        <w:t xml:space="preserve"> (albeit </w:t>
      </w:r>
      <w:proofErr w:type="spellStart"/>
      <w:r w:rsidRPr="004916D0">
        <w:rPr>
          <w:rFonts w:asciiTheme="minorHAnsi" w:hAnsiTheme="minorHAnsi" w:cstheme="minorHAnsi"/>
          <w:sz w:val="16"/>
        </w:rPr>
        <w:t>overrideable</w:t>
      </w:r>
      <w:proofErr w:type="spellEnd"/>
      <w:r w:rsidRPr="004916D0">
        <w:rPr>
          <w:rFonts w:asciiTheme="minorHAnsi" w:hAnsiTheme="minorHAnsi" w:cstheme="minorHAnsi"/>
          <w:sz w:val="16"/>
        </w:rPr>
        <w:t xml:space="preserve"> and defeasible evidence) </w:t>
      </w:r>
      <w:r w:rsidRPr="004916D0">
        <w:rPr>
          <w:rFonts w:asciiTheme="minorHAnsi" w:hAnsiTheme="minorHAnsi" w:cstheme="minorHAnsi"/>
          <w:u w:val="single"/>
        </w:rPr>
        <w:t xml:space="preserve">that </w:t>
      </w:r>
      <w:r w:rsidRPr="008D3090">
        <w:rPr>
          <w:rFonts w:asciiTheme="minorHAnsi" w:hAnsiTheme="minorHAnsi" w:cstheme="minorHAnsi"/>
          <w:highlight w:val="cyan"/>
          <w:u w:val="single"/>
        </w:rPr>
        <w:t>the thing is red.</w:t>
      </w:r>
      <w:r w:rsidRPr="004916D0">
        <w:rPr>
          <w:rFonts w:asciiTheme="minorHAnsi" w:hAnsiTheme="minorHAnsi" w:cstheme="minorHAnsi"/>
          <w:u w:val="single"/>
        </w:rPr>
        <w:t xml:space="preserve"> Moreover, </w:t>
      </w:r>
      <w:r w:rsidRPr="008D3090">
        <w:rPr>
          <w:rFonts w:asciiTheme="minorHAnsi" w:hAnsiTheme="minorHAnsi" w:cstheme="minorHAnsi"/>
          <w:highlight w:val="cyan"/>
          <w:u w:val="single"/>
        </w:rPr>
        <w:t>if things never looked red</w:t>
      </w:r>
      <w:r w:rsidRPr="004916D0">
        <w:rPr>
          <w:rFonts w:asciiTheme="minorHAnsi" w:hAnsiTheme="minorHAnsi" w:cstheme="minorHAnsi"/>
          <w:u w:val="single"/>
        </w:rPr>
        <w:t xml:space="preserve"> to us, </w:t>
      </w:r>
      <w:r w:rsidRPr="008D3090">
        <w:rPr>
          <w:rFonts w:asciiTheme="minorHAnsi" w:hAnsiTheme="minorHAnsi" w:cstheme="minorHAnsi"/>
          <w:highlight w:val="cyan"/>
          <w:u w:val="single"/>
        </w:rPr>
        <w:t>we could never get ev</w:t>
      </w:r>
      <w:r w:rsidRPr="004916D0">
        <w:rPr>
          <w:rFonts w:asciiTheme="minorHAnsi" w:hAnsiTheme="minorHAnsi" w:cstheme="minorHAnsi"/>
          <w:u w:val="single"/>
        </w:rPr>
        <w:t xml:space="preserve">idence that </w:t>
      </w:r>
      <w:r w:rsidRPr="008D3090">
        <w:rPr>
          <w:rFonts w:asciiTheme="minorHAnsi" w:hAnsiTheme="minorHAnsi" w:cstheme="minorHAnsi"/>
          <w:highlight w:val="cyan"/>
          <w:u w:val="single"/>
        </w:rPr>
        <w:t>things were red</w:t>
      </w:r>
      <w:r w:rsidRPr="004916D0">
        <w:rPr>
          <w:rFonts w:asciiTheme="minorHAnsi" w:hAnsiTheme="minorHAnsi" w:cstheme="minorHAnsi"/>
          <w:u w:val="single"/>
        </w:rPr>
        <w:t>, and would indeed never have developed the concept of redness.</w:t>
      </w:r>
      <w:r w:rsidRPr="004916D0">
        <w:rPr>
          <w:rFonts w:asciiTheme="minorHAnsi" w:hAnsiTheme="minorHAnsi" w:cstheme="minorHAnsi"/>
          <w:sz w:val="16"/>
        </w:rPr>
        <w:t xml:space="preserve"> Similarly, </w:t>
      </w:r>
      <w:r w:rsidRPr="004916D0">
        <w:rPr>
          <w:rFonts w:asciiTheme="minorHAnsi" w:hAnsiTheme="minorHAnsi" w:cstheme="minorHAnsi"/>
          <w:u w:val="single"/>
        </w:rPr>
        <w:t>when we are desiring things</w:t>
      </w:r>
      <w:r w:rsidRPr="004916D0">
        <w:rPr>
          <w:rFonts w:asciiTheme="minorHAnsi" w:hAnsiTheme="minorHAnsi" w:cstheme="minorHAnsi"/>
          <w:sz w:val="16"/>
        </w:rPr>
        <w:t xml:space="preserve">, when what we are considering appears good to us, </w:t>
      </w:r>
      <w:r w:rsidRPr="004916D0">
        <w:rPr>
          <w:rFonts w:asciiTheme="minorHAnsi" w:hAnsiTheme="minorHAnsi" w:cstheme="minorHAnsi"/>
          <w:u w:val="single"/>
        </w:rPr>
        <w:t>we have evidence</w:t>
      </w:r>
      <w:r w:rsidRPr="004916D0">
        <w:rPr>
          <w:rFonts w:asciiTheme="minorHAnsi" w:hAnsiTheme="minorHAnsi" w:cstheme="minorHAnsi"/>
          <w:sz w:val="16"/>
        </w:rPr>
        <w:t xml:space="preserve"> (albeit </w:t>
      </w:r>
      <w:proofErr w:type="spellStart"/>
      <w:r w:rsidRPr="004916D0">
        <w:rPr>
          <w:rFonts w:asciiTheme="minorHAnsi" w:hAnsiTheme="minorHAnsi" w:cstheme="minorHAnsi"/>
          <w:sz w:val="16"/>
        </w:rPr>
        <w:t>overrideable</w:t>
      </w:r>
      <w:proofErr w:type="spellEnd"/>
      <w:r w:rsidRPr="004916D0">
        <w:rPr>
          <w:rFonts w:asciiTheme="minorHAnsi" w:hAnsiTheme="minorHAnsi" w:cstheme="minorHAnsi"/>
          <w:sz w:val="16"/>
        </w:rPr>
        <w:t xml:space="preserve"> and defeasible evidence) </w:t>
      </w:r>
      <w:r w:rsidRPr="004916D0">
        <w:rPr>
          <w:rFonts w:asciiTheme="minorHAnsi" w:hAnsiTheme="minorHAnsi" w:cstheme="minorHAnsi"/>
          <w:u w:val="single"/>
        </w:rPr>
        <w:t xml:space="preserve">that the thing is good. Moreover, </w:t>
      </w:r>
      <w:r w:rsidRPr="008D3090">
        <w:rPr>
          <w:rFonts w:asciiTheme="minorHAnsi" w:hAnsiTheme="minorHAnsi" w:cstheme="minorHAnsi"/>
          <w:b/>
          <w:bCs/>
          <w:highlight w:val="cyan"/>
          <w:u w:val="single"/>
        </w:rPr>
        <w:t>if we never desired</w:t>
      </w:r>
      <w:r w:rsidRPr="004916D0">
        <w:rPr>
          <w:rFonts w:asciiTheme="minorHAnsi" w:hAnsiTheme="minorHAnsi" w:cstheme="minorHAnsi"/>
          <w:u w:val="single"/>
        </w:rPr>
        <w:t xml:space="preserve"> things, </w:t>
      </w:r>
      <w:r w:rsidRPr="008D3090">
        <w:rPr>
          <w:rFonts w:asciiTheme="minorHAnsi" w:hAnsiTheme="minorHAnsi" w:cstheme="minorHAnsi"/>
          <w:b/>
          <w:bCs/>
          <w:highlight w:val="cyan"/>
          <w:u w:val="single"/>
        </w:rPr>
        <w:t>we could never get evidence</w:t>
      </w:r>
      <w:r w:rsidRPr="004916D0">
        <w:rPr>
          <w:rFonts w:asciiTheme="minorHAnsi" w:hAnsiTheme="minorHAnsi" w:cstheme="minorHAnsi"/>
          <w:u w:val="single"/>
        </w:rPr>
        <w:t xml:space="preserve"> that </w:t>
      </w:r>
      <w:r w:rsidRPr="008D3090">
        <w:rPr>
          <w:rFonts w:asciiTheme="minorHAnsi" w:hAnsiTheme="minorHAnsi" w:cstheme="minorHAnsi"/>
          <w:b/>
          <w:bCs/>
          <w:highlight w:val="cyan"/>
          <w:u w:val="single"/>
        </w:rPr>
        <w:t>things were good, and</w:t>
      </w:r>
      <w:r w:rsidRPr="004916D0">
        <w:rPr>
          <w:rFonts w:asciiTheme="minorHAnsi" w:hAnsiTheme="minorHAnsi" w:cstheme="minorHAnsi"/>
          <w:u w:val="single"/>
        </w:rPr>
        <w:t xml:space="preserve"> would indeed </w:t>
      </w:r>
      <w:r w:rsidRPr="008D3090">
        <w:rPr>
          <w:rFonts w:asciiTheme="minorHAnsi" w:hAnsiTheme="minorHAnsi" w:cstheme="minorHAnsi"/>
          <w:b/>
          <w:bCs/>
          <w:highlight w:val="cyan"/>
          <w:u w:val="single"/>
        </w:rPr>
        <w:t>never have developed</w:t>
      </w:r>
      <w:r w:rsidRPr="004916D0">
        <w:rPr>
          <w:rFonts w:asciiTheme="minorHAnsi" w:hAnsiTheme="minorHAnsi" w:cstheme="minorHAnsi"/>
          <w:u w:val="single"/>
        </w:rPr>
        <w:t xml:space="preserve"> the concept of </w:t>
      </w:r>
      <w:r w:rsidRPr="008D3090">
        <w:rPr>
          <w:rFonts w:asciiTheme="minorHAnsi" w:hAnsiTheme="minorHAnsi" w:cstheme="minorHAnsi"/>
          <w:b/>
          <w:bCs/>
          <w:highlight w:val="cyan"/>
          <w:u w:val="single"/>
        </w:rPr>
        <w:t>value.</w:t>
      </w:r>
      <w:r w:rsidRPr="004916D0">
        <w:rPr>
          <w:rFonts w:asciiTheme="minorHAnsi" w:hAnsiTheme="minorHAnsi" w:cstheme="minorHAnsi"/>
          <w:sz w:val="16"/>
        </w:rPr>
        <w:t xml:space="preserve"> 28 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same.29 Accordingly, a person who desires x is a person who ipso facto sees x as desirable.30 Desiring something, for Mill, is a matter of seeing it under the guise of the good.31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content.32 Thus, Mill is neither assuming nor arguing that something is good because we desire it; rather, he is depending on our desiring it as establishing that we see it as good.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4916D0">
        <w:rPr>
          <w:rFonts w:asciiTheme="minorHAnsi" w:hAnsiTheme="minorHAnsi" w:cstheme="minorHAnsi"/>
          <w:sz w:val="16"/>
        </w:rPr>
        <w:t>that others</w:t>
      </w:r>
      <w:proofErr w:type="gramEnd"/>
      <w:r w:rsidRPr="004916D0">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w:t>
      </w:r>
      <w:r w:rsidRPr="004916D0">
        <w:rPr>
          <w:rFonts w:asciiTheme="minorHAnsi" w:hAnsiTheme="minorHAnsi" w:cstheme="minorHAnsi"/>
          <w:sz w:val="16"/>
        </w:rPr>
        <w:lastRenderedPageBreak/>
        <w:t xml:space="preserve">generating a desire but with justifying the belief that happiness is desirable, and the only thing desirable, as an end, and so concerned with defending the standard for determining what should be desired.33 Mill recognizes that whatever argument he might hope to offer will need to appeal to evaluative claims people already accept (since he takes to heart Hume's caution concerning inferring an 'ought' from an 'is').34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evidence).35 As he puts it in the third paragraph, "If the end which the utilitarian doctrine proposes to itself were not, in theory and in practice, acknowledged to be an end nothing could ever convince any person that it was so." 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4916D0">
        <w:rPr>
          <w:rFonts w:asciiTheme="minorHAnsi" w:hAnsiTheme="minorHAnsi" w:cstheme="minorHAnsi"/>
          <w:u w:val="single"/>
        </w:rPr>
        <w:t xml:space="preserve">we have the concepts, evidence, and knowledge we do only thanks to our having experiences of a certain sort. </w:t>
      </w:r>
      <w:r w:rsidRPr="008D3090">
        <w:rPr>
          <w:rFonts w:asciiTheme="minorHAnsi" w:hAnsiTheme="minorHAnsi" w:cstheme="minorHAnsi"/>
          <w:highlight w:val="cyan"/>
          <w:u w:val="single"/>
        </w:rPr>
        <w:t>In</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absence of</w:t>
      </w:r>
      <w:r w:rsidRPr="004916D0">
        <w:rPr>
          <w:rFonts w:asciiTheme="minorHAnsi" w:hAnsiTheme="minorHAnsi" w:cstheme="minorHAnsi"/>
          <w:u w:val="single"/>
        </w:rPr>
        <w:t xml:space="preserve"> the relevant </w:t>
      </w:r>
      <w:r w:rsidRPr="008D3090">
        <w:rPr>
          <w:rFonts w:asciiTheme="minorHAnsi" w:hAnsiTheme="minorHAnsi" w:cstheme="minorHAnsi"/>
          <w:highlight w:val="cyan"/>
          <w:u w:val="single"/>
        </w:rPr>
        <w:t>experiences</w:t>
      </w:r>
      <w:r w:rsidRPr="004916D0">
        <w:rPr>
          <w:rFonts w:asciiTheme="minorHAnsi" w:hAnsiTheme="minorHAnsi" w:cstheme="minorHAnsi"/>
          <w:u w:val="single"/>
        </w:rPr>
        <w:t>, he holds</w:t>
      </w:r>
      <w:r w:rsidRPr="004916D0">
        <w:rPr>
          <w:rFonts w:asciiTheme="minorHAnsi" w:hAnsiTheme="minorHAnsi" w:cstheme="minorHAnsi"/>
          <w:sz w:val="16"/>
        </w:rPr>
        <w:t xml:space="preserve"> (with other empiricists), </w:t>
      </w:r>
      <w:r w:rsidRPr="008D3090">
        <w:rPr>
          <w:rFonts w:asciiTheme="minorHAnsi" w:hAnsiTheme="minorHAnsi" w:cstheme="minorHAnsi"/>
          <w:highlight w:val="cyan"/>
          <w:u w:val="single"/>
        </w:rPr>
        <w:t>we would not only lack</w:t>
      </w:r>
      <w:r w:rsidRPr="004916D0">
        <w:rPr>
          <w:rFonts w:asciiTheme="minorHAnsi" w:hAnsiTheme="minorHAnsi" w:cstheme="minorHAnsi"/>
          <w:u w:val="single"/>
        </w:rPr>
        <w:t xml:space="preserve"> the required </w:t>
      </w:r>
      <w:r w:rsidRPr="008D3090">
        <w:rPr>
          <w:rFonts w:asciiTheme="minorHAnsi" w:hAnsiTheme="minorHAnsi" w:cstheme="minorHAnsi"/>
          <w:highlight w:val="cyan"/>
          <w:u w:val="single"/>
        </w:rPr>
        <w:t>evidence for</w:t>
      </w:r>
      <w:r w:rsidRPr="004916D0">
        <w:rPr>
          <w:rFonts w:asciiTheme="minorHAnsi" w:hAnsiTheme="minorHAnsi" w:cstheme="minorHAnsi"/>
          <w:u w:val="single"/>
        </w:rPr>
        <w:t xml:space="preserve"> our </w:t>
      </w:r>
      <w:r w:rsidRPr="008D3090">
        <w:rPr>
          <w:rFonts w:asciiTheme="minorHAnsi" w:hAnsiTheme="minorHAnsi" w:cstheme="minorHAnsi"/>
          <w:highlight w:val="cyan"/>
          <w:u w:val="single"/>
        </w:rPr>
        <w:t xml:space="preserve">judgments, </w:t>
      </w:r>
      <w:proofErr w:type="gramStart"/>
      <w:r w:rsidRPr="008D3090">
        <w:rPr>
          <w:rFonts w:asciiTheme="minorHAnsi" w:hAnsiTheme="minorHAnsi" w:cstheme="minorHAnsi"/>
          <w:highlight w:val="cyan"/>
          <w:u w:val="single"/>
        </w:rPr>
        <w:t>we would</w:t>
      </w:r>
      <w:proofErr w:type="gramEnd"/>
      <w:r w:rsidRPr="008D3090">
        <w:rPr>
          <w:rFonts w:asciiTheme="minorHAnsi" w:hAnsiTheme="minorHAnsi" w:cstheme="minorHAnsi"/>
          <w:highlight w:val="cyan"/>
          <w:u w:val="single"/>
        </w:rPr>
        <w:t xml:space="preserve"> lack</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 xml:space="preserve">capacity </w:t>
      </w:r>
      <w:r w:rsidRPr="004916D0">
        <w:rPr>
          <w:rFonts w:asciiTheme="minorHAnsi" w:hAnsiTheme="minorHAnsi" w:cstheme="minorHAnsi"/>
          <w:u w:val="single"/>
        </w:rPr>
        <w:t xml:space="preserve">to make the judgments in the first place. </w:t>
      </w:r>
      <w:r w:rsidRPr="008D3090">
        <w:rPr>
          <w:rFonts w:asciiTheme="minorHAnsi" w:hAnsiTheme="minorHAnsi" w:cstheme="minorHAnsi"/>
          <w:b/>
          <w:bCs/>
          <w:highlight w:val="cyan"/>
          <w:u w:val="single"/>
        </w:rPr>
        <w:t>In</w:t>
      </w:r>
      <w:r w:rsidRPr="004916D0">
        <w:rPr>
          <w:rFonts w:asciiTheme="minorHAnsi" w:hAnsiTheme="minorHAnsi" w:cstheme="minorHAnsi"/>
          <w:u w:val="single"/>
        </w:rPr>
        <w:t xml:space="preserve"> the </w:t>
      </w:r>
      <w:r w:rsidRPr="008D3090">
        <w:rPr>
          <w:rFonts w:asciiTheme="minorHAnsi" w:hAnsiTheme="minorHAnsi" w:cstheme="minorHAnsi"/>
          <w:b/>
          <w:bCs/>
          <w:highlight w:val="cyan"/>
          <w:u w:val="single"/>
        </w:rPr>
        <w:t>presence of</w:t>
      </w:r>
      <w:r w:rsidRPr="004916D0">
        <w:rPr>
          <w:rFonts w:asciiTheme="minorHAnsi" w:hAnsiTheme="minorHAnsi" w:cstheme="minorHAnsi"/>
          <w:u w:val="single"/>
        </w:rPr>
        <w:t xml:space="preserve"> the relevant </w:t>
      </w:r>
      <w:r w:rsidRPr="008D3090">
        <w:rPr>
          <w:rFonts w:asciiTheme="minorHAnsi" w:hAnsiTheme="minorHAnsi" w:cstheme="minorHAnsi"/>
          <w:b/>
          <w:bCs/>
          <w:highlight w:val="cyan"/>
          <w:u w:val="single"/>
        </w:rPr>
        <w:t>experience</w:t>
      </w:r>
      <w:r w:rsidRPr="004916D0">
        <w:rPr>
          <w:rFonts w:asciiTheme="minorHAnsi" w:hAnsiTheme="minorHAnsi" w:cstheme="minorHAnsi"/>
          <w:u w:val="single"/>
        </w:rPr>
        <w:t xml:space="preserve">s, though, </w:t>
      </w:r>
      <w:r w:rsidRPr="008D3090">
        <w:rPr>
          <w:rFonts w:asciiTheme="minorHAnsi" w:hAnsiTheme="minorHAnsi" w:cstheme="minorHAnsi"/>
          <w:b/>
          <w:bCs/>
          <w:highlight w:val="cyan"/>
          <w:u w:val="single"/>
        </w:rPr>
        <w:t>we have</w:t>
      </w:r>
      <w:r w:rsidRPr="004916D0">
        <w:rPr>
          <w:rFonts w:asciiTheme="minorHAnsi" w:hAnsiTheme="minorHAnsi" w:cstheme="minorHAnsi"/>
          <w:u w:val="single"/>
        </w:rPr>
        <w:t xml:space="preserve"> both the concepts and the required </w:t>
      </w:r>
      <w:r w:rsidRPr="008D3090">
        <w:rPr>
          <w:rFonts w:asciiTheme="minorHAnsi" w:hAnsiTheme="minorHAnsi" w:cstheme="minorHAnsi"/>
          <w:b/>
          <w:bCs/>
          <w:highlight w:val="cyan"/>
          <w:u w:val="single"/>
        </w:rPr>
        <w:t>evidence</w:t>
      </w:r>
      <w:r w:rsidRPr="004916D0">
        <w:rPr>
          <w:rFonts w:asciiTheme="minorHAnsi" w:hAnsiTheme="minorHAnsi" w:cstheme="minorHAnsi"/>
          <w:sz w:val="16"/>
        </w:rPr>
        <w:t xml:space="preserve"> -- "not only all the proof which the case admits of, but all which it is possible to require."36</w:t>
      </w:r>
    </w:p>
    <w:p w14:paraId="673EAE94" w14:textId="77777777" w:rsidR="0073698F" w:rsidRPr="004916D0" w:rsidRDefault="0073698F" w:rsidP="0073698F">
      <w:pPr>
        <w:pStyle w:val="Heading4"/>
        <w:rPr>
          <w:rFonts w:asciiTheme="minorHAnsi" w:hAnsiTheme="minorHAnsi"/>
        </w:rPr>
      </w:pPr>
      <w:r>
        <w:rPr>
          <w:rFonts w:asciiTheme="minorHAnsi" w:hAnsiTheme="minorHAnsi"/>
        </w:rPr>
        <w:t>2]</w:t>
      </w:r>
      <w:r w:rsidRPr="004916D0">
        <w:rPr>
          <w:rFonts w:asciiTheme="minorHAnsi" w:hAnsiTheme="minorHAnsi"/>
        </w:rPr>
        <w:t xml:space="preserve"> Indifference – Even if there are a</w:t>
      </w:r>
      <w:r>
        <w:rPr>
          <w:rFonts w:asciiTheme="minorHAnsi" w:hAnsiTheme="minorHAnsi"/>
        </w:rPr>
        <w:t xml:space="preserve"> </w:t>
      </w:r>
      <w:r w:rsidRPr="004916D0">
        <w:rPr>
          <w:rFonts w:asciiTheme="minorHAnsi" w:hAnsiTheme="minorHAnsi"/>
        </w:rPr>
        <w:t xml:space="preserve">priori moral truths, I can </w:t>
      </w:r>
      <w:r w:rsidRPr="004916D0">
        <w:rPr>
          <w:rFonts w:asciiTheme="minorHAnsi" w:hAnsiTheme="minorHAnsi"/>
          <w:u w:val="single"/>
        </w:rPr>
        <w:t>choose to ignore them.</w:t>
      </w:r>
      <w:r w:rsidRPr="004916D0">
        <w:rPr>
          <w:rFonts w:asciiTheme="minorHAnsi" w:hAnsiTheme="minorHAnsi"/>
        </w:rPr>
        <w:t xml:space="preserve"> Cognition is binding – if I put my hand on a hot stove, I can’t turn off my </w:t>
      </w:r>
      <w:r w:rsidRPr="004916D0">
        <w:rPr>
          <w:rFonts w:asciiTheme="minorHAnsi" w:hAnsiTheme="minorHAnsi"/>
          <w:u w:val="single"/>
        </w:rPr>
        <w:t>natural aversion</w:t>
      </w:r>
      <w:r w:rsidRPr="004916D0">
        <w:rPr>
          <w:rFonts w:asciiTheme="minorHAnsi" w:hAnsiTheme="minorHAnsi"/>
        </w:rPr>
        <w:t xml:space="preserve"> to it.</w:t>
      </w:r>
    </w:p>
    <w:p w14:paraId="6ABC4DA3" w14:textId="77777777" w:rsidR="0073698F" w:rsidRPr="004916D0" w:rsidRDefault="0073698F" w:rsidP="0073698F">
      <w:pPr>
        <w:pStyle w:val="Heading4"/>
        <w:rPr>
          <w:rFonts w:asciiTheme="minorHAnsi" w:hAnsiTheme="minorHAnsi" w:cstheme="minorHAnsi"/>
        </w:rPr>
      </w:pPr>
      <w:r w:rsidRPr="004916D0">
        <w:rPr>
          <w:rFonts w:asciiTheme="minorHAnsi" w:hAnsiTheme="minorHAnsi" w:cstheme="minorHAnsi"/>
        </w:rPr>
        <w:t>The standard is maximizing expected well-being.</w:t>
      </w:r>
    </w:p>
    <w:p w14:paraId="54FB594E" w14:textId="77777777" w:rsidR="0073698F" w:rsidRPr="004916D0" w:rsidRDefault="0073698F" w:rsidP="0073698F">
      <w:pPr>
        <w:pStyle w:val="Heading4"/>
        <w:rPr>
          <w:rFonts w:asciiTheme="minorHAnsi" w:hAnsiTheme="minorHAnsi" w:cstheme="minorHAnsi"/>
        </w:rPr>
      </w:pPr>
      <w:r w:rsidRPr="004916D0">
        <w:rPr>
          <w:rFonts w:asciiTheme="minorHAnsi" w:hAnsiTheme="minorHAnsi" w:cstheme="minorHAnsi"/>
        </w:rPr>
        <w:t>Prefer:</w:t>
      </w:r>
    </w:p>
    <w:p w14:paraId="499DDF2D" w14:textId="77777777" w:rsidR="0073698F" w:rsidRPr="004916D0" w:rsidRDefault="0073698F" w:rsidP="0073698F">
      <w:pPr>
        <w:pStyle w:val="Heading4"/>
        <w:rPr>
          <w:rFonts w:asciiTheme="minorHAnsi" w:hAnsiTheme="minorHAnsi" w:cstheme="minorHAnsi"/>
        </w:rPr>
      </w:pPr>
      <w:r>
        <w:rPr>
          <w:rFonts w:asciiTheme="minorHAnsi" w:hAnsiTheme="minorHAnsi" w:cstheme="minorHAnsi"/>
        </w:rPr>
        <w:t>1]</w:t>
      </w:r>
      <w:r w:rsidRPr="004916D0">
        <w:rPr>
          <w:rFonts w:asciiTheme="minorHAnsi" w:hAnsiTheme="minorHAnsi" w:cstheme="minorHAnsi"/>
        </w:rPr>
        <w:t xml:space="preserve"> 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 xml:space="preserve">. Evolutionary knowledge is reliable – </w:t>
      </w:r>
      <w:r w:rsidRPr="004916D0">
        <w:rPr>
          <w:rFonts w:asciiTheme="minorHAnsi" w:hAnsiTheme="minorHAnsi" w:cstheme="minorHAnsi"/>
          <w:u w:val="single"/>
        </w:rPr>
        <w:t>broad consensus</w:t>
      </w:r>
      <w:r w:rsidRPr="004916D0">
        <w:rPr>
          <w:rFonts w:asciiTheme="minorHAnsi" w:hAnsiTheme="minorHAnsi" w:cstheme="minorHAnsi"/>
        </w:rPr>
        <w:t xml:space="preserve"> and </w:t>
      </w:r>
      <w:r w:rsidRPr="004916D0">
        <w:rPr>
          <w:rFonts w:asciiTheme="minorHAnsi" w:hAnsiTheme="minorHAnsi" w:cstheme="minorHAnsi"/>
          <w:u w:val="single"/>
        </w:rPr>
        <w:t>robust neuroscience</w:t>
      </w:r>
      <w:r w:rsidRPr="004916D0">
        <w:rPr>
          <w:rFonts w:asciiTheme="minorHAnsi" w:hAnsiTheme="minorHAnsi" w:cstheme="minorHAnsi"/>
        </w:rPr>
        <w:t xml:space="preserve"> prove.</w:t>
      </w:r>
    </w:p>
    <w:p w14:paraId="48879305" w14:textId="77777777" w:rsidR="0073698F" w:rsidRPr="004916D0" w:rsidRDefault="0073698F" w:rsidP="0073698F">
      <w:pPr>
        <w:rPr>
          <w:rStyle w:val="Style13ptBold"/>
          <w:rFonts w:asciiTheme="minorHAnsi" w:hAnsiTheme="minorHAnsi"/>
        </w:rPr>
      </w:pPr>
      <w:r w:rsidRPr="004916D0">
        <w:rPr>
          <w:rStyle w:val="Style13ptBold"/>
          <w:rFonts w:asciiTheme="minorHAnsi" w:hAnsiTheme="minorHAnsi"/>
        </w:rPr>
        <w:t>Blum et al. 18</w:t>
      </w:r>
    </w:p>
    <w:p w14:paraId="14200035" w14:textId="77777777" w:rsidR="0073698F" w:rsidRPr="004916D0" w:rsidRDefault="0073698F" w:rsidP="0073698F">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2AB4BF7B" w14:textId="77777777" w:rsidR="0073698F" w:rsidRDefault="0073698F" w:rsidP="0073698F">
      <w:pPr>
        <w:rPr>
          <w:rFonts w:asciiTheme="minorHAnsi" w:hAnsiTheme="minorHAnsi" w:cstheme="minorHAnsi"/>
          <w:sz w:val="16"/>
        </w:rPr>
      </w:pPr>
      <w:r w:rsidRPr="008D3090">
        <w:rPr>
          <w:rFonts w:asciiTheme="minorHAnsi" w:hAnsiTheme="minorHAnsi" w:cstheme="minorHAnsi"/>
          <w:b/>
          <w:bCs/>
          <w:highlight w:val="cyan"/>
          <w:u w:val="single"/>
        </w:rPr>
        <w:t>Pleasure</w:t>
      </w:r>
      <w:r w:rsidRPr="004916D0">
        <w:rPr>
          <w:rFonts w:asciiTheme="minorHAnsi" w:hAnsiTheme="minorHAnsi" w:cstheme="minorHAnsi"/>
          <w:u w:val="single"/>
        </w:rPr>
        <w:t xml:space="preserve"> is not only</w:t>
      </w:r>
      <w:r w:rsidRPr="004916D0">
        <w:rPr>
          <w:rFonts w:asciiTheme="minorHAnsi" w:hAnsiTheme="minorHAnsi" w:cstheme="minorHAnsi"/>
          <w:sz w:val="16"/>
        </w:rPr>
        <w:t xml:space="preserve"> one of the three </w:t>
      </w:r>
      <w:r w:rsidRPr="004916D0">
        <w:rPr>
          <w:rFonts w:asciiTheme="minorHAnsi" w:hAnsiTheme="minorHAnsi" w:cstheme="minorHAnsi"/>
          <w:u w:val="single"/>
        </w:rPr>
        <w:t xml:space="preserve">primary reward </w:t>
      </w:r>
      <w:proofErr w:type="gramStart"/>
      <w:r w:rsidRPr="004916D0">
        <w:rPr>
          <w:rFonts w:asciiTheme="minorHAnsi" w:hAnsiTheme="minorHAnsi" w:cstheme="minorHAnsi"/>
          <w:u w:val="single"/>
        </w:rPr>
        <w:t>functions</w:t>
      </w:r>
      <w:proofErr w:type="gramEnd"/>
      <w:r w:rsidRPr="004916D0">
        <w:rPr>
          <w:rFonts w:asciiTheme="minorHAnsi" w:hAnsiTheme="minorHAnsi" w:cstheme="minorHAnsi"/>
          <w:sz w:val="16"/>
        </w:rPr>
        <w:t xml:space="preserve"> but </w:t>
      </w:r>
      <w:r w:rsidRPr="004916D0">
        <w:rPr>
          <w:rFonts w:asciiTheme="minorHAnsi" w:hAnsiTheme="minorHAnsi" w:cstheme="minorHAnsi"/>
          <w:u w:val="single"/>
        </w:rPr>
        <w:t xml:space="preserve">it also </w:t>
      </w:r>
      <w:r w:rsidRPr="008D3090">
        <w:rPr>
          <w:rFonts w:asciiTheme="minorHAnsi" w:hAnsiTheme="minorHAnsi" w:cstheme="minorHAnsi"/>
          <w:b/>
          <w:bCs/>
          <w:highlight w:val="cyan"/>
          <w:u w:val="single"/>
        </w:rPr>
        <w:t>defines reward.</w:t>
      </w:r>
      <w:r w:rsidRPr="004916D0">
        <w:rPr>
          <w:rFonts w:asciiTheme="minorHAnsi" w:hAnsiTheme="minorHAnsi" w:cstheme="minorHAnsi"/>
          <w:sz w:val="16"/>
        </w:rPr>
        <w:t xml:space="preserve"> As homeostasis explains the </w:t>
      </w:r>
      <w:r w:rsidRPr="004916D0">
        <w:rPr>
          <w:rFonts w:asciiTheme="minorHAnsi" w:hAnsiTheme="minorHAnsi" w:cstheme="minorHAnsi"/>
          <w:u w:val="single"/>
        </w:rPr>
        <w:t>functions of</w:t>
      </w:r>
      <w:r w:rsidRPr="004916D0">
        <w:rPr>
          <w:rFonts w:asciiTheme="minorHAnsi" w:hAnsiTheme="minorHAnsi" w:cstheme="minorHAnsi"/>
          <w:sz w:val="16"/>
        </w:rPr>
        <w:t xml:space="preserve"> only a limited number of </w:t>
      </w:r>
      <w:r w:rsidRPr="004916D0">
        <w:rPr>
          <w:rFonts w:asciiTheme="minorHAnsi" w:hAnsiTheme="minorHAnsi" w:cstheme="minorHAnsi"/>
          <w:u w:val="single"/>
        </w:rPr>
        <w:t xml:space="preserve">rewards, </w:t>
      </w:r>
      <w:r w:rsidRPr="00476DCF">
        <w:rPr>
          <w:rFonts w:asciiTheme="minorHAnsi" w:hAnsiTheme="minorHAnsi" w:cstheme="minorHAnsi"/>
          <w:u w:val="single"/>
        </w:rPr>
        <w:t>the</w:t>
      </w:r>
      <w:r w:rsidRPr="004916D0">
        <w:rPr>
          <w:rFonts w:asciiTheme="minorHAnsi" w:hAnsiTheme="minorHAnsi" w:cstheme="minorHAnsi"/>
          <w:sz w:val="16"/>
        </w:rPr>
        <w:t xml:space="preserve"> principal </w:t>
      </w:r>
      <w:r w:rsidRPr="00476DCF">
        <w:rPr>
          <w:rFonts w:asciiTheme="minorHAnsi" w:hAnsiTheme="minorHAnsi" w:cstheme="minorHAnsi"/>
          <w:u w:val="single"/>
        </w:rPr>
        <w:t>reason why particular stimuli, objects, events, situations, and activities are rewarding</w:t>
      </w:r>
      <w:r w:rsidRPr="004916D0">
        <w:rPr>
          <w:rFonts w:asciiTheme="minorHAnsi" w:hAnsiTheme="minorHAnsi" w:cstheme="minorHAnsi"/>
          <w:sz w:val="16"/>
        </w:rPr>
        <w:t xml:space="preserve"> may be </w:t>
      </w:r>
      <w:r w:rsidRPr="00C07FC8">
        <w:rPr>
          <w:rFonts w:asciiTheme="minorHAnsi" w:hAnsiTheme="minorHAnsi" w:cstheme="minorHAnsi"/>
          <w:u w:val="single"/>
        </w:rPr>
        <w:t>due to pleasure</w:t>
      </w:r>
      <w:r w:rsidRPr="008D3090">
        <w:rPr>
          <w:rFonts w:asciiTheme="minorHAnsi" w:hAnsiTheme="minorHAnsi" w:cstheme="minorHAnsi"/>
          <w:highlight w:val="cyan"/>
          <w:u w:val="single"/>
        </w:rPr>
        <w:t>.</w:t>
      </w:r>
      <w:r w:rsidRPr="004916D0">
        <w:rPr>
          <w:rFonts w:asciiTheme="minorHAnsi" w:hAnsiTheme="minorHAnsi" w:cstheme="minorHAnsi"/>
          <w:sz w:val="16"/>
        </w:rPr>
        <w:t xml:space="preserve"> This applies </w:t>
      </w:r>
      <w:proofErr w:type="gramStart"/>
      <w:r w:rsidRPr="004916D0">
        <w:rPr>
          <w:rFonts w:asciiTheme="minorHAnsi" w:hAnsiTheme="minorHAnsi" w:cstheme="minorHAnsi"/>
          <w:sz w:val="16"/>
        </w:rPr>
        <w:t>first of all</w:t>
      </w:r>
      <w:proofErr w:type="gramEnd"/>
      <w:r w:rsidRPr="004916D0">
        <w:rPr>
          <w:rFonts w:asciiTheme="minorHAnsi" w:hAnsiTheme="minorHAnsi" w:cstheme="minorHAnsi"/>
          <w:sz w:val="16"/>
        </w:rPr>
        <w:t xml:space="preserve"> to sex and to the primary homeostatic rewards of food and liquid and extends to money, taste, beauty, social </w:t>
      </w:r>
      <w:r w:rsidRPr="004916D0">
        <w:rPr>
          <w:rFonts w:asciiTheme="minorHAnsi" w:hAnsiTheme="minorHAnsi" w:cstheme="minorHAnsi"/>
          <w:sz w:val="16"/>
        </w:rPr>
        <w:lastRenderedPageBreak/>
        <w:t xml:space="preserve">encounters and nonmaterial, internally set, and intrinsic rewards. </w:t>
      </w:r>
      <w:r w:rsidRPr="00C07FC8">
        <w:rPr>
          <w:rFonts w:asciiTheme="minorHAnsi" w:hAnsiTheme="minorHAnsi" w:cstheme="minorHAnsi"/>
          <w:u w:val="single"/>
        </w:rPr>
        <w:t>Pleasure</w:t>
      </w:r>
      <w:r w:rsidRPr="004916D0">
        <w:rPr>
          <w:rFonts w:asciiTheme="minorHAnsi" w:hAnsiTheme="minorHAnsi" w:cstheme="minorHAnsi"/>
          <w:u w:val="single"/>
        </w:rPr>
        <w:t>, as the primary effect of rewards</w:t>
      </w:r>
      <w:r w:rsidRPr="004916D0">
        <w:rPr>
          <w:rFonts w:asciiTheme="minorHAnsi" w:hAnsiTheme="minorHAnsi" w:cstheme="minorHAnsi"/>
          <w:sz w:val="16"/>
        </w:rPr>
        <w:t xml:space="preserve">, drives the prime reward functions of learning, approach behavior, and decision making and </w:t>
      </w:r>
      <w:r w:rsidRPr="00C07FC8">
        <w:rPr>
          <w:rFonts w:asciiTheme="minorHAnsi" w:hAnsiTheme="minorHAnsi" w:cstheme="minorHAnsi"/>
          <w:u w:val="single"/>
        </w:rPr>
        <w:t xml:space="preserve">provides </w:t>
      </w:r>
      <w:r w:rsidRPr="008D3090">
        <w:rPr>
          <w:rFonts w:asciiTheme="minorHAnsi" w:hAnsiTheme="minorHAnsi" w:cstheme="minorHAnsi"/>
          <w:highlight w:val="cyan"/>
          <w:u w:val="single"/>
        </w:rPr>
        <w:t xml:space="preserve">the </w:t>
      </w:r>
      <w:r w:rsidRPr="008D3090">
        <w:rPr>
          <w:rFonts w:asciiTheme="minorHAnsi" w:hAnsiTheme="minorHAnsi" w:cstheme="minorHAnsi"/>
          <w:b/>
          <w:bCs/>
          <w:highlight w:val="cyan"/>
          <w:u w:val="single"/>
        </w:rPr>
        <w:t>basis for hedonic theories</w:t>
      </w:r>
      <w:r w:rsidRPr="004916D0">
        <w:rPr>
          <w:rFonts w:asciiTheme="minorHAnsi" w:hAnsiTheme="minorHAnsi" w:cstheme="minorHAnsi"/>
          <w:u w:val="single"/>
        </w:rPr>
        <w:t xml:space="preserve"> of reward function. </w:t>
      </w:r>
      <w:r w:rsidRPr="008D3090">
        <w:rPr>
          <w:rFonts w:asciiTheme="minorHAnsi" w:hAnsiTheme="minorHAnsi" w:cstheme="minorHAnsi"/>
          <w:highlight w:val="cyan"/>
          <w:u w:val="single"/>
        </w:rPr>
        <w:t>We are attracted by</w:t>
      </w:r>
      <w:r w:rsidRPr="004916D0">
        <w:rPr>
          <w:rFonts w:asciiTheme="minorHAnsi" w:hAnsiTheme="minorHAnsi" w:cstheme="minorHAnsi"/>
          <w:sz w:val="16"/>
        </w:rPr>
        <w:t xml:space="preserve"> most </w:t>
      </w:r>
      <w:r w:rsidRPr="008D3090">
        <w:rPr>
          <w:rFonts w:asciiTheme="minorHAnsi" w:hAnsiTheme="minorHAnsi" w:cstheme="minorHAnsi"/>
          <w:highlight w:val="cyan"/>
          <w:u w:val="single"/>
        </w:rPr>
        <w:t>rewards</w:t>
      </w:r>
      <w:r w:rsidRPr="004916D0">
        <w:rPr>
          <w:rFonts w:asciiTheme="minorHAnsi" w:hAnsiTheme="minorHAnsi" w:cstheme="minorHAnsi"/>
          <w:u w:val="single"/>
        </w:rPr>
        <w:t xml:space="preserve"> and exert intense efforts to obtain them</w:t>
      </w:r>
      <w:r w:rsidRPr="004916D0">
        <w:rPr>
          <w:rFonts w:asciiTheme="minorHAnsi" w:hAnsiTheme="minorHAnsi" w:cstheme="minorHAnsi"/>
          <w:sz w:val="16"/>
        </w:rPr>
        <w:t xml:space="preserve">, </w:t>
      </w:r>
      <w:r w:rsidRPr="00476DCF">
        <w:rPr>
          <w:rStyle w:val="StyleUnderline"/>
          <w:highlight w:val="cyan"/>
        </w:rPr>
        <w:t>just because</w:t>
      </w:r>
      <w:r w:rsidRPr="00476DCF">
        <w:rPr>
          <w:rFonts w:asciiTheme="minorHAnsi" w:hAnsiTheme="minorHAnsi" w:cstheme="minorHAnsi"/>
          <w:highlight w:val="cyan"/>
          <w:u w:val="single"/>
        </w:rPr>
        <w:t xml:space="preserve"> </w:t>
      </w:r>
      <w:r w:rsidRPr="008D3090">
        <w:rPr>
          <w:rFonts w:asciiTheme="minorHAnsi" w:hAnsiTheme="minorHAnsi" w:cstheme="minorHAnsi"/>
          <w:highlight w:val="cyan"/>
          <w:u w:val="single"/>
        </w:rPr>
        <w:t>they are enjoyable</w:t>
      </w:r>
      <w:r w:rsidRPr="004916D0">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4916D0">
        <w:rPr>
          <w:rFonts w:asciiTheme="minorHAnsi" w:hAnsiTheme="minorHAnsi" w:cstheme="minorHAnsi"/>
          <w:sz w:val="16"/>
        </w:rPr>
        <w:t xml:space="preserve"> [14]. </w:t>
      </w:r>
      <w:r w:rsidRPr="004916D0">
        <w:rPr>
          <w:rFonts w:asciiTheme="minorHAnsi" w:hAnsiTheme="minorHAnsi" w:cstheme="minorHAnsi"/>
          <w:u w:val="single"/>
        </w:rPr>
        <w:t>Pleasure as a hallmark of reward is sufficient for defining a reward</w:t>
      </w:r>
      <w:r w:rsidRPr="004916D0">
        <w:rPr>
          <w:rFonts w:asciiTheme="minorHAnsi" w:hAnsiTheme="minorHAnsi" w:cstheme="minorHAnsi"/>
          <w:sz w:val="16"/>
        </w:rPr>
        <w:t xml:space="preserve">, but it may not be necessary. </w:t>
      </w:r>
      <w:r w:rsidRPr="004916D0">
        <w:rPr>
          <w:rFonts w:asciiTheme="minorHAnsi" w:hAnsiTheme="minorHAnsi" w:cstheme="minorHAnsi"/>
          <w:u w:val="single"/>
        </w:rPr>
        <w:t>A reward may generate positive</w:t>
      </w:r>
      <w:r w:rsidRPr="004916D0">
        <w:rPr>
          <w:rFonts w:asciiTheme="minorHAnsi" w:hAnsiTheme="minorHAnsi" w:cstheme="minorHAnsi"/>
          <w:sz w:val="16"/>
        </w:rPr>
        <w:t xml:space="preserve"> learning and approach </w:t>
      </w:r>
      <w:r w:rsidRPr="004916D0">
        <w:rPr>
          <w:rFonts w:asciiTheme="minorHAnsi" w:hAnsiTheme="minorHAnsi" w:cstheme="minorHAnsi"/>
          <w:u w:val="single"/>
        </w:rPr>
        <w:t>behavior</w:t>
      </w:r>
      <w:r w:rsidRPr="004916D0">
        <w:rPr>
          <w:rFonts w:asciiTheme="minorHAnsi" w:hAnsiTheme="minorHAnsi" w:cstheme="minorHAnsi"/>
          <w:sz w:val="16"/>
        </w:rPr>
        <w:t xml:space="preserve"> simply </w:t>
      </w:r>
      <w:r w:rsidRPr="004916D0">
        <w:rPr>
          <w:rFonts w:asciiTheme="minorHAnsi" w:hAnsiTheme="minorHAnsi" w:cstheme="minorHAnsi"/>
          <w:u w:val="single"/>
        </w:rPr>
        <w:t>because it contains substances that are essential for body function.</w:t>
      </w:r>
      <w:r w:rsidRPr="004916D0">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4916D0">
        <w:rPr>
          <w:rFonts w:asciiTheme="minorHAnsi" w:hAnsiTheme="minorHAnsi" w:cstheme="minorHAnsi"/>
          <w:sz w:val="16"/>
        </w:rPr>
        <w:t xml:space="preserve"> various </w:t>
      </w:r>
      <w:r w:rsidRPr="004916D0">
        <w:rPr>
          <w:rFonts w:asciiTheme="minorHAnsi" w:hAnsiTheme="minorHAnsi" w:cstheme="minorHAnsi"/>
          <w:u w:val="single"/>
        </w:rPr>
        <w:t>mechanisms that steer behavior and biological development.</w:t>
      </w:r>
      <w:r w:rsidRPr="004916D0">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D3090">
        <w:rPr>
          <w:rFonts w:asciiTheme="minorHAnsi" w:hAnsiTheme="minorHAnsi" w:cstheme="minorHAnsi"/>
          <w:b/>
          <w:bCs/>
          <w:highlight w:val="cyan"/>
          <w:u w:val="single"/>
        </w:rPr>
        <w:t>organisms are</w:t>
      </w:r>
      <w:r w:rsidRPr="004916D0">
        <w:rPr>
          <w:rFonts w:asciiTheme="minorHAnsi" w:hAnsiTheme="minorHAnsi" w:cstheme="minorHAnsi"/>
          <w:u w:val="single"/>
        </w:rPr>
        <w:t xml:space="preserve"> the </w:t>
      </w:r>
      <w:r w:rsidRPr="008D3090">
        <w:rPr>
          <w:rFonts w:asciiTheme="minorHAnsi" w:hAnsiTheme="minorHAnsi" w:cstheme="minorHAnsi"/>
          <w:b/>
          <w:bCs/>
          <w:highlight w:val="cyan"/>
          <w:u w:val="single"/>
        </w:rPr>
        <w:t>result of evolutionary competition.</w:t>
      </w:r>
      <w:r w:rsidRPr="004916D0">
        <w:rPr>
          <w:rFonts w:asciiTheme="minorHAnsi" w:hAnsiTheme="minorHAnsi" w:cstheme="minorHAnsi"/>
          <w:sz w:val="16"/>
        </w:rPr>
        <w:t xml:space="preserve"> In fact, Richard </w:t>
      </w:r>
      <w:r w:rsidRPr="004916D0">
        <w:rPr>
          <w:rFonts w:asciiTheme="minorHAnsi" w:hAnsiTheme="minorHAnsi" w:cstheme="minorHAnsi"/>
          <w:u w:val="single"/>
        </w:rPr>
        <w:t>Dawkins stresses gene survival and propagation as the basic mechanism of life</w:t>
      </w:r>
      <w:r w:rsidRPr="004916D0">
        <w:rPr>
          <w:rFonts w:asciiTheme="minorHAnsi" w:hAnsiTheme="minorHAnsi" w:cstheme="minorHAnsi"/>
          <w:sz w:val="16"/>
        </w:rPr>
        <w:t xml:space="preserve"> [20]. Only genes that lead to </w:t>
      </w:r>
      <w:r w:rsidRPr="004916D0">
        <w:rPr>
          <w:rFonts w:asciiTheme="minorHAnsi" w:hAnsiTheme="minorHAnsi" w:cstheme="minorHAnsi"/>
          <w:u w:val="single"/>
        </w:rPr>
        <w:t>the fittest phenotype will make it.</w:t>
      </w:r>
      <w:r w:rsidRPr="004916D0">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8D3090">
        <w:rPr>
          <w:rFonts w:asciiTheme="minorHAnsi" w:hAnsiTheme="minorHAnsi" w:cstheme="minorHAnsi"/>
          <w:highlight w:val="cyan"/>
          <w:u w:val="single"/>
        </w:rPr>
        <w:t>rewards</w:t>
      </w:r>
      <w:r w:rsidRPr="004916D0">
        <w:rPr>
          <w:rFonts w:asciiTheme="minorHAnsi" w:hAnsiTheme="minorHAnsi" w:cstheme="minorHAnsi"/>
          <w:u w:val="single"/>
        </w:rPr>
        <w:t xml:space="preserve"> is to </w:t>
      </w:r>
      <w:r w:rsidRPr="008D3090">
        <w:rPr>
          <w:rFonts w:asciiTheme="minorHAnsi" w:hAnsiTheme="minorHAnsi" w:cstheme="minorHAnsi"/>
          <w:highlight w:val="cyan"/>
          <w:u w:val="single"/>
        </w:rPr>
        <w:t>increase evolutionary fitness</w:t>
      </w:r>
      <w:r w:rsidRPr="004916D0">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4916D0">
        <w:rPr>
          <w:rFonts w:asciiTheme="minorHAnsi" w:hAnsiTheme="minorHAnsi" w:cstheme="minorHAnsi"/>
          <w:sz w:val="16"/>
        </w:rPr>
        <w:t xml:space="preserve">. Apparently, </w:t>
      </w:r>
      <w:r w:rsidRPr="004916D0">
        <w:rPr>
          <w:rFonts w:asciiTheme="minorHAnsi" w:hAnsiTheme="minorHAnsi" w:cstheme="minorHAnsi"/>
          <w:u w:val="single"/>
        </w:rPr>
        <w:t>people need to live well and long enough to reproduce.</w:t>
      </w:r>
      <w:r w:rsidRPr="004916D0">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t>any small edge will ultimately result in evolutionary advantage</w:t>
      </w:r>
      <w:r w:rsidRPr="004916D0">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916D0">
        <w:rPr>
          <w:rFonts w:asciiTheme="minorHAnsi" w:hAnsiTheme="minorHAnsi" w:cstheme="minorHAnsi"/>
          <w:u w:val="single"/>
        </w:rPr>
        <w:t>Thus</w:t>
      </w:r>
      <w:proofErr w:type="gramEnd"/>
      <w:r w:rsidRPr="004916D0">
        <w:rPr>
          <w:rFonts w:asciiTheme="minorHAnsi" w:hAnsiTheme="minorHAnsi" w:cstheme="minorHAnsi"/>
          <w:u w:val="single"/>
        </w:rPr>
        <w:t xml:space="preserve"> the distal reward function in gene propagation and evolutionary fitness defines the proximal reward functions that we see</w:t>
      </w:r>
      <w:r w:rsidRPr="004916D0">
        <w:rPr>
          <w:rFonts w:asciiTheme="minorHAnsi" w:hAnsiTheme="minorHAnsi" w:cstheme="minorHAnsi"/>
          <w:sz w:val="16"/>
        </w:rPr>
        <w:t xml:space="preserve"> in everyday behavior. </w:t>
      </w:r>
      <w:r w:rsidRPr="008D3090">
        <w:rPr>
          <w:rFonts w:asciiTheme="minorHAnsi" w:hAnsiTheme="minorHAnsi" w:cstheme="minorHAnsi"/>
          <w:highlight w:val="cyan"/>
          <w:u w:val="single"/>
        </w:rPr>
        <w:t>That is why foods, drinks, mates, and offspring are rewarding.</w:t>
      </w:r>
      <w:r w:rsidRPr="004916D0">
        <w:rPr>
          <w:rFonts w:asciiTheme="minorHAnsi" w:hAnsiTheme="minorHAnsi" w:cstheme="minorHAnsi"/>
          <w:u w:val="single"/>
        </w:rPr>
        <w:t xml:space="preserve"> </w:t>
      </w:r>
      <w:r w:rsidRPr="004916D0">
        <w:rPr>
          <w:rFonts w:asciiTheme="minorHAnsi" w:hAnsiTheme="minorHAnsi" w:cstheme="minorHAnsi"/>
          <w:sz w:val="16"/>
        </w:rPr>
        <w:t xml:space="preserve">There have been theories linking pleasure as a required component of health benefits </w:t>
      </w:r>
      <w:proofErr w:type="spellStart"/>
      <w:r w:rsidRPr="004916D0">
        <w:rPr>
          <w:rFonts w:asciiTheme="minorHAnsi" w:hAnsiTheme="minorHAnsi" w:cstheme="minorHAnsi"/>
          <w:sz w:val="16"/>
        </w:rPr>
        <w:t>salutogenesis</w:t>
      </w:r>
      <w:proofErr w:type="spellEnd"/>
      <w:r w:rsidRPr="004916D0">
        <w:rPr>
          <w:rFonts w:asciiTheme="minorHAnsi" w:hAnsiTheme="minorHAnsi" w:cstheme="minorHAnsi"/>
          <w:sz w:val="16"/>
        </w:rPr>
        <w:t>, (</w:t>
      </w:r>
      <w:proofErr w:type="spellStart"/>
      <w:r w:rsidRPr="004916D0">
        <w:rPr>
          <w:rFonts w:asciiTheme="minorHAnsi" w:hAnsiTheme="minorHAnsi" w:cstheme="minorHAnsi"/>
          <w:sz w:val="16"/>
        </w:rPr>
        <w:t>salugenesis</w:t>
      </w:r>
      <w:proofErr w:type="spellEnd"/>
      <w:r w:rsidRPr="004916D0">
        <w:rPr>
          <w:rFonts w:asciiTheme="minorHAnsi" w:hAnsiTheme="minorHAnsi" w:cstheme="minorHAnsi"/>
          <w:sz w:val="16"/>
        </w:rPr>
        <w:t xml:space="preserve">).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4916D0">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916D0">
        <w:rPr>
          <w:rFonts w:asciiTheme="minorHAnsi" w:hAnsiTheme="minorHAnsi" w:cstheme="minorHAnsi"/>
          <w:sz w:val="16"/>
        </w:rPr>
        <w:t>morphinergic</w:t>
      </w:r>
      <w:proofErr w:type="spellEnd"/>
      <w:r w:rsidRPr="004916D0">
        <w:rPr>
          <w:rFonts w:asciiTheme="minorHAnsi" w:hAnsiTheme="minorHAnsi" w:cstheme="minorHAnsi"/>
          <w:sz w:val="16"/>
        </w:rPr>
        <w:t xml:space="preserve"> mechanisms </w:t>
      </w:r>
      <w:r w:rsidRPr="004916D0">
        <w:rPr>
          <w:rFonts w:asciiTheme="minorHAnsi" w:hAnsiTheme="minorHAnsi" w:cstheme="minorHAnsi"/>
          <w:sz w:val="16"/>
        </w:rPr>
        <w:lastRenderedPageBreak/>
        <w:t xml:space="preserve">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916D0">
        <w:rPr>
          <w:rFonts w:asciiTheme="minorHAnsi" w:hAnsiTheme="minorHAnsi" w:cstheme="minorHAnsi"/>
          <w:sz w:val="16"/>
        </w:rPr>
        <w:t>hypodopaminergia</w:t>
      </w:r>
      <w:proofErr w:type="spellEnd"/>
      <w:r w:rsidRPr="004916D0">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4916D0">
        <w:rPr>
          <w:rFonts w:asciiTheme="minorHAnsi" w:hAnsiTheme="minorHAnsi" w:cstheme="minorHAnsi"/>
          <w:sz w:val="16"/>
        </w:rPr>
        <w:t>Esch</w:t>
      </w:r>
      <w:proofErr w:type="spellEnd"/>
      <w:r w:rsidRPr="004916D0">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916D0">
        <w:rPr>
          <w:rFonts w:asciiTheme="minorHAnsi" w:hAnsiTheme="minorHAnsi" w:cstheme="minorHAnsi"/>
          <w:sz w:val="16"/>
        </w:rPr>
        <w:t>As</w:t>
      </w:r>
      <w:proofErr w:type="gramEnd"/>
      <w:r w:rsidRPr="004916D0">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916D0">
        <w:rPr>
          <w:rFonts w:asciiTheme="minorHAnsi" w:hAnsiTheme="minorHAnsi" w:cstheme="minorHAnsi"/>
          <w:sz w:val="16"/>
        </w:rPr>
        <w:t>all of</w:t>
      </w:r>
      <w:proofErr w:type="gramEnd"/>
      <w:r w:rsidRPr="004916D0">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4916D0">
        <w:rPr>
          <w:rFonts w:asciiTheme="minorHAnsi" w:hAnsiTheme="minorHAnsi" w:cstheme="minorHAnsi"/>
          <w:sz w:val="16"/>
        </w:rPr>
        <w:t xml:space="preserve">, which </w:t>
      </w:r>
      <w:r w:rsidRPr="004916D0">
        <w:rPr>
          <w:rFonts w:asciiTheme="minorHAnsi" w:hAnsiTheme="minorHAnsi" w:cstheme="minorHAnsi"/>
          <w:u w:val="single"/>
        </w:rPr>
        <w:t>are limited in scope</w:t>
      </w:r>
      <w:r w:rsidRPr="004916D0">
        <w:rPr>
          <w:rFonts w:asciiTheme="minorHAnsi" w:hAnsiTheme="minorHAnsi" w:cstheme="minorHAnsi"/>
          <w:sz w:val="16"/>
        </w:rPr>
        <w:t xml:space="preserve"> as described above in this commentary. However, </w:t>
      </w:r>
      <w:r w:rsidRPr="004916D0">
        <w:rPr>
          <w:rFonts w:asciiTheme="minorHAnsi" w:hAnsiTheme="minorHAnsi" w:cstheme="minorHAnsi"/>
          <w:u w:val="single"/>
        </w:rPr>
        <w:t xml:space="preserve">there are </w:t>
      </w:r>
      <w:r w:rsidRPr="008D3090">
        <w:rPr>
          <w:rFonts w:asciiTheme="minorHAnsi" w:hAnsiTheme="minorHAnsi" w:cstheme="minorHAnsi"/>
          <w:b/>
          <w:bCs/>
          <w:highlight w:val="cyan"/>
          <w:u w:val="single"/>
        </w:rPr>
        <w:t>many brain regions</w:t>
      </w:r>
      <w:r w:rsidRPr="004916D0">
        <w:rPr>
          <w:rFonts w:asciiTheme="minorHAnsi" w:hAnsiTheme="minorHAnsi" w:cstheme="minorHAnsi"/>
          <w:sz w:val="16"/>
        </w:rPr>
        <w:t xml:space="preserve">, often termed hot and cold spots, </w:t>
      </w:r>
      <w:r w:rsidRPr="004916D0">
        <w:rPr>
          <w:rFonts w:asciiTheme="minorHAnsi" w:hAnsiTheme="minorHAnsi" w:cstheme="minorHAnsi"/>
          <w:u w:val="single"/>
        </w:rPr>
        <w:t xml:space="preserve">that significantly </w:t>
      </w:r>
      <w:r w:rsidRPr="008D3090">
        <w:rPr>
          <w:rFonts w:asciiTheme="minorHAnsi" w:hAnsiTheme="minorHAnsi" w:cstheme="minorHAnsi"/>
          <w:b/>
          <w:bCs/>
          <w:highlight w:val="cyan"/>
          <w:u w:val="single"/>
        </w:rPr>
        <w:t>modulate</w:t>
      </w:r>
      <w:r w:rsidRPr="004916D0">
        <w:rPr>
          <w:rFonts w:asciiTheme="minorHAnsi" w:hAnsiTheme="minorHAnsi" w:cstheme="minorHAnsi"/>
          <w:sz w:val="16"/>
        </w:rPr>
        <w:t xml:space="preserve"> (increase or decrease) </w:t>
      </w:r>
      <w:r w:rsidRPr="004916D0">
        <w:rPr>
          <w:rFonts w:asciiTheme="minorHAnsi" w:hAnsiTheme="minorHAnsi" w:cstheme="minorHAnsi"/>
          <w:u w:val="single"/>
        </w:rPr>
        <w:t xml:space="preserve">our </w:t>
      </w:r>
      <w:r w:rsidRPr="008D3090">
        <w:rPr>
          <w:rFonts w:asciiTheme="minorHAnsi" w:hAnsiTheme="minorHAnsi" w:cstheme="minorHAnsi"/>
          <w:b/>
          <w:bCs/>
          <w:highlight w:val="cyan"/>
          <w:u w:val="single"/>
        </w:rPr>
        <w:t>pleasure or</w:t>
      </w:r>
      <w:r w:rsidRPr="004916D0">
        <w:rPr>
          <w:rFonts w:asciiTheme="minorHAnsi" w:hAnsiTheme="minorHAnsi" w:cstheme="minorHAnsi"/>
          <w:u w:val="single"/>
        </w:rPr>
        <w:t xml:space="preserve"> even </w:t>
      </w:r>
      <w:r w:rsidRPr="008D3090">
        <w:rPr>
          <w:rFonts w:asciiTheme="minorHAnsi" w:hAnsiTheme="minorHAnsi" w:cstheme="minorHAnsi"/>
          <w:b/>
          <w:bCs/>
          <w:highlight w:val="cyan"/>
          <w:u w:val="single"/>
        </w:rPr>
        <w:t>produce the opposite</w:t>
      </w:r>
      <w:r w:rsidRPr="004916D0">
        <w:rPr>
          <w:rFonts w:asciiTheme="minorHAnsi" w:hAnsiTheme="minorHAnsi" w:cstheme="minorHAnsi"/>
          <w:sz w:val="16"/>
        </w:rPr>
        <w:t xml:space="preserve"> of pleasure— that is </w:t>
      </w:r>
      <w:r w:rsidRPr="004916D0">
        <w:rPr>
          <w:rFonts w:asciiTheme="minorHAnsi" w:hAnsiTheme="minorHAnsi" w:cstheme="minorHAnsi"/>
          <w:u w:val="single"/>
        </w:rPr>
        <w:t>disgust and fear</w:t>
      </w:r>
      <w:r w:rsidRPr="004916D0">
        <w:rPr>
          <w:rFonts w:asciiTheme="minorHAnsi" w:hAnsiTheme="minorHAnsi" w:cstheme="minorHAnsi"/>
          <w:sz w:val="16"/>
        </w:rPr>
        <w:t xml:space="preserve"> [39]. </w:t>
      </w:r>
      <w:r w:rsidRPr="004916D0">
        <w:rPr>
          <w:rFonts w:asciiTheme="minorHAnsi" w:hAnsiTheme="minorHAnsi" w:cstheme="minorHAnsi"/>
          <w:u w:val="single"/>
        </w:rPr>
        <w:t>One</w:t>
      </w:r>
      <w:r w:rsidRPr="004916D0">
        <w:rPr>
          <w:rFonts w:asciiTheme="minorHAnsi" w:hAnsiTheme="minorHAnsi" w:cstheme="minorHAnsi"/>
          <w:sz w:val="16"/>
        </w:rPr>
        <w:t xml:space="preserve"> specific </w:t>
      </w:r>
      <w:r w:rsidRPr="004916D0">
        <w:rPr>
          <w:rFonts w:asciiTheme="minorHAnsi" w:hAnsiTheme="minorHAnsi" w:cstheme="minorHAnsi"/>
          <w:u w:val="single"/>
        </w:rPr>
        <w:t>region</w:t>
      </w:r>
      <w:r w:rsidRPr="004916D0">
        <w:rPr>
          <w:rFonts w:asciiTheme="minorHAnsi" w:hAnsiTheme="minorHAnsi" w:cstheme="minorHAnsi"/>
          <w:sz w:val="16"/>
        </w:rPr>
        <w:t xml:space="preserve"> of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w:t>
      </w:r>
      <w:r w:rsidRPr="004916D0">
        <w:rPr>
          <w:rFonts w:asciiTheme="minorHAnsi" w:hAnsiTheme="minorHAnsi" w:cstheme="minorHAnsi"/>
          <w:u w:val="single"/>
        </w:rPr>
        <w:t xml:space="preserve">is organized like a computer keyboard, with </w:t>
      </w:r>
      <w:proofErr w:type="gramStart"/>
      <w:r w:rsidRPr="004916D0">
        <w:rPr>
          <w:rFonts w:asciiTheme="minorHAnsi" w:hAnsiTheme="minorHAnsi" w:cstheme="minorHAnsi"/>
          <w:u w:val="single"/>
        </w:rPr>
        <w:t>particular stimulus</w:t>
      </w:r>
      <w:proofErr w:type="gramEnd"/>
      <w:r w:rsidRPr="004916D0">
        <w:rPr>
          <w:rFonts w:asciiTheme="minorHAnsi" w:hAnsiTheme="minorHAnsi" w:cstheme="minorHAnsi"/>
          <w:u w:val="single"/>
        </w:rPr>
        <w:t xml:space="preserve"> triggers in rows</w:t>
      </w:r>
      <w:r w:rsidRPr="004916D0">
        <w:rPr>
          <w:rFonts w:asciiTheme="minorHAnsi" w:hAnsiTheme="minorHAnsi" w:cstheme="minorHAnsi"/>
          <w:sz w:val="16"/>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4916D0">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4916D0">
        <w:rPr>
          <w:rFonts w:asciiTheme="minorHAnsi" w:hAnsiTheme="minorHAnsi" w:cstheme="minorHAnsi"/>
          <w:sz w:val="16"/>
        </w:rPr>
        <w:t>is</w:t>
      </w:r>
      <w:proofErr w:type="gramEnd"/>
      <w:r w:rsidRPr="004916D0">
        <w:rPr>
          <w:rFonts w:asciiTheme="minorHAnsi" w:hAnsiTheme="minorHAnsi" w:cstheme="minorHAnsi"/>
          <w:sz w:val="16"/>
        </w:rPr>
        <w:t xml:space="preserve"> surprising that many different sources of pleasure activate the same circuits between the </w:t>
      </w:r>
      <w:proofErr w:type="spellStart"/>
      <w:r w:rsidRPr="004916D0">
        <w:rPr>
          <w:rFonts w:asciiTheme="minorHAnsi" w:hAnsiTheme="minorHAnsi" w:cstheme="minorHAnsi"/>
          <w:sz w:val="16"/>
        </w:rPr>
        <w:t>mesocorticolimbic</w:t>
      </w:r>
      <w:proofErr w:type="spellEnd"/>
      <w:r w:rsidRPr="004916D0">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4916D0">
        <w:rPr>
          <w:rFonts w:asciiTheme="minorHAnsi" w:hAnsiTheme="minorHAnsi" w:cstheme="minorHAnsi"/>
          <w:sz w:val="16"/>
        </w:rPr>
        <w:t>accumbens</w:t>
      </w:r>
      <w:proofErr w:type="spellEnd"/>
      <w:r w:rsidRPr="004916D0">
        <w:rPr>
          <w:rFonts w:asciiTheme="minorHAnsi" w:hAnsiTheme="minorHAnsi" w:cstheme="minorHAnsi"/>
          <w:sz w:val="16"/>
        </w:rPr>
        <w:t xml:space="preserv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has spiny neurons that receive dopamine from the VTA and glutamate (a dopamine driver) from the hippocampus, </w:t>
      </w:r>
      <w:proofErr w:type="gramStart"/>
      <w:r w:rsidRPr="004916D0">
        <w:rPr>
          <w:rFonts w:asciiTheme="minorHAnsi" w:hAnsiTheme="minorHAnsi" w:cstheme="minorHAnsi"/>
          <w:sz w:val="16"/>
        </w:rPr>
        <w:t>amygdala</w:t>
      </w:r>
      <w:proofErr w:type="gramEnd"/>
      <w:r w:rsidRPr="004916D0">
        <w:rPr>
          <w:rFonts w:asciiTheme="minorHAnsi" w:hAnsiTheme="minorHAnsi" w:cstheme="minorHAnsi"/>
          <w:sz w:val="16"/>
        </w:rPr>
        <w:t xml:space="preserve"> and medial prefrontal cortex. Subsequently, the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916D0">
        <w:rPr>
          <w:rFonts w:asciiTheme="minorHAnsi" w:hAnsiTheme="minorHAnsi" w:cstheme="minorHAnsi"/>
          <w:sz w:val="16"/>
        </w:rPr>
        <w:t>hypodopaminergia</w:t>
      </w:r>
      <w:proofErr w:type="spellEnd"/>
      <w:r w:rsidRPr="004916D0">
        <w:rPr>
          <w:rFonts w:asciiTheme="minorHAnsi" w:hAnsiTheme="minorHAnsi" w:cstheme="minorHAnsi"/>
          <w:sz w:val="16"/>
        </w:rPr>
        <w:t xml:space="preserve"> in the “Brain Reward Cascade” that contribute to addiction and compulsive behaviors [3,6,41]. Furthermore, ordinary </w:t>
      </w:r>
      <w:r w:rsidRPr="004916D0">
        <w:rPr>
          <w:rFonts w:asciiTheme="minorHAnsi" w:hAnsiTheme="minorHAnsi" w:cstheme="minorHAnsi"/>
          <w:u w:val="single"/>
        </w:rPr>
        <w:t>“</w:t>
      </w:r>
      <w:r w:rsidRPr="008D3090">
        <w:rPr>
          <w:rFonts w:asciiTheme="minorHAnsi" w:hAnsiTheme="minorHAnsi" w:cstheme="minorHAnsi"/>
          <w:highlight w:val="cyan"/>
          <w:u w:val="single"/>
        </w:rPr>
        <w:t>liking</w:t>
      </w:r>
      <w:r w:rsidRPr="004916D0">
        <w:rPr>
          <w:rFonts w:asciiTheme="minorHAnsi" w:hAnsiTheme="minorHAnsi" w:cstheme="minorHAnsi"/>
          <w:u w:val="single"/>
        </w:rPr>
        <w:t xml:space="preserve">” of </w:t>
      </w:r>
      <w:r w:rsidRPr="008D3090">
        <w:rPr>
          <w:rFonts w:asciiTheme="minorHAnsi" w:hAnsiTheme="minorHAnsi" w:cstheme="minorHAnsi"/>
          <w:highlight w:val="cyan"/>
          <w:u w:val="single"/>
        </w:rPr>
        <w:t>something</w:t>
      </w:r>
      <w:r w:rsidRPr="004916D0">
        <w:rPr>
          <w:rFonts w:asciiTheme="minorHAnsi" w:hAnsiTheme="minorHAnsi" w:cstheme="minorHAnsi"/>
          <w:u w:val="single"/>
        </w:rPr>
        <w:t xml:space="preserve">, or pure pleasure, is </w:t>
      </w:r>
      <w:r w:rsidRPr="008D3090">
        <w:rPr>
          <w:rFonts w:asciiTheme="minorHAnsi" w:hAnsiTheme="minorHAnsi" w:cstheme="minorHAnsi"/>
          <w:highlight w:val="cyan"/>
          <w:u w:val="single"/>
        </w:rPr>
        <w:t>represented by</w:t>
      </w:r>
      <w:r w:rsidRPr="004916D0">
        <w:rPr>
          <w:rFonts w:asciiTheme="minorHAnsi" w:hAnsiTheme="minorHAnsi" w:cstheme="minorHAnsi"/>
          <w:sz w:val="16"/>
        </w:rPr>
        <w:t xml:space="preserve"> small </w:t>
      </w:r>
      <w:r w:rsidRPr="008D3090">
        <w:rPr>
          <w:rFonts w:asciiTheme="minorHAnsi" w:hAnsiTheme="minorHAnsi" w:cstheme="minorHAnsi"/>
          <w:highlight w:val="cyan"/>
          <w:u w:val="single"/>
        </w:rPr>
        <w:t>regions</w:t>
      </w:r>
      <w:r w:rsidRPr="004916D0">
        <w:rPr>
          <w:rFonts w:asciiTheme="minorHAnsi" w:hAnsiTheme="minorHAnsi" w:cstheme="minorHAnsi"/>
          <w:sz w:val="16"/>
        </w:rPr>
        <w:t xml:space="preserve"> mainly </w:t>
      </w:r>
      <w:r w:rsidRPr="008D3090">
        <w:rPr>
          <w:rFonts w:asciiTheme="minorHAnsi" w:hAnsiTheme="minorHAnsi" w:cstheme="minorHAnsi"/>
          <w:highlight w:val="cyan"/>
          <w:u w:val="single"/>
        </w:rPr>
        <w:t>in the limbic system</w:t>
      </w:r>
      <w:r w:rsidRPr="004916D0">
        <w:rPr>
          <w:rFonts w:asciiTheme="minorHAnsi" w:hAnsiTheme="minorHAnsi" w:cstheme="minorHAnsi"/>
          <w:sz w:val="16"/>
        </w:rPr>
        <w:t xml:space="preserve"> (old reptilian part of the brain). These may be </w:t>
      </w:r>
      <w:r w:rsidRPr="004916D0">
        <w:rPr>
          <w:rFonts w:asciiTheme="minorHAnsi" w:hAnsiTheme="minorHAnsi" w:cstheme="minorHAnsi"/>
          <w:u w:val="single"/>
        </w:rPr>
        <w:t>part of larger neural circuits.</w:t>
      </w:r>
      <w:r w:rsidRPr="004916D0">
        <w:rPr>
          <w:rFonts w:asciiTheme="minorHAnsi" w:hAnsiTheme="minorHAnsi" w:cstheme="minorHAnsi"/>
          <w:sz w:val="16"/>
        </w:rPr>
        <w:t xml:space="preserve"> In Latin, </w:t>
      </w:r>
      <w:proofErr w:type="spellStart"/>
      <w:r w:rsidRPr="004916D0">
        <w:rPr>
          <w:rFonts w:asciiTheme="minorHAnsi" w:hAnsiTheme="minorHAnsi" w:cstheme="minorHAnsi"/>
          <w:sz w:val="16"/>
        </w:rPr>
        <w:t>hedus</w:t>
      </w:r>
      <w:proofErr w:type="spellEnd"/>
      <w:r w:rsidRPr="004916D0">
        <w:rPr>
          <w:rFonts w:asciiTheme="minorHAnsi" w:hAnsiTheme="minorHAnsi" w:cstheme="minorHAnsi"/>
          <w:sz w:val="16"/>
        </w:rPr>
        <w:t xml:space="preserve"> is the term for “sweet”; and in Greek, </w:t>
      </w:r>
      <w:proofErr w:type="spellStart"/>
      <w:r w:rsidRPr="004916D0">
        <w:rPr>
          <w:rFonts w:asciiTheme="minorHAnsi" w:hAnsiTheme="minorHAnsi" w:cstheme="minorHAnsi"/>
          <w:sz w:val="16"/>
        </w:rPr>
        <w:t>hodone</w:t>
      </w:r>
      <w:proofErr w:type="spellEnd"/>
      <w:r w:rsidRPr="004916D0">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916D0">
        <w:rPr>
          <w:rFonts w:asciiTheme="minorHAnsi" w:hAnsiTheme="minorHAnsi" w:cstheme="minorHAnsi"/>
          <w:sz w:val="16"/>
        </w:rPr>
        <w:t>In an attempt to</w:t>
      </w:r>
      <w:proofErr w:type="gramEnd"/>
      <w:r w:rsidRPr="004916D0">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916D0">
        <w:rPr>
          <w:rFonts w:asciiTheme="minorHAnsi" w:hAnsiTheme="minorHAnsi" w:cstheme="minorHAnsi"/>
          <w:sz w:val="16"/>
        </w:rPr>
        <w:t>a majority of</w:t>
      </w:r>
      <w:proofErr w:type="gramEnd"/>
      <w:r w:rsidRPr="004916D0">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4916D0">
        <w:rPr>
          <w:rFonts w:asciiTheme="minorHAnsi" w:hAnsiTheme="minorHAnsi" w:cstheme="minorHAnsi"/>
          <w:sz w:val="16"/>
        </w:rPr>
        <w:t>networks, and</w:t>
      </w:r>
      <w:proofErr w:type="gramEnd"/>
      <w:r w:rsidRPr="004916D0">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916D0">
        <w:rPr>
          <w:rFonts w:asciiTheme="minorHAnsi" w:hAnsiTheme="minorHAnsi" w:cstheme="minorHAnsi"/>
          <w:sz w:val="16"/>
        </w:rPr>
        <w:t>NAc</w:t>
      </w:r>
      <w:proofErr w:type="spellEnd"/>
      <w:r w:rsidRPr="004916D0">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4916D0">
        <w:rPr>
          <w:rFonts w:asciiTheme="minorHAnsi" w:hAnsiTheme="minorHAnsi" w:cstheme="minorHAnsi"/>
          <w:sz w:val="16"/>
        </w:rPr>
        <w:t>being considered to be</w:t>
      </w:r>
      <w:proofErr w:type="gramEnd"/>
      <w:r w:rsidRPr="004916D0">
        <w:rPr>
          <w:rFonts w:asciiTheme="minorHAnsi" w:hAnsiTheme="minorHAnsi" w:cstheme="minorHAnsi"/>
          <w:sz w:val="16"/>
        </w:rPr>
        <w:t xml:space="preserve"> far more complicated in function, also encoding attention, reward expectancy, disconfirmation of reward expectancy, and incentive </w:t>
      </w:r>
      <w:r w:rsidRPr="004916D0">
        <w:rPr>
          <w:rFonts w:asciiTheme="minorHAnsi" w:hAnsiTheme="minorHAnsi" w:cstheme="minorHAnsi"/>
          <w:sz w:val="16"/>
        </w:rPr>
        <w:lastRenderedPageBreak/>
        <w:t>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916D0">
        <w:rPr>
          <w:rFonts w:asciiTheme="minorHAnsi" w:hAnsiTheme="minorHAnsi" w:cstheme="minorHAnsi"/>
          <w:sz w:val="16"/>
        </w:rPr>
        <w:t>), and</w:t>
      </w:r>
      <w:proofErr w:type="gramEnd"/>
      <w:r w:rsidRPr="004916D0">
        <w:rPr>
          <w:rFonts w:asciiTheme="minorHAnsi" w:hAnsiTheme="minorHAnsi" w:cstheme="minorHAnsi"/>
          <w:sz w:val="16"/>
        </w:rPr>
        <w:t xml:space="preserve"> may have an additive effect on vulnerability to various addictions [48]. In this regard, </w:t>
      </w:r>
      <w:proofErr w:type="spellStart"/>
      <w:r w:rsidRPr="004916D0">
        <w:rPr>
          <w:rFonts w:asciiTheme="minorHAnsi" w:hAnsiTheme="minorHAnsi" w:cstheme="minorHAnsi"/>
          <w:sz w:val="16"/>
        </w:rPr>
        <w:t>Vanyukov</w:t>
      </w:r>
      <w:proofErr w:type="spellEnd"/>
      <w:r w:rsidRPr="004916D0">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916D0">
        <w:rPr>
          <w:rFonts w:asciiTheme="minorHAnsi" w:hAnsiTheme="minorHAnsi" w:cstheme="minorHAnsi"/>
          <w:sz w:val="16"/>
        </w:rPr>
        <w:t>similar to</w:t>
      </w:r>
      <w:proofErr w:type="gramEnd"/>
      <w:r w:rsidRPr="004916D0">
        <w:rPr>
          <w:rFonts w:asciiTheme="minorHAnsi" w:hAnsiTheme="minorHAnsi" w:cstheme="minorHAnsi"/>
          <w:sz w:val="16"/>
        </w:rPr>
        <w:t xml:space="preserve"> our own, the disparity between other primates and those of human cognitive abilities tells us that surface similarity is not the whole story. </w:t>
      </w:r>
      <w:r w:rsidRPr="004916D0">
        <w:rPr>
          <w:rFonts w:asciiTheme="minorHAnsi" w:hAnsiTheme="minorHAnsi" w:cstheme="minorHAnsi"/>
          <w:u w:val="single"/>
        </w:rPr>
        <w:t>Sousa et al.</w:t>
      </w:r>
      <w:r w:rsidRPr="004916D0">
        <w:rPr>
          <w:rFonts w:asciiTheme="minorHAnsi" w:hAnsiTheme="minorHAnsi" w:cstheme="minorHAnsi"/>
          <w:sz w:val="16"/>
        </w:rPr>
        <w:t xml:space="preserve"> [50] small case </w:t>
      </w:r>
      <w:r w:rsidRPr="004916D0">
        <w:rPr>
          <w:rFonts w:asciiTheme="minorHAnsi" w:hAnsiTheme="minorHAnsi" w:cstheme="minorHAnsi"/>
          <w:u w:val="single"/>
        </w:rPr>
        <w:t xml:space="preserve">found various </w:t>
      </w:r>
      <w:r w:rsidRPr="008D3090">
        <w:rPr>
          <w:rFonts w:asciiTheme="minorHAnsi" w:hAnsiTheme="minorHAnsi" w:cstheme="minorHAnsi"/>
          <w:highlight w:val="cyan"/>
          <w:u w:val="single"/>
        </w:rPr>
        <w:t>differentially expressed genes</w:t>
      </w:r>
      <w:r w:rsidRPr="004916D0">
        <w:rPr>
          <w:rFonts w:asciiTheme="minorHAnsi" w:hAnsiTheme="minorHAnsi" w:cstheme="minorHAnsi"/>
          <w:u w:val="single"/>
        </w:rPr>
        <w:t xml:space="preserve">, to </w:t>
      </w:r>
      <w:r w:rsidRPr="008D3090">
        <w:rPr>
          <w:rFonts w:asciiTheme="minorHAnsi" w:hAnsiTheme="minorHAnsi" w:cstheme="minorHAnsi"/>
          <w:highlight w:val="cyan"/>
          <w:u w:val="single"/>
        </w:rPr>
        <w:t>associate with pleasure</w:t>
      </w:r>
      <w:r w:rsidRPr="004916D0">
        <w:rPr>
          <w:rFonts w:asciiTheme="minorHAnsi" w:hAnsiTheme="minorHAnsi" w:cstheme="minorHAnsi"/>
          <w:u w:val="single"/>
        </w:rPr>
        <w:t xml:space="preserve"> related </w:t>
      </w:r>
      <w:r w:rsidRPr="008D3090">
        <w:rPr>
          <w:rFonts w:asciiTheme="minorHAnsi" w:hAnsiTheme="minorHAnsi" w:cstheme="minorHAnsi"/>
          <w:highlight w:val="cyan"/>
          <w:u w:val="single"/>
        </w:rPr>
        <w:t>systems.</w:t>
      </w:r>
      <w:r w:rsidRPr="004916D0">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916D0">
        <w:rPr>
          <w:rFonts w:asciiTheme="minorHAnsi" w:hAnsiTheme="minorHAnsi" w:cstheme="minorHAnsi"/>
          <w:sz w:val="16"/>
        </w:rPr>
        <w:t>Nenad</w:t>
      </w:r>
      <w:proofErr w:type="spellEnd"/>
      <w:r w:rsidRPr="004916D0">
        <w:rPr>
          <w:rFonts w:asciiTheme="minorHAnsi" w:hAnsiTheme="minorHAnsi" w:cstheme="minorHAnsi"/>
          <w:sz w:val="16"/>
        </w:rPr>
        <w:t xml:space="preserve"> </w:t>
      </w:r>
      <w:proofErr w:type="spellStart"/>
      <w:r w:rsidRPr="004916D0">
        <w:rPr>
          <w:rFonts w:asciiTheme="minorHAnsi" w:hAnsiTheme="minorHAnsi" w:cstheme="minorHAnsi"/>
          <w:sz w:val="16"/>
        </w:rPr>
        <w:t>Sestan</w:t>
      </w:r>
      <w:proofErr w:type="spellEnd"/>
      <w:r w:rsidRPr="004916D0">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916D0">
        <w:rPr>
          <w:rFonts w:asciiTheme="minorHAnsi" w:hAnsiTheme="minorHAnsi" w:cstheme="minorHAnsi"/>
          <w:sz w:val="16"/>
        </w:rPr>
        <w:t>Sestan</w:t>
      </w:r>
      <w:proofErr w:type="spellEnd"/>
      <w:r w:rsidRPr="004916D0">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D3090">
        <w:rPr>
          <w:rFonts w:asciiTheme="minorHAnsi" w:hAnsiTheme="minorHAnsi" w:cstheme="minorHAnsi"/>
          <w:highlight w:val="cyan"/>
          <w:u w:val="single"/>
        </w:rPr>
        <w:t>researchers examined</w:t>
      </w:r>
      <w:r w:rsidRPr="004916D0">
        <w:rPr>
          <w:rFonts w:asciiTheme="minorHAnsi" w:hAnsiTheme="minorHAnsi" w:cstheme="minorHAnsi"/>
          <w:u w:val="single"/>
        </w:rPr>
        <w:t xml:space="preserve"> 247 specimens of </w:t>
      </w:r>
      <w:r w:rsidRPr="008D3090">
        <w:rPr>
          <w:rFonts w:asciiTheme="minorHAnsi" w:hAnsiTheme="minorHAnsi" w:cstheme="minorHAnsi"/>
          <w:highlight w:val="cyan"/>
          <w:u w:val="single"/>
        </w:rPr>
        <w:t>neural tissue</w:t>
      </w:r>
      <w:r w:rsidRPr="004916D0">
        <w:rPr>
          <w:rFonts w:asciiTheme="minorHAnsi" w:hAnsiTheme="minorHAnsi" w:cstheme="minorHAnsi"/>
          <w:u w:val="single"/>
        </w:rPr>
        <w:t xml:space="preserve"> from six humans, five chimpanzees, and five macaque monkeys.</w:t>
      </w:r>
      <w:r w:rsidRPr="004916D0">
        <w:rPr>
          <w:rFonts w:asciiTheme="minorHAnsi" w:hAnsiTheme="minorHAnsi" w:cstheme="minorHAnsi"/>
          <w:sz w:val="16"/>
        </w:rPr>
        <w:t xml:space="preserve"> Moreover, these </w:t>
      </w:r>
      <w:r w:rsidRPr="004916D0">
        <w:rPr>
          <w:rFonts w:asciiTheme="minorHAnsi" w:hAnsiTheme="minorHAnsi" w:cstheme="minorHAnsi"/>
          <w:u w:val="single"/>
        </w:rPr>
        <w:t>investigators analyzed which genes were turned on or off in 16 regions of the brain.</w:t>
      </w:r>
      <w:r w:rsidRPr="004916D0">
        <w:rPr>
          <w:rFonts w:asciiTheme="minorHAnsi" w:hAnsiTheme="minorHAnsi" w:cstheme="minorHAnsi"/>
          <w:sz w:val="16"/>
        </w:rPr>
        <w:t xml:space="preserve"> While </w:t>
      </w:r>
      <w:r w:rsidRPr="004916D0">
        <w:rPr>
          <w:rFonts w:asciiTheme="minorHAnsi" w:hAnsiTheme="minorHAnsi" w:cstheme="minorHAnsi"/>
          <w:u w:val="single"/>
        </w:rPr>
        <w:t xml:space="preserve">the differences among species were subtle, </w:t>
      </w:r>
      <w:r w:rsidRPr="008D3090">
        <w:rPr>
          <w:rFonts w:asciiTheme="minorHAnsi" w:hAnsiTheme="minorHAnsi" w:cstheme="minorHAnsi"/>
          <w:b/>
          <w:bCs/>
          <w:highlight w:val="cyan"/>
          <w:u w:val="single"/>
        </w:rPr>
        <w:t>there was</w:t>
      </w:r>
      <w:r w:rsidRPr="004916D0">
        <w:rPr>
          <w:rFonts w:asciiTheme="minorHAnsi" w:hAnsiTheme="minorHAnsi" w:cstheme="minorHAnsi"/>
          <w:u w:val="single"/>
        </w:rPr>
        <w:t xml:space="preserve"> a </w:t>
      </w:r>
      <w:r w:rsidRPr="008D3090">
        <w:rPr>
          <w:rFonts w:asciiTheme="minorHAnsi" w:hAnsiTheme="minorHAnsi" w:cstheme="minorHAnsi"/>
          <w:b/>
          <w:bCs/>
          <w:highlight w:val="cya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8D3090">
        <w:rPr>
          <w:rFonts w:asciiTheme="minorHAnsi" w:hAnsiTheme="minorHAnsi" w:cstheme="minorHAnsi"/>
          <w:b/>
          <w:bCs/>
          <w:highlight w:val="cyan"/>
          <w:u w:val="single"/>
        </w:rPr>
        <w:t>neocortices</w:t>
      </w:r>
      <w:r w:rsidRPr="004916D0">
        <w:rPr>
          <w:rFonts w:asciiTheme="minorHAnsi" w:hAnsiTheme="minorHAnsi" w:cstheme="minorHAnsi"/>
          <w:sz w:val="16"/>
        </w:rPr>
        <w:t xml:space="preserve">, specifically </w:t>
      </w:r>
      <w:r w:rsidRPr="004916D0">
        <w:rPr>
          <w:rFonts w:asciiTheme="minorHAnsi" w:hAnsiTheme="minorHAnsi" w:cstheme="minorHAnsi"/>
          <w:u w:val="single"/>
        </w:rPr>
        <w:t xml:space="preserve">in an </w:t>
      </w:r>
      <w:r w:rsidRPr="008D3090">
        <w:rPr>
          <w:rFonts w:asciiTheme="minorHAnsi" w:hAnsiTheme="minorHAnsi" w:cstheme="minorHAnsi"/>
          <w:highlight w:val="cyan"/>
          <w:u w:val="single"/>
        </w:rPr>
        <w:t>area of the brain</w:t>
      </w:r>
      <w:r w:rsidRPr="004916D0">
        <w:rPr>
          <w:rFonts w:asciiTheme="minorHAnsi" w:hAnsiTheme="minorHAnsi" w:cstheme="minorHAnsi"/>
          <w:u w:val="single"/>
        </w:rPr>
        <w:t xml:space="preserve"> that is much </w:t>
      </w:r>
      <w:r w:rsidRPr="008D3090">
        <w:rPr>
          <w:rFonts w:asciiTheme="minorHAnsi" w:hAnsiTheme="minorHAnsi" w:cstheme="minorHAnsi"/>
          <w:highlight w:val="cyan"/>
          <w:u w:val="single"/>
        </w:rPr>
        <w:t>more developed in humans</w:t>
      </w:r>
      <w:r w:rsidRPr="004916D0">
        <w:rPr>
          <w:rFonts w:asciiTheme="minorHAnsi" w:hAnsiTheme="minorHAnsi" w:cstheme="minorHAnsi"/>
          <w:u w:val="single"/>
        </w:rPr>
        <w:t xml:space="preserve"> than in chimpanzees.</w:t>
      </w:r>
      <w:r w:rsidRPr="004916D0">
        <w:rPr>
          <w:rFonts w:asciiTheme="minorHAnsi" w:hAnsiTheme="minorHAnsi" w:cstheme="minorHAnsi"/>
          <w:sz w:val="16"/>
        </w:rPr>
        <w:t xml:space="preserve"> In fact, these researchers found that a gene called </w:t>
      </w:r>
      <w:r w:rsidRPr="004916D0">
        <w:rPr>
          <w:rFonts w:asciiTheme="minorHAnsi" w:hAnsiTheme="minorHAnsi" w:cstheme="minorHAnsi"/>
          <w:u w:val="single"/>
        </w:rPr>
        <w:t>tyrosine hydroxylase (</w:t>
      </w:r>
      <w:r w:rsidRPr="008D3090">
        <w:rPr>
          <w:rFonts w:asciiTheme="minorHAnsi" w:hAnsiTheme="minorHAnsi" w:cstheme="minorHAnsi"/>
          <w:highlight w:val="cyan"/>
          <w:u w:val="single"/>
        </w:rPr>
        <w:t>TH</w:t>
      </w:r>
      <w:r w:rsidRPr="004916D0">
        <w:rPr>
          <w:rFonts w:asciiTheme="minorHAnsi" w:hAnsiTheme="minorHAnsi" w:cstheme="minorHAnsi"/>
          <w:u w:val="single"/>
        </w:rPr>
        <w:t xml:space="preserve">) for the enzyme, </w:t>
      </w:r>
      <w:r w:rsidRPr="008D3090">
        <w:rPr>
          <w:rFonts w:asciiTheme="minorHAnsi" w:hAnsiTheme="minorHAnsi" w:cstheme="minorHAnsi"/>
          <w:highlight w:val="cyan"/>
          <w:u w:val="single"/>
        </w:rPr>
        <w:t xml:space="preserve">responsible </w:t>
      </w:r>
      <w:proofErr w:type="gramStart"/>
      <w:r w:rsidRPr="008D3090">
        <w:rPr>
          <w:rFonts w:asciiTheme="minorHAnsi" w:hAnsiTheme="minorHAnsi" w:cstheme="minorHAnsi"/>
          <w:highlight w:val="cyan"/>
          <w:u w:val="single"/>
        </w:rPr>
        <w:t>for</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production of</w:t>
      </w:r>
      <w:proofErr w:type="gramEnd"/>
      <w:r w:rsidRPr="008D3090">
        <w:rPr>
          <w:rFonts w:asciiTheme="minorHAnsi" w:hAnsiTheme="minorHAnsi" w:cstheme="minorHAnsi"/>
          <w:highlight w:val="cyan"/>
          <w:u w:val="single"/>
        </w:rPr>
        <w:t xml:space="preserve"> dopamine</w:t>
      </w:r>
      <w:r w:rsidRPr="004916D0">
        <w:rPr>
          <w:rFonts w:asciiTheme="minorHAnsi" w:hAnsiTheme="minorHAnsi" w:cstheme="minorHAnsi"/>
          <w:sz w:val="16"/>
        </w:rPr>
        <w:t xml:space="preserve">, was </w:t>
      </w:r>
      <w:r w:rsidRPr="004916D0">
        <w:rPr>
          <w:rFonts w:asciiTheme="minorHAnsi" w:hAnsiTheme="minorHAnsi" w:cstheme="minorHAnsi"/>
          <w:u w:val="single"/>
        </w:rPr>
        <w:t>expressed in the neocortex of humans, but not chimpanzees.</w:t>
      </w:r>
      <w:r w:rsidRPr="004916D0">
        <w:rPr>
          <w:rFonts w:asciiTheme="minorHAnsi" w:hAnsiTheme="minorHAnsi" w:cstheme="minorHAnsi"/>
          <w:sz w:val="16"/>
        </w:rPr>
        <w:t xml:space="preserve"> As discussed earlier, </w:t>
      </w:r>
      <w:r w:rsidRPr="004916D0">
        <w:rPr>
          <w:rFonts w:asciiTheme="minorHAnsi" w:hAnsiTheme="minorHAnsi" w:cstheme="minorHAnsi"/>
          <w:u w:val="single"/>
        </w:rPr>
        <w:t>dopamine is</w:t>
      </w:r>
      <w:r w:rsidRPr="004916D0">
        <w:rPr>
          <w:rFonts w:asciiTheme="minorHAnsi" w:hAnsiTheme="minorHAnsi" w:cstheme="minorHAnsi"/>
          <w:sz w:val="16"/>
        </w:rPr>
        <w:t xml:space="preserve"> best </w:t>
      </w:r>
      <w:r w:rsidRPr="004916D0">
        <w:rPr>
          <w:rFonts w:asciiTheme="minorHAnsi" w:hAnsiTheme="minorHAnsi" w:cstheme="minorHAnsi"/>
          <w:u w:val="single"/>
        </w:rPr>
        <w:t>known for its</w:t>
      </w:r>
      <w:r w:rsidRPr="004916D0">
        <w:rPr>
          <w:rFonts w:asciiTheme="minorHAnsi" w:hAnsiTheme="minorHAnsi" w:cstheme="minorHAnsi"/>
          <w:sz w:val="16"/>
        </w:rPr>
        <w:t xml:space="preserve"> essential </w:t>
      </w:r>
      <w:r w:rsidRPr="004916D0">
        <w:rPr>
          <w:rFonts w:asciiTheme="minorHAnsi" w:hAnsiTheme="minorHAnsi" w:cstheme="minorHAnsi"/>
          <w:u w:val="single"/>
        </w:rPr>
        <w:t>role within the brain’s reward system; the</w:t>
      </w:r>
      <w:r w:rsidRPr="004916D0">
        <w:rPr>
          <w:rFonts w:asciiTheme="minorHAnsi" w:hAnsiTheme="minorHAnsi" w:cstheme="minorHAnsi"/>
          <w:sz w:val="16"/>
        </w:rPr>
        <w:t xml:space="preserve"> very </w:t>
      </w:r>
      <w:r w:rsidRPr="004916D0">
        <w:rPr>
          <w:rFonts w:asciiTheme="minorHAnsi" w:hAnsiTheme="minorHAnsi" w:cstheme="minorHAnsi"/>
          <w:u w:val="single"/>
        </w:rPr>
        <w:t>system that responds to everything from sex, to gambling, to food, and to addictive drugs.</w:t>
      </w:r>
      <w:r w:rsidRPr="004916D0">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4916D0">
        <w:rPr>
          <w:rFonts w:asciiTheme="minorHAnsi" w:hAnsiTheme="minorHAnsi" w:cstheme="minorHAnsi"/>
          <w:sz w:val="16"/>
        </w:rPr>
        <w:t>schizophrenia</w:t>
      </w:r>
      <w:proofErr w:type="gramEnd"/>
      <w:r w:rsidRPr="004916D0">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8D3090">
        <w:rPr>
          <w:rFonts w:asciiTheme="minorHAnsi" w:hAnsiTheme="minorHAnsi" w:cstheme="minorHAnsi"/>
          <w:highlight w:val="cyan"/>
          <w:u w:val="single"/>
        </w:rPr>
        <w:t>dopamine plays</w:t>
      </w:r>
      <w:r w:rsidRPr="004916D0">
        <w:rPr>
          <w:rFonts w:asciiTheme="minorHAnsi" w:hAnsiTheme="minorHAnsi" w:cstheme="minorHAnsi"/>
          <w:u w:val="single"/>
        </w:rPr>
        <w:t xml:space="preserve"> a substantial </w:t>
      </w:r>
      <w:r w:rsidRPr="008D3090">
        <w:rPr>
          <w:rFonts w:asciiTheme="minorHAnsi" w:hAnsiTheme="minorHAnsi" w:cstheme="minorHAnsi"/>
          <w:highlight w:val="cyan"/>
          <w:u w:val="single"/>
        </w:rPr>
        <w:t>role in</w:t>
      </w:r>
      <w:r w:rsidRPr="004916D0">
        <w:rPr>
          <w:rFonts w:asciiTheme="minorHAnsi" w:hAnsiTheme="minorHAnsi" w:cstheme="minorHAnsi"/>
          <w:u w:val="single"/>
        </w:rPr>
        <w:t xml:space="preserve"> humans’ </w:t>
      </w:r>
      <w:r w:rsidRPr="008D3090">
        <w:rPr>
          <w:rFonts w:asciiTheme="minorHAnsi" w:hAnsiTheme="minorHAnsi" w:cstheme="minorHAnsi"/>
          <w:highlight w:val="cyan"/>
          <w:u w:val="single"/>
        </w:rPr>
        <w:t>ability to pursue</w:t>
      </w:r>
      <w:r w:rsidRPr="004916D0">
        <w:rPr>
          <w:rFonts w:asciiTheme="minorHAnsi" w:hAnsiTheme="minorHAnsi" w:cstheme="minorHAnsi"/>
          <w:u w:val="single"/>
        </w:rPr>
        <w:t xml:space="preserve"> various </w:t>
      </w:r>
      <w:r w:rsidRPr="008D3090">
        <w:rPr>
          <w:rFonts w:asciiTheme="minorHAnsi" w:hAnsiTheme="minorHAnsi" w:cstheme="minorHAnsi"/>
          <w:highlight w:val="cyan"/>
          <w:u w:val="single"/>
        </w:rPr>
        <w:t>rewards that are</w:t>
      </w:r>
      <w:r w:rsidRPr="004916D0">
        <w:rPr>
          <w:rFonts w:asciiTheme="minorHAnsi" w:hAnsiTheme="minorHAnsi" w:cstheme="minorHAnsi"/>
          <w:u w:val="single"/>
        </w:rPr>
        <w:t xml:space="preserve"> perhaps months or even </w:t>
      </w:r>
      <w:r w:rsidRPr="008D3090">
        <w:rPr>
          <w:rFonts w:asciiTheme="minorHAnsi" w:hAnsiTheme="minorHAnsi" w:cstheme="minorHAnsi"/>
          <w:highlight w:val="cyan"/>
          <w:u w:val="single"/>
        </w:rPr>
        <w:t>years away</w:t>
      </w:r>
      <w:r w:rsidRPr="004916D0">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916D0">
        <w:rPr>
          <w:rFonts w:asciiTheme="minorHAnsi" w:hAnsiTheme="minorHAnsi" w:cstheme="minorHAnsi"/>
          <w:sz w:val="16"/>
        </w:rPr>
        <w:t>alterlife</w:t>
      </w:r>
      <w:proofErr w:type="spellEnd"/>
      <w:r w:rsidRPr="004916D0">
        <w:rPr>
          <w:rFonts w:asciiTheme="minorHAnsi" w:hAnsiTheme="minorHAnsi" w:cstheme="minorHAnsi"/>
          <w:sz w:val="16"/>
        </w:rPr>
        <w:t xml:space="preserve">. </w:t>
      </w:r>
      <w:r w:rsidRPr="004916D0">
        <w:rPr>
          <w:rFonts w:asciiTheme="minorHAnsi" w:hAnsiTheme="minorHAnsi" w:cstheme="minorHAnsi"/>
          <w:u w:val="single"/>
        </w:rPr>
        <w:t>This may explain what often motivates people to work for things that have no apparent short-term benefit</w:t>
      </w:r>
      <w:r w:rsidRPr="004916D0">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916D0">
        <w:rPr>
          <w:rFonts w:asciiTheme="minorHAnsi" w:hAnsiTheme="minorHAnsi" w:cstheme="minorHAnsi"/>
          <w:sz w:val="16"/>
        </w:rPr>
        <w:t>shilting</w:t>
      </w:r>
      <w:proofErr w:type="spellEnd"/>
      <w:r w:rsidRPr="004916D0">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FE9DAB" w14:textId="745FAB05" w:rsidR="0073698F" w:rsidRPr="004D3217" w:rsidRDefault="0073698F" w:rsidP="0073698F">
      <w:pPr>
        <w:pStyle w:val="Heading4"/>
        <w:rPr>
          <w:rFonts w:cs="Calibri"/>
        </w:rPr>
      </w:pPr>
      <w:r>
        <w:rPr>
          <w:rFonts w:cs="Calibri"/>
        </w:rPr>
        <w:lastRenderedPageBreak/>
        <w:t>2</w:t>
      </w:r>
      <w:r w:rsidRPr="004D3217">
        <w:rPr>
          <w:rFonts w:cs="Calibri"/>
        </w:rPr>
        <w:t>] Actor specificity:</w:t>
      </w:r>
    </w:p>
    <w:p w14:paraId="6FF363CA" w14:textId="77777777" w:rsidR="0073698F" w:rsidRDefault="0073698F" w:rsidP="0073698F">
      <w:pPr>
        <w:pStyle w:val="Heading4"/>
        <w:rPr>
          <w:rFonts w:cs="Calibri"/>
        </w:rPr>
      </w:pPr>
      <w:r>
        <w:rPr>
          <w:rFonts w:cs="Calibri"/>
        </w:rPr>
        <w:t>---</w:t>
      </w:r>
      <w:r w:rsidRPr="004D3217">
        <w:rPr>
          <w:rFonts w:cs="Calibri"/>
        </w:rPr>
        <w:t xml:space="preserve">A] Aggregation – every policy </w:t>
      </w:r>
      <w:proofErr w:type="gramStart"/>
      <w:r w:rsidRPr="004D3217">
        <w:rPr>
          <w:rFonts w:cs="Calibri"/>
        </w:rPr>
        <w:t>benefits</w:t>
      </w:r>
      <w:proofErr w:type="gramEnd"/>
      <w:r w:rsidRPr="004D3217">
        <w:rPr>
          <w:rFonts w:cs="Calibri"/>
        </w:rPr>
        <w:t xml:space="preserve"> some and harms others, </w:t>
      </w:r>
      <w:r>
        <w:rPr>
          <w:rFonts w:cs="Calibri"/>
        </w:rPr>
        <w:t>so</w:t>
      </w:r>
      <w:r w:rsidRPr="004D3217">
        <w:rPr>
          <w:rFonts w:cs="Calibri"/>
        </w:rPr>
        <w:t xml:space="preserve"> side constraints freeze action.</w:t>
      </w:r>
    </w:p>
    <w:p w14:paraId="67481ED6" w14:textId="77777777" w:rsidR="0073698F" w:rsidRDefault="0073698F" w:rsidP="0073698F">
      <w:pPr>
        <w:pStyle w:val="Heading4"/>
        <w:rPr>
          <w:rFonts w:cs="Calibri"/>
          <w:color w:val="000000" w:themeColor="text1"/>
        </w:rPr>
      </w:pPr>
      <w:r>
        <w:rPr>
          <w:rFonts w:cs="Calibri"/>
          <w:color w:val="000000" w:themeColor="text1"/>
        </w:rPr>
        <w:t>---</w:t>
      </w:r>
      <w:r w:rsidRPr="008D552A">
        <w:rPr>
          <w:rFonts w:cs="Calibri"/>
          <w:color w:val="000000" w:themeColor="text1"/>
        </w:rPr>
        <w:t xml:space="preserve">B] States lack wills or intentions since policies are collective actions. </w:t>
      </w:r>
    </w:p>
    <w:p w14:paraId="54D3EBA8" w14:textId="77777777" w:rsidR="0073698F" w:rsidRPr="00733BA6" w:rsidRDefault="0073698F" w:rsidP="0073698F">
      <w:pPr>
        <w:pStyle w:val="Heading4"/>
      </w:pPr>
      <w:r>
        <w:t xml:space="preserve">---C] </w:t>
      </w:r>
      <w:r w:rsidRPr="008D552A">
        <w:t>No act-omission distinction—governments are responsible for everything in the public sphere, so inaction is implicit authorization of action: they have to yes/no bills, which means everything collapse to aggregation.</w:t>
      </w:r>
    </w:p>
    <w:p w14:paraId="610465CB" w14:textId="77777777" w:rsidR="0073698F" w:rsidRDefault="0073698F" w:rsidP="0073698F">
      <w:pPr>
        <w:pStyle w:val="Heading4"/>
        <w:rPr>
          <w:rFonts w:cs="Calibri"/>
        </w:rPr>
      </w:pPr>
      <w:r>
        <w:rPr>
          <w:rFonts w:cs="Calibri"/>
        </w:rPr>
        <w:t xml:space="preserve">---D] </w:t>
      </w:r>
      <w:r w:rsidRPr="008D552A">
        <w:rPr>
          <w:rFonts w:cs="Calibri"/>
          <w:color w:val="000000" w:themeColor="text1"/>
        </w:rPr>
        <w:t xml:space="preserve">Actor-specificity first since different agents have different ethical standings. Link turns calc </w:t>
      </w:r>
      <w:r>
        <w:rPr>
          <w:rFonts w:cs="Calibri"/>
          <w:color w:val="000000" w:themeColor="text1"/>
        </w:rPr>
        <w:t>indicts</w:t>
      </w:r>
      <w:r w:rsidRPr="008D552A">
        <w:rPr>
          <w:rFonts w:cs="Calibri"/>
          <w:color w:val="000000" w:themeColor="text1"/>
        </w:rPr>
        <w:t xml:space="preserve"> because the alt would be </w:t>
      </w:r>
      <w:r w:rsidRPr="008D552A">
        <w:rPr>
          <w:rFonts w:cs="Calibri"/>
          <w:i/>
          <w:color w:val="000000" w:themeColor="text1"/>
          <w:u w:val="single"/>
        </w:rPr>
        <w:t>no</w:t>
      </w:r>
      <w:r w:rsidRPr="008D552A">
        <w:rPr>
          <w:rFonts w:cs="Calibri"/>
          <w:color w:val="000000" w:themeColor="text1"/>
        </w:rPr>
        <w:t xml:space="preserve"> action.</w:t>
      </w:r>
    </w:p>
    <w:p w14:paraId="00C20DD1" w14:textId="0F363126" w:rsidR="0073698F" w:rsidRPr="008D552A" w:rsidRDefault="0073698F" w:rsidP="0073698F">
      <w:pPr>
        <w:pStyle w:val="Heading4"/>
        <w:rPr>
          <w:rFonts w:cs="Calibri"/>
        </w:rPr>
      </w:pPr>
      <w:r>
        <w:rPr>
          <w:rFonts w:cs="Calibri"/>
        </w:rPr>
        <w:t>3</w:t>
      </w:r>
      <w:r>
        <w:rPr>
          <w:rFonts w:cs="Calibri"/>
        </w:rPr>
        <w:t xml:space="preserve">] </w:t>
      </w:r>
      <w:r w:rsidRPr="008D552A">
        <w:rPr>
          <w:rFonts w:cs="Calibri"/>
        </w:rPr>
        <w:t>Consequentialism is uniquely key for debates about election outcomes and voter turnouts</w:t>
      </w:r>
    </w:p>
    <w:p w14:paraId="2F98C213" w14:textId="77777777" w:rsidR="0073698F" w:rsidRPr="008D552A" w:rsidRDefault="0073698F" w:rsidP="0073698F">
      <w:r w:rsidRPr="008D552A">
        <w:rPr>
          <w:rStyle w:val="Style13ptBold"/>
        </w:rPr>
        <w:t>Maldonado 15</w:t>
      </w:r>
      <w:r w:rsidRPr="008D552A">
        <w:t xml:space="preserve"> [Doctor of Phil in </w:t>
      </w:r>
      <w:proofErr w:type="spellStart"/>
      <w:r w:rsidRPr="008D552A">
        <w:t>Ptx</w:t>
      </w:r>
      <w:proofErr w:type="spellEnd"/>
      <w:r w:rsidRPr="008D552A">
        <w:t xml:space="preserve"> Science, Vanderbilt], The Origins and Consequences of Compulsory Voting in Latin America, </w:t>
      </w:r>
      <w:hyperlink r:id="rId16" w:history="1">
        <w:r w:rsidRPr="008D552A">
          <w:rPr>
            <w:rStyle w:val="Hyperlink"/>
          </w:rPr>
          <w:t>https://etd.library.vanderbilt.edu/available/etd-11202015-184530/unrestricted/Maldonado.pdf //</w:t>
        </w:r>
      </w:hyperlink>
      <w:r w:rsidRPr="008D552A">
        <w:t xml:space="preserve"> </w:t>
      </w:r>
      <w:proofErr w:type="spellStart"/>
      <w:r w:rsidRPr="008D552A">
        <w:t>RReddy</w:t>
      </w:r>
      <w:proofErr w:type="spellEnd"/>
    </w:p>
    <w:p w14:paraId="125A20C2" w14:textId="77777777" w:rsidR="0073698F" w:rsidRPr="008D552A" w:rsidRDefault="0073698F" w:rsidP="0073698F">
      <w:r w:rsidRPr="008D552A">
        <w:t xml:space="preserve">The rational calculus of voting model assumes that each individual voter </w:t>
      </w:r>
      <w:proofErr w:type="gramStart"/>
      <w:r w:rsidRPr="008D552A">
        <w:t>is able to</w:t>
      </w:r>
      <w:proofErr w:type="gramEnd"/>
      <w:r w:rsidRPr="008D552A">
        <w:t xml:space="preserve"> decide whether to vote or to abstain. </w:t>
      </w:r>
      <w:r w:rsidRPr="008D552A">
        <w:rPr>
          <w:u w:val="single"/>
        </w:rPr>
        <w:t xml:space="preserve">If </w:t>
      </w:r>
      <w:r w:rsidRPr="008D3090">
        <w:rPr>
          <w:highlight w:val="cyan"/>
          <w:u w:val="single"/>
        </w:rPr>
        <w:t>individuals vote</w:t>
      </w:r>
      <w:r w:rsidRPr="008D552A">
        <w:rPr>
          <w:u w:val="single"/>
        </w:rPr>
        <w:t xml:space="preserve"> it is </w:t>
      </w:r>
      <w:r w:rsidRPr="008D3090">
        <w:rPr>
          <w:highlight w:val="cyan"/>
          <w:u w:val="single"/>
        </w:rPr>
        <w:t>because they calculate</w:t>
      </w:r>
      <w:r w:rsidRPr="008D552A">
        <w:rPr>
          <w:u w:val="single"/>
        </w:rPr>
        <w:t xml:space="preserve"> low </w:t>
      </w:r>
      <w:r w:rsidRPr="008D3090">
        <w:rPr>
          <w:highlight w:val="cyan"/>
          <w:u w:val="single"/>
        </w:rPr>
        <w:t>costs and</w:t>
      </w:r>
      <w:r w:rsidRPr="008D552A">
        <w:rPr>
          <w:u w:val="single"/>
        </w:rPr>
        <w:t xml:space="preserve"> (at least relatively) high </w:t>
      </w:r>
      <w:r w:rsidRPr="008D3090">
        <w:rPr>
          <w:highlight w:val="cyan"/>
          <w:u w:val="single"/>
        </w:rPr>
        <w:t>benefits</w:t>
      </w:r>
      <w:r w:rsidRPr="008D552A">
        <w:rPr>
          <w:u w:val="single"/>
        </w:rPr>
        <w:t xml:space="preserve">, because they have an elevated sense of duty, and/or because they </w:t>
      </w:r>
      <w:proofErr w:type="gramStart"/>
      <w:r w:rsidRPr="008D552A">
        <w:rPr>
          <w:u w:val="single"/>
        </w:rPr>
        <w:t>estimates</w:t>
      </w:r>
      <w:proofErr w:type="gramEnd"/>
      <w:r w:rsidRPr="008D552A">
        <w:rPr>
          <w:u w:val="single"/>
        </w:rPr>
        <w:t xml:space="preserve"> that their vote would have a reasonable probability of being decisive for the election outcome.</w:t>
      </w:r>
      <w:r w:rsidRPr="008D552A">
        <w:t xml:space="preserve"> If they </w:t>
      </w:r>
      <w:proofErr w:type="gramStart"/>
      <w:r w:rsidRPr="008D552A">
        <w:t>abstain</w:t>
      </w:r>
      <w:proofErr w:type="gramEnd"/>
      <w:r w:rsidRPr="008D552A">
        <w:t xml:space="preserve"> they do not receive any punishment for not voting. </w:t>
      </w:r>
    </w:p>
    <w:p w14:paraId="26A766E4" w14:textId="77777777" w:rsidR="0073698F" w:rsidRPr="001B5486" w:rsidRDefault="0073698F" w:rsidP="0073698F">
      <w:pPr>
        <w:rPr>
          <w:u w:val="single"/>
        </w:rPr>
      </w:pPr>
      <w:r w:rsidRPr="008D552A">
        <w:rPr>
          <w:u w:val="single"/>
        </w:rPr>
        <w:t xml:space="preserve">Thus, the decision to vote depends on costs, expected benefits, the probability of casting a decisive vote and the citizens’ sense of duty; </w:t>
      </w:r>
      <w:r w:rsidRPr="008D3090">
        <w:rPr>
          <w:highlight w:val="cyan"/>
          <w:u w:val="single"/>
        </w:rPr>
        <w:t>each of these is a component within</w:t>
      </w:r>
      <w:r w:rsidRPr="008D552A">
        <w:rPr>
          <w:u w:val="single"/>
        </w:rPr>
        <w:t xml:space="preserve"> the standard </w:t>
      </w:r>
      <w:r w:rsidRPr="008D3090">
        <w:rPr>
          <w:highlight w:val="cyan"/>
          <w:u w:val="single"/>
        </w:rPr>
        <w:t>util</w:t>
      </w:r>
      <w:r w:rsidRPr="008D552A">
        <w:rPr>
          <w:u w:val="single"/>
        </w:rPr>
        <w:t>itarian model of turnout.</w:t>
      </w:r>
    </w:p>
    <w:p w14:paraId="7F2301B1" w14:textId="77777777" w:rsidR="0073698F" w:rsidRPr="001B5486" w:rsidRDefault="0073698F" w:rsidP="0073698F">
      <w:pPr>
        <w:pStyle w:val="Heading4"/>
        <w:rPr>
          <w:rFonts w:cs="Calibri"/>
        </w:rPr>
      </w:pPr>
      <w:r w:rsidRPr="008D552A">
        <w:rPr>
          <w:rFonts w:cs="Calibri"/>
        </w:rPr>
        <w:t>Outweighs – A] Predictability – most authors assume util when discussing electoral systems B] topic ed – other frameworks don’t engage with key questions of rational behind voting – that’s key, b/c we only have 2 months for this topic. C] TJFs first because they assume the framework is good for debate D] supercharges motivation – people decide to vote through consequentialist analysis</w:t>
      </w:r>
    </w:p>
    <w:p w14:paraId="7D04E915" w14:textId="77777777" w:rsidR="0073698F" w:rsidRPr="00B95AAC" w:rsidRDefault="0073698F" w:rsidP="0073698F"/>
    <w:p w14:paraId="59F70A9A" w14:textId="6EF9A477" w:rsidR="00E42E4C" w:rsidRDefault="00A469D2" w:rsidP="00A469D2">
      <w:pPr>
        <w:pStyle w:val="Heading1"/>
      </w:pPr>
      <w:r>
        <w:lastRenderedPageBreak/>
        <w:t>Case</w:t>
      </w:r>
    </w:p>
    <w:p w14:paraId="02C2D1EF" w14:textId="239233DA" w:rsidR="00824AD1" w:rsidRDefault="00824AD1" w:rsidP="00824AD1">
      <w:pPr>
        <w:pStyle w:val="Heading2"/>
      </w:pPr>
      <w:r>
        <w:lastRenderedPageBreak/>
        <w:t>On strikes</w:t>
      </w:r>
    </w:p>
    <w:p w14:paraId="1311C2E3" w14:textId="3391FDD0" w:rsidR="00A469D2" w:rsidRDefault="00A469D2" w:rsidP="00A469D2">
      <w:pPr>
        <w:pStyle w:val="Heading3"/>
      </w:pPr>
      <w:r>
        <w:lastRenderedPageBreak/>
        <w:t>Strikes bad for employees</w:t>
      </w:r>
    </w:p>
    <w:p w14:paraId="2B6E38B0" w14:textId="77777777" w:rsidR="00A469D2" w:rsidRDefault="00A469D2" w:rsidP="00A469D2">
      <w:pPr>
        <w:pStyle w:val="Heading4"/>
      </w:pPr>
      <w:r>
        <w:t>Strikes inhibit the ability to create contracts, create power imbalances, and violate individual contracts.</w:t>
      </w:r>
    </w:p>
    <w:p w14:paraId="3E817095" w14:textId="77777777" w:rsidR="00A469D2" w:rsidRPr="00384BFB" w:rsidRDefault="00A469D2" w:rsidP="00A469D2">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06C8EA43" w14:textId="77777777" w:rsidR="00A469D2" w:rsidRDefault="00A469D2" w:rsidP="00A469D2">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56773A">
        <w:rPr>
          <w:sz w:val="26"/>
          <w:szCs w:val="26"/>
          <w:highlight w:val="cyan"/>
          <w:u w:val="single"/>
        </w:rPr>
        <w:t xml:space="preserve">unions gain strength </w:t>
      </w:r>
      <w:r w:rsidRPr="0056773A">
        <w:rPr>
          <w:b/>
          <w:bCs/>
          <w:sz w:val="26"/>
          <w:szCs w:val="26"/>
          <w:highlight w:val="cyan"/>
          <w:u w:val="single"/>
          <w:bdr w:val="single" w:sz="4" w:space="0" w:color="auto"/>
        </w:rPr>
        <w:t>by overriding private rights.</w:t>
      </w:r>
      <w:r w:rsidRPr="0056773A">
        <w:rPr>
          <w:sz w:val="26"/>
          <w:szCs w:val="26"/>
          <w:highlight w:val="cyan"/>
          <w:u w:val="single"/>
        </w:rPr>
        <w:t xml:space="preserve"> </w:t>
      </w:r>
      <w:r w:rsidRPr="00384BFB">
        <w:rPr>
          <w:sz w:val="26"/>
          <w:szCs w:val="26"/>
          <w:u w:val="single"/>
        </w:rPr>
        <w:t xml:space="preserve">They routinely </w:t>
      </w:r>
      <w:r w:rsidRPr="0056773A">
        <w:rPr>
          <w:sz w:val="26"/>
          <w:szCs w:val="26"/>
          <w:highlight w:val="cyan"/>
          <w:u w:val="single"/>
        </w:rPr>
        <w:t xml:space="preserve">block anyone from working </w:t>
      </w:r>
      <w:r w:rsidRPr="0056773A">
        <w:rPr>
          <w:b/>
          <w:bCs/>
          <w:sz w:val="26"/>
          <w:szCs w:val="26"/>
          <w:highlight w:val="cyan"/>
          <w:u w:val="single"/>
        </w:rPr>
        <w:t>under a non-union contract</w:t>
      </w:r>
      <w:r w:rsidRPr="00384BFB">
        <w:rPr>
          <w:sz w:val="26"/>
          <w:szCs w:val="26"/>
          <w:u w:val="single"/>
        </w:rPr>
        <w:t xml:space="preserve">, </w:t>
      </w:r>
      <w:r w:rsidRPr="0056773A">
        <w:rPr>
          <w:sz w:val="26"/>
          <w:szCs w:val="26"/>
          <w:highlight w:val="cyan"/>
          <w:u w:val="single"/>
        </w:rPr>
        <w:t xml:space="preserve">and </w:t>
      </w:r>
      <w:r w:rsidRPr="00384BFB">
        <w:rPr>
          <w:sz w:val="26"/>
          <w:szCs w:val="26"/>
          <w:u w:val="single"/>
        </w:rPr>
        <w:t xml:space="preserve">they </w:t>
      </w:r>
      <w:r w:rsidRPr="0056773A">
        <w:rPr>
          <w:sz w:val="26"/>
          <w:szCs w:val="26"/>
          <w:highlight w:val="cyan"/>
          <w:u w:val="single"/>
        </w:rPr>
        <w:t>prevent employers from making offers</w:t>
      </w:r>
      <w:r w:rsidRPr="00384BFB">
        <w:rPr>
          <w:sz w:val="26"/>
          <w:szCs w:val="26"/>
          <w:u w:val="single"/>
        </w:rPr>
        <w:t>--even advantageous ones--</w:t>
      </w:r>
      <w:r w:rsidRPr="0056773A">
        <w:rPr>
          <w:sz w:val="26"/>
          <w:szCs w:val="26"/>
          <w:highlight w:val="cyan"/>
          <w:u w:val="single"/>
        </w:rPr>
        <w:t xml:space="preserve">to individual workers </w:t>
      </w:r>
      <w:r w:rsidRPr="00384BFB">
        <w:rPr>
          <w:sz w:val="26"/>
          <w:szCs w:val="26"/>
          <w:u w:val="single"/>
        </w:rPr>
        <w:t xml:space="preserve">unless the union is informed and consents. </w:t>
      </w:r>
      <w:r w:rsidRPr="0056773A">
        <w:rPr>
          <w:sz w:val="26"/>
          <w:szCs w:val="26"/>
          <w:highlight w:val="cyan"/>
          <w:u w:val="single"/>
        </w:rPr>
        <w:t>Unions declare strikes</w:t>
      </w:r>
      <w:r w:rsidRPr="0056773A">
        <w:rPr>
          <w:sz w:val="14"/>
          <w:szCs w:val="26"/>
          <w:highlight w:val="cyan"/>
        </w:rPr>
        <w:t xml:space="preserve"> </w:t>
      </w:r>
      <w:r w:rsidRPr="00384BFB">
        <w:rPr>
          <w:sz w:val="14"/>
          <w:szCs w:val="26"/>
        </w:rPr>
        <w:t xml:space="preserve">and establish picket lines </w:t>
      </w:r>
      <w:r w:rsidRPr="0056773A">
        <w:rPr>
          <w:sz w:val="26"/>
          <w:szCs w:val="26"/>
          <w:highlight w:val="cyan"/>
          <w:u w:val="single"/>
        </w:rPr>
        <w:t>to prevent</w:t>
      </w:r>
      <w:r w:rsidRPr="0056773A">
        <w:rPr>
          <w:sz w:val="14"/>
          <w:szCs w:val="26"/>
          <w:highlight w:val="cyan"/>
        </w:rPr>
        <w:t xml:space="preserve"> </w:t>
      </w:r>
      <w:r w:rsidRPr="0056773A">
        <w:rPr>
          <w:b/>
          <w:bCs/>
          <w:sz w:val="26"/>
          <w:szCs w:val="26"/>
          <w:highlight w:val="cyan"/>
          <w:u w:val="single"/>
        </w:rPr>
        <w:t>customers and workers</w:t>
      </w:r>
      <w:r w:rsidRPr="0056773A">
        <w:rPr>
          <w:sz w:val="26"/>
          <w:szCs w:val="26"/>
          <w:highlight w:val="cyan"/>
          <w:u w:val="single"/>
        </w:rPr>
        <w:t xml:space="preserve"> from </w:t>
      </w:r>
      <w:r w:rsidRPr="0056773A">
        <w:rPr>
          <w:b/>
          <w:bCs/>
          <w:sz w:val="26"/>
          <w:szCs w:val="26"/>
          <w:highlight w:val="cyan"/>
          <w:u w:val="single"/>
        </w:rPr>
        <w:t>entering company property</w:t>
      </w:r>
      <w:r w:rsidRPr="00384BFB">
        <w:rPr>
          <w:sz w:val="26"/>
          <w:szCs w:val="26"/>
          <w:u w:val="single"/>
        </w:rPr>
        <w:t xml:space="preserve">; </w:t>
      </w:r>
      <w:r w:rsidRPr="0056773A">
        <w:rPr>
          <w:sz w:val="26"/>
          <w:szCs w:val="26"/>
          <w:highlight w:val="cyan"/>
          <w:u w:val="single"/>
        </w:rPr>
        <w:t xml:space="preserve">they </w:t>
      </w:r>
      <w:r w:rsidRPr="00384BFB">
        <w:rPr>
          <w:sz w:val="26"/>
          <w:szCs w:val="26"/>
          <w:u w:val="single"/>
        </w:rPr>
        <w:t xml:space="preserve">may </w:t>
      </w:r>
      <w:r w:rsidRPr="0056773A">
        <w:rPr>
          <w:b/>
          <w:bCs/>
          <w:sz w:val="26"/>
          <w:szCs w:val="26"/>
          <w:highlight w:val="cyan"/>
          <w:u w:val="single"/>
          <w:bdr w:val="single" w:sz="4" w:space="0" w:color="auto"/>
        </w:rPr>
        <w:t>fine employees who cross these lines.</w:t>
      </w:r>
      <w:r w:rsidRPr="0056773A">
        <w:rPr>
          <w:sz w:val="14"/>
          <w:szCs w:val="26"/>
          <w:highlight w:val="cya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384BFB">
        <w:rPr>
          <w:sz w:val="14"/>
          <w:szCs w:val="26"/>
        </w:rPr>
        <w:t>are able to</w:t>
      </w:r>
      <w:proofErr w:type="gramEnd"/>
      <w:r w:rsidRPr="00384BFB">
        <w:rPr>
          <w:sz w:val="14"/>
          <w:szCs w:val="26"/>
        </w:rPr>
        <w:t xml:space="preserve"> ignore minorities’ preferences.</w:t>
      </w:r>
    </w:p>
    <w:p w14:paraId="60667041" w14:textId="77777777" w:rsidR="00A469D2" w:rsidRDefault="00A469D2" w:rsidP="00A469D2">
      <w:pPr>
        <w:pStyle w:val="Heading3"/>
      </w:pPr>
      <w:r>
        <w:lastRenderedPageBreak/>
        <w:t>Illegal Strikes Solve Better</w:t>
      </w:r>
    </w:p>
    <w:p w14:paraId="54ED4ECB" w14:textId="77777777" w:rsidR="00A469D2" w:rsidRPr="008821C0" w:rsidRDefault="00A469D2" w:rsidP="00A469D2">
      <w:pPr>
        <w:pStyle w:val="Heading4"/>
      </w:pPr>
      <w:r>
        <w:t xml:space="preserve">Illegal strikes solve better and </w:t>
      </w:r>
      <w:proofErr w:type="spellStart"/>
      <w:r>
        <w:t>aff</w:t>
      </w:r>
      <w:proofErr w:type="spellEnd"/>
      <w:r>
        <w:t xml:space="preserve"> strikes become water downed and negotiated out by the state- TURNS CASE</w:t>
      </w:r>
    </w:p>
    <w:p w14:paraId="2EF4B224" w14:textId="77777777" w:rsidR="00A469D2" w:rsidRPr="008821C0" w:rsidRDefault="00A469D2" w:rsidP="00A469D2">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7" w:history="1">
        <w:r w:rsidRPr="008821C0">
          <w:rPr>
            <w:rStyle w:val="Hyperlink"/>
          </w:rPr>
          <w:t>https://www.yalelawjournal.org/forum/there-is-no-such-thing-as-an-illegal-strike-reconceptualizing-the-strike-in-law-and-political-economy</w:t>
        </w:r>
      </w:hyperlink>
      <w:r w:rsidRPr="008821C0">
        <w:t xml:space="preserve"> </w:t>
      </w:r>
    </w:p>
    <w:p w14:paraId="7C62D43C" w14:textId="77777777" w:rsidR="00A469D2" w:rsidRDefault="00A469D2" w:rsidP="00A469D2">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8"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9"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20"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21"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22"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23"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24"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5"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6"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7"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8"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9"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30"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31"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32" w:anchor="_ftnref192" w:history="1">
        <w:r w:rsidRPr="008821C0">
          <w:rPr>
            <w:rStyle w:val="Hyperlink"/>
            <w:sz w:val="16"/>
            <w:vertAlign w:val="superscript"/>
          </w:rPr>
          <w:t>192</w:t>
        </w:r>
      </w:hyperlink>
      <w:r w:rsidRPr="00F81E94">
        <w:rPr>
          <w:sz w:val="16"/>
        </w:rPr>
        <w:t xml:space="preserve"> </w:t>
      </w:r>
      <w:r w:rsidRPr="008821C0">
        <w:rPr>
          <w:sz w:val="16"/>
        </w:rPr>
        <w:t xml:space="preserve">In response, Bill Fletcher Jr., the AFL-CIO’s first Black Education Director, has </w:t>
      </w:r>
      <w:r w:rsidRPr="008821C0">
        <w:rPr>
          <w:sz w:val="16"/>
        </w:rPr>
        <w:lastRenderedPageBreak/>
        <w:t>argued, “</w:t>
      </w:r>
      <w:r w:rsidRPr="008821C0">
        <w:rPr>
          <w:rStyle w:val="Emphasis"/>
        </w:rPr>
        <w:t>People, who wouldn’t call them strikes, aren’t looking at history.</w:t>
      </w:r>
      <w:r w:rsidRPr="008821C0">
        <w:rPr>
          <w:sz w:val="16"/>
        </w:rPr>
        <w:t>”</w:t>
      </w:r>
      <w:hyperlink r:id="rId33"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4DDF5235" w14:textId="06EC5553" w:rsidR="00824AD1" w:rsidRDefault="00824AD1" w:rsidP="00824AD1">
      <w:pPr>
        <w:pStyle w:val="Heading2"/>
      </w:pPr>
      <w:r>
        <w:lastRenderedPageBreak/>
        <w:t>On Teachers</w:t>
      </w:r>
    </w:p>
    <w:p w14:paraId="0B6187D6" w14:textId="77777777" w:rsidR="00824AD1" w:rsidRDefault="00824AD1" w:rsidP="00824AD1">
      <w:pPr>
        <w:pStyle w:val="Heading3"/>
      </w:pPr>
      <w:r>
        <w:lastRenderedPageBreak/>
        <w:t>No u/q</w:t>
      </w:r>
    </w:p>
    <w:p w14:paraId="37A4C248" w14:textId="77777777" w:rsidR="00824AD1" w:rsidRDefault="00824AD1" w:rsidP="00824AD1">
      <w:pPr>
        <w:pStyle w:val="Heading4"/>
      </w:pPr>
      <w:r>
        <w:t>No uniqueness for the advantage. Teacher strikes are rising now: the Erie School District teacher strike,</w:t>
      </w:r>
      <w:r w:rsidRPr="003432AC">
        <w:t xml:space="preserve"> </w:t>
      </w:r>
      <w:r>
        <w:t xml:space="preserve">Scranton teacher strike, Co-op academy teacher strike, Pleasanton teacher strike, </w:t>
      </w:r>
      <w:proofErr w:type="spellStart"/>
      <w:r>
        <w:t>etc</w:t>
      </w:r>
      <w:proofErr w:type="spellEnd"/>
      <w:r>
        <w:t xml:space="preserve"> are all examples from within this month and prove that teachers are striking regardless of legality.</w:t>
      </w:r>
    </w:p>
    <w:p w14:paraId="46BE1E12" w14:textId="77777777" w:rsidR="00824AD1" w:rsidRPr="00330353" w:rsidRDefault="00824AD1" w:rsidP="00824AD1">
      <w:pPr>
        <w:pStyle w:val="Heading4"/>
      </w:pPr>
      <w:r>
        <w:t xml:space="preserve">More evidence – every empiric </w:t>
      </w:r>
      <w:proofErr w:type="gramStart"/>
      <w:r>
        <w:t>flows</w:t>
      </w:r>
      <w:proofErr w:type="gramEnd"/>
      <w:r>
        <w:t xml:space="preserve"> </w:t>
      </w:r>
      <w:r w:rsidRPr="00E61803">
        <w:rPr>
          <w:u w:val="single"/>
        </w:rPr>
        <w:t>neg</w:t>
      </w:r>
      <w:r>
        <w:t>.</w:t>
      </w:r>
    </w:p>
    <w:p w14:paraId="0694712F" w14:textId="77777777" w:rsidR="00824AD1" w:rsidRPr="00D222B3" w:rsidRDefault="00824AD1" w:rsidP="00824AD1">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34" w:history="1">
        <w:r w:rsidRPr="00540FF3">
          <w:rPr>
            <w:rStyle w:val="Hyperlink"/>
          </w:rPr>
          <w:t>https://www.nytimes.com/2018/05/09/opinion/teacher-strikes-illegal-arizona-carolina.html</w:t>
        </w:r>
      </w:hyperlink>
      <w:r>
        <w:t>] Justin</w:t>
      </w:r>
    </w:p>
    <w:p w14:paraId="07C6C6FC" w14:textId="77777777" w:rsidR="00824AD1" w:rsidRPr="00D222B3" w:rsidRDefault="00824AD1" w:rsidP="00824AD1">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w:t>
      </w:r>
      <w:proofErr w:type="gramStart"/>
      <w:r w:rsidRPr="00D222B3">
        <w:rPr>
          <w:sz w:val="16"/>
        </w:rPr>
        <w:t>Oklahoma</w:t>
      </w:r>
      <w:proofErr w:type="gramEnd"/>
      <w:r w:rsidRPr="00D222B3">
        <w:rPr>
          <w:sz w:val="16"/>
        </w:rPr>
        <w:t xml:space="preserve">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6FCC59C8" w14:textId="77777777" w:rsidR="00824AD1" w:rsidRPr="00D222B3" w:rsidRDefault="00824AD1" w:rsidP="00824AD1">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0D9D3C41" w14:textId="77777777" w:rsidR="00824AD1" w:rsidRPr="00D222B3" w:rsidRDefault="00824AD1" w:rsidP="00824AD1">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641D40FC" w14:textId="77777777" w:rsidR="00824AD1" w:rsidRPr="00D222B3" w:rsidRDefault="00824AD1" w:rsidP="00824AD1">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xml:space="preserve">, even though it could mean getting fined, </w:t>
      </w:r>
      <w:proofErr w:type="gramStart"/>
      <w:r w:rsidRPr="00D222B3">
        <w:rPr>
          <w:sz w:val="16"/>
        </w:rPr>
        <w:t>fired</w:t>
      </w:r>
      <w:proofErr w:type="gramEnd"/>
      <w:r w:rsidRPr="00D222B3">
        <w:rPr>
          <w:sz w:val="16"/>
        </w:rPr>
        <w:t xml:space="preserve"> and conceivably jailed. In a legal strike, workers typically lose just a few </w:t>
      </w:r>
      <w:proofErr w:type="gramStart"/>
      <w:r w:rsidRPr="00D222B3">
        <w:rPr>
          <w:sz w:val="16"/>
        </w:rPr>
        <w:t>days’</w:t>
      </w:r>
      <w:proofErr w:type="gramEnd"/>
      <w:r w:rsidRPr="00D222B3">
        <w:rPr>
          <w:sz w:val="16"/>
        </w:rPr>
        <w:t xml:space="preserve"> or weeks’ pay.</w:t>
      </w:r>
    </w:p>
    <w:p w14:paraId="5152E64D" w14:textId="77777777" w:rsidR="00824AD1" w:rsidRPr="00D222B3" w:rsidRDefault="00824AD1" w:rsidP="00824AD1">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745A013E" w14:textId="77777777" w:rsidR="00824AD1" w:rsidRPr="00D222B3" w:rsidRDefault="00824AD1" w:rsidP="00824AD1">
      <w:pPr>
        <w:rPr>
          <w:sz w:val="16"/>
        </w:rPr>
      </w:pPr>
      <w:r w:rsidRPr="00D222B3">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w:t>
      </w:r>
      <w:proofErr w:type="gramStart"/>
      <w:r w:rsidRPr="00D222B3">
        <w:rPr>
          <w:sz w:val="16"/>
        </w:rPr>
        <w:t>raise unions</w:t>
      </w:r>
      <w:proofErr w:type="gramEnd"/>
      <w:r w:rsidRPr="00D222B3">
        <w:rPr>
          <w:sz w:val="16"/>
        </w:rPr>
        <w:t xml:space="preserve"> could obtain in bargaining. But the raises often failed to keep up with inflation, angering millions of workers.</w:t>
      </w:r>
    </w:p>
    <w:p w14:paraId="3BEEAF98" w14:textId="77777777" w:rsidR="00824AD1" w:rsidRPr="00D222B3" w:rsidRDefault="00824AD1" w:rsidP="00824AD1">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4ED32EAA" w14:textId="77777777" w:rsidR="00824AD1" w:rsidRPr="00D222B3" w:rsidRDefault="00824AD1" w:rsidP="00824AD1">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16B1FE6F" w14:textId="77777777" w:rsidR="00824AD1" w:rsidRPr="00D222B3" w:rsidRDefault="00824AD1" w:rsidP="00824AD1">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457AB786" w14:textId="77777777" w:rsidR="00824AD1" w:rsidRPr="00D222B3" w:rsidRDefault="00824AD1" w:rsidP="00824AD1">
      <w:pPr>
        <w:rPr>
          <w:u w:val="single"/>
        </w:rPr>
      </w:pPr>
      <w:r w:rsidRPr="00D222B3">
        <w:rPr>
          <w:u w:val="single"/>
        </w:rPr>
        <w:lastRenderedPageBreak/>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0FDF694C" w14:textId="77777777" w:rsidR="00824AD1" w:rsidRPr="00D222B3" w:rsidRDefault="00824AD1" w:rsidP="00824AD1">
      <w:pPr>
        <w:rPr>
          <w:sz w:val="16"/>
        </w:rPr>
      </w:pPr>
      <w:r w:rsidRPr="00D222B3">
        <w:rPr>
          <w:sz w:val="16"/>
        </w:rPr>
        <w:t>During the 1970 postal workers’ strike, military personnel sorted mail at New York City’s main post office.</w:t>
      </w:r>
    </w:p>
    <w:p w14:paraId="08D74561" w14:textId="77777777" w:rsidR="00824AD1" w:rsidRPr="00D222B3" w:rsidRDefault="00824AD1" w:rsidP="00824AD1">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458D59A1" w14:textId="77777777" w:rsidR="00824AD1" w:rsidRPr="00D222B3" w:rsidRDefault="00824AD1" w:rsidP="00824AD1">
      <w:pPr>
        <w:rPr>
          <w:sz w:val="16"/>
        </w:rPr>
      </w:pPr>
      <w:r w:rsidRPr="00D222B3">
        <w:rPr>
          <w:sz w:val="16"/>
        </w:rPr>
        <w:t>H. R. Haldeman, Nixon’s chief of staff, acknowledged a big obstacle to punishing these unlawful strikers. “The mailman is a family friend, so you can’t hurt him,” Haldeman said.</w:t>
      </w:r>
    </w:p>
    <w:p w14:paraId="5AB44297" w14:textId="77777777" w:rsidR="00824AD1" w:rsidRPr="00E50BDD" w:rsidRDefault="00824AD1" w:rsidP="00824AD1">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w:t>
      </w:r>
      <w:r w:rsidRPr="00643D1C">
        <w:rPr>
          <w:rStyle w:val="Emphasis"/>
          <w:highlight w:val="green"/>
        </w:rPr>
        <w:t>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506B712C" w14:textId="77777777" w:rsidR="00824AD1" w:rsidRPr="00D222B3" w:rsidRDefault="00824AD1" w:rsidP="00824AD1">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44E1886A" w14:textId="77777777" w:rsidR="00824AD1" w:rsidRPr="00F435FB" w:rsidRDefault="00824AD1" w:rsidP="00824AD1">
      <w:pPr>
        <w:rPr>
          <w:b/>
          <w:iCs/>
          <w:u w:val="single"/>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7A274D8E" w14:textId="77777777" w:rsidR="00A469D2" w:rsidRPr="00A469D2" w:rsidRDefault="00A469D2" w:rsidP="00A469D2"/>
    <w:sectPr w:rsidR="00A469D2" w:rsidRPr="00A469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71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B1F"/>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98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AD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9D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164"/>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3379B9"/>
  <w14:defaultImageDpi w14:val="300"/>
  <w15:docId w15:val="{EDE15017-DA06-6A47-A3C6-441E9D70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6B1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171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E171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171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E171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71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7164"/>
  </w:style>
  <w:style w:type="character" w:customStyle="1" w:styleId="Heading1Char">
    <w:name w:val="Heading 1 Char"/>
    <w:aliases w:val="Pocket Char"/>
    <w:basedOn w:val="DefaultParagraphFont"/>
    <w:link w:val="Heading1"/>
    <w:uiPriority w:val="9"/>
    <w:rsid w:val="00E17164"/>
    <w:rPr>
      <w:rFonts w:ascii="Calibri" w:eastAsiaTheme="majorEastAsia" w:hAnsi="Calibri"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E1716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1716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E171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7164"/>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E1716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E1716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716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E17164"/>
    <w:rPr>
      <w:color w:val="auto"/>
      <w:u w:val="none"/>
    </w:rPr>
  </w:style>
  <w:style w:type="paragraph" w:styleId="DocumentMap">
    <w:name w:val="Document Map"/>
    <w:basedOn w:val="Normal"/>
    <w:link w:val="DocumentMapChar"/>
    <w:uiPriority w:val="99"/>
    <w:semiHidden/>
    <w:unhideWhenUsed/>
    <w:rsid w:val="00E171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7164"/>
    <w:rPr>
      <w:rFonts w:ascii="Lucida Grande" w:hAnsi="Lucida Grande" w:cs="Lucida Grande"/>
    </w:rPr>
  </w:style>
  <w:style w:type="paragraph" w:customStyle="1" w:styleId="textbold">
    <w:name w:val="text bold"/>
    <w:basedOn w:val="Normal"/>
    <w:link w:val="Emphasis"/>
    <w:uiPriority w:val="20"/>
    <w:qFormat/>
    <w:rsid w:val="00096B1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096B1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ox.com/future-perfect/2018/10/26/18023366/far-future-effective-altruism-existential-risk-doing-good"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www.nytimes.com/2018/05/09/opinion/teacher-strikes-illegal-arizona-carolina.html" TargetMode="External"/><Relationship Id="rId7" Type="http://schemas.openxmlformats.org/officeDocument/2006/relationships/settings" Target="settings.xml"/><Relationship Id="rId12" Type="http://schemas.openxmlformats.org/officeDocument/2006/relationships/hyperlink" Target="https://www.bcg.com/publications/2017/people-organization-leadership-talent-innovation-through-diversity-mix-that-matters.aspx"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etd.library.vanderbilt.edu/available/etd-11202015-184530/unrestricted/Maldonado.pdf%20//"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dlas.econo.unlp.edu.ar/wp/wp-content/uploads/doc_cedlas243.pdf%20Accessed%2011/5/21"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theme" Target="theme/theme1.xml"/><Relationship Id="rId10" Type="http://schemas.openxmlformats.org/officeDocument/2006/relationships/hyperlink" Target="https://www.bls.gov/news.release/empsit.nr0.htm"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bloomberg.com/news/articles/2021-11-05/u-s-women-come-back-to-job-market-as-school-year-gets-under-way" TargetMode="External"/><Relationship Id="rId14" Type="http://schemas.openxmlformats.org/officeDocument/2006/relationships/hyperlink" Target="https://www.cambridge.org/core/journals/social-philosophy-and-policy/article/mills-proof-of-the-principle-of-utility-a-more-than-halfhearted-defense/FDBE07CBE08D4E17523930BF8C7BBC32"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20</Pages>
  <Words>9949</Words>
  <Characters>56713</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2</cp:revision>
  <dcterms:created xsi:type="dcterms:W3CDTF">2021-11-20T23:37:00Z</dcterms:created>
  <dcterms:modified xsi:type="dcterms:W3CDTF">2021-11-21T00:45:00Z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