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E7867" w14:textId="5C5DD544" w:rsidR="004D13BE" w:rsidRDefault="004D13BE" w:rsidP="004D13BE">
      <w:pPr>
        <w:pStyle w:val="Heading2"/>
      </w:pPr>
      <w:r>
        <w:t>T</w:t>
      </w:r>
    </w:p>
    <w:p w14:paraId="442680CF" w14:textId="58541034" w:rsidR="00844D2F" w:rsidRPr="00B67497" w:rsidRDefault="00844D2F" w:rsidP="00844D2F">
      <w:pPr>
        <w:pStyle w:val="Heading4"/>
        <w:rPr>
          <w:rFonts w:asciiTheme="minorHAnsi" w:hAnsiTheme="minorHAnsi" w:cstheme="minorHAnsi"/>
        </w:rPr>
      </w:pPr>
      <w:r w:rsidRPr="00A355E8">
        <w:rPr>
          <w:rFonts w:asciiTheme="minorHAnsi" w:hAnsiTheme="minorHAnsi" w:cstheme="minorHAnsi"/>
        </w:rPr>
        <w:t>First off is T</w:t>
      </w:r>
      <w:r>
        <w:rPr>
          <w:rFonts w:asciiTheme="minorHAnsi" w:hAnsiTheme="minorHAnsi" w:cstheme="minorHAnsi"/>
        </w:rPr>
        <w:t>opicality –</w:t>
      </w:r>
    </w:p>
    <w:p w14:paraId="1428700D" w14:textId="77777777" w:rsidR="00844D2F" w:rsidRPr="00A355E8" w:rsidRDefault="00844D2F" w:rsidP="00844D2F">
      <w:pPr>
        <w:pStyle w:val="Heading4"/>
        <w:rPr>
          <w:rFonts w:asciiTheme="minorHAnsi" w:hAnsiTheme="minorHAnsi" w:cstheme="minorHAnsi"/>
        </w:rPr>
      </w:pPr>
      <w:r w:rsidRPr="00A355E8">
        <w:rPr>
          <w:rFonts w:asciiTheme="minorHAnsi" w:hAnsiTheme="minorHAnsi" w:cstheme="minorHAnsi"/>
        </w:rPr>
        <w:t xml:space="preserve">Our interpretation is that the affirmative may only garner offense from the desirability of topical action. </w:t>
      </w:r>
    </w:p>
    <w:p w14:paraId="6E5F56F2" w14:textId="77777777" w:rsidR="00844D2F" w:rsidRPr="00C94ED4" w:rsidRDefault="00844D2F" w:rsidP="00844D2F">
      <w:pPr>
        <w:pStyle w:val="Heading4"/>
        <w:rPr>
          <w:rFonts w:asciiTheme="minorHAnsi" w:hAnsiTheme="minorHAnsi" w:cstheme="minorHAnsi"/>
        </w:rPr>
      </w:pPr>
      <w:r w:rsidRPr="00C94ED4">
        <w:rPr>
          <w:rFonts w:asciiTheme="minorHAnsi" w:hAnsiTheme="minorHAnsi" w:cstheme="minorHAnsi"/>
        </w:rPr>
        <w:t xml:space="preserve">“Resolved” before </w:t>
      </w:r>
      <w:r w:rsidRPr="00C94ED4">
        <w:rPr>
          <w:rFonts w:asciiTheme="minorHAnsi" w:hAnsiTheme="minorHAnsi" w:cstheme="minorHAnsi"/>
          <w:u w:val="single"/>
        </w:rPr>
        <w:t>colon</w:t>
      </w:r>
      <w:r w:rsidRPr="00C94ED4">
        <w:rPr>
          <w:rFonts w:asciiTheme="minorHAnsi" w:hAnsiTheme="minorHAnsi" w:cstheme="minorHAnsi"/>
        </w:rPr>
        <w:t xml:space="preserve"> denotes a formal resolution.</w:t>
      </w:r>
    </w:p>
    <w:p w14:paraId="5A9772E8" w14:textId="77777777" w:rsidR="00844D2F" w:rsidRPr="00C94ED4" w:rsidRDefault="00844D2F" w:rsidP="00844D2F">
      <w:pPr>
        <w:rPr>
          <w:rFonts w:asciiTheme="minorHAnsi" w:hAnsiTheme="minorHAnsi" w:cstheme="minorHAnsi"/>
        </w:rPr>
      </w:pPr>
      <w:r w:rsidRPr="00C94ED4">
        <w:rPr>
          <w:rFonts w:asciiTheme="minorHAnsi" w:hAnsiTheme="minorHAnsi" w:cstheme="minorHAnsi"/>
          <w:b/>
          <w:bCs/>
          <w:sz w:val="26"/>
          <w:szCs w:val="26"/>
        </w:rPr>
        <w:t>AWS ’13</w:t>
      </w:r>
      <w:r w:rsidRPr="00C94ED4">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9" w:history="1">
        <w:r w:rsidRPr="00D34506">
          <w:rPr>
            <w:rStyle w:val="Hyperlink"/>
            <w:rFonts w:asciiTheme="minorHAnsi" w:hAnsiTheme="minorHAnsi" w:cstheme="minorHAnsi"/>
          </w:rPr>
          <w:t>https://armywritingstyle.com/punctuation-the-colon-and-semicolon/</w:t>
        </w:r>
      </w:hyperlink>
      <w:r w:rsidRPr="00C94ED4">
        <w:rPr>
          <w:rFonts w:asciiTheme="minorHAnsi" w:hAnsiTheme="minorHAnsi" w:cstheme="minorHAnsi"/>
        </w:rPr>
        <w:t>; GR]</w:t>
      </w:r>
    </w:p>
    <w:p w14:paraId="7F2004D2" w14:textId="77777777" w:rsidR="00844D2F" w:rsidRPr="00C94ED4" w:rsidRDefault="00844D2F" w:rsidP="00844D2F">
      <w:pPr>
        <w:rPr>
          <w:rFonts w:asciiTheme="minorHAnsi" w:hAnsiTheme="minorHAnsi" w:cstheme="minorHAnsi"/>
          <w:sz w:val="16"/>
        </w:rPr>
      </w:pPr>
      <w:r w:rsidRPr="00D34506">
        <w:rPr>
          <w:rStyle w:val="StyleUnderline"/>
          <w:rFonts w:asciiTheme="minorHAnsi" w:hAnsiTheme="minorHAnsi" w:cstheme="minorHAnsi"/>
          <w:sz w:val="24"/>
          <w:highlight w:val="cyan"/>
        </w:rPr>
        <w:t xml:space="preserve">The </w:t>
      </w:r>
      <w:r w:rsidRPr="00D34506">
        <w:rPr>
          <w:rStyle w:val="Emphasis"/>
          <w:rFonts w:asciiTheme="minorHAnsi" w:hAnsiTheme="minorHAnsi" w:cstheme="minorHAnsi"/>
          <w:highlight w:val="cyan"/>
        </w:rPr>
        <w:t>colon</w:t>
      </w:r>
      <w:r w:rsidRPr="00D34506">
        <w:rPr>
          <w:rStyle w:val="StyleUnderline"/>
          <w:rFonts w:asciiTheme="minorHAnsi" w:hAnsiTheme="minorHAnsi" w:cstheme="minorHAnsi"/>
          <w:sz w:val="24"/>
          <w:highlight w:val="cyan"/>
        </w:rPr>
        <w:t xml:space="preserve"> introduces</w:t>
      </w:r>
      <w:r w:rsidRPr="00C94ED4">
        <w:rPr>
          <w:rFonts w:asciiTheme="minorHAnsi" w:hAnsiTheme="minorHAnsi" w:cstheme="minorHAnsi"/>
          <w:sz w:val="16"/>
        </w:rPr>
        <w:t xml:space="preserve"> the following: </w:t>
      </w:r>
    </w:p>
    <w:p w14:paraId="0A65E4A1" w14:textId="77777777" w:rsidR="00844D2F" w:rsidRPr="00C94ED4" w:rsidRDefault="00844D2F" w:rsidP="00844D2F">
      <w:pPr>
        <w:rPr>
          <w:rFonts w:asciiTheme="minorHAnsi" w:hAnsiTheme="minorHAnsi" w:cstheme="minorHAnsi"/>
          <w:sz w:val="16"/>
          <w:szCs w:val="16"/>
        </w:rPr>
      </w:pPr>
      <w:r w:rsidRPr="00C94ED4">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02009D2E" w14:textId="77777777" w:rsidR="00844D2F" w:rsidRPr="00C94ED4" w:rsidRDefault="00844D2F" w:rsidP="00844D2F">
      <w:pPr>
        <w:rPr>
          <w:rFonts w:asciiTheme="minorHAnsi" w:hAnsiTheme="minorHAnsi" w:cstheme="minorHAnsi"/>
          <w:sz w:val="16"/>
          <w:szCs w:val="16"/>
        </w:rPr>
      </w:pPr>
      <w:r w:rsidRPr="00C94ED4">
        <w:rPr>
          <w:rFonts w:asciiTheme="minorHAnsi" w:hAnsiTheme="minorHAnsi" w:cstheme="minorHAnsi"/>
          <w:sz w:val="16"/>
          <w:szCs w:val="16"/>
        </w:rPr>
        <w:t xml:space="preserve">b.  A long quotation (one or more paragraphs): In </w:t>
      </w:r>
      <w:proofErr w:type="gramStart"/>
      <w:r w:rsidRPr="00C94ED4">
        <w:rPr>
          <w:rFonts w:asciiTheme="minorHAnsi" w:hAnsiTheme="minorHAnsi" w:cstheme="minorHAnsi"/>
          <w:sz w:val="16"/>
          <w:szCs w:val="16"/>
        </w:rPr>
        <w:t>The</w:t>
      </w:r>
      <w:proofErr w:type="gramEnd"/>
      <w:r w:rsidRPr="00C94ED4">
        <w:rPr>
          <w:rFonts w:asciiTheme="minorHAnsi" w:hAnsiTheme="minorHAnsi" w:cstheme="minorHAnsi"/>
          <w:sz w:val="16"/>
          <w:szCs w:val="16"/>
        </w:rPr>
        <w:t xml:space="preserve"> Killer Angels Michael </w:t>
      </w:r>
      <w:proofErr w:type="spellStart"/>
      <w:r w:rsidRPr="00C94ED4">
        <w:rPr>
          <w:rFonts w:asciiTheme="minorHAnsi" w:hAnsiTheme="minorHAnsi" w:cstheme="minorHAnsi"/>
          <w:sz w:val="16"/>
          <w:szCs w:val="16"/>
        </w:rPr>
        <w:t>Shaara</w:t>
      </w:r>
      <w:proofErr w:type="spellEnd"/>
      <w:r w:rsidRPr="00C94ED4">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6C9A9306" w14:textId="77777777" w:rsidR="00844D2F" w:rsidRPr="00C94ED4" w:rsidRDefault="00844D2F" w:rsidP="00844D2F">
      <w:pPr>
        <w:rPr>
          <w:rFonts w:asciiTheme="minorHAnsi" w:hAnsiTheme="minorHAnsi" w:cstheme="minorHAnsi"/>
          <w:sz w:val="16"/>
          <w:szCs w:val="16"/>
        </w:rPr>
      </w:pPr>
      <w:r w:rsidRPr="00C94ED4">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0107388F" w14:textId="77777777" w:rsidR="00844D2F" w:rsidRPr="00C94ED4" w:rsidRDefault="00844D2F" w:rsidP="00844D2F">
      <w:pPr>
        <w:rPr>
          <w:rFonts w:asciiTheme="minorHAnsi" w:hAnsiTheme="minorHAnsi" w:cstheme="minorHAnsi"/>
          <w:sz w:val="16"/>
          <w:szCs w:val="16"/>
        </w:rPr>
      </w:pPr>
      <w:r w:rsidRPr="00C94ED4">
        <w:rPr>
          <w:rFonts w:asciiTheme="minorHAnsi" w:hAnsiTheme="minorHAnsi" w:cstheme="minorHAnsi"/>
          <w:sz w:val="16"/>
          <w:szCs w:val="16"/>
        </w:rPr>
        <w:t>d.  A second independent clause which explains the first: Potter's motive is clear: (colon) he wants the assignment.</w:t>
      </w:r>
    </w:p>
    <w:p w14:paraId="0D11753B" w14:textId="77777777" w:rsidR="00844D2F" w:rsidRPr="00C94ED4" w:rsidRDefault="00844D2F" w:rsidP="00844D2F">
      <w:pPr>
        <w:rPr>
          <w:rFonts w:asciiTheme="minorHAnsi" w:hAnsiTheme="minorHAnsi" w:cstheme="minorHAnsi"/>
          <w:sz w:val="16"/>
        </w:rPr>
      </w:pPr>
      <w:r w:rsidRPr="00C94ED4">
        <w:rPr>
          <w:rFonts w:asciiTheme="minorHAnsi" w:hAnsiTheme="minorHAnsi" w:cstheme="minorHAnsi"/>
          <w:sz w:val="16"/>
        </w:rPr>
        <w:t xml:space="preserve">e.  After the introduction of a business letter: Dear Sirs: (colon) Dear Madam: (colon) f.  The details following an announcement </w:t>
      </w:r>
      <w:proofErr w:type="gramStart"/>
      <w:r w:rsidRPr="00C94ED4">
        <w:rPr>
          <w:rFonts w:asciiTheme="minorHAnsi" w:hAnsiTheme="minorHAnsi" w:cstheme="minorHAnsi"/>
          <w:sz w:val="16"/>
        </w:rPr>
        <w:t>For</w:t>
      </w:r>
      <w:proofErr w:type="gramEnd"/>
      <w:r w:rsidRPr="00C94ED4">
        <w:rPr>
          <w:rFonts w:asciiTheme="minorHAnsi" w:hAnsiTheme="minorHAnsi" w:cstheme="minorHAnsi"/>
          <w:sz w:val="16"/>
        </w:rPr>
        <w:t xml:space="preserve"> sale: (colon) large lakeside cabin with dock </w:t>
      </w:r>
    </w:p>
    <w:p w14:paraId="71CB2383" w14:textId="77777777" w:rsidR="00844D2F" w:rsidRPr="00C94ED4" w:rsidRDefault="00844D2F" w:rsidP="00844D2F">
      <w:pPr>
        <w:rPr>
          <w:rStyle w:val="StyleUnderline"/>
          <w:rFonts w:asciiTheme="minorHAnsi" w:hAnsiTheme="minorHAnsi" w:cstheme="minorHAnsi"/>
          <w:sz w:val="24"/>
        </w:rPr>
      </w:pPr>
      <w:r w:rsidRPr="00C94ED4">
        <w:rPr>
          <w:rFonts w:asciiTheme="minorHAnsi" w:hAnsiTheme="minorHAnsi" w:cstheme="minorHAnsi"/>
          <w:sz w:val="16"/>
        </w:rPr>
        <w:t xml:space="preserve">g.  </w:t>
      </w:r>
      <w:r w:rsidRPr="00D34506">
        <w:rPr>
          <w:rStyle w:val="StyleUnderline"/>
          <w:rFonts w:asciiTheme="minorHAnsi" w:hAnsiTheme="minorHAnsi" w:cstheme="minorHAnsi"/>
          <w:sz w:val="24"/>
          <w:highlight w:val="cyan"/>
        </w:rPr>
        <w:t xml:space="preserve">A </w:t>
      </w:r>
      <w:r w:rsidRPr="00D34506">
        <w:rPr>
          <w:rStyle w:val="Emphasis"/>
          <w:rFonts w:asciiTheme="minorHAnsi" w:hAnsiTheme="minorHAnsi" w:cstheme="minorHAnsi"/>
          <w:highlight w:val="cyan"/>
        </w:rPr>
        <w:t>formal resolution</w:t>
      </w:r>
      <w:r w:rsidRPr="00D34506">
        <w:rPr>
          <w:rStyle w:val="StyleUnderline"/>
          <w:rFonts w:asciiTheme="minorHAnsi" w:hAnsiTheme="minorHAnsi" w:cstheme="minorHAnsi"/>
          <w:sz w:val="24"/>
          <w:highlight w:val="cyan"/>
        </w:rPr>
        <w:t>, after the word "</w:t>
      </w:r>
      <w:r w:rsidRPr="00D34506">
        <w:rPr>
          <w:rStyle w:val="Emphasis"/>
          <w:rFonts w:asciiTheme="minorHAnsi" w:hAnsiTheme="minorHAnsi" w:cstheme="minorHAnsi"/>
          <w:highlight w:val="cyan"/>
        </w:rPr>
        <w:t>resolved</w:t>
      </w:r>
      <w:r w:rsidRPr="00D34506">
        <w:rPr>
          <w:rStyle w:val="StyleUnderline"/>
          <w:rFonts w:asciiTheme="minorHAnsi" w:hAnsiTheme="minorHAnsi" w:cstheme="minorHAnsi"/>
          <w:sz w:val="24"/>
          <w:highlight w:val="cyan"/>
        </w:rPr>
        <w:t>:"</w:t>
      </w:r>
      <w:r w:rsidRPr="00D34506">
        <w:rPr>
          <w:rFonts w:asciiTheme="minorHAnsi" w:hAnsiTheme="minorHAnsi" w:cstheme="minorHAnsi"/>
          <w:sz w:val="16"/>
          <w:highlight w:val="cyan"/>
          <w:u w:val="single"/>
        </w:rPr>
        <w:t>.</w:t>
      </w:r>
      <w:r w:rsidRPr="00C94ED4">
        <w:rPr>
          <w:rFonts w:asciiTheme="minorHAnsi" w:hAnsiTheme="minorHAnsi" w:cstheme="minorHAnsi"/>
          <w:sz w:val="16"/>
          <w:u w:val="single"/>
        </w:rPr>
        <w:t xml:space="preserve">  </w:t>
      </w:r>
      <w:r w:rsidRPr="00C94ED4">
        <w:rPr>
          <w:rStyle w:val="StyleUnderline"/>
          <w:rFonts w:asciiTheme="minorHAnsi" w:hAnsiTheme="minorHAnsi" w:cstheme="minorHAnsi"/>
          <w:sz w:val="24"/>
        </w:rPr>
        <w:t>Resolved</w:t>
      </w:r>
      <w:r w:rsidRPr="00C94ED4">
        <w:rPr>
          <w:rFonts w:asciiTheme="minorHAnsi" w:hAnsiTheme="minorHAnsi" w:cstheme="minorHAnsi"/>
          <w:sz w:val="16"/>
        </w:rPr>
        <w:t xml:space="preserve">: (colon) That </w:t>
      </w:r>
      <w:r w:rsidRPr="00C94ED4">
        <w:rPr>
          <w:rStyle w:val="StyleUnderline"/>
          <w:rFonts w:asciiTheme="minorHAnsi" w:hAnsiTheme="minorHAnsi" w:cstheme="minorHAnsi"/>
          <w:sz w:val="24"/>
        </w:rPr>
        <w:t>this council petition the mayor.</w:t>
      </w:r>
    </w:p>
    <w:p w14:paraId="0A187E1E" w14:textId="6C4A3419" w:rsidR="00844D2F" w:rsidRDefault="00844D2F" w:rsidP="00844D2F">
      <w:pPr>
        <w:pStyle w:val="Heading4"/>
      </w:pPr>
      <w:r>
        <w:t xml:space="preserve">Violation: </w:t>
      </w:r>
      <w:r>
        <w:t>A Just Government is confined to legal boundaries</w:t>
      </w:r>
    </w:p>
    <w:p w14:paraId="68AB06AF" w14:textId="77777777" w:rsidR="00844D2F" w:rsidRPr="00DF36D9" w:rsidRDefault="00844D2F" w:rsidP="00844D2F">
      <w:r>
        <w:rPr>
          <w:rStyle w:val="Style13ptBold"/>
        </w:rPr>
        <w:t xml:space="preserve">Merriam Webster </w:t>
      </w:r>
      <w:r w:rsidRPr="00DF36D9">
        <w:t xml:space="preserve">[Merriam Webster, No Date. “Just” </w:t>
      </w:r>
      <w:hyperlink r:id="rId10" w:history="1">
        <w:r w:rsidRPr="00DF36D9">
          <w:t>https://www.merriam-webster.com/dictionary/just Accessed 10/24</w:t>
        </w:r>
      </w:hyperlink>
      <w:r w:rsidRPr="00DF36D9">
        <w:t xml:space="preserve"> //gord0]</w:t>
      </w:r>
    </w:p>
    <w:p w14:paraId="2ADB61BA" w14:textId="75BD9DBD" w:rsidR="00844D2F" w:rsidRDefault="00844D2F" w:rsidP="00844D2F">
      <w:pPr>
        <w:rPr>
          <w:u w:val="single"/>
        </w:rPr>
      </w:pPr>
      <w:r w:rsidRPr="00DF25FA">
        <w:rPr>
          <w:u w:val="single"/>
        </w:rPr>
        <w:t xml:space="preserve">Definitions of </w:t>
      </w:r>
      <w:r w:rsidRPr="00DF25FA">
        <w:rPr>
          <w:highlight w:val="cyan"/>
          <w:u w:val="single"/>
        </w:rPr>
        <w:t>Just</w:t>
      </w:r>
      <w:r>
        <w:t xml:space="preserve"> </w:t>
      </w:r>
      <w:r w:rsidRPr="00906085">
        <w:t xml:space="preserve">1a </w:t>
      </w:r>
      <w:r w:rsidRPr="00906085">
        <w:rPr>
          <w:b/>
          <w:bCs/>
        </w:rPr>
        <w:t xml:space="preserve">: </w:t>
      </w:r>
      <w:r w:rsidRPr="00906085">
        <w:t xml:space="preserve">having a basis in or conforming to fact or reason </w:t>
      </w:r>
      <w:r w:rsidRPr="00906085">
        <w:rPr>
          <w:b/>
          <w:bCs/>
        </w:rPr>
        <w:t xml:space="preserve">: </w:t>
      </w:r>
      <w:hyperlink r:id="rId11" w:history="1">
        <w:r w:rsidRPr="00906085">
          <w:rPr>
            <w:u w:val="single"/>
          </w:rPr>
          <w:t>reasonable</w:t>
        </w:r>
      </w:hyperlink>
      <w:r w:rsidRPr="00906085">
        <w:t xml:space="preserve"> had just reason to believe he was in danger</w:t>
      </w:r>
      <w:r>
        <w:t xml:space="preserve"> </w:t>
      </w:r>
      <w:r w:rsidRPr="00906085">
        <w:t xml:space="preserve">b </w:t>
      </w:r>
      <w:r w:rsidRPr="00906085">
        <w:rPr>
          <w:b/>
          <w:bCs/>
        </w:rPr>
        <w:t xml:space="preserve">: </w:t>
      </w:r>
      <w:r w:rsidRPr="00906085">
        <w:t xml:space="preserve">conforming to a standard of correctness </w:t>
      </w:r>
      <w:r w:rsidRPr="00906085">
        <w:rPr>
          <w:b/>
          <w:bCs/>
        </w:rPr>
        <w:t xml:space="preserve">: </w:t>
      </w:r>
      <w:hyperlink r:id="rId12" w:history="1">
        <w:r w:rsidRPr="00906085">
          <w:rPr>
            <w:u w:val="single"/>
          </w:rPr>
          <w:t>proper</w:t>
        </w:r>
      </w:hyperlink>
      <w:r w:rsidRPr="00906085">
        <w:t xml:space="preserve"> just proportions</w:t>
      </w:r>
      <w:r>
        <w:t xml:space="preserve"> </w:t>
      </w:r>
      <w:r w:rsidRPr="00906085">
        <w:t xml:space="preserve">c archaic </w:t>
      </w:r>
      <w:r w:rsidRPr="00906085">
        <w:rPr>
          <w:b/>
          <w:bCs/>
        </w:rPr>
        <w:t xml:space="preserve">: </w:t>
      </w:r>
      <w:r w:rsidRPr="00906085">
        <w:t>faithful to an original</w:t>
      </w:r>
      <w:r>
        <w:t xml:space="preserve"> </w:t>
      </w:r>
      <w:r w:rsidRPr="00906085">
        <w:t>2a</w:t>
      </w:r>
      <w:r>
        <w:t xml:space="preserve"> </w:t>
      </w:r>
      <w:r w:rsidRPr="00906085">
        <w:t xml:space="preserve">(1) </w:t>
      </w:r>
      <w:r w:rsidRPr="00906085">
        <w:rPr>
          <w:b/>
          <w:bCs/>
        </w:rPr>
        <w:t xml:space="preserve">: </w:t>
      </w:r>
      <w:r w:rsidRPr="00906085">
        <w:t xml:space="preserve">acting or being in conformity with what is morally upright or good </w:t>
      </w:r>
      <w:r w:rsidRPr="00906085">
        <w:rPr>
          <w:b/>
          <w:bCs/>
        </w:rPr>
        <w:t xml:space="preserve">: </w:t>
      </w:r>
      <w:hyperlink r:id="rId13" w:history="1">
        <w:r w:rsidRPr="00906085">
          <w:rPr>
            <w:u w:val="single"/>
          </w:rPr>
          <w:t>righteous</w:t>
        </w:r>
      </w:hyperlink>
      <w:r w:rsidRPr="00906085">
        <w:t xml:space="preserve"> a just war</w:t>
      </w:r>
      <w:r>
        <w:t xml:space="preserve"> </w:t>
      </w:r>
      <w:r w:rsidRPr="00906085">
        <w:t xml:space="preserve">(2) </w:t>
      </w:r>
      <w:r w:rsidRPr="00906085">
        <w:rPr>
          <w:b/>
          <w:bCs/>
        </w:rPr>
        <w:t xml:space="preserve">: </w:t>
      </w:r>
      <w:r w:rsidRPr="00906085">
        <w:t xml:space="preserve">being what is merited </w:t>
      </w:r>
      <w:r w:rsidRPr="00906085">
        <w:rPr>
          <w:b/>
          <w:bCs/>
        </w:rPr>
        <w:t xml:space="preserve">: </w:t>
      </w:r>
      <w:hyperlink r:id="rId14" w:history="1">
        <w:r w:rsidRPr="00906085">
          <w:rPr>
            <w:u w:val="single"/>
          </w:rPr>
          <w:t>deserved</w:t>
        </w:r>
      </w:hyperlink>
      <w:r w:rsidRPr="00906085">
        <w:t xml:space="preserve"> a just punishment </w:t>
      </w:r>
      <w:r w:rsidRPr="00DF25FA">
        <w:rPr>
          <w:u w:val="single"/>
        </w:rPr>
        <w:t xml:space="preserve">b </w:t>
      </w:r>
      <w:r w:rsidRPr="00DF25FA">
        <w:rPr>
          <w:b/>
          <w:bCs/>
          <w:u w:val="single"/>
        </w:rPr>
        <w:t xml:space="preserve">: </w:t>
      </w:r>
      <w:r w:rsidRPr="00DF25FA">
        <w:rPr>
          <w:highlight w:val="cyan"/>
          <w:u w:val="single"/>
        </w:rPr>
        <w:t>legally correct</w:t>
      </w:r>
      <w:r w:rsidRPr="00DF25FA">
        <w:rPr>
          <w:u w:val="single"/>
        </w:rPr>
        <w:t xml:space="preserve"> </w:t>
      </w:r>
      <w:r w:rsidRPr="00DF25FA">
        <w:rPr>
          <w:b/>
          <w:bCs/>
          <w:u w:val="single"/>
        </w:rPr>
        <w:t xml:space="preserve">: </w:t>
      </w:r>
      <w:hyperlink r:id="rId15" w:history="1">
        <w:r w:rsidRPr="00DF25FA">
          <w:rPr>
            <w:highlight w:val="cyan"/>
            <w:u w:val="single"/>
          </w:rPr>
          <w:t>lawful</w:t>
        </w:r>
      </w:hyperlink>
      <w:r w:rsidRPr="00DF25FA">
        <w:rPr>
          <w:u w:val="single"/>
        </w:rPr>
        <w:t xml:space="preserve"> </w:t>
      </w:r>
      <w:r w:rsidRPr="00844D2F">
        <w:rPr>
          <w:highlight w:val="cyan"/>
          <w:u w:val="single"/>
        </w:rPr>
        <w:t>just title to an estate</w:t>
      </w:r>
      <w:r w:rsidRPr="00DF25FA">
        <w:rPr>
          <w:u w:val="single"/>
        </w:rPr>
        <w:t xml:space="preserve"> </w:t>
      </w:r>
    </w:p>
    <w:p w14:paraId="1FD1F6E9" w14:textId="6D0E3D6C" w:rsidR="00844D2F" w:rsidRPr="00844D2F" w:rsidRDefault="00844D2F" w:rsidP="00844D2F">
      <w:pPr>
        <w:pStyle w:val="Heading4"/>
      </w:pPr>
      <w:r>
        <w:t xml:space="preserve">A </w:t>
      </w:r>
      <w:proofErr w:type="gramStart"/>
      <w:r w:rsidRPr="00844D2F">
        <w:t>government  is</w:t>
      </w:r>
      <w:proofErr w:type="gramEnd"/>
      <w:r w:rsidRPr="00844D2F">
        <w:t xml:space="preserve"> a political system</w:t>
      </w:r>
    </w:p>
    <w:p w14:paraId="54FA0CD4" w14:textId="77777777" w:rsidR="00844D2F" w:rsidRPr="00844D2F" w:rsidRDefault="00844D2F" w:rsidP="00844D2F">
      <w:proofErr w:type="spellStart"/>
      <w:r w:rsidRPr="00844D2F">
        <w:rPr>
          <w:rStyle w:val="Style13ptBold"/>
        </w:rPr>
        <w:t>brittanica</w:t>
      </w:r>
      <w:proofErr w:type="spellEnd"/>
      <w:r w:rsidRPr="00844D2F">
        <w:t xml:space="preserve"> </w:t>
      </w:r>
      <w:proofErr w:type="spellStart"/>
      <w:r w:rsidRPr="00844D2F">
        <w:t>nd</w:t>
      </w:r>
      <w:proofErr w:type="spellEnd"/>
      <w:r w:rsidRPr="00844D2F">
        <w:t xml:space="preserve"> (https://www.britannica.com/topic/government)</w:t>
      </w:r>
    </w:p>
    <w:p w14:paraId="45D78EC8" w14:textId="5657384B" w:rsidR="00844D2F" w:rsidRDefault="00844D2F" w:rsidP="00844D2F">
      <w:pPr>
        <w:rPr>
          <w:u w:val="single"/>
        </w:rPr>
      </w:pPr>
      <w:r w:rsidRPr="00844D2F">
        <w:rPr>
          <w:highlight w:val="cyan"/>
          <w:u w:val="single"/>
        </w:rPr>
        <w:t>government, the political system by which a country or community is administered and regulated.</w:t>
      </w:r>
    </w:p>
    <w:p w14:paraId="6B1769FD" w14:textId="77777777" w:rsidR="00844D2F" w:rsidRPr="00844D2F" w:rsidRDefault="00844D2F" w:rsidP="00844D2F">
      <w:pPr>
        <w:rPr>
          <w:u w:val="single"/>
        </w:rPr>
      </w:pPr>
    </w:p>
    <w:p w14:paraId="128F9F54" w14:textId="04617BEA" w:rsidR="00844D2F" w:rsidRPr="00A355E8" w:rsidRDefault="00844D2F" w:rsidP="00844D2F">
      <w:pPr>
        <w:pStyle w:val="Heading4"/>
        <w:rPr>
          <w:rFonts w:asciiTheme="minorHAnsi" w:hAnsiTheme="minorHAnsi" w:cstheme="minorHAnsi"/>
        </w:rPr>
      </w:pPr>
      <w:r w:rsidRPr="00A355E8">
        <w:rPr>
          <w:rFonts w:asciiTheme="minorHAnsi" w:hAnsiTheme="minorHAnsi" w:cstheme="minorHAnsi"/>
        </w:rPr>
        <w:lastRenderedPageBreak/>
        <w:t xml:space="preserve">Vote neg for </w:t>
      </w:r>
      <w:r w:rsidRPr="00A355E8">
        <w:rPr>
          <w:rFonts w:asciiTheme="minorHAnsi" w:hAnsiTheme="minorHAnsi" w:cstheme="minorHAnsi"/>
          <w:u w:val="single"/>
        </w:rPr>
        <w:t>limits</w:t>
      </w:r>
      <w:r w:rsidRPr="00A355E8">
        <w:rPr>
          <w:rFonts w:asciiTheme="minorHAnsi" w:hAnsiTheme="minorHAnsi" w:cstheme="minorHAnsi"/>
        </w:rPr>
        <w:t xml:space="preserve"> and </w:t>
      </w:r>
      <w:r w:rsidRPr="00A355E8">
        <w:rPr>
          <w:rFonts w:asciiTheme="minorHAnsi" w:hAnsiTheme="minorHAnsi" w:cstheme="minorHAnsi"/>
          <w:u w:val="single"/>
        </w:rPr>
        <w:t>clash</w:t>
      </w:r>
      <w:r w:rsidRPr="00A355E8">
        <w:rPr>
          <w:rFonts w:asciiTheme="minorHAnsi" w:hAnsiTheme="minorHAnsi" w:cstheme="minorHAnsi"/>
        </w:rPr>
        <w:t xml:space="preserve">---Post facto topic change warps </w:t>
      </w:r>
      <w:r w:rsidRPr="00A355E8">
        <w:rPr>
          <w:rFonts w:asciiTheme="minorHAnsi" w:hAnsiTheme="minorHAnsi" w:cstheme="minorHAnsi"/>
          <w:u w:val="single"/>
        </w:rPr>
        <w:t>inevitable competitive incentives</w:t>
      </w:r>
      <w:r w:rsidRPr="00A355E8">
        <w:rPr>
          <w:rFonts w:asciiTheme="minorHAnsi" w:hAnsiTheme="minorHAnsi" w:cstheme="minorHAnsi"/>
        </w:rPr>
        <w:t xml:space="preserve"> to encourage </w:t>
      </w:r>
      <w:proofErr w:type="spellStart"/>
      <w:r w:rsidRPr="00A355E8">
        <w:rPr>
          <w:rFonts w:asciiTheme="minorHAnsi" w:hAnsiTheme="minorHAnsi" w:cstheme="minorHAnsi"/>
        </w:rPr>
        <w:t>affs</w:t>
      </w:r>
      <w:proofErr w:type="spellEnd"/>
      <w:r w:rsidRPr="00A355E8">
        <w:rPr>
          <w:rFonts w:asciiTheme="minorHAnsi" w:hAnsiTheme="minorHAnsi" w:cstheme="minorHAnsi"/>
        </w:rPr>
        <w:t xml:space="preserve"> that </w:t>
      </w:r>
      <w:r w:rsidRPr="00DA0DF5">
        <w:rPr>
          <w:rFonts w:asciiTheme="minorHAnsi" w:hAnsiTheme="minorHAnsi" w:cstheme="minorHAnsi"/>
        </w:rPr>
        <w:t>avoid</w:t>
      </w:r>
      <w:r w:rsidRPr="00A355E8">
        <w:rPr>
          <w:rFonts w:asciiTheme="minorHAnsi" w:hAnsiTheme="minorHAnsi" w:cstheme="minorHAnsi"/>
          <w:u w:val="single"/>
        </w:rPr>
        <w:t xml:space="preserve"> </w:t>
      </w:r>
      <w:r>
        <w:rPr>
          <w:rFonts w:asciiTheme="minorHAnsi" w:hAnsiTheme="minorHAnsi" w:cstheme="minorHAnsi"/>
          <w:u w:val="single"/>
        </w:rPr>
        <w:t>rigorous contestation</w:t>
      </w:r>
      <w:r>
        <w:rPr>
          <w:rFonts w:asciiTheme="minorHAnsi" w:hAnsiTheme="minorHAnsi" w:cstheme="minorHAnsi"/>
        </w:rPr>
        <w:t xml:space="preserve"> a</w:t>
      </w:r>
      <w:r w:rsidRPr="00A355E8">
        <w:rPr>
          <w:rFonts w:asciiTheme="minorHAnsi" w:hAnsiTheme="minorHAnsi" w:cstheme="minorHAnsi"/>
        </w:rPr>
        <w:t xml:space="preserve">nd pick and choose literature rendering research useless. The resolution ensures a </w:t>
      </w:r>
      <w:r w:rsidRPr="00A355E8">
        <w:rPr>
          <w:rFonts w:asciiTheme="minorHAnsi" w:hAnsiTheme="minorHAnsi" w:cstheme="minorHAnsi"/>
          <w:u w:val="single"/>
        </w:rPr>
        <w:t>predictable</w:t>
      </w:r>
      <w:r w:rsidRPr="00A355E8">
        <w:rPr>
          <w:rFonts w:asciiTheme="minorHAnsi" w:hAnsiTheme="minorHAnsi" w:cstheme="minorHAnsi"/>
        </w:rPr>
        <w:t xml:space="preserve"> role for the negative and </w:t>
      </w:r>
      <w:proofErr w:type="spellStart"/>
      <w:r w:rsidRPr="00A355E8">
        <w:rPr>
          <w:rFonts w:asciiTheme="minorHAnsi" w:hAnsiTheme="minorHAnsi" w:cstheme="minorHAnsi"/>
        </w:rPr>
        <w:t>affs</w:t>
      </w:r>
      <w:proofErr w:type="spellEnd"/>
      <w:r w:rsidRPr="00A355E8">
        <w:rPr>
          <w:rFonts w:asciiTheme="minorHAnsi" w:hAnsiTheme="minorHAnsi" w:cstheme="minorHAnsi"/>
        </w:rPr>
        <w:t xml:space="preserve"> that defend a </w:t>
      </w:r>
      <w:r w:rsidRPr="00A355E8">
        <w:rPr>
          <w:rFonts w:asciiTheme="minorHAnsi" w:hAnsiTheme="minorHAnsi" w:cstheme="minorHAnsi"/>
          <w:u w:val="single"/>
        </w:rPr>
        <w:t>controversial</w:t>
      </w:r>
      <w:r w:rsidRPr="00A355E8">
        <w:rPr>
          <w:rFonts w:asciiTheme="minorHAnsi" w:hAnsiTheme="minorHAnsi" w:cstheme="minorHAnsi"/>
        </w:rPr>
        <w:t xml:space="preserve"> claim, which precludes </w:t>
      </w:r>
      <w:r w:rsidRPr="00A355E8">
        <w:rPr>
          <w:rFonts w:asciiTheme="minorHAnsi" w:hAnsiTheme="minorHAnsi" w:cstheme="minorHAnsi"/>
          <w:u w:val="single"/>
        </w:rPr>
        <w:t>monopolization</w:t>
      </w:r>
      <w:r w:rsidRPr="00A355E8">
        <w:rPr>
          <w:rFonts w:asciiTheme="minorHAnsi" w:hAnsiTheme="minorHAnsi" w:cstheme="minorHAnsi"/>
        </w:rPr>
        <w:t xml:space="preserve"> of the </w:t>
      </w:r>
      <w:r w:rsidRPr="00A355E8">
        <w:rPr>
          <w:rFonts w:asciiTheme="minorHAnsi" w:hAnsiTheme="minorHAnsi" w:cstheme="minorHAnsi"/>
          <w:u w:val="single"/>
        </w:rPr>
        <w:t>moral high ground</w:t>
      </w:r>
      <w:r w:rsidRPr="00A355E8">
        <w:rPr>
          <w:rFonts w:asciiTheme="minorHAnsi" w:hAnsiTheme="minorHAnsi" w:cstheme="minorHAnsi"/>
        </w:rPr>
        <w:t xml:space="preserve"> and </w:t>
      </w:r>
      <w:r w:rsidRPr="00A355E8">
        <w:rPr>
          <w:rFonts w:asciiTheme="minorHAnsi" w:hAnsiTheme="minorHAnsi" w:cstheme="minorHAnsi"/>
          <w:u w:val="single"/>
        </w:rPr>
        <w:t>concessionary ground</w:t>
      </w:r>
      <w:r w:rsidRPr="00A355E8">
        <w:rPr>
          <w:rFonts w:asciiTheme="minorHAnsi" w:hAnsiTheme="minorHAnsi" w:cstheme="minorHAnsi"/>
        </w:rPr>
        <w:t xml:space="preserve">. </w:t>
      </w:r>
    </w:p>
    <w:p w14:paraId="2AE01CA7" w14:textId="77777777" w:rsidR="00844D2F" w:rsidRDefault="00844D2F" w:rsidP="00844D2F">
      <w:pPr>
        <w:pStyle w:val="Heading4"/>
      </w:pPr>
      <w:r>
        <w:t xml:space="preserve">Filter offense through </w:t>
      </w:r>
      <w:r w:rsidRPr="002036C3">
        <w:rPr>
          <w:u w:val="single"/>
        </w:rPr>
        <w:t>iteration</w:t>
      </w:r>
      <w:r>
        <w:t>---</w:t>
      </w:r>
      <w:r w:rsidRPr="002036C3">
        <w:rPr>
          <w:u w:val="single"/>
        </w:rPr>
        <w:t>Individual</w:t>
      </w:r>
      <w:r>
        <w:t xml:space="preserve"> debates </w:t>
      </w:r>
      <w:r w:rsidRPr="002036C3">
        <w:rPr>
          <w:u w:val="single"/>
        </w:rPr>
        <w:t>don’t</w:t>
      </w:r>
      <w:r>
        <w:t xml:space="preserve"> shape subjectivities---Lots of </w:t>
      </w:r>
      <w:r w:rsidRPr="002036C3">
        <w:rPr>
          <w:u w:val="single"/>
        </w:rPr>
        <w:t>alt causes</w:t>
      </w:r>
      <w:r>
        <w:t xml:space="preserve"> like social background that one round </w:t>
      </w:r>
      <w:r w:rsidRPr="002036C3">
        <w:rPr>
          <w:u w:val="single"/>
        </w:rPr>
        <w:t>can’t overcome</w:t>
      </w:r>
      <w:r>
        <w:t xml:space="preserve">. Only the </w:t>
      </w:r>
      <w:r w:rsidRPr="002036C3">
        <w:rPr>
          <w:u w:val="single"/>
        </w:rPr>
        <w:t>long-term</w:t>
      </w:r>
      <w:r>
        <w:t xml:space="preserve"> process of clash </w:t>
      </w:r>
      <w:r w:rsidRPr="002036C3">
        <w:rPr>
          <w:u w:val="single"/>
        </w:rPr>
        <w:t>enables movements broadly</w:t>
      </w:r>
      <w:r>
        <w:t xml:space="preserve"> by rewarding </w:t>
      </w:r>
      <w:r w:rsidRPr="002036C3">
        <w:rPr>
          <w:u w:val="single"/>
        </w:rPr>
        <w:t>epistemic humility</w:t>
      </w:r>
      <w:r>
        <w:t xml:space="preserve">, </w:t>
      </w:r>
      <w:r w:rsidRPr="002036C3">
        <w:rPr>
          <w:u w:val="single"/>
        </w:rPr>
        <w:t>rigorous research</w:t>
      </w:r>
      <w:r>
        <w:t xml:space="preserve">, </w:t>
      </w:r>
      <w:r w:rsidRPr="002036C3">
        <w:rPr>
          <w:u w:val="single"/>
        </w:rPr>
        <w:t>self-reflexivity</w:t>
      </w:r>
      <w:r>
        <w:t xml:space="preserve">, and </w:t>
      </w:r>
      <w:r w:rsidRPr="002036C3">
        <w:rPr>
          <w:u w:val="single"/>
        </w:rPr>
        <w:t>cost-benefit analysis</w:t>
      </w:r>
      <w:r>
        <w:t xml:space="preserve">. </w:t>
      </w:r>
    </w:p>
    <w:p w14:paraId="72B802EA" w14:textId="77777777" w:rsidR="00844D2F" w:rsidRPr="00A355E8" w:rsidRDefault="00844D2F" w:rsidP="00844D2F">
      <w:pPr>
        <w:pStyle w:val="Heading4"/>
        <w:rPr>
          <w:rFonts w:asciiTheme="minorHAnsi" w:hAnsiTheme="minorHAnsi" w:cstheme="minorHAnsi"/>
        </w:rPr>
      </w:pPr>
      <w:r w:rsidRPr="00A355E8">
        <w:rPr>
          <w:rFonts w:asciiTheme="minorHAnsi" w:hAnsiTheme="minorHAnsi" w:cstheme="minorHAnsi"/>
        </w:rPr>
        <w:t xml:space="preserve">Fairness first – </w:t>
      </w:r>
      <w:r>
        <w:rPr>
          <w:rFonts w:asciiTheme="minorHAnsi" w:hAnsiTheme="minorHAnsi" w:cstheme="minorHAnsi"/>
        </w:rPr>
        <w:t xml:space="preserve">Debate is a </w:t>
      </w:r>
      <w:r w:rsidRPr="00BC1FBA">
        <w:rPr>
          <w:rFonts w:asciiTheme="minorHAnsi" w:hAnsiTheme="minorHAnsi" w:cstheme="minorHAnsi"/>
          <w:u w:val="single"/>
        </w:rPr>
        <w:t>game</w:t>
      </w:r>
      <w:r>
        <w:rPr>
          <w:rFonts w:asciiTheme="minorHAnsi" w:hAnsiTheme="minorHAnsi" w:cstheme="minorHAnsi"/>
        </w:rPr>
        <w:t xml:space="preserve">, </w:t>
      </w:r>
      <w:r w:rsidRPr="00BC1FBA">
        <w:rPr>
          <w:rFonts w:asciiTheme="minorHAnsi" w:hAnsiTheme="minorHAnsi" w:cstheme="minorHAnsi"/>
          <w:u w:val="single"/>
        </w:rPr>
        <w:t>competitive equity</w:t>
      </w:r>
      <w:r>
        <w:rPr>
          <w:rFonts w:asciiTheme="minorHAnsi" w:hAnsiTheme="minorHAnsi" w:cstheme="minorHAnsi"/>
        </w:rPr>
        <w:t xml:space="preserve"> is necessary to access </w:t>
      </w:r>
      <w:r w:rsidRPr="00BC1FBA">
        <w:rPr>
          <w:rFonts w:asciiTheme="minorHAnsi" w:hAnsiTheme="minorHAnsi" w:cstheme="minorHAnsi"/>
          <w:u w:val="single"/>
        </w:rPr>
        <w:t>any of its benefits</w:t>
      </w:r>
      <w:r>
        <w:rPr>
          <w:rFonts w:asciiTheme="minorHAnsi" w:hAnsiTheme="minorHAnsi" w:cstheme="minorHAnsi"/>
        </w:rPr>
        <w:t xml:space="preserve">, and it’s the only impact the </w:t>
      </w:r>
      <w:r w:rsidRPr="00BC1FBA">
        <w:rPr>
          <w:rFonts w:asciiTheme="minorHAnsi" w:hAnsiTheme="minorHAnsi" w:cstheme="minorHAnsi"/>
          <w:u w:val="single"/>
        </w:rPr>
        <w:t>ballot can solve</w:t>
      </w:r>
      <w:r>
        <w:rPr>
          <w:rFonts w:asciiTheme="minorHAnsi" w:hAnsiTheme="minorHAnsi" w:cstheme="minorHAnsi"/>
        </w:rPr>
        <w:t xml:space="preserve">. </w:t>
      </w:r>
    </w:p>
    <w:p w14:paraId="1854B974" w14:textId="77777777" w:rsidR="00844D2F" w:rsidRPr="00A355E8" w:rsidRDefault="00844D2F" w:rsidP="00844D2F">
      <w:pPr>
        <w:pStyle w:val="Heading4"/>
        <w:rPr>
          <w:rFonts w:asciiTheme="minorHAnsi" w:hAnsiTheme="minorHAnsi" w:cstheme="minorHAnsi"/>
        </w:rPr>
      </w:pPr>
      <w:r>
        <w:rPr>
          <w:rFonts w:asciiTheme="minorHAnsi" w:hAnsiTheme="minorHAnsi" w:cstheme="minorHAnsi"/>
        </w:rPr>
        <w:t>Switch side</w:t>
      </w:r>
      <w:r w:rsidRPr="00A355E8">
        <w:rPr>
          <w:rFonts w:asciiTheme="minorHAnsi" w:hAnsiTheme="minorHAnsi" w:cstheme="minorHAnsi"/>
        </w:rPr>
        <w:t xml:space="preserve"> solves – critiques of the </w:t>
      </w:r>
      <w:r w:rsidRPr="00A355E8">
        <w:rPr>
          <w:rFonts w:asciiTheme="minorHAnsi" w:hAnsiTheme="minorHAnsi" w:cstheme="minorHAnsi"/>
          <w:u w:val="single"/>
        </w:rPr>
        <w:t>resolution</w:t>
      </w:r>
      <w:r w:rsidRPr="00A355E8">
        <w:rPr>
          <w:rFonts w:asciiTheme="minorHAnsi" w:hAnsiTheme="minorHAnsi" w:cstheme="minorHAnsi"/>
        </w:rPr>
        <w:t xml:space="preserve"> work just as well as critiques of </w:t>
      </w:r>
      <w:r w:rsidRPr="00A355E8">
        <w:rPr>
          <w:rFonts w:asciiTheme="minorHAnsi" w:hAnsiTheme="minorHAnsi" w:cstheme="minorHAnsi"/>
          <w:u w:val="single"/>
        </w:rPr>
        <w:t>topical affirmatives</w:t>
      </w:r>
      <w:r w:rsidRPr="00A355E8">
        <w:rPr>
          <w:rFonts w:asciiTheme="minorHAnsi" w:hAnsiTheme="minorHAnsi" w:cstheme="minorHAnsi"/>
        </w:rPr>
        <w:t xml:space="preserve"> </w:t>
      </w:r>
    </w:p>
    <w:p w14:paraId="055B6718" w14:textId="77777777" w:rsidR="00844D2F" w:rsidRPr="00A355E8" w:rsidRDefault="00844D2F" w:rsidP="00844D2F">
      <w:pPr>
        <w:pStyle w:val="Heading4"/>
        <w:rPr>
          <w:rFonts w:asciiTheme="minorHAnsi" w:hAnsiTheme="minorHAnsi" w:cstheme="minorHAnsi"/>
        </w:rPr>
      </w:pPr>
      <w:r w:rsidRPr="00A355E8">
        <w:rPr>
          <w:rFonts w:asciiTheme="minorHAnsi" w:hAnsiTheme="minorHAnsi" w:cstheme="minorHAnsi"/>
        </w:rPr>
        <w:t>TVA –</w:t>
      </w:r>
    </w:p>
    <w:p w14:paraId="1E8EAFEE" w14:textId="77777777" w:rsidR="00844D2F" w:rsidRPr="00A355E8" w:rsidRDefault="00844D2F" w:rsidP="00844D2F">
      <w:pPr>
        <w:pStyle w:val="Heading4"/>
        <w:rPr>
          <w:rFonts w:asciiTheme="minorHAnsi" w:hAnsiTheme="minorHAnsi" w:cstheme="minorHAnsi"/>
        </w:rPr>
      </w:pPr>
      <w:r w:rsidRPr="00A355E8">
        <w:rPr>
          <w:rFonts w:asciiTheme="minorHAnsi" w:hAnsiTheme="minorHAnsi" w:cstheme="minorHAnsi"/>
        </w:rPr>
        <w:t xml:space="preserve">Double Bind: Either competition is their </w:t>
      </w:r>
      <w:r w:rsidRPr="001766D2">
        <w:rPr>
          <w:rFonts w:asciiTheme="minorHAnsi" w:hAnsiTheme="minorHAnsi" w:cstheme="minorHAnsi"/>
          <w:u w:val="single"/>
        </w:rPr>
        <w:t xml:space="preserve">solvency </w:t>
      </w:r>
      <w:proofErr w:type="gramStart"/>
      <w:r w:rsidRPr="001766D2">
        <w:rPr>
          <w:rFonts w:asciiTheme="minorHAnsi" w:hAnsiTheme="minorHAnsi" w:cstheme="minorHAnsi"/>
          <w:u w:val="single"/>
        </w:rPr>
        <w:t>mechanism</w:t>
      </w:r>
      <w:proofErr w:type="gramEnd"/>
      <w:r w:rsidRPr="00A355E8">
        <w:rPr>
          <w:rFonts w:asciiTheme="minorHAnsi" w:hAnsiTheme="minorHAnsi" w:cstheme="minorHAnsi"/>
        </w:rPr>
        <w:t xml:space="preserve"> and they don’t solve because we couldn’t meet our </w:t>
      </w:r>
      <w:r w:rsidRPr="001766D2">
        <w:rPr>
          <w:rFonts w:asciiTheme="minorHAnsi" w:hAnsiTheme="minorHAnsi" w:cstheme="minorHAnsi"/>
          <w:u w:val="single"/>
        </w:rPr>
        <w:t>burden of rejoinder</w:t>
      </w:r>
      <w:r w:rsidRPr="00A355E8">
        <w:rPr>
          <w:rFonts w:asciiTheme="minorHAnsi" w:hAnsiTheme="minorHAnsi" w:cstheme="minorHAnsi"/>
        </w:rPr>
        <w:t xml:space="preserve"> or its not and you can vote neg to say the </w:t>
      </w:r>
      <w:proofErr w:type="spellStart"/>
      <w:r w:rsidRPr="00A355E8">
        <w:rPr>
          <w:rFonts w:asciiTheme="minorHAnsi" w:hAnsiTheme="minorHAnsi" w:cstheme="minorHAnsi"/>
        </w:rPr>
        <w:t>aff</w:t>
      </w:r>
      <w:proofErr w:type="spellEnd"/>
      <w:r w:rsidRPr="00A355E8">
        <w:rPr>
          <w:rFonts w:asciiTheme="minorHAnsi" w:hAnsiTheme="minorHAnsi" w:cstheme="minorHAnsi"/>
        </w:rPr>
        <w:t xml:space="preserve"> is a good idea</w:t>
      </w:r>
    </w:p>
    <w:p w14:paraId="62FFF761" w14:textId="77777777" w:rsidR="00844D2F" w:rsidRPr="00A355E8" w:rsidRDefault="00844D2F" w:rsidP="00844D2F">
      <w:pPr>
        <w:pStyle w:val="Heading4"/>
        <w:rPr>
          <w:rFonts w:asciiTheme="minorHAnsi" w:hAnsiTheme="minorHAnsi" w:cstheme="minorHAnsi"/>
        </w:rPr>
      </w:pPr>
      <w:r w:rsidRPr="00A355E8">
        <w:rPr>
          <w:rFonts w:asciiTheme="minorHAnsi" w:hAnsiTheme="minorHAnsi" w:cstheme="minorHAnsi"/>
        </w:rPr>
        <w:t xml:space="preserve">No cross apps from case because it hasn’t been subject to </w:t>
      </w:r>
      <w:r w:rsidRPr="00A355E8">
        <w:rPr>
          <w:rFonts w:asciiTheme="minorHAnsi" w:hAnsiTheme="minorHAnsi" w:cstheme="minorHAnsi"/>
          <w:u w:val="single"/>
        </w:rPr>
        <w:t>rigorous scrutiny</w:t>
      </w:r>
      <w:r w:rsidRPr="00A355E8">
        <w:rPr>
          <w:rFonts w:asciiTheme="minorHAnsi" w:hAnsiTheme="minorHAnsi" w:cstheme="minorHAnsi"/>
        </w:rPr>
        <w:t xml:space="preserve"> and procedurals </w:t>
      </w:r>
      <w:r w:rsidRPr="001766D2">
        <w:rPr>
          <w:rFonts w:asciiTheme="minorHAnsi" w:hAnsiTheme="minorHAnsi" w:cstheme="minorHAnsi"/>
          <w:u w:val="single"/>
        </w:rPr>
        <w:t>always determine substance</w:t>
      </w:r>
      <w:r w:rsidRPr="00A355E8">
        <w:rPr>
          <w:rFonts w:asciiTheme="minorHAnsi" w:hAnsiTheme="minorHAnsi" w:cstheme="minorHAnsi"/>
        </w:rPr>
        <w:t xml:space="preserve">  </w:t>
      </w:r>
    </w:p>
    <w:p w14:paraId="10C22DBE" w14:textId="77777777" w:rsidR="00844D2F" w:rsidRPr="00A355E8" w:rsidRDefault="00844D2F" w:rsidP="00844D2F">
      <w:pPr>
        <w:pStyle w:val="Heading4"/>
        <w:rPr>
          <w:rFonts w:asciiTheme="minorHAnsi" w:hAnsiTheme="minorHAnsi" w:cstheme="minorHAnsi"/>
        </w:rPr>
      </w:pPr>
      <w:r w:rsidRPr="00A355E8">
        <w:rPr>
          <w:rFonts w:asciiTheme="minorHAnsi" w:hAnsiTheme="minorHAnsi" w:cstheme="minorHAnsi"/>
        </w:rPr>
        <w:t xml:space="preserve">No RVI’s or impact turns – T is a </w:t>
      </w:r>
      <w:r w:rsidRPr="00A355E8">
        <w:rPr>
          <w:rFonts w:asciiTheme="minorHAnsi" w:hAnsiTheme="minorHAnsi" w:cstheme="minorHAnsi"/>
          <w:u w:val="single"/>
        </w:rPr>
        <w:t>strategic choice</w:t>
      </w:r>
      <w:r w:rsidRPr="00A355E8">
        <w:rPr>
          <w:rFonts w:asciiTheme="minorHAnsi" w:hAnsiTheme="minorHAnsi" w:cstheme="minorHAnsi"/>
        </w:rPr>
        <w:t xml:space="preserve"> necessitated by the </w:t>
      </w:r>
      <w:r w:rsidRPr="00A355E8">
        <w:rPr>
          <w:rFonts w:asciiTheme="minorHAnsi" w:hAnsiTheme="minorHAnsi" w:cstheme="minorHAnsi"/>
          <w:u w:val="single"/>
        </w:rPr>
        <w:t>burden of rejoinder</w:t>
      </w:r>
      <w:r w:rsidRPr="00A355E8">
        <w:rPr>
          <w:rFonts w:asciiTheme="minorHAnsi" w:hAnsiTheme="minorHAnsi" w:cstheme="minorHAnsi"/>
        </w:rPr>
        <w:t xml:space="preserve"> otherwise kills neg </w:t>
      </w:r>
      <w:r w:rsidRPr="00A355E8">
        <w:rPr>
          <w:rFonts w:asciiTheme="minorHAnsi" w:hAnsiTheme="minorHAnsi" w:cstheme="minorHAnsi"/>
          <w:u w:val="single"/>
        </w:rPr>
        <w:t>flex</w:t>
      </w:r>
      <w:r w:rsidRPr="00A355E8">
        <w:rPr>
          <w:rFonts w:asciiTheme="minorHAnsi" w:hAnsiTheme="minorHAnsi" w:cstheme="minorHAnsi"/>
        </w:rPr>
        <w:t xml:space="preserve"> and </w:t>
      </w:r>
      <w:r w:rsidRPr="00A355E8">
        <w:rPr>
          <w:rFonts w:asciiTheme="minorHAnsi" w:hAnsiTheme="minorHAnsi" w:cstheme="minorHAnsi"/>
          <w:u w:val="single"/>
        </w:rPr>
        <w:t>engagement</w:t>
      </w:r>
      <w:r w:rsidRPr="00A355E8">
        <w:rPr>
          <w:rFonts w:asciiTheme="minorHAnsi" w:hAnsiTheme="minorHAnsi" w:cstheme="minorHAnsi"/>
        </w:rPr>
        <w:t xml:space="preserve">. </w:t>
      </w:r>
    </w:p>
    <w:p w14:paraId="2B49117F" w14:textId="77777777" w:rsidR="004D13BE" w:rsidRDefault="004D13BE" w:rsidP="004D13BE">
      <w:pPr>
        <w:pStyle w:val="Heading2"/>
      </w:pPr>
      <w:r>
        <w:lastRenderedPageBreak/>
        <w:t>DA- Hospital Profits</w:t>
      </w:r>
    </w:p>
    <w:p w14:paraId="2D311160" w14:textId="77777777" w:rsidR="004D13BE" w:rsidRDefault="004D13BE" w:rsidP="004D13BE">
      <w:pPr>
        <w:pStyle w:val="Heading4"/>
      </w:pPr>
      <w:r>
        <w:t>Hospital profit margins are razor thin, COVID only makes the problem worse</w:t>
      </w:r>
    </w:p>
    <w:p w14:paraId="4E745A5A" w14:textId="77777777" w:rsidR="004D13BE" w:rsidRPr="004D74C2" w:rsidRDefault="004D13BE" w:rsidP="004D13BE">
      <w:r>
        <w:rPr>
          <w:rStyle w:val="Style13ptBold"/>
        </w:rPr>
        <w:t xml:space="preserve">AHA 20 </w:t>
      </w:r>
      <w:r w:rsidRPr="004D74C2">
        <w:t>American Hospital Association, July 2020</w:t>
      </w:r>
      <w:r>
        <w:t xml:space="preserve">, </w:t>
      </w:r>
      <w:r w:rsidRPr="004D74C2">
        <w:t xml:space="preserve">"The Effect of COVID-19 on Hospital Financial Health," </w:t>
      </w:r>
      <w:hyperlink r:id="rId16" w:history="1">
        <w:r w:rsidRPr="002C73E5">
          <w:rPr>
            <w:rStyle w:val="Hyperlink"/>
          </w:rPr>
          <w:t>https://www.aha.org/guidesreports/2020-07-20-effect-covid-19-hospital-financial-health</w:t>
        </w:r>
      </w:hyperlink>
      <w:r>
        <w:t xml:space="preserve">, </w:t>
      </w:r>
      <w:proofErr w:type="spellStart"/>
      <w:r>
        <w:t>llr</w:t>
      </w:r>
      <w:proofErr w:type="spellEnd"/>
    </w:p>
    <w:p w14:paraId="60BB1DAA" w14:textId="77777777" w:rsidR="004D13BE" w:rsidRPr="004D74C2" w:rsidRDefault="004D13BE" w:rsidP="004D13BE">
      <w:pPr>
        <w:rPr>
          <w:u w:val="single"/>
        </w:rPr>
      </w:pPr>
      <w:r w:rsidRPr="00E07407">
        <w:rPr>
          <w:highlight w:val="cyan"/>
          <w:u w:val="single"/>
        </w:rPr>
        <w:t>Hospitals</w:t>
      </w:r>
      <w:r w:rsidRPr="004D74C2">
        <w:rPr>
          <w:u w:val="single"/>
        </w:rPr>
        <w:t xml:space="preserve"> </w:t>
      </w:r>
      <w:r w:rsidRPr="00E07407">
        <w:rPr>
          <w:highlight w:val="cyan"/>
          <w:u w:val="single"/>
        </w:rPr>
        <w:t>Require a Positive Margin to Serve Their Communities</w:t>
      </w:r>
      <w:r w:rsidRPr="004D74C2">
        <w:rPr>
          <w:sz w:val="16"/>
        </w:rPr>
        <w:t xml:space="preserve">. For any organization, </w:t>
      </w:r>
      <w:r w:rsidRPr="004D74C2">
        <w:rPr>
          <w:u w:val="single"/>
        </w:rPr>
        <w:t xml:space="preserve">a </w:t>
      </w:r>
      <w:r w:rsidRPr="00E07407">
        <w:rPr>
          <w:highlight w:val="cyan"/>
          <w:u w:val="single"/>
        </w:rPr>
        <w:t>positive</w:t>
      </w:r>
      <w:r w:rsidRPr="004D74C2">
        <w:rPr>
          <w:u w:val="single"/>
        </w:rPr>
        <w:t xml:space="preserve"> operating </w:t>
      </w:r>
      <w:r w:rsidRPr="00E07407">
        <w:rPr>
          <w:highlight w:val="cyan"/>
          <w:u w:val="single"/>
        </w:rPr>
        <w:t>margin</w:t>
      </w:r>
      <w:r w:rsidRPr="004D74C2">
        <w:rPr>
          <w:u w:val="single"/>
        </w:rPr>
        <w:t xml:space="preserve"> </w:t>
      </w:r>
      <w:r w:rsidRPr="00E07407">
        <w:rPr>
          <w:highlight w:val="cyan"/>
          <w:u w:val="single"/>
        </w:rPr>
        <w:t>is essential for long-term survival</w:t>
      </w:r>
      <w:r w:rsidRPr="004D74C2">
        <w:rPr>
          <w:u w:val="single"/>
        </w:rPr>
        <w:t>. Few organizations can maintain themselves for an extended period when total expenses are greater than total revenues</w:t>
      </w:r>
      <w:r w:rsidRPr="004D74C2">
        <w:rPr>
          <w:sz w:val="16"/>
        </w:rPr>
        <w:t xml:space="preserve">. </w:t>
      </w:r>
      <w:r w:rsidRPr="004D74C2">
        <w:rPr>
          <w:u w:val="single"/>
        </w:rPr>
        <w:t xml:space="preserve">For hospitals, positive financial margins allow them to invest in new facilities, treatments, and technologies to better care for patients, and to build reserves to meet unexpected expenses or revenue shortfalls. </w:t>
      </w:r>
      <w:r w:rsidRPr="004D74C2">
        <w:rPr>
          <w:sz w:val="16"/>
        </w:rPr>
        <w:t xml:space="preserve">Before COVID-19; Compared with other industries, </w:t>
      </w:r>
      <w:r w:rsidRPr="00E07407">
        <w:rPr>
          <w:highlight w:val="cyan"/>
          <w:u w:val="single"/>
        </w:rPr>
        <w:t>healthcare margins typically have been very thin.</w:t>
      </w:r>
      <w:r w:rsidRPr="004D74C2">
        <w:rPr>
          <w:u w:val="single"/>
        </w:rPr>
        <w:t xml:space="preserve"> </w:t>
      </w:r>
      <w:r w:rsidRPr="004D74C2">
        <w:rPr>
          <w:sz w:val="16"/>
        </w:rPr>
        <w:t xml:space="preserve">Even </w:t>
      </w:r>
      <w:r w:rsidRPr="00E07407">
        <w:rPr>
          <w:highlight w:val="cyan"/>
          <w:u w:val="single"/>
        </w:rPr>
        <w:t>before COVID-19</w:t>
      </w:r>
      <w:r w:rsidRPr="004D74C2">
        <w:rPr>
          <w:sz w:val="16"/>
        </w:rPr>
        <w:t xml:space="preserve">, </w:t>
      </w:r>
      <w:proofErr w:type="gramStart"/>
      <w:r w:rsidRPr="004D74C2">
        <w:rPr>
          <w:sz w:val="16"/>
        </w:rPr>
        <w:t>a number of</w:t>
      </w:r>
      <w:proofErr w:type="gramEnd"/>
      <w:r w:rsidRPr="004D74C2">
        <w:rPr>
          <w:sz w:val="16"/>
        </w:rPr>
        <w:t xml:space="preserve"> </w:t>
      </w:r>
      <w:r w:rsidRPr="004D74C2">
        <w:rPr>
          <w:u w:val="single"/>
        </w:rPr>
        <w:t xml:space="preserve">U.S. </w:t>
      </w:r>
      <w:r w:rsidRPr="00E07407">
        <w:rPr>
          <w:highlight w:val="cyan"/>
          <w:u w:val="single"/>
        </w:rPr>
        <w:t>hospitals struggled with negative margins</w:t>
      </w:r>
      <w:r w:rsidRPr="004D74C2">
        <w:rPr>
          <w:sz w:val="16"/>
        </w:rPr>
        <w:t xml:space="preserve">—in other words, they were losing money on operations. In </w:t>
      </w:r>
      <w:proofErr w:type="gramStart"/>
      <w:r w:rsidRPr="004D74C2">
        <w:rPr>
          <w:sz w:val="16"/>
        </w:rPr>
        <w:t>fact</w:t>
      </w:r>
      <w:proofErr w:type="gramEnd"/>
      <w:r w:rsidRPr="004D74C2">
        <w:rPr>
          <w:sz w:val="16"/>
        </w:rPr>
        <w:t xml:space="preserve"> </w:t>
      </w:r>
      <w:r w:rsidRPr="004D74C2">
        <w:rPr>
          <w:u w:val="single"/>
        </w:rPr>
        <w:t>the median hospital margin was a very modest 3.5%.</w:t>
      </w:r>
      <w:r w:rsidRPr="004D74C2">
        <w:rPr>
          <w:sz w:val="16"/>
        </w:rPr>
        <w:t xml:space="preserve"> This situation has been a serious threat to the future viability of many of America’s hospitals. The Effect of COVID-19 on Hospital Margins. </w:t>
      </w:r>
      <w:r w:rsidRPr="00E07407">
        <w:rPr>
          <w:highlight w:val="cyan"/>
          <w:u w:val="single"/>
        </w:rPr>
        <w:t>When</w:t>
      </w:r>
      <w:r w:rsidRPr="004D74C2">
        <w:rPr>
          <w:u w:val="single"/>
        </w:rPr>
        <w:t xml:space="preserve"> the </w:t>
      </w:r>
      <w:r w:rsidRPr="00E07407">
        <w:rPr>
          <w:highlight w:val="cyan"/>
          <w:u w:val="single"/>
        </w:rPr>
        <w:t xml:space="preserve">COVID-19 </w:t>
      </w:r>
      <w:r w:rsidRPr="00E07407">
        <w:rPr>
          <w:u w:val="single"/>
        </w:rPr>
        <w:t xml:space="preserve">pandemic </w:t>
      </w:r>
      <w:r w:rsidRPr="00E07407">
        <w:rPr>
          <w:highlight w:val="cyan"/>
          <w:u w:val="single"/>
        </w:rPr>
        <w:t>emerged</w:t>
      </w:r>
      <w:r w:rsidRPr="004D74C2">
        <w:rPr>
          <w:u w:val="single"/>
        </w:rPr>
        <w:t>, hospitals had to stop all but the most urgent non-COVID care. The result was a dramatic slowdown in volume of patients and in revenue, while expenses remained high.</w:t>
      </w:r>
      <w:r w:rsidRPr="004D74C2">
        <w:rPr>
          <w:sz w:val="16"/>
        </w:rPr>
        <w:t xml:space="preserve"> To date, no one knows when and to what degree these patients will return. </w:t>
      </w:r>
      <w:r w:rsidRPr="004D74C2">
        <w:rPr>
          <w:u w:val="single"/>
        </w:rPr>
        <w:t xml:space="preserve">The </w:t>
      </w:r>
      <w:r w:rsidRPr="00E07407">
        <w:rPr>
          <w:highlight w:val="cyan"/>
          <w:u w:val="single"/>
        </w:rPr>
        <w:t>result has been</w:t>
      </w:r>
      <w:r w:rsidRPr="004D74C2">
        <w:rPr>
          <w:u w:val="single"/>
        </w:rPr>
        <w:t xml:space="preserve"> </w:t>
      </w:r>
      <w:r w:rsidRPr="004D74C2">
        <w:rPr>
          <w:sz w:val="16"/>
        </w:rPr>
        <w:t xml:space="preserve">an unprecedented impact and </w:t>
      </w:r>
      <w:r w:rsidRPr="00E07407">
        <w:rPr>
          <w:highlight w:val="cyan"/>
          <w:u w:val="single"/>
        </w:rPr>
        <w:t>an uncertain future</w:t>
      </w:r>
      <w:r w:rsidRPr="004D74C2">
        <w:rPr>
          <w:u w:val="single"/>
        </w:rPr>
        <w:t xml:space="preserve"> about the ability of hospitals t</w:t>
      </w:r>
      <w:r w:rsidRPr="00E07407">
        <w:rPr>
          <w:highlight w:val="cyan"/>
          <w:u w:val="single"/>
        </w:rPr>
        <w:t>o serve their communities</w:t>
      </w:r>
      <w:r w:rsidRPr="004D74C2">
        <w:rPr>
          <w:u w:val="single"/>
        </w:rPr>
        <w:t xml:space="preserve"> and remain financially viable.</w:t>
      </w:r>
    </w:p>
    <w:p w14:paraId="056DDCFA" w14:textId="77777777" w:rsidR="004D13BE" w:rsidRDefault="004D13BE" w:rsidP="004D13BE"/>
    <w:p w14:paraId="62C30A9B" w14:textId="77777777" w:rsidR="004D13BE" w:rsidRDefault="004D13BE" w:rsidP="004D13BE">
      <w:pPr>
        <w:pStyle w:val="Heading4"/>
      </w:pPr>
      <w:r>
        <w:t xml:space="preserve">Healthcare worker strikes destroy hospital profits, increase spending, and can put hospitals out of business </w:t>
      </w:r>
    </w:p>
    <w:p w14:paraId="6F7AC774" w14:textId="77777777" w:rsidR="004D13BE" w:rsidRPr="004D74C2" w:rsidRDefault="004D13BE" w:rsidP="004D13BE">
      <w:r w:rsidRPr="004D74C2">
        <w:rPr>
          <w:rStyle w:val="Style13ptBold"/>
        </w:rPr>
        <w:t>Masterson 17</w:t>
      </w:r>
      <w:r>
        <w:t xml:space="preserve">, </w:t>
      </w:r>
      <w:r w:rsidRPr="004D74C2">
        <w:t xml:space="preserve">Les Masterson, 8-15-2017, "Nursing strikes can cause harm well beyond labor relations," Healthcare Dive, </w:t>
      </w:r>
      <w:hyperlink r:id="rId17" w:history="1">
        <w:r w:rsidRPr="002C73E5">
          <w:rPr>
            <w:rStyle w:val="Hyperlink"/>
          </w:rPr>
          <w:t>https://www.healthcaredive.com/news/nursing-strikes-can-cause-harm-well-beyond-labor-relations/447627</w:t>
        </w:r>
      </w:hyperlink>
      <w:r>
        <w:t xml:space="preserve">, </w:t>
      </w:r>
      <w:proofErr w:type="spellStart"/>
      <w:r>
        <w:t>llr</w:t>
      </w:r>
      <w:proofErr w:type="spellEnd"/>
    </w:p>
    <w:p w14:paraId="5442A39A" w14:textId="77777777" w:rsidR="004D13BE" w:rsidRPr="00F271C9" w:rsidRDefault="004D13BE" w:rsidP="004D13BE">
      <w:pPr>
        <w:rPr>
          <w:sz w:val="16"/>
          <w:szCs w:val="20"/>
        </w:rPr>
      </w:pPr>
      <w:r w:rsidRPr="00F271C9">
        <w:rPr>
          <w:sz w:val="16"/>
          <w:szCs w:val="20"/>
        </w:rPr>
        <w:t xml:space="preserve">officials at Tufts Medical Center in Boston refused to allow nurses just </w:t>
      </w:r>
      <w:proofErr w:type="gramStart"/>
      <w:r w:rsidRPr="00F271C9">
        <w:rPr>
          <w:sz w:val="16"/>
          <w:szCs w:val="20"/>
        </w:rPr>
        <w:t>off of</w:t>
      </w:r>
      <w:proofErr w:type="gramEnd"/>
      <w:r w:rsidRPr="00F271C9">
        <w:rPr>
          <w:sz w:val="16"/>
          <w:szCs w:val="20"/>
        </w:rPr>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locked out the nurses when they attempted to return to work the next day. Officials said the lockout was required because they needed to give at least five-day contracts to 320 temporary nurses brought in to fill the gap. The nurses are back on the job now without a new contract, but the strike and subsequent lockout got the public’s attention. Hospital strikes aren't</w:t>
      </w:r>
      <w:r w:rsidRPr="00F271C9">
        <w:rPr>
          <w:sz w:val="20"/>
          <w:szCs w:val="20"/>
          <w:u w:val="single"/>
        </w:rPr>
        <w:t xml:space="preserve"> </w:t>
      </w:r>
      <w:r w:rsidRPr="00F271C9">
        <w:rPr>
          <w:sz w:val="16"/>
          <w:szCs w:val="20"/>
        </w:rPr>
        <w:t xml:space="preserve">that common — usually, the sides agree to a new contract. </w:t>
      </w:r>
      <w:r w:rsidRPr="00E07407">
        <w:rPr>
          <w:sz w:val="20"/>
          <w:szCs w:val="20"/>
          <w:highlight w:val="cyan"/>
          <w:u w:val="single"/>
        </w:rPr>
        <w:t>Strikes</w:t>
      </w:r>
      <w:r w:rsidRPr="00F271C9">
        <w:rPr>
          <w:sz w:val="20"/>
          <w:szCs w:val="20"/>
          <w:u w:val="single"/>
        </w:rPr>
        <w:t xml:space="preserve"> or threatened strikes </w:t>
      </w:r>
      <w:r w:rsidRPr="00E07407">
        <w:rPr>
          <w:sz w:val="20"/>
          <w:szCs w:val="20"/>
          <w:highlight w:val="cyan"/>
          <w:u w:val="single"/>
        </w:rPr>
        <w:t xml:space="preserve">in recent years have typically involved conflicts over pay, </w:t>
      </w:r>
      <w:proofErr w:type="gramStart"/>
      <w:r w:rsidRPr="00E07407">
        <w:rPr>
          <w:sz w:val="20"/>
          <w:szCs w:val="20"/>
          <w:highlight w:val="cyan"/>
          <w:u w:val="single"/>
        </w:rPr>
        <w:t>benefits</w:t>
      </w:r>
      <w:proofErr w:type="gramEnd"/>
      <w:r w:rsidRPr="00E07407">
        <w:rPr>
          <w:sz w:val="20"/>
          <w:szCs w:val="20"/>
          <w:highlight w:val="cyan"/>
          <w:u w:val="single"/>
        </w:rPr>
        <w:t xml:space="preserve"> and staff workloads</w:t>
      </w:r>
      <w:r w:rsidRPr="00F271C9">
        <w:rPr>
          <w:sz w:val="20"/>
          <w:szCs w:val="20"/>
          <w:u w:val="single"/>
        </w:rPr>
        <w:t xml:space="preserve">. When strikes do happen, however, they can hurt a hospital’s reputation, </w:t>
      </w:r>
      <w:proofErr w:type="gramStart"/>
      <w:r w:rsidRPr="00F271C9">
        <w:rPr>
          <w:sz w:val="20"/>
          <w:szCs w:val="20"/>
          <w:u w:val="single"/>
        </w:rPr>
        <w:t>finances</w:t>
      </w:r>
      <w:proofErr w:type="gramEnd"/>
      <w:r w:rsidRPr="00F271C9">
        <w:rPr>
          <w:sz w:val="20"/>
          <w:szCs w:val="20"/>
          <w:u w:val="single"/>
        </w:rPr>
        <w:t xml:space="preserve"> and patient care. </w:t>
      </w:r>
      <w:r w:rsidRPr="00F271C9">
        <w:rPr>
          <w:sz w:val="16"/>
          <w:szCs w:val="20"/>
        </w:rPr>
        <w:t xml:space="preserve">Strike’s effect on patient safety. A study on nurses’ strikes in New York found that labor actions have a temporary negative effect on a hospital’s patient safety. Study authors Jonathan Gruber and Samuel A. Kleiner found that nurses’ strikes increased in-patient mortality by 18.3% and 30-day readmission by 5.7% for patients admitted during the strike. Patients admitted during a strike got a lower quality of care, they wrote.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They said a possible reason for the lower quality is fewer major procedures performed during a strike, which could lead partially to diminished outcomes. The study authors found that patients that need the most nursing care are the ones who make out worst during strikes. “We find that patients with particularly nursing-intensive conditions are more susceptible to these strike effects, and that hospitals hiring replacement workers perform no better during these strikes than those that do not hire substitute employees,” they wrote. Allina Health’s Abbott </w:t>
      </w:r>
      <w:r w:rsidRPr="00F271C9">
        <w:rPr>
          <w:sz w:val="16"/>
          <w:szCs w:val="20"/>
        </w:rPr>
        <w:lastRenderedPageBreak/>
        <w:t xml:space="preserve">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F271C9">
        <w:rPr>
          <w:sz w:val="16"/>
          <w:szCs w:val="20"/>
        </w:rPr>
        <w:t>fault, but</w:t>
      </w:r>
      <w:proofErr w:type="gramEnd"/>
      <w:r w:rsidRPr="00F271C9">
        <w:rPr>
          <w:sz w:val="16"/>
          <w:szCs w:val="20"/>
        </w:rPr>
        <w:t xml:space="preserve"> was the result of a communication problem. The CMS accepted the hospital plan of correction, which included having a nurse observer when needed and retraining ER staff to repeat back verbal orders.</w:t>
      </w:r>
      <w:r>
        <w:rPr>
          <w:sz w:val="16"/>
          <w:szCs w:val="20"/>
        </w:rPr>
        <w:t xml:space="preserve"> </w:t>
      </w:r>
      <w:r w:rsidRPr="00F271C9">
        <w:rPr>
          <w:sz w:val="16"/>
          <w:szCs w:val="20"/>
        </w:rPr>
        <w:t xml:space="preserve">A strike’s financial impact. </w:t>
      </w:r>
      <w:r w:rsidRPr="00E07407">
        <w:rPr>
          <w:sz w:val="20"/>
          <w:szCs w:val="20"/>
          <w:highlight w:val="cyan"/>
          <w:u w:val="single"/>
        </w:rPr>
        <w:t>Hospitals</w:t>
      </w:r>
      <w:r w:rsidRPr="00F271C9">
        <w:rPr>
          <w:sz w:val="16"/>
          <w:szCs w:val="20"/>
        </w:rPr>
        <w:t xml:space="preserve"> also </w:t>
      </w:r>
      <w:r w:rsidRPr="00E07407">
        <w:rPr>
          <w:sz w:val="20"/>
          <w:szCs w:val="20"/>
          <w:highlight w:val="cyan"/>
          <w:u w:val="single"/>
        </w:rPr>
        <w:t>take a financial hit during strikes</w:t>
      </w:r>
      <w:r w:rsidRPr="00F271C9">
        <w:rPr>
          <w:sz w:val="20"/>
          <w:szCs w:val="20"/>
          <w:u w:val="single"/>
        </w:rPr>
        <w:t xml:space="preserve">. Even </w:t>
      </w:r>
      <w:r w:rsidRPr="00E07407">
        <w:rPr>
          <w:sz w:val="20"/>
          <w:szCs w:val="20"/>
          <w:highlight w:val="cyan"/>
          <w:u w:val="single"/>
        </w:rPr>
        <w:t>the threat</w:t>
      </w:r>
      <w:r w:rsidRPr="00F271C9">
        <w:rPr>
          <w:sz w:val="20"/>
          <w:szCs w:val="20"/>
          <w:u w:val="single"/>
        </w:rPr>
        <w:t xml:space="preserve"> of a one- or two-day nurse strike </w:t>
      </w:r>
      <w:r w:rsidRPr="00E07407">
        <w:rPr>
          <w:sz w:val="20"/>
          <w:szCs w:val="20"/>
          <w:highlight w:val="cyan"/>
          <w:u w:val="single"/>
        </w:rPr>
        <w:t xml:space="preserve">can cost a hospital </w:t>
      </w:r>
      <w:proofErr w:type="gramStart"/>
      <w:r w:rsidRPr="00E07407">
        <w:rPr>
          <w:sz w:val="20"/>
          <w:szCs w:val="20"/>
          <w:highlight w:val="cyan"/>
          <w:u w:val="single"/>
        </w:rPr>
        <w:t>millions</w:t>
      </w:r>
      <w:proofErr w:type="gramEnd"/>
      <w:r w:rsidRPr="00E07407">
        <w:rPr>
          <w:sz w:val="20"/>
          <w:szCs w:val="20"/>
          <w:highlight w:val="cyan"/>
          <w:u w:val="single"/>
        </w:rPr>
        <w:t>.</w:t>
      </w:r>
      <w:r w:rsidRPr="00F271C9">
        <w:rPr>
          <w:sz w:val="16"/>
          <w:szCs w:val="20"/>
        </w:rPr>
        <w:t xml:space="preserve"> Bringing in hundreds or thousands of temporary nurses from across the country is costly for hospitals</w:t>
      </w:r>
      <w:r w:rsidRPr="00F271C9">
        <w:rPr>
          <w:sz w:val="20"/>
          <w:szCs w:val="20"/>
          <w:u w:val="single"/>
        </w:rPr>
        <w:t xml:space="preserve">. They need to advertise the positions, pay for </w:t>
      </w:r>
      <w:proofErr w:type="gramStart"/>
      <w:r w:rsidRPr="00F271C9">
        <w:rPr>
          <w:sz w:val="20"/>
          <w:szCs w:val="20"/>
          <w:u w:val="single"/>
        </w:rPr>
        <w:t>travel</w:t>
      </w:r>
      <w:proofErr w:type="gramEnd"/>
      <w:r w:rsidRPr="00F271C9">
        <w:rPr>
          <w:sz w:val="20"/>
          <w:szCs w:val="20"/>
          <w:u w:val="single"/>
        </w:rPr>
        <w:t xml:space="preserve"> and often give bonuses to lure temporary nurses. </w:t>
      </w:r>
      <w:r w:rsidRPr="00E07407">
        <w:rPr>
          <w:sz w:val="20"/>
          <w:szCs w:val="20"/>
          <w:highlight w:val="cyan"/>
          <w:u w:val="single"/>
        </w:rPr>
        <w:t>The</w:t>
      </w:r>
      <w:r w:rsidRPr="00F271C9">
        <w:rPr>
          <w:sz w:val="20"/>
          <w:szCs w:val="20"/>
          <w:u w:val="single"/>
        </w:rPr>
        <w:t xml:space="preserve"> most expensive </w:t>
      </w:r>
      <w:r w:rsidRPr="00E07407">
        <w:rPr>
          <w:sz w:val="20"/>
          <w:szCs w:val="20"/>
          <w:highlight w:val="cyan"/>
          <w:u w:val="single"/>
        </w:rPr>
        <w:t>recent nurse strike was when about 4,800 nurses went on strike at Allina Health in Minnesot</w:t>
      </w:r>
      <w:r w:rsidRPr="00F271C9">
        <w:rPr>
          <w:sz w:val="20"/>
          <w:szCs w:val="20"/>
          <w:u w:val="single"/>
        </w:rPr>
        <w:t xml:space="preserve">a </w:t>
      </w:r>
      <w:r w:rsidRPr="00F271C9">
        <w:rPr>
          <w:sz w:val="16"/>
          <w:szCs w:val="20"/>
        </w:rPr>
        <w:t xml:space="preserve">two times last year. </w:t>
      </w:r>
      <w:r w:rsidRPr="00F271C9">
        <w:rPr>
          <w:sz w:val="20"/>
          <w:szCs w:val="20"/>
          <w:u w:val="single"/>
        </w:rPr>
        <w:t xml:space="preserve">The two </w:t>
      </w:r>
      <w:r w:rsidRPr="00E07407">
        <w:rPr>
          <w:sz w:val="20"/>
          <w:szCs w:val="20"/>
          <w:highlight w:val="cyan"/>
          <w:u w:val="single"/>
        </w:rPr>
        <w:t>strikes of</w:t>
      </w:r>
      <w:r w:rsidRPr="00F271C9">
        <w:rPr>
          <w:sz w:val="20"/>
          <w:szCs w:val="20"/>
          <w:u w:val="single"/>
        </w:rPr>
        <w:t xml:space="preserve"> seven days and </w:t>
      </w:r>
      <w:r w:rsidRPr="00E07407">
        <w:rPr>
          <w:sz w:val="20"/>
          <w:szCs w:val="20"/>
          <w:highlight w:val="cyan"/>
          <w:u w:val="single"/>
        </w:rPr>
        <w:t>41 days cost the health system $104 million.</w:t>
      </w:r>
      <w:r w:rsidRPr="00F271C9">
        <w:rPr>
          <w:sz w:val="20"/>
          <w:szCs w:val="20"/>
          <w:u w:val="single"/>
        </w:rPr>
        <w:t xml:space="preserve"> The hospital also saw a $67.74 million operating loss during the quarter of those strikes</w:t>
      </w:r>
      <w:r w:rsidRPr="00F271C9">
        <w:rPr>
          <w:sz w:val="16"/>
          <w:szCs w:val="20"/>
        </w:rPr>
        <w:t xml:space="preserve">. To find temporary replacements, Allina needed to include enticing offers, such as free travel and a $400 bonus to temporary nurses. Even the threat of a strike can cost millions. </w:t>
      </w:r>
      <w:r w:rsidRPr="00F271C9">
        <w:rPr>
          <w:sz w:val="20"/>
          <w:szCs w:val="20"/>
          <w:u w:val="single"/>
        </w:rPr>
        <w:t>Brigham and Women’s Hospital in Boston spent more than $8 million and lost $16 million in revenue preparing for a strike in 2016</w:t>
      </w:r>
      <w:r w:rsidRPr="00F271C9">
        <w:rPr>
          <w:sz w:val="16"/>
          <w:szCs w:val="20"/>
        </w:rPr>
        <w:t xml:space="preserve">. The 3,300-nurse union threatened to walk out for a day and much like Tufts Medical Center, Brigham &amp; Women’s said the hospital would lock out nurses for four additional days if nurses </w:t>
      </w:r>
      <w:proofErr w:type="gramStart"/>
      <w:r w:rsidRPr="00F271C9">
        <w:rPr>
          <w:sz w:val="16"/>
          <w:szCs w:val="20"/>
        </w:rPr>
        <w:t>took action</w:t>
      </w:r>
      <w:proofErr w:type="gramEnd"/>
      <w:r w:rsidRPr="00F271C9">
        <w:rPr>
          <w:sz w:val="16"/>
          <w:szCs w:val="20"/>
        </w:rPr>
        <w:t xml:space="preserve">. At that time, Dr. Ron Walls, executive vice president and chief operating officer at Brigham and Women’s Hospital, said the hospital spent more than $5 million on contracting with the U.S. Nursing Corp. to bring on 700 temporary nurses licensed in Massachusetts. The hospital also planned to cut capacity to 60% during the possible strike and moved hundreds of patients to other hospitals. They also canceled procedures and appointments in preparation of a strike. </w:t>
      </w:r>
      <w:r w:rsidRPr="00F271C9">
        <w:rPr>
          <w:sz w:val="20"/>
          <w:szCs w:val="20"/>
          <w:u w:val="single"/>
        </w:rPr>
        <w:t xml:space="preserve">The Massachusetts Nurses Association and Brigham &amp; </w:t>
      </w:r>
      <w:proofErr w:type="gramStart"/>
      <w:r w:rsidRPr="00F271C9">
        <w:rPr>
          <w:sz w:val="20"/>
          <w:szCs w:val="20"/>
          <w:u w:val="single"/>
        </w:rPr>
        <w:t>Women’s</w:t>
      </w:r>
      <w:proofErr w:type="gramEnd"/>
      <w:r w:rsidRPr="00F271C9">
        <w:rPr>
          <w:sz w:val="20"/>
          <w:szCs w:val="20"/>
          <w:u w:val="single"/>
        </w:rPr>
        <w:t xml:space="preserve"> were able to reach a three-year agreement before a strike, but the damage was already done to the hospital’s finances.</w:t>
      </w:r>
      <w:r w:rsidRPr="00F271C9">
        <w:rPr>
          <w:sz w:val="16"/>
          <w:szCs w:val="20"/>
        </w:rPr>
        <w:t xml:space="preserve"> Richard L. </w:t>
      </w:r>
      <w:proofErr w:type="spellStart"/>
      <w:r w:rsidRPr="00F271C9">
        <w:rPr>
          <w:sz w:val="16"/>
          <w:szCs w:val="20"/>
        </w:rPr>
        <w:t>Gundling</w:t>
      </w:r>
      <w:proofErr w:type="spellEnd"/>
      <w:r w:rsidRPr="00F271C9">
        <w:rPr>
          <w:sz w:val="16"/>
          <w:szCs w:val="20"/>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F271C9">
        <w:rPr>
          <w:sz w:val="16"/>
          <w:szCs w:val="20"/>
        </w:rPr>
        <w:t>Gundling</w:t>
      </w:r>
      <w:proofErr w:type="spellEnd"/>
      <w:r w:rsidRPr="00F271C9">
        <w:rPr>
          <w:sz w:val="16"/>
          <w:szCs w:val="20"/>
        </w:rPr>
        <w:t xml:space="preserve"> said. These plans should provide adequate staffing, training, materials, supplies, </w:t>
      </w:r>
      <w:proofErr w:type="gramStart"/>
      <w:r w:rsidRPr="00F271C9">
        <w:rPr>
          <w:sz w:val="16"/>
          <w:szCs w:val="20"/>
        </w:rPr>
        <w:t>equipment</w:t>
      </w:r>
      <w:proofErr w:type="gramEnd"/>
      <w:r w:rsidRPr="00F271C9">
        <w:rPr>
          <w:sz w:val="16"/>
          <w:szCs w:val="20"/>
        </w:rPr>
        <w:t xml:space="preserve">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Impact to a hospital’s reputation. </w:t>
      </w:r>
      <w:r w:rsidRPr="00E07407">
        <w:rPr>
          <w:sz w:val="20"/>
          <w:szCs w:val="20"/>
          <w:highlight w:val="cyan"/>
          <w:u w:val="single"/>
        </w:rPr>
        <w:t>Hospital strikes</w:t>
      </w:r>
      <w:r w:rsidRPr="00F271C9">
        <w:rPr>
          <w:sz w:val="20"/>
          <w:szCs w:val="20"/>
          <w:u w:val="single"/>
        </w:rPr>
        <w:t xml:space="preserve">, particularly nurses’ strikes, </w:t>
      </w:r>
      <w:r w:rsidRPr="00E07407">
        <w:rPr>
          <w:sz w:val="20"/>
          <w:szCs w:val="20"/>
          <w:highlight w:val="cyan"/>
          <w:u w:val="single"/>
        </w:rPr>
        <w:t>can</w:t>
      </w:r>
      <w:r w:rsidRPr="00F271C9">
        <w:rPr>
          <w:sz w:val="20"/>
          <w:szCs w:val="20"/>
          <w:u w:val="single"/>
        </w:rPr>
        <w:t xml:space="preserve"> also </w:t>
      </w:r>
      <w:r w:rsidRPr="00E07407">
        <w:rPr>
          <w:sz w:val="20"/>
          <w:szCs w:val="20"/>
          <w:highlight w:val="cyan"/>
          <w:u w:val="single"/>
        </w:rPr>
        <w:t>wreak havoc on a hospital’s reputation.</w:t>
      </w:r>
      <w:r w:rsidRPr="00F271C9">
        <w:rPr>
          <w:sz w:val="20"/>
          <w:szCs w:val="20"/>
          <w:u w:val="single"/>
        </w:rPr>
        <w:t xml:space="preserve"> Nurses are a beloved profession. They work hard, often long hours and don’t make a fortune doing it.</w:t>
      </w:r>
      <w:r w:rsidRPr="00F271C9">
        <w:rPr>
          <w:sz w:val="16"/>
          <w:szCs w:val="20"/>
        </w:rPr>
        <w:t xml:space="preserve"> The median registered nurses’ salary is about $70,000, according to the Bureau of Labor Statistics</w:t>
      </w:r>
      <w:r w:rsidRPr="00F271C9">
        <w:rPr>
          <w:sz w:val="20"/>
          <w:szCs w:val="20"/>
          <w:u w:val="single"/>
        </w:rPr>
        <w:t xml:space="preserve">. Nurses’ contract disputes involving staffing levels are a sticky situation for hospitals. Nurses will almost always win the PR battle against hospital executives. If a hospital can’t avoid a strike, Fraser </w:t>
      </w:r>
      <w:proofErr w:type="spellStart"/>
      <w:r w:rsidRPr="00F271C9">
        <w:rPr>
          <w:sz w:val="20"/>
          <w:szCs w:val="20"/>
          <w:u w:val="single"/>
        </w:rPr>
        <w:t>Seitel</w:t>
      </w:r>
      <w:proofErr w:type="spellEnd"/>
      <w:r w:rsidRPr="00F271C9">
        <w:rPr>
          <w:sz w:val="20"/>
          <w:szCs w:val="20"/>
          <w:u w:val="single"/>
        </w:rPr>
        <w:t>, president of Emerald Partners, a communications management consulting company, told Healthcare Dive said two keys for the organization are telling the truth and not being passive about untrue statements from the other side.</w:t>
      </w:r>
      <w:r w:rsidRPr="00F271C9">
        <w:rPr>
          <w:sz w:val="16"/>
          <w:szCs w:val="20"/>
        </w:rPr>
        <w:t xml:space="preserve"> </w:t>
      </w:r>
      <w:r w:rsidRPr="00F271C9">
        <w:rPr>
          <w:sz w:val="20"/>
          <w:szCs w:val="20"/>
          <w:u w:val="single"/>
        </w:rPr>
        <w:t xml:space="preserve">They don’t want to be adversarial and escalate the </w:t>
      </w:r>
      <w:proofErr w:type="gramStart"/>
      <w:r w:rsidRPr="00F271C9">
        <w:rPr>
          <w:sz w:val="20"/>
          <w:szCs w:val="20"/>
          <w:u w:val="single"/>
        </w:rPr>
        <w:t>situation, but</w:t>
      </w:r>
      <w:proofErr w:type="gramEnd"/>
      <w:r w:rsidRPr="00F271C9">
        <w:rPr>
          <w:sz w:val="20"/>
          <w:szCs w:val="20"/>
          <w:u w:val="single"/>
        </w:rPr>
        <w:t xml:space="preserve"> go with a more measured approach. </w:t>
      </w:r>
      <w:proofErr w:type="spellStart"/>
      <w:r w:rsidRPr="00F271C9">
        <w:rPr>
          <w:sz w:val="16"/>
          <w:szCs w:val="20"/>
        </w:rPr>
        <w:t>Seitel</w:t>
      </w:r>
      <w:proofErr w:type="spellEnd"/>
      <w:r w:rsidRPr="00F271C9">
        <w:rPr>
          <w:sz w:val="16"/>
          <w:szCs w:val="20"/>
        </w:rPr>
        <w:t xml:space="preserve"> said there are two ways that hospital leadership can avoid a strike. “The best way to prevent a strike is by the management of the hospital having a robust communications program with the staff of the hospital as well as keeping competitive in terms of salaries and benefits,” said </w:t>
      </w:r>
      <w:proofErr w:type="spellStart"/>
      <w:r w:rsidRPr="00F271C9">
        <w:rPr>
          <w:sz w:val="16"/>
          <w:szCs w:val="20"/>
        </w:rPr>
        <w:t>Seitel</w:t>
      </w:r>
      <w:proofErr w:type="spellEnd"/>
      <w:r w:rsidRPr="00F271C9">
        <w:rPr>
          <w:sz w:val="16"/>
          <w:szCs w:val="20"/>
        </w:rPr>
        <w:t xml:space="preserve">, who has helped hospitals during times of labor strife. </w:t>
      </w:r>
      <w:proofErr w:type="spellStart"/>
      <w:r w:rsidRPr="00F271C9">
        <w:rPr>
          <w:sz w:val="16"/>
          <w:szCs w:val="20"/>
        </w:rPr>
        <w:t>Seitel</w:t>
      </w:r>
      <w:proofErr w:type="spellEnd"/>
      <w:r w:rsidRPr="00F271C9">
        <w:rPr>
          <w:sz w:val="16"/>
          <w:szCs w:val="20"/>
        </w:rPr>
        <w:t xml:space="preserve"> said labor issues often crop up when management isn’t communicative. Communication, </w:t>
      </w:r>
      <w:proofErr w:type="gramStart"/>
      <w:r w:rsidRPr="00F271C9">
        <w:rPr>
          <w:sz w:val="16"/>
          <w:szCs w:val="20"/>
        </w:rPr>
        <w:t>transparency</w:t>
      </w:r>
      <w:proofErr w:type="gramEnd"/>
      <w:r w:rsidRPr="00F271C9">
        <w:rPr>
          <w:sz w:val="16"/>
          <w:szCs w:val="20"/>
        </w:rPr>
        <w:t xml:space="preserve"> and competitive compensation are the best preventative medicine for a strike, he said.</w:t>
      </w:r>
    </w:p>
    <w:p w14:paraId="1B8B2B88" w14:textId="77777777" w:rsidR="004D13BE" w:rsidRDefault="004D13BE" w:rsidP="004D13BE"/>
    <w:p w14:paraId="4511B90D" w14:textId="77777777" w:rsidR="004D13BE" w:rsidRDefault="004D13BE" w:rsidP="004D13BE">
      <w:pPr>
        <w:pStyle w:val="Heading4"/>
      </w:pPr>
      <w:r>
        <w:t>Hospital profits are key to the economy</w:t>
      </w:r>
    </w:p>
    <w:p w14:paraId="53F50DD9" w14:textId="77777777" w:rsidR="004D13BE" w:rsidRPr="00517E9D" w:rsidRDefault="004D13BE" w:rsidP="004D13BE">
      <w:r w:rsidRPr="00517E9D">
        <w:rPr>
          <w:rStyle w:val="Style13ptBold"/>
        </w:rPr>
        <w:t>Samuelson 17,</w:t>
      </w:r>
      <w:r>
        <w:t xml:space="preserve"> </w:t>
      </w:r>
      <w:r w:rsidRPr="00517E9D">
        <w:t>Kate Samuelson,</w:t>
      </w:r>
      <w:r>
        <w:t xml:space="preserve"> Policy Advisor to the United States Senate and Research Assistant University of Pennsylvania for p</w:t>
      </w:r>
      <w:r w:rsidRPr="00517E9D">
        <w:t>ediatric and adolescent public health research at the Penn Center for Public Health Initiatives</w:t>
      </w:r>
      <w:r>
        <w:t>,</w:t>
      </w:r>
      <w:r w:rsidRPr="00517E9D">
        <w:t xml:space="preserve"> 5-4-2017, "The Role of Hospitals in Community and Economic Development," </w:t>
      </w:r>
      <w:r>
        <w:t>Fels Institute of Government University of Pennsylvania</w:t>
      </w:r>
      <w:r w:rsidRPr="00517E9D">
        <w:t>,</w:t>
      </w:r>
      <w:r>
        <w:t xml:space="preserve"> </w:t>
      </w:r>
      <w:hyperlink r:id="rId18" w:history="1">
        <w:r w:rsidRPr="002C73E5">
          <w:rPr>
            <w:rStyle w:val="Hyperlink"/>
          </w:rPr>
          <w:t>https://www.fels.upenn.edu/recap/posts/1071</w:t>
        </w:r>
      </w:hyperlink>
      <w:r>
        <w:t xml:space="preserve">, </w:t>
      </w:r>
      <w:proofErr w:type="spellStart"/>
      <w:r>
        <w:t>llr</w:t>
      </w:r>
      <w:proofErr w:type="spellEnd"/>
    </w:p>
    <w:p w14:paraId="7B212DC6" w14:textId="77777777" w:rsidR="004D13BE" w:rsidRDefault="004D13BE" w:rsidP="004D13BE">
      <w:pPr>
        <w:rPr>
          <w:sz w:val="16"/>
        </w:rPr>
      </w:pPr>
      <w:r w:rsidRPr="00517E9D">
        <w:rPr>
          <w:u w:val="single"/>
        </w:rPr>
        <w:lastRenderedPageBreak/>
        <w:t xml:space="preserve">Across differing regions, </w:t>
      </w:r>
      <w:r w:rsidRPr="00E07407">
        <w:rPr>
          <w:highlight w:val="cyan"/>
          <w:u w:val="single"/>
        </w:rPr>
        <w:t>medical institutions</w:t>
      </w:r>
      <w:r w:rsidRPr="00517E9D">
        <w:rPr>
          <w:u w:val="single"/>
        </w:rPr>
        <w:t xml:space="preserve"> (often referred to as “anchor institutions”) </w:t>
      </w:r>
      <w:r w:rsidRPr="00E07407">
        <w:rPr>
          <w:highlight w:val="cyan"/>
          <w:u w:val="single"/>
        </w:rPr>
        <w:t>play a major role in the social and economic vitality of cities</w:t>
      </w:r>
      <w:r w:rsidRPr="00517E9D">
        <w:rPr>
          <w:u w:val="single"/>
        </w:rPr>
        <w:t xml:space="preserve">. </w:t>
      </w:r>
      <w:r w:rsidRPr="00517E9D">
        <w:rPr>
          <w:sz w:val="16"/>
        </w:rPr>
        <w:t xml:space="preserve">In total, </w:t>
      </w:r>
      <w:r w:rsidRPr="00E07407">
        <w:rPr>
          <w:highlight w:val="cyan"/>
          <w:u w:val="single"/>
        </w:rPr>
        <w:t>hospitals provide employment for more than 5.7 million Americans, with tens of thousands of new healthcare jobs added each month</w:t>
      </w:r>
      <w:r w:rsidRPr="00517E9D">
        <w:rPr>
          <w:u w:val="single"/>
        </w:rPr>
        <w:t xml:space="preserve">. </w:t>
      </w:r>
      <w:r w:rsidRPr="00517E9D">
        <w:rPr>
          <w:sz w:val="16"/>
        </w:rPr>
        <w:t xml:space="preserve">Additionally, </w:t>
      </w:r>
      <w:r w:rsidRPr="00E07407">
        <w:rPr>
          <w:highlight w:val="cyan"/>
          <w:u w:val="single"/>
        </w:rPr>
        <w:t>hospitals spend over $852 billion on goods and services annually and generate greater than $2.8 trillion of economic activity.</w:t>
      </w:r>
      <w:r w:rsidRPr="00517E9D">
        <w:rPr>
          <w:u w:val="single"/>
        </w:rPr>
        <w:t xml:space="preserve"> </w:t>
      </w:r>
      <w:r w:rsidRPr="00517E9D">
        <w:rPr>
          <w:sz w:val="16"/>
        </w:rPr>
        <w:t xml:space="preserve">The Bureau of Labor Statistics predicts that, between 2014 and 2024, the healthcare industry will grow faster and add more jobs than any other sector. </w:t>
      </w:r>
      <w:r w:rsidRPr="00517E9D">
        <w:rPr>
          <w:u w:val="single"/>
        </w:rPr>
        <w:t>Hospitals are particularly important in high-poverty areas.</w:t>
      </w:r>
      <w:r w:rsidRPr="00517E9D">
        <w:rPr>
          <w:sz w:val="16"/>
        </w:rPr>
        <w:t xml:space="preserve"> </w:t>
      </w:r>
      <w:r w:rsidRPr="00E07407">
        <w:rPr>
          <w:highlight w:val="cyan"/>
          <w:u w:val="single"/>
        </w:rPr>
        <w:t>In each of the largest twenty U.S. cities, a health system is among the top ten private employers</w:t>
      </w:r>
      <w:r w:rsidRPr="00517E9D">
        <w:rPr>
          <w:u w:val="single"/>
        </w:rPr>
        <w:t>; in high-poverty communities, a health system is almost always among the top five.</w:t>
      </w:r>
      <w:r w:rsidRPr="00517E9D">
        <w:rPr>
          <w:sz w:val="16"/>
        </w:rPr>
        <w:t xml:space="preserve"> About one in fifteen of the largest hospitals in the U.S. </w:t>
      </w:r>
      <w:proofErr w:type="gramStart"/>
      <w:r w:rsidRPr="00517E9D">
        <w:rPr>
          <w:sz w:val="16"/>
        </w:rPr>
        <w:t>are located in</w:t>
      </w:r>
      <w:proofErr w:type="gramEnd"/>
      <w:r w:rsidRPr="00517E9D">
        <w:rPr>
          <w:sz w:val="16"/>
        </w:rPr>
        <w:t xml:space="preserve"> “inner cities,” and these </w:t>
      </w:r>
      <w:r w:rsidRPr="00E07407">
        <w:rPr>
          <w:highlight w:val="cyan"/>
          <w:u w:val="single"/>
        </w:rPr>
        <w:t>hospitals alone spend more than $130 billion each year</w:t>
      </w:r>
      <w:r w:rsidRPr="00517E9D">
        <w:rPr>
          <w:sz w:val="16"/>
        </w:rPr>
        <w:t xml:space="preserve">. Because not-for-profit hospitals are tax-exempt, surrounding neighborhoods might view them as disconnected from small business and community development. However, the missions and bottom lines of hospitals tie them to their respective communities. More than other industries, the hospital industry has the ability and incentive to leverage resources for community revitalization. Increasingly, hospital executives are pursuing upstream interventions to minimize downstream costs. There is a major push to make healthcare for low-income individuals less reactive and more proactive; hospitals are striving to reach these patients more frequently at less expensive points in the healthcare system. Community health centers lack the capacity to fully serve the large population without quality health insurance. </w:t>
      </w:r>
      <w:r w:rsidRPr="00517E9D">
        <w:rPr>
          <w:u w:val="single"/>
        </w:rPr>
        <w:t xml:space="preserve">Private hospitals effectively serve as the “insurers of last resort,” caring for uninsured patients who can’t afford to pay their medical bills. </w:t>
      </w:r>
      <w:r w:rsidRPr="00517E9D">
        <w:rPr>
          <w:sz w:val="16"/>
        </w:rPr>
        <w:t xml:space="preserve">Many are aiming to generate long-term savings through population health and community development strategies. When not-for-profit hospitals address socioeconomic issues in the communities they serve, they help residents to afford health insurance, reduce costs due to preventable and chronic conditions, and support their own workforce needs. Building community wealth improves the ability of </w:t>
      </w:r>
      <w:proofErr w:type="gramStart"/>
      <w:r w:rsidRPr="00517E9D">
        <w:rPr>
          <w:sz w:val="16"/>
        </w:rPr>
        <w:t>local residents</w:t>
      </w:r>
      <w:proofErr w:type="gramEnd"/>
      <w:r w:rsidRPr="00517E9D">
        <w:rPr>
          <w:sz w:val="16"/>
        </w:rPr>
        <w:t xml:space="preserve"> (who are likely patients) to pay for care. Further, attending to the social determinants of health can prevent or significantly reduce the management cost of chronic conditions such as diabetes, which disproportionately affects low-income individuals. Community building, the highly necessary counterpart to healthcare access work, has been steadily gaining traction within the field of public health. According to the Robert Wood Johnson Foundation, sixty percent of premature deaths are related to environmental conditions, social circumstances, and behavioral patterns; just ten percent are the result of inadequate healthcare access. Moreover, ninety-eight percent of hospital CEOs agree that, at least at some level, hospitals should investigate and implement population health management strategies. </w:t>
      </w:r>
      <w:r w:rsidRPr="00517E9D">
        <w:rPr>
          <w:u w:val="single"/>
        </w:rPr>
        <w:t>Hospitals are increasingly acting on the growing evidence base suggesting that interventions to improve a community’s</w:t>
      </w:r>
      <w:r w:rsidRPr="00517E9D">
        <w:rPr>
          <w:sz w:val="16"/>
        </w:rPr>
        <w:t xml:space="preserve"> social and </w:t>
      </w:r>
      <w:r w:rsidRPr="00517E9D">
        <w:rPr>
          <w:u w:val="single"/>
        </w:rPr>
        <w:t>economic health can significantly impact community members’ physical and mental health</w:t>
      </w:r>
      <w:r w:rsidRPr="00517E9D">
        <w:rPr>
          <w:sz w:val="16"/>
        </w:rPr>
        <w:t xml:space="preserve">. Since around the mid-1990s, </w:t>
      </w:r>
      <w:r w:rsidRPr="00517E9D">
        <w:rPr>
          <w:u w:val="single"/>
        </w:rPr>
        <w:t>hospitals across the U.S. have experimented with innovative approaches to community and economic development.</w:t>
      </w:r>
      <w:r w:rsidRPr="00517E9D">
        <w:rPr>
          <w:sz w:val="16"/>
        </w:rPr>
        <w:t xml:space="preserve"> In Rochester, Minnesota, Mayo Clinic invested $7 million to establish First Homes, a community land trust. The trust has created 875 units of high-quality affordable housing and encouraged over $360 million of private investment in downtown Rochester. In Boston, Massachusetts, Partners Healthcare (parent to Massachusetts General Hospital and Brigham &amp; Women’s Hospital) has integrated community health improvement with workforce development, providing job training and a pathway to entry- and mid-level employment (approximately 90% placement rate) for over 400 community members. Since 1990, San Francisco-based Dignity Health (formerly Catholic Healthcare) has provided $133 million in below-market interest rate loans and $47 million in grants to nonprofits improving health and quality of life in its service area. These are just a few examples of the many meaningful ways in which hospitals are supporting their communities, making local capacity building a priority, and creating the foundation for long-term poverty alleviation. The reconceptualization of healthcare to include social determinants of health is critical to public health and economic development alike. Nonprofit hospitals, private health foundations, government institutions, and other entities must collaborate to address the multi-faceted, social drivers of health disparities.</w:t>
      </w:r>
    </w:p>
    <w:p w14:paraId="42E5ED01" w14:textId="77777777" w:rsidR="004D13BE" w:rsidRDefault="004D13BE" w:rsidP="004D13BE">
      <w:pPr>
        <w:pStyle w:val="Heading4"/>
      </w:pPr>
      <w:r>
        <w:t>Healthcare decline crashes the US economy</w:t>
      </w:r>
    </w:p>
    <w:p w14:paraId="09C224BF" w14:textId="77777777" w:rsidR="004D13BE" w:rsidRDefault="004D13BE" w:rsidP="004D13BE">
      <w:pPr>
        <w:rPr>
          <w:sz w:val="16"/>
        </w:rPr>
      </w:pPr>
      <w:proofErr w:type="spellStart"/>
      <w:r w:rsidRPr="00517E9D">
        <w:rPr>
          <w:rStyle w:val="Style13ptBold"/>
        </w:rPr>
        <w:t>Howrigon</w:t>
      </w:r>
      <w:proofErr w:type="spellEnd"/>
      <w:r w:rsidRPr="00517E9D">
        <w:rPr>
          <w:rStyle w:val="Style13ptBold"/>
        </w:rPr>
        <w:t xml:space="preserve"> 17,</w:t>
      </w:r>
      <w:r>
        <w:rPr>
          <w:sz w:val="16"/>
        </w:rPr>
        <w:t xml:space="preserve"> </w:t>
      </w:r>
      <w:r w:rsidRPr="00517E9D">
        <w:rPr>
          <w:sz w:val="16"/>
        </w:rPr>
        <w:t xml:space="preserve">Ron </w:t>
      </w:r>
      <w:proofErr w:type="spellStart"/>
      <w:r w:rsidRPr="00517E9D">
        <w:rPr>
          <w:sz w:val="16"/>
        </w:rPr>
        <w:t>Howrigon</w:t>
      </w:r>
      <w:proofErr w:type="spellEnd"/>
      <w:r>
        <w:rPr>
          <w:sz w:val="16"/>
        </w:rPr>
        <w:t>,</w:t>
      </w:r>
      <w:r w:rsidRPr="00517E9D">
        <w:rPr>
          <w:sz w:val="16"/>
        </w:rPr>
        <w:t xml:space="preserve"> president and CEO, Fulcrum Strategies and the author of Flatlining:  How Healthcare Could Kill the U.S. Economy</w:t>
      </w:r>
      <w:r>
        <w:rPr>
          <w:sz w:val="16"/>
        </w:rPr>
        <w:t xml:space="preserve">, </w:t>
      </w:r>
      <w:r w:rsidRPr="00517E9D">
        <w:rPr>
          <w:sz w:val="16"/>
        </w:rPr>
        <w:t xml:space="preserve">1-19-2017, "How health care could crash the U.S. economy," </w:t>
      </w:r>
      <w:proofErr w:type="spellStart"/>
      <w:r w:rsidRPr="00517E9D">
        <w:rPr>
          <w:sz w:val="16"/>
        </w:rPr>
        <w:t>KevinMD</w:t>
      </w:r>
      <w:proofErr w:type="spellEnd"/>
      <w:r w:rsidRPr="00517E9D">
        <w:rPr>
          <w:sz w:val="16"/>
        </w:rPr>
        <w:t xml:space="preserve">, </w:t>
      </w:r>
      <w:hyperlink r:id="rId19" w:history="1">
        <w:r w:rsidRPr="002C73E5">
          <w:rPr>
            <w:rStyle w:val="Hyperlink"/>
            <w:sz w:val="16"/>
          </w:rPr>
          <w:t>https://www.kevinmd.com/blog/2017/01/health-care-crash-u-s-economy.html</w:t>
        </w:r>
      </w:hyperlink>
      <w:r>
        <w:rPr>
          <w:sz w:val="16"/>
        </w:rPr>
        <w:t xml:space="preserve">, </w:t>
      </w:r>
      <w:proofErr w:type="spellStart"/>
      <w:r>
        <w:rPr>
          <w:sz w:val="16"/>
        </w:rPr>
        <w:t>llr</w:t>
      </w:r>
      <w:proofErr w:type="spellEnd"/>
    </w:p>
    <w:p w14:paraId="78085DA5" w14:textId="77777777" w:rsidR="004D13BE" w:rsidRDefault="004D13BE" w:rsidP="004D13BE">
      <w:pPr>
        <w:rPr>
          <w:szCs w:val="22"/>
          <w:u w:val="single"/>
        </w:rPr>
      </w:pPr>
      <w:r w:rsidRPr="00F64CF1">
        <w:rPr>
          <w:sz w:val="16"/>
          <w:szCs w:val="22"/>
        </w:rPr>
        <w:t xml:space="preserve">In recent history, </w:t>
      </w:r>
      <w:r w:rsidRPr="00E07407">
        <w:rPr>
          <w:szCs w:val="22"/>
          <w:highlight w:val="cyan"/>
          <w:u w:val="single"/>
        </w:rPr>
        <w:t>the</w:t>
      </w:r>
      <w:r w:rsidRPr="00EA52FF">
        <w:rPr>
          <w:szCs w:val="22"/>
          <w:u w:val="single"/>
        </w:rPr>
        <w:t xml:space="preserve"> U.S. </w:t>
      </w:r>
      <w:r w:rsidRPr="00E07407">
        <w:rPr>
          <w:szCs w:val="22"/>
          <w:highlight w:val="cyan"/>
          <w:u w:val="single"/>
        </w:rPr>
        <w:t>economy</w:t>
      </w:r>
      <w:r w:rsidRPr="00EA52FF">
        <w:rPr>
          <w:szCs w:val="22"/>
          <w:u w:val="single"/>
        </w:rPr>
        <w:t xml:space="preserve"> </w:t>
      </w:r>
      <w:r w:rsidRPr="00E07407">
        <w:rPr>
          <w:szCs w:val="22"/>
          <w:highlight w:val="cyan"/>
          <w:u w:val="single"/>
        </w:rPr>
        <w:t>has experienced</w:t>
      </w:r>
      <w:r w:rsidRPr="00EA52FF">
        <w:rPr>
          <w:szCs w:val="22"/>
          <w:u w:val="single"/>
        </w:rPr>
        <w:t xml:space="preserve"> the </w:t>
      </w:r>
      <w:r w:rsidRPr="00E07407">
        <w:rPr>
          <w:szCs w:val="22"/>
          <w:highlight w:val="cyan"/>
          <w:u w:val="single"/>
        </w:rPr>
        <w:t>near catastrophic failure of two major market segments</w:t>
      </w:r>
      <w:r w:rsidRPr="00EA52FF">
        <w:rPr>
          <w:szCs w:val="22"/>
          <w:u w:val="single"/>
        </w:rPr>
        <w:t>. The first was the auto industry</w:t>
      </w:r>
      <w:r w:rsidRPr="00F64CF1">
        <w:rPr>
          <w:sz w:val="16"/>
          <w:szCs w:val="22"/>
        </w:rPr>
        <w:t xml:space="preserve"> and the second was the housing</w:t>
      </w:r>
      <w:r w:rsidRPr="00EA52FF">
        <w:rPr>
          <w:szCs w:val="22"/>
          <w:u w:val="single"/>
        </w:rPr>
        <w:t xml:space="preserve"> </w:t>
      </w:r>
      <w:r w:rsidRPr="00F64CF1">
        <w:rPr>
          <w:sz w:val="16"/>
          <w:szCs w:val="22"/>
        </w:rPr>
        <w:t xml:space="preserve">industry. While each of these reached their breaking point for different reasons, they both required a significant government bailout to keep them from completely melting down. What is also true about both of those market failures is that, looking back, it’s easy to see the warning signs. What happens if health care is the next industry to suffer a major failure and collapse? </w:t>
      </w:r>
      <w:r w:rsidRPr="00EA52FF">
        <w:rPr>
          <w:szCs w:val="22"/>
          <w:u w:val="single"/>
        </w:rPr>
        <w:t xml:space="preserve">It’s safe to say that </w:t>
      </w:r>
      <w:r w:rsidRPr="00E07407">
        <w:rPr>
          <w:szCs w:val="22"/>
          <w:highlight w:val="cyan"/>
          <w:u w:val="single"/>
        </w:rPr>
        <w:t xml:space="preserve">a health </w:t>
      </w:r>
      <w:r w:rsidRPr="00E07407">
        <w:rPr>
          <w:szCs w:val="22"/>
          <w:highlight w:val="cyan"/>
          <w:u w:val="single"/>
        </w:rPr>
        <w:lastRenderedPageBreak/>
        <w:t>care meltdown would make both the automotive and housing industries’ experiences seem minor in comparison</w:t>
      </w:r>
      <w:r w:rsidRPr="00F64CF1">
        <w:rPr>
          <w:sz w:val="16"/>
          <w:szCs w:val="22"/>
        </w:rPr>
        <w:t xml:space="preserve">. While that may be hard to believe, </w:t>
      </w:r>
      <w:r w:rsidRPr="00EA52FF">
        <w:rPr>
          <w:szCs w:val="22"/>
          <w:u w:val="single"/>
        </w:rPr>
        <w:t>it becomes clear if you look at the numbers.</w:t>
      </w:r>
      <w:r w:rsidRPr="00F64CF1">
        <w:rPr>
          <w:sz w:val="16"/>
          <w:szCs w:val="22"/>
        </w:rPr>
        <w:t xml:space="preserve"> The a</w:t>
      </w:r>
      <w:r w:rsidRPr="00EA52FF">
        <w:rPr>
          <w:szCs w:val="22"/>
          <w:u w:val="single"/>
        </w:rPr>
        <w:t>uto industry contributes around 3.5 percent of this country’s GDP and employs 1.7 million people.</w:t>
      </w:r>
      <w:r w:rsidRPr="00F64CF1">
        <w:rPr>
          <w:sz w:val="16"/>
          <w:szCs w:val="22"/>
        </w:rPr>
        <w:t xml:space="preserve"> This industry was deemed “too big to fail” which is the rationale the U.S. government used to finance its bail out. From 2009 through 2014, th</w:t>
      </w:r>
      <w:r w:rsidRPr="00EA52FF">
        <w:rPr>
          <w:szCs w:val="22"/>
          <w:u w:val="single"/>
        </w:rPr>
        <w:t xml:space="preserve">e </w:t>
      </w:r>
      <w:r w:rsidRPr="00E07407">
        <w:rPr>
          <w:szCs w:val="22"/>
          <w:highlight w:val="cyan"/>
          <w:u w:val="single"/>
        </w:rPr>
        <w:t>federal government invested around $80 billion in the U.S. auto industry to keep it from collapsing</w:t>
      </w:r>
      <w:r w:rsidRPr="00EA52FF">
        <w:rPr>
          <w:szCs w:val="22"/>
          <w:u w:val="single"/>
        </w:rPr>
        <w:t>.</w:t>
      </w:r>
      <w:r w:rsidRPr="00F64CF1">
        <w:rPr>
          <w:sz w:val="16"/>
          <w:szCs w:val="22"/>
        </w:rPr>
        <w:t xml:space="preserve"> </w:t>
      </w:r>
      <w:r w:rsidRPr="00E07407">
        <w:rPr>
          <w:szCs w:val="22"/>
          <w:highlight w:val="cyan"/>
          <w:u w:val="single"/>
        </w:rPr>
        <w:t xml:space="preserve">Health care is five times larger than the auto industry in terms of its percentage of </w:t>
      </w:r>
      <w:proofErr w:type="gramStart"/>
      <w:r w:rsidRPr="00E07407">
        <w:rPr>
          <w:szCs w:val="22"/>
          <w:highlight w:val="cyan"/>
          <w:u w:val="single"/>
        </w:rPr>
        <w:t>GDP, and</w:t>
      </w:r>
      <w:proofErr w:type="gramEnd"/>
      <w:r w:rsidRPr="00E07407">
        <w:rPr>
          <w:szCs w:val="22"/>
          <w:highlight w:val="cyan"/>
          <w:u w:val="single"/>
        </w:rPr>
        <w:t xml:space="preserve"> is ten times larger than the auto industry in terms of the number of people it employs</w:t>
      </w:r>
      <w:r w:rsidRPr="00EA52FF">
        <w:rPr>
          <w:szCs w:val="22"/>
          <w:u w:val="single"/>
        </w:rPr>
        <w:t xml:space="preserve">. </w:t>
      </w:r>
      <w:r w:rsidRPr="00F64CF1">
        <w:rPr>
          <w:sz w:val="16"/>
          <w:szCs w:val="22"/>
        </w:rPr>
        <w:t xml:space="preserve">The construction industry (which includes all construction, not just housing) contributes about 6 percent of our country’s GDP and employs 6.1 million people. Again, </w:t>
      </w:r>
      <w:r w:rsidRPr="00EA52FF">
        <w:rPr>
          <w:szCs w:val="22"/>
          <w:u w:val="single"/>
        </w:rPr>
        <w:t>the health care market dwarfs this industry</w:t>
      </w:r>
      <w:r w:rsidRPr="00F64CF1">
        <w:rPr>
          <w:sz w:val="16"/>
          <w:szCs w:val="22"/>
        </w:rPr>
        <w:t xml:space="preserve">. It’s three times larger in terms of GDP production and, with 18 million people employed in the health care sector, it’s three times larger than construction in this area, too. </w:t>
      </w:r>
      <w:r w:rsidRPr="00E07407">
        <w:rPr>
          <w:szCs w:val="22"/>
          <w:highlight w:val="cyan"/>
          <w:u w:val="single"/>
        </w:rPr>
        <w:t>These comparisons give you an idea of just how significant a portion health care comprises of the U.S. economy</w:t>
      </w:r>
      <w:r w:rsidRPr="00EA52FF">
        <w:rPr>
          <w:szCs w:val="22"/>
          <w:u w:val="single"/>
        </w:rPr>
        <w:t xml:space="preserve">. </w:t>
      </w:r>
      <w:r w:rsidRPr="00F64CF1">
        <w:rPr>
          <w:sz w:val="16"/>
          <w:szCs w:val="22"/>
        </w:rPr>
        <w:t xml:space="preserve">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w:t>
      </w:r>
      <w:r w:rsidRPr="00EA52FF">
        <w:rPr>
          <w:szCs w:val="22"/>
          <w:u w:val="single"/>
        </w:rPr>
        <w:t>The bailout in the auto industry cost the federal government $80 billion over five years.</w:t>
      </w:r>
      <w:r w:rsidRPr="00F64CF1">
        <w:rPr>
          <w:sz w:val="16"/>
          <w:szCs w:val="22"/>
        </w:rPr>
        <w:t xml:space="preserve"> Imagine a similar failure in health care that prompted the federal government to propose a similar bailout program. Let’s imagine the government felt the need to inject cash into hospital systems and doctors’ offices to keep them afloat like they did with General Motors</w:t>
      </w:r>
      <w:r w:rsidRPr="00EA52FF">
        <w:rPr>
          <w:szCs w:val="22"/>
          <w:u w:val="single"/>
        </w:rPr>
        <w:t xml:space="preserve">. </w:t>
      </w:r>
      <w:r w:rsidRPr="00E07407">
        <w:rPr>
          <w:szCs w:val="22"/>
          <w:highlight w:val="cyan"/>
          <w:u w:val="single"/>
        </w:rPr>
        <w:t>Since health care is five times the size of the auto industry</w:t>
      </w:r>
      <w:r w:rsidRPr="00EA52FF">
        <w:rPr>
          <w:szCs w:val="22"/>
          <w:u w:val="single"/>
        </w:rPr>
        <w:t xml:space="preserve">, </w:t>
      </w:r>
      <w:r w:rsidRPr="00E07407">
        <w:rPr>
          <w:szCs w:val="22"/>
          <w:highlight w:val="cyan"/>
          <w:u w:val="single"/>
        </w:rPr>
        <w:t>a</w:t>
      </w:r>
      <w:r w:rsidRPr="00EA52FF">
        <w:rPr>
          <w:szCs w:val="22"/>
          <w:u w:val="single"/>
        </w:rPr>
        <w:t xml:space="preserve"> similar </w:t>
      </w:r>
      <w:r w:rsidRPr="00E07407">
        <w:rPr>
          <w:szCs w:val="22"/>
          <w:highlight w:val="cyan"/>
          <w:u w:val="single"/>
        </w:rPr>
        <w:t>bailout</w:t>
      </w:r>
      <w:r w:rsidRPr="00EA52FF">
        <w:rPr>
          <w:szCs w:val="22"/>
          <w:u w:val="single"/>
        </w:rPr>
        <w:t xml:space="preserve"> </w:t>
      </w:r>
      <w:r w:rsidRPr="00E07407">
        <w:rPr>
          <w:szCs w:val="22"/>
          <w:highlight w:val="cyan"/>
          <w:u w:val="single"/>
        </w:rPr>
        <w:t xml:space="preserve">could easily cost </w:t>
      </w:r>
      <w:proofErr w:type="gramStart"/>
      <w:r w:rsidRPr="00E07407">
        <w:rPr>
          <w:szCs w:val="22"/>
          <w:highlight w:val="cyan"/>
          <w:u w:val="single"/>
        </w:rPr>
        <w:t>in excess of</w:t>
      </w:r>
      <w:proofErr w:type="gramEnd"/>
      <w:r w:rsidRPr="00E07407">
        <w:rPr>
          <w:szCs w:val="22"/>
          <w:highlight w:val="cyan"/>
          <w:u w:val="single"/>
        </w:rPr>
        <w:t xml:space="preserve"> $400 billion</w:t>
      </w:r>
      <w:r w:rsidRPr="00EA52FF">
        <w:rPr>
          <w:szCs w:val="22"/>
          <w:u w:val="single"/>
        </w:rPr>
        <w:t>. That’s about the same amount of money the federal government spends on welfare programs.</w:t>
      </w:r>
      <w:r w:rsidRPr="00F64CF1">
        <w:rPr>
          <w:sz w:val="16"/>
          <w:szCs w:val="22"/>
        </w:rPr>
        <w:t xml:space="preserve"> </w:t>
      </w:r>
      <w:r w:rsidRPr="00EA52FF">
        <w:rPr>
          <w:szCs w:val="22"/>
          <w:u w:val="single"/>
        </w:rPr>
        <w:t>To pay for a bailout of the health care industry, we’d have to eliminate all welfare programs in this country.</w:t>
      </w:r>
      <w:r w:rsidRPr="00F64CF1">
        <w:rPr>
          <w:sz w:val="16"/>
          <w:szCs w:val="22"/>
        </w:rPr>
        <w:t xml:space="preserve">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w:t>
      </w:r>
      <w:r w:rsidRPr="00E07407">
        <w:rPr>
          <w:szCs w:val="22"/>
          <w:highlight w:val="cyan"/>
          <w:u w:val="single"/>
        </w:rPr>
        <w:t>If health care lost 40 percent of its jobs like housing did, it would mean 7.2 million jobs lost</w:t>
      </w:r>
      <w:r w:rsidRPr="00EA52FF">
        <w:rPr>
          <w:szCs w:val="22"/>
          <w:u w:val="single"/>
        </w:rPr>
        <w:t>. That’s more than four times the number of people who are employed by the entire auto industry</w:t>
      </w:r>
      <w:r w:rsidRPr="00F64CF1">
        <w:rPr>
          <w:sz w:val="16"/>
          <w:szCs w:val="22"/>
        </w:rPr>
        <w:t xml:space="preserve"> — an industry that was considered too big to be allowed to fail. The loss of 7.2 million jobs would increase the unemployment rate by 5 percent. That means we could easily top the all-time high unemployment rate for our country. OK, now it’s time to take a deep breath. I’m not convinced that health care is fated to unavoidable failure and economic catastrophe. That’s a worst-case scenario. The problem is that </w:t>
      </w:r>
      <w:r w:rsidRPr="00EA52FF">
        <w:rPr>
          <w:szCs w:val="22"/>
          <w:u w:val="single"/>
        </w:rPr>
        <w:t xml:space="preserve">at even a fraction the severity of the auto or housing industry crises </w:t>
      </w:r>
      <w:r w:rsidRPr="00F64CF1">
        <w:rPr>
          <w:sz w:val="16"/>
          <w:szCs w:val="22"/>
        </w:rPr>
        <w:t>we’ve already faced</w:t>
      </w:r>
      <w:r w:rsidRPr="00E07407">
        <w:rPr>
          <w:sz w:val="16"/>
          <w:szCs w:val="22"/>
          <w:highlight w:val="cyan"/>
        </w:rPr>
        <w:t xml:space="preserve">, </w:t>
      </w:r>
      <w:r w:rsidRPr="00E07407">
        <w:rPr>
          <w:szCs w:val="22"/>
          <w:highlight w:val="cyan"/>
          <w:u w:val="single"/>
        </w:rPr>
        <w:t>a health care collapse would</w:t>
      </w:r>
      <w:r w:rsidRPr="00E07407">
        <w:rPr>
          <w:sz w:val="16"/>
          <w:szCs w:val="22"/>
          <w:highlight w:val="cyan"/>
        </w:rPr>
        <w:t xml:space="preserve"> still </w:t>
      </w:r>
      <w:r w:rsidRPr="00E07407">
        <w:rPr>
          <w:szCs w:val="22"/>
          <w:highlight w:val="cyan"/>
          <w:u w:val="single"/>
        </w:rPr>
        <w:t>be devastating</w:t>
      </w:r>
      <w:r w:rsidRPr="00F64CF1">
        <w:rPr>
          <w:sz w:val="16"/>
          <w:szCs w:val="22"/>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w:t>
      </w:r>
      <w:r w:rsidRPr="00EA52FF">
        <w:rPr>
          <w:szCs w:val="22"/>
          <w:u w:val="single"/>
        </w:rPr>
        <w:t>if the health care market crashes and millions of people end up with no health care, the resulting fallout could be much worse than even the housing crisis.</w:t>
      </w:r>
    </w:p>
    <w:p w14:paraId="73FD6DDC" w14:textId="77777777" w:rsidR="004D13BE" w:rsidRDefault="004D13BE" w:rsidP="004D13BE">
      <w:pPr>
        <w:rPr>
          <w:szCs w:val="22"/>
          <w:u w:val="single"/>
        </w:rPr>
      </w:pPr>
    </w:p>
    <w:p w14:paraId="5C6C98EA" w14:textId="77777777" w:rsidR="004D13BE" w:rsidRDefault="004D13BE" w:rsidP="004D13BE">
      <w:pPr>
        <w:pStyle w:val="Heading4"/>
      </w:pPr>
      <w:r>
        <w:t>Economic decline causes nuclear war</w:t>
      </w:r>
    </w:p>
    <w:p w14:paraId="4D333CEC" w14:textId="77777777" w:rsidR="004D13BE" w:rsidRPr="003A699C" w:rsidRDefault="004D13BE" w:rsidP="004D13BE">
      <w:r>
        <w:rPr>
          <w:rStyle w:val="Style13ptBold"/>
        </w:rPr>
        <w:t xml:space="preserve">Mann 14, </w:t>
      </w:r>
      <w:r w:rsidRPr="006F3B1E">
        <w:t xml:space="preserve">Eric </w:t>
      </w:r>
      <w:r w:rsidRPr="006C5AD8">
        <w:rPr>
          <w:rStyle w:val="Style13ptBold"/>
        </w:rPr>
        <w:t>Mann</w:t>
      </w:r>
      <w:r>
        <w:t>, Master of Arts in Global Security Studies Johns Hopkin,</w:t>
      </w:r>
      <w:r w:rsidRPr="006F3B1E">
        <w:t xml:space="preserve"> “AUSTERITY, ECONOMIC DECLINE, AND FINANCIAL WEAPONS OF WAR: A NEW PARADIGM FOR GLOBAL SECURITY,” May 20</w:t>
      </w:r>
      <w:r w:rsidRPr="006C5AD8">
        <w:rPr>
          <w:rStyle w:val="Style13ptBold"/>
        </w:rPr>
        <w:t>14</w:t>
      </w:r>
      <w:r w:rsidRPr="006F3B1E">
        <w:t xml:space="preserve">, </w:t>
      </w:r>
      <w:hyperlink r:id="rId20" w:history="1">
        <w:r w:rsidRPr="006F3B1E">
          <w:rPr>
            <w:rStyle w:val="Hyperlink"/>
          </w:rPr>
          <w:t>https://jscholarship.library.jhu.edu/bitstream/handle/1774.2/37262/MANN-THESIS-2014.pdf</w:t>
        </w:r>
      </w:hyperlink>
    </w:p>
    <w:p w14:paraId="41B50380" w14:textId="77777777" w:rsidR="004D13BE" w:rsidRDefault="004D13BE" w:rsidP="004D13BE">
      <w:pPr>
        <w:rPr>
          <w:rStyle w:val="Emphasis"/>
        </w:rPr>
      </w:pPr>
      <w:r w:rsidRPr="006C5AD8">
        <w:rPr>
          <w:sz w:val="14"/>
        </w:rPr>
        <w:t xml:space="preserve">The conclusions reached in this thesis demonstrate how </w:t>
      </w:r>
      <w:r w:rsidRPr="00391F2D">
        <w:rPr>
          <w:rStyle w:val="StyleUnderline"/>
          <w:highlight w:val="cyan"/>
        </w:rPr>
        <w:t>economic considerations</w:t>
      </w:r>
      <w:r w:rsidRPr="006C5AD8">
        <w:rPr>
          <w:sz w:val="14"/>
        </w:rPr>
        <w:t xml:space="preserve"> within states can </w:t>
      </w:r>
      <w:r w:rsidRPr="00391F2D">
        <w:rPr>
          <w:rStyle w:val="StyleUnderline"/>
          <w:highlight w:val="cyan"/>
        </w:rPr>
        <w:t xml:space="preserve">figure </w:t>
      </w:r>
      <w:r w:rsidRPr="00391F2D">
        <w:rPr>
          <w:rStyle w:val="Emphasis"/>
          <w:highlight w:val="cyan"/>
        </w:rPr>
        <w:t>prominently</w:t>
      </w:r>
      <w:r w:rsidRPr="00391F2D">
        <w:rPr>
          <w:sz w:val="14"/>
          <w:highlight w:val="cyan"/>
        </w:rPr>
        <w:t xml:space="preserve"> </w:t>
      </w:r>
      <w:r w:rsidRPr="00391F2D">
        <w:rPr>
          <w:rStyle w:val="StyleUnderline"/>
          <w:highlight w:val="cyan"/>
        </w:rPr>
        <w:t>in</w:t>
      </w:r>
      <w:r w:rsidRPr="006C5AD8">
        <w:rPr>
          <w:sz w:val="14"/>
        </w:rPr>
        <w:t xml:space="preserve">to </w:t>
      </w:r>
      <w:r w:rsidRPr="00391F2D">
        <w:rPr>
          <w:rStyle w:val="StyleUnderline"/>
          <w:highlight w:val="cyan"/>
        </w:rPr>
        <w:t>the calculus for future conflicts</w:t>
      </w:r>
      <w:r w:rsidRPr="006C5AD8">
        <w:rPr>
          <w:sz w:val="14"/>
        </w:rPr>
        <w:t xml:space="preserve">. The findings also suggest that security issues with economic or financial underpinnings will transcend </w:t>
      </w:r>
      <w:r w:rsidRPr="006C5AD8">
        <w:rPr>
          <w:sz w:val="14"/>
        </w:rPr>
        <w:lastRenderedPageBreak/>
        <w:t xml:space="preserve">classical determinants of war and </w:t>
      </w:r>
      <w:proofErr w:type="gramStart"/>
      <w:r w:rsidRPr="006C5AD8">
        <w:rPr>
          <w:sz w:val="14"/>
        </w:rPr>
        <w:t>conflict, and</w:t>
      </w:r>
      <w:proofErr w:type="gramEnd"/>
      <w:r w:rsidRPr="006C5AD8">
        <w:rPr>
          <w:sz w:val="14"/>
        </w:rPr>
        <w:t xml:space="preserve"> change the manner by which rival states engage in hostile acts toward one another. The research shows that </w:t>
      </w:r>
      <w:r w:rsidRPr="006C5AD8">
        <w:rPr>
          <w:rStyle w:val="StyleUnderline"/>
        </w:rPr>
        <w:t>security concerns emanating from economic uncertainty and</w:t>
      </w:r>
      <w:r w:rsidRPr="006C5AD8">
        <w:rPr>
          <w:sz w:val="14"/>
        </w:rPr>
        <w:t xml:space="preserve"> the inherent </w:t>
      </w:r>
      <w:r w:rsidRPr="006C5AD8">
        <w:rPr>
          <w:rStyle w:val="StyleUnderline"/>
        </w:rPr>
        <w:t>vulnerabilities within</w:t>
      </w:r>
      <w:r w:rsidRPr="006C5AD8">
        <w:rPr>
          <w:sz w:val="14"/>
        </w:rPr>
        <w:t xml:space="preserve"> global </w:t>
      </w:r>
      <w:r w:rsidRPr="006C5AD8">
        <w:rPr>
          <w:rStyle w:val="StyleUnderline"/>
        </w:rPr>
        <w:t xml:space="preserve">financial markets will present new challenges for national </w:t>
      </w:r>
      <w:proofErr w:type="gramStart"/>
      <w:r w:rsidRPr="006C5AD8">
        <w:rPr>
          <w:rStyle w:val="StyleUnderline"/>
        </w:rPr>
        <w:t xml:space="preserve">security, </w:t>
      </w:r>
      <w:r w:rsidRPr="006C5AD8">
        <w:rPr>
          <w:sz w:val="14"/>
        </w:rPr>
        <w:t>and</w:t>
      </w:r>
      <w:proofErr w:type="gramEnd"/>
      <w:r w:rsidRPr="006C5AD8">
        <w:rPr>
          <w:sz w:val="14"/>
        </w:rPr>
        <w:t xml:space="preserve"> provide developing states new asymmetric options for balancing against stronger states. The security areas, identified in the proceeding chapters, are likely to mature into global security threats in the immediate future. As the case study on South Korea suggest, the overlapping security issues associated with </w:t>
      </w:r>
      <w:r w:rsidRPr="00391F2D">
        <w:rPr>
          <w:rStyle w:val="StyleUnderline"/>
          <w:highlight w:val="cyan"/>
        </w:rPr>
        <w:t>economic decline</w:t>
      </w:r>
      <w:r w:rsidRPr="006C5AD8">
        <w:rPr>
          <w:sz w:val="14"/>
        </w:rPr>
        <w:t xml:space="preserve"> and reduced military spending </w:t>
      </w:r>
      <w:r w:rsidRPr="00391F2D">
        <w:rPr>
          <w:rStyle w:val="StyleUnderline"/>
          <w:highlight w:val="cyan"/>
        </w:rPr>
        <w:t>by the U</w:t>
      </w:r>
      <w:r w:rsidRPr="006C5AD8">
        <w:rPr>
          <w:rStyle w:val="StyleUnderline"/>
        </w:rPr>
        <w:t xml:space="preserve">nited </w:t>
      </w:r>
      <w:r w:rsidRPr="00391F2D">
        <w:rPr>
          <w:rStyle w:val="StyleUnderline"/>
          <w:highlight w:val="cyan"/>
        </w:rPr>
        <w:t>S</w:t>
      </w:r>
      <w:r w:rsidRPr="006C5AD8">
        <w:rPr>
          <w:rStyle w:val="StyleUnderline"/>
        </w:rPr>
        <w:t xml:space="preserve">tates </w:t>
      </w:r>
      <w:r w:rsidRPr="00391F2D">
        <w:rPr>
          <w:rStyle w:val="StyleUnderline"/>
          <w:highlight w:val="cyan"/>
        </w:rPr>
        <w:t>will affect allied confidence in America’s security guarantees</w:t>
      </w:r>
      <w:r w:rsidRPr="006C5AD8">
        <w:rPr>
          <w:sz w:val="14"/>
        </w:rPr>
        <w:t xml:space="preserve">. The study shows that </w:t>
      </w:r>
      <w:r w:rsidRPr="00391F2D">
        <w:rPr>
          <w:rStyle w:val="StyleUnderline"/>
          <w:highlight w:val="cyan"/>
        </w:rPr>
        <w:t>this outcome could cause</w:t>
      </w:r>
      <w:r w:rsidRPr="00391F2D">
        <w:rPr>
          <w:sz w:val="14"/>
          <w:highlight w:val="cyan"/>
        </w:rPr>
        <w:t xml:space="preserve"> </w:t>
      </w:r>
      <w:r w:rsidRPr="00391F2D">
        <w:rPr>
          <w:rStyle w:val="Emphasis"/>
          <w:highlight w:val="cyan"/>
        </w:rPr>
        <w:t>regional instability</w:t>
      </w:r>
      <w:r w:rsidRPr="00391F2D">
        <w:rPr>
          <w:sz w:val="14"/>
          <w:highlight w:val="cyan"/>
        </w:rPr>
        <w:t xml:space="preserve"> </w:t>
      </w:r>
      <w:r w:rsidRPr="00391F2D">
        <w:rPr>
          <w:rStyle w:val="StyleUnderline"/>
          <w:highlight w:val="cyan"/>
        </w:rPr>
        <w:t>or realignments of strategic partnerships</w:t>
      </w:r>
      <w:r w:rsidRPr="006C5AD8">
        <w:rPr>
          <w:rStyle w:val="StyleUnderline"/>
        </w:rPr>
        <w:t xml:space="preserve"> in the Asia-pacific region </w:t>
      </w:r>
      <w:r w:rsidRPr="00391F2D">
        <w:rPr>
          <w:rStyle w:val="StyleUnderline"/>
          <w:highlight w:val="cyan"/>
        </w:rPr>
        <w:t>with</w:t>
      </w:r>
      <w:r w:rsidRPr="00391F2D">
        <w:rPr>
          <w:sz w:val="14"/>
          <w:highlight w:val="cyan"/>
        </w:rPr>
        <w:t xml:space="preserve"> </w:t>
      </w:r>
      <w:r w:rsidRPr="00391F2D">
        <w:rPr>
          <w:rStyle w:val="Emphasis"/>
          <w:highlight w:val="cyan"/>
        </w:rPr>
        <w:t>ramifications for U.S. national security</w:t>
      </w:r>
      <w:r w:rsidRPr="00391F2D">
        <w:rPr>
          <w:sz w:val="14"/>
          <w:highlight w:val="cyan"/>
        </w:rPr>
        <w:t xml:space="preserve">. </w:t>
      </w:r>
      <w:r w:rsidRPr="00391F2D">
        <w:rPr>
          <w:rStyle w:val="StyleUnderline"/>
          <w:highlight w:val="cyan"/>
        </w:rPr>
        <w:t>Rival states</w:t>
      </w:r>
      <w:r w:rsidRPr="006C5AD8">
        <w:rPr>
          <w:rStyle w:val="StyleUnderline"/>
        </w:rPr>
        <w:t xml:space="preserve"> and non-state groups </w:t>
      </w:r>
      <w:r w:rsidRPr="00391F2D">
        <w:rPr>
          <w:rStyle w:val="StyleUnderline"/>
          <w:highlight w:val="cyan"/>
        </w:rPr>
        <w:t>may also become emboldened to challenge America’s status in the</w:t>
      </w:r>
      <w:r w:rsidRPr="006C5AD8">
        <w:rPr>
          <w:rStyle w:val="StyleUnderline"/>
        </w:rPr>
        <w:t xml:space="preserve"> unipolar </w:t>
      </w:r>
      <w:r w:rsidRPr="00391F2D">
        <w:rPr>
          <w:rStyle w:val="StyleUnderline"/>
          <w:highlight w:val="cyan"/>
        </w:rPr>
        <w:t>international system</w:t>
      </w:r>
      <w:r w:rsidRPr="006C5AD8">
        <w:rPr>
          <w:sz w:val="14"/>
        </w:rPr>
        <w:t xml:space="preserve">. </w:t>
      </w:r>
      <w:r w:rsidRPr="006C5AD8">
        <w:rPr>
          <w:rStyle w:val="StyleUnderline"/>
        </w:rPr>
        <w:t>The</w:t>
      </w:r>
      <w:r w:rsidRPr="006C5AD8">
        <w:rPr>
          <w:sz w:val="14"/>
        </w:rPr>
        <w:t xml:space="preserve"> potential </w:t>
      </w:r>
      <w:r w:rsidRPr="006C5AD8">
        <w:rPr>
          <w:rStyle w:val="StyleUnderline"/>
        </w:rPr>
        <w:t xml:space="preserve">risks associated with </w:t>
      </w:r>
      <w:r w:rsidRPr="00391F2D">
        <w:rPr>
          <w:rStyle w:val="StyleUnderline"/>
          <w:highlight w:val="cyan"/>
        </w:rPr>
        <w:t>stolen</w:t>
      </w:r>
      <w:r w:rsidRPr="006C5AD8">
        <w:rPr>
          <w:rStyle w:val="StyleUnderline"/>
        </w:rPr>
        <w:t xml:space="preserve"> or loose </w:t>
      </w:r>
      <w:r w:rsidRPr="00391F2D">
        <w:rPr>
          <w:rStyle w:val="StyleUnderline"/>
          <w:highlight w:val="cyan"/>
        </w:rPr>
        <w:t>WMD, resulting from poor security, can also pose a threat</w:t>
      </w:r>
      <w:r w:rsidRPr="006C5AD8">
        <w:rPr>
          <w:sz w:val="14"/>
        </w:rPr>
        <w:t xml:space="preserve"> to U.S. national security. The case study on Pakistan, Syria and North Korea </w:t>
      </w:r>
      <w:proofErr w:type="gramStart"/>
      <w:r w:rsidRPr="006C5AD8">
        <w:rPr>
          <w:rStyle w:val="StyleUnderline"/>
        </w:rPr>
        <w:t>show</w:t>
      </w:r>
      <w:proofErr w:type="gramEnd"/>
      <w:r w:rsidRPr="006C5AD8">
        <w:rPr>
          <w:rStyle w:val="StyleUnderline"/>
        </w:rPr>
        <w:t xml:space="preserve"> how </w:t>
      </w:r>
      <w:r w:rsidRPr="00391F2D">
        <w:rPr>
          <w:rStyle w:val="StyleUnderline"/>
          <w:highlight w:val="cyan"/>
        </w:rPr>
        <w:t>financial constraints</w:t>
      </w:r>
      <w:r w:rsidRPr="006C5AD8">
        <w:rPr>
          <w:rStyle w:val="StyleUnderline"/>
        </w:rPr>
        <w:t xml:space="preserve"> affect weapons security making</w:t>
      </w:r>
      <w:r w:rsidRPr="006C5AD8">
        <w:rPr>
          <w:sz w:val="14"/>
        </w:rPr>
        <w:t xml:space="preserve"> </w:t>
      </w:r>
      <w:r w:rsidRPr="006C5AD8">
        <w:rPr>
          <w:rStyle w:val="Emphasis"/>
        </w:rPr>
        <w:t>weapons vulnerable to theft</w:t>
      </w:r>
      <w:r w:rsidRPr="006C5AD8">
        <w:rPr>
          <w:sz w:val="14"/>
        </w:rPr>
        <w:t xml:space="preserve">, </w:t>
      </w:r>
      <w:r w:rsidRPr="006C5AD8">
        <w:rPr>
          <w:rStyle w:val="StyleUnderline"/>
        </w:rPr>
        <w:t xml:space="preserve">and how financial factors can </w:t>
      </w:r>
      <w:r w:rsidRPr="00391F2D">
        <w:rPr>
          <w:rStyle w:val="StyleUnderline"/>
          <w:highlight w:val="cyan"/>
        </w:rPr>
        <w:t xml:space="preserve">influence </w:t>
      </w:r>
      <w:r w:rsidRPr="00391F2D">
        <w:rPr>
          <w:rStyle w:val="Emphasis"/>
          <w:highlight w:val="cyan"/>
        </w:rPr>
        <w:t>WMD prolif</w:t>
      </w:r>
      <w:r w:rsidRPr="006C5AD8">
        <w:rPr>
          <w:rStyle w:val="Emphasis"/>
        </w:rPr>
        <w:t>eration</w:t>
      </w:r>
      <w:r w:rsidRPr="006C5AD8">
        <w:rPr>
          <w:sz w:val="14"/>
        </w:rPr>
        <w:t xml:space="preserve"> by contributing to the motivating factors behind a trusted insider’s decision to sell weapons technology. The inherent </w:t>
      </w:r>
      <w:r w:rsidRPr="00391F2D">
        <w:rPr>
          <w:rStyle w:val="StyleUnderline"/>
          <w:highlight w:val="cyan"/>
        </w:rPr>
        <w:t>vulnerabilities within the</w:t>
      </w:r>
      <w:r w:rsidRPr="006C5AD8">
        <w:rPr>
          <w:sz w:val="14"/>
        </w:rPr>
        <w:t xml:space="preserve"> global </w:t>
      </w:r>
      <w:r w:rsidRPr="00391F2D">
        <w:rPr>
          <w:rStyle w:val="StyleUnderline"/>
          <w:highlight w:val="cyan"/>
        </w:rPr>
        <w:t>financial markets</w:t>
      </w:r>
      <w:r w:rsidRPr="006C5AD8">
        <w:rPr>
          <w:sz w:val="14"/>
        </w:rPr>
        <w:t xml:space="preserve"> will </w:t>
      </w:r>
      <w:r w:rsidRPr="006C5AD8">
        <w:rPr>
          <w:rStyle w:val="StyleUnderline"/>
        </w:rPr>
        <w:t>provide terrorists’ organizations</w:t>
      </w:r>
      <w:r w:rsidRPr="006C5AD8">
        <w:rPr>
          <w:sz w:val="14"/>
        </w:rPr>
        <w:t xml:space="preserve"> and other non-state groups, who object to the current international system or distribution of power, with </w:t>
      </w:r>
      <w:r w:rsidRPr="006C5AD8">
        <w:rPr>
          <w:rStyle w:val="StyleUnderline"/>
        </w:rPr>
        <w:t xml:space="preserve">opportunities to </w:t>
      </w:r>
      <w:r w:rsidRPr="00391F2D">
        <w:rPr>
          <w:rStyle w:val="StyleUnderline"/>
          <w:highlight w:val="cyan"/>
        </w:rPr>
        <w:t>disrupt global finance</w:t>
      </w:r>
      <w:r w:rsidRPr="006C5AD8">
        <w:rPr>
          <w:sz w:val="14"/>
        </w:rPr>
        <w:t xml:space="preserve"> and perhaps weaken America’s status. </w:t>
      </w:r>
      <w:r w:rsidRPr="00391F2D">
        <w:rPr>
          <w:rStyle w:val="StyleUnderline"/>
          <w:highlight w:val="cyan"/>
        </w:rPr>
        <w:t>A more ominous threat originates from states</w:t>
      </w:r>
      <w:r w:rsidRPr="006C5AD8">
        <w:rPr>
          <w:sz w:val="14"/>
        </w:rPr>
        <w:t xml:space="preserve"> intent on increasing diversification of foreign currency holdings, establishing alternatives to the dollar for international trade, or </w:t>
      </w:r>
      <w:r w:rsidRPr="00391F2D">
        <w:rPr>
          <w:rStyle w:val="Emphasis"/>
          <w:highlight w:val="cyan"/>
        </w:rPr>
        <w:t>engaging</w:t>
      </w:r>
      <w:r w:rsidRPr="006C5AD8">
        <w:rPr>
          <w:sz w:val="14"/>
        </w:rPr>
        <w:t xml:space="preserve"> financial </w:t>
      </w:r>
      <w:r w:rsidRPr="00391F2D">
        <w:rPr>
          <w:rStyle w:val="Emphasis"/>
          <w:highlight w:val="cyan"/>
        </w:rPr>
        <w:t>warfare against the United States.</w:t>
      </w:r>
    </w:p>
    <w:p w14:paraId="432BD5EB" w14:textId="10159740" w:rsidR="004D13BE" w:rsidRDefault="004D13BE" w:rsidP="004D13BE">
      <w:pPr>
        <w:pStyle w:val="Heading2"/>
      </w:pPr>
      <w:proofErr w:type="spellStart"/>
      <w:r>
        <w:lastRenderedPageBreak/>
        <w:t>Heg</w:t>
      </w:r>
      <w:proofErr w:type="spellEnd"/>
    </w:p>
    <w:p w14:paraId="229FC122" w14:textId="77777777" w:rsidR="0060015F" w:rsidRDefault="0060015F" w:rsidP="004D13BE">
      <w:pPr>
        <w:pStyle w:val="Heading4"/>
        <w:rPr>
          <w:rFonts w:asciiTheme="minorHAnsi" w:hAnsiTheme="minorHAnsi" w:cstheme="minorHAnsi"/>
        </w:rPr>
      </w:pPr>
    </w:p>
    <w:p w14:paraId="32DAEA08" w14:textId="18D44675" w:rsidR="004D13BE" w:rsidRPr="00362427" w:rsidRDefault="004D13BE" w:rsidP="004D13BE">
      <w:pPr>
        <w:pStyle w:val="Heading4"/>
        <w:rPr>
          <w:rFonts w:asciiTheme="minorHAnsi" w:hAnsiTheme="minorHAnsi" w:cstheme="minorHAnsi"/>
        </w:rPr>
      </w:pPr>
      <w:r>
        <w:rPr>
          <w:rFonts w:asciiTheme="minorHAnsi" w:hAnsiTheme="minorHAnsi" w:cstheme="minorHAnsi"/>
        </w:rPr>
        <w:t>International military presence is inevitable, but wavering alliance commitments cause great power war</w:t>
      </w:r>
      <w:r w:rsidRPr="00362427">
        <w:rPr>
          <w:rFonts w:asciiTheme="minorHAnsi" w:hAnsiTheme="minorHAnsi" w:cstheme="minorHAnsi"/>
        </w:rPr>
        <w:t xml:space="preserve">, </w:t>
      </w:r>
      <w:proofErr w:type="spellStart"/>
      <w:r w:rsidRPr="00362427">
        <w:rPr>
          <w:rFonts w:asciiTheme="minorHAnsi" w:hAnsiTheme="minorHAnsi" w:cstheme="minorHAnsi"/>
        </w:rPr>
        <w:t>prolif</w:t>
      </w:r>
      <w:proofErr w:type="spellEnd"/>
      <w:r w:rsidRPr="00362427">
        <w:rPr>
          <w:rFonts w:asciiTheme="minorHAnsi" w:hAnsiTheme="minorHAnsi" w:cstheme="minorHAnsi"/>
        </w:rPr>
        <w:t xml:space="preserve">, </w:t>
      </w:r>
      <w:r>
        <w:rPr>
          <w:rFonts w:asciiTheme="minorHAnsi" w:hAnsiTheme="minorHAnsi" w:cstheme="minorHAnsi"/>
        </w:rPr>
        <w:t xml:space="preserve">nuclear </w:t>
      </w:r>
      <w:proofErr w:type="spellStart"/>
      <w:r>
        <w:rPr>
          <w:rFonts w:asciiTheme="minorHAnsi" w:hAnsiTheme="minorHAnsi" w:cstheme="minorHAnsi"/>
        </w:rPr>
        <w:t>miscalc</w:t>
      </w:r>
      <w:proofErr w:type="spellEnd"/>
      <w:r>
        <w:rPr>
          <w:rFonts w:asciiTheme="minorHAnsi" w:hAnsiTheme="minorHAnsi" w:cstheme="minorHAnsi"/>
        </w:rPr>
        <w:t>, and human rights violations.</w:t>
      </w:r>
    </w:p>
    <w:p w14:paraId="13511544" w14:textId="77777777" w:rsidR="004D13BE" w:rsidRDefault="004D13BE" w:rsidP="004D13BE">
      <w:pPr>
        <w:rPr>
          <w:rFonts w:asciiTheme="minorHAnsi" w:hAnsiTheme="minorHAnsi" w:cstheme="minorHAnsi"/>
        </w:rPr>
      </w:pPr>
      <w:r w:rsidRPr="00362427">
        <w:rPr>
          <w:rStyle w:val="Style13ptBold"/>
          <w:rFonts w:asciiTheme="minorHAnsi" w:hAnsiTheme="minorHAnsi" w:cstheme="minorHAnsi"/>
        </w:rPr>
        <w:t xml:space="preserve">Wright 20 </w:t>
      </w:r>
      <w:r w:rsidRPr="00362427">
        <w:rPr>
          <w:rFonts w:asciiTheme="minorHAnsi" w:hAnsiTheme="minorHAnsi" w:cstheme="minorHAnsi"/>
        </w:rPr>
        <w:t xml:space="preserve">[THOMAS WRIGHT is Director of the Center on the United States and Europe and a Senior Fellow in the Project on International Order and Strategy at the Brookings Institution. He is the author of All Measures Short of War: The Contest for the Twenty-first Century and the Future of American Power. March/April 2020, “The Folly of Retrenchment,” Foreign Affairs, Volume 99, Number 2, </w:t>
      </w:r>
      <w:hyperlink r:id="rId21" w:history="1">
        <w:r w:rsidRPr="00362427">
          <w:rPr>
            <w:rStyle w:val="Hyperlink"/>
            <w:rFonts w:asciiTheme="minorHAnsi" w:hAnsiTheme="minorHAnsi" w:cstheme="minorHAnsi"/>
          </w:rPr>
          <w:t>https://www.foreignaffairs.com/articles/2020-02-10/folly-retrenchment//lhs-ap</w:t>
        </w:r>
      </w:hyperlink>
      <w:r w:rsidRPr="00362427">
        <w:rPr>
          <w:rFonts w:asciiTheme="minorHAnsi" w:hAnsiTheme="minorHAnsi" w:cstheme="minorHAnsi"/>
        </w:rPr>
        <w:t>]</w:t>
      </w:r>
    </w:p>
    <w:p w14:paraId="28A99BCF" w14:textId="77777777" w:rsidR="004D13BE" w:rsidRPr="00C30030" w:rsidRDefault="004D13BE" w:rsidP="004D13BE">
      <w:pPr>
        <w:rPr>
          <w:rFonts w:asciiTheme="minorHAnsi" w:hAnsiTheme="minorHAnsi" w:cstheme="minorHAnsi"/>
        </w:rPr>
      </w:pPr>
      <w:r w:rsidRPr="00362427">
        <w:rPr>
          <w:rFonts w:asciiTheme="minorHAnsi" w:hAnsiTheme="minorHAnsi" w:cstheme="minorHAnsi"/>
          <w:sz w:val="16"/>
        </w:rPr>
        <w:t xml:space="preserve">This is a false promise, for </w:t>
      </w:r>
      <w:proofErr w:type="gramStart"/>
      <w:r w:rsidRPr="00362427">
        <w:rPr>
          <w:rFonts w:asciiTheme="minorHAnsi" w:hAnsiTheme="minorHAnsi" w:cstheme="minorHAnsi"/>
          <w:sz w:val="16"/>
        </w:rPr>
        <w:t>a number of</w:t>
      </w:r>
      <w:proofErr w:type="gramEnd"/>
      <w:r w:rsidRPr="00362427">
        <w:rPr>
          <w:rFonts w:asciiTheme="minorHAnsi" w:hAnsiTheme="minorHAnsi" w:cstheme="minorHAnsi"/>
          <w:sz w:val="16"/>
        </w:rPr>
        <w:t xml:space="preserve"> reasons. First, </w:t>
      </w:r>
      <w:r w:rsidRPr="001A3690">
        <w:rPr>
          <w:rStyle w:val="StyleUnderline"/>
          <w:rFonts w:asciiTheme="minorHAnsi" w:hAnsiTheme="minorHAnsi" w:cstheme="minorHAnsi"/>
          <w:highlight w:val="cyan"/>
        </w:rPr>
        <w:t xml:space="preserve">retrenchment would </w:t>
      </w:r>
      <w:r w:rsidRPr="00327F17">
        <w:rPr>
          <w:rStyle w:val="Emphasis"/>
          <w:highlight w:val="cyan"/>
        </w:rPr>
        <w:t>worsen</w:t>
      </w:r>
      <w:r w:rsidRPr="00327F17">
        <w:rPr>
          <w:rStyle w:val="Emphasis"/>
        </w:rPr>
        <w:t xml:space="preserve"> regional </w:t>
      </w:r>
      <w:r w:rsidRPr="007C5471">
        <w:rPr>
          <w:rStyle w:val="Emphasis"/>
        </w:rPr>
        <w:t xml:space="preserve">security </w:t>
      </w:r>
      <w:r w:rsidRPr="00327F17">
        <w:rPr>
          <w:rStyle w:val="Emphasis"/>
          <w:highlight w:val="cyan"/>
        </w:rPr>
        <w:t>competition</w:t>
      </w:r>
      <w:r w:rsidRPr="00362427">
        <w:rPr>
          <w:rStyle w:val="StyleUnderline"/>
          <w:rFonts w:asciiTheme="minorHAnsi" w:hAnsiTheme="minorHAnsi" w:cstheme="minorHAnsi"/>
        </w:rPr>
        <w:t xml:space="preserve"> in Europe and Asia. </w:t>
      </w:r>
      <w:r w:rsidRPr="00362427">
        <w:rPr>
          <w:rFonts w:asciiTheme="minorHAnsi" w:hAnsiTheme="minorHAnsi" w:cstheme="minorHAnsi"/>
          <w:sz w:val="16"/>
        </w:rPr>
        <w:t xml:space="preserve">The realists recognize that the U.S. </w:t>
      </w:r>
      <w:r w:rsidRPr="00362427">
        <w:rPr>
          <w:rStyle w:val="StyleUnderline"/>
          <w:rFonts w:asciiTheme="minorHAnsi" w:hAnsiTheme="minorHAnsi" w:cstheme="minorHAnsi"/>
        </w:rPr>
        <w:t xml:space="preserve">military </w:t>
      </w:r>
      <w:r w:rsidRPr="007C5471">
        <w:rPr>
          <w:rStyle w:val="StyleUnderline"/>
          <w:rFonts w:asciiTheme="minorHAnsi" w:hAnsiTheme="minorHAnsi" w:cstheme="minorHAnsi"/>
        </w:rPr>
        <w:t>presence</w:t>
      </w:r>
      <w:r w:rsidRPr="00362427">
        <w:rPr>
          <w:rFonts w:asciiTheme="minorHAnsi" w:hAnsiTheme="minorHAnsi" w:cstheme="minorHAnsi"/>
          <w:sz w:val="16"/>
        </w:rPr>
        <w:t xml:space="preserve"> in Europe and Asia does </w:t>
      </w:r>
      <w:r w:rsidRPr="007C5471">
        <w:rPr>
          <w:rStyle w:val="StyleUnderline"/>
          <w:rFonts w:asciiTheme="minorHAnsi" w:hAnsiTheme="minorHAnsi" w:cstheme="minorHAnsi"/>
        </w:rPr>
        <w:t>dampen</w:t>
      </w:r>
      <w:r w:rsidRPr="00362427">
        <w:rPr>
          <w:rStyle w:val="StyleUnderline"/>
          <w:rFonts w:asciiTheme="minorHAnsi" w:hAnsiTheme="minorHAnsi" w:cstheme="minorHAnsi"/>
        </w:rPr>
        <w:t xml:space="preserve"> security </w:t>
      </w:r>
      <w:r w:rsidRPr="007C5471">
        <w:rPr>
          <w:rStyle w:val="StyleUnderline"/>
          <w:rFonts w:asciiTheme="minorHAnsi" w:hAnsiTheme="minorHAnsi" w:cstheme="minorHAnsi"/>
        </w:rPr>
        <w:t>competition</w:t>
      </w:r>
      <w:r w:rsidRPr="00362427">
        <w:rPr>
          <w:rFonts w:asciiTheme="minorHAnsi" w:hAnsiTheme="minorHAnsi" w:cstheme="minorHAnsi"/>
          <w:sz w:val="16"/>
        </w:rPr>
        <w:t xml:space="preserve">, but they claim that it does so at too high a price—and one that, at any rate, should be paid by U.S. allies in the regions themselves. Although </w:t>
      </w:r>
      <w:r w:rsidRPr="00362427">
        <w:rPr>
          <w:rStyle w:val="StyleUnderline"/>
          <w:rFonts w:asciiTheme="minorHAnsi" w:hAnsiTheme="minorHAnsi" w:cstheme="minorHAnsi"/>
        </w:rPr>
        <w:t>pulling back</w:t>
      </w:r>
      <w:r w:rsidRPr="00362427">
        <w:rPr>
          <w:rFonts w:asciiTheme="minorHAnsi" w:hAnsiTheme="minorHAnsi" w:cstheme="minorHAnsi"/>
          <w:sz w:val="16"/>
        </w:rPr>
        <w:t xml:space="preserve"> would invite regional security competition, realist retrenchers admit, the United States could be safer in a more dangerous world because regional rivals would check one another. </w:t>
      </w:r>
      <w:r w:rsidRPr="00362427">
        <w:rPr>
          <w:rStyle w:val="StyleUnderline"/>
          <w:rFonts w:asciiTheme="minorHAnsi" w:hAnsiTheme="minorHAnsi" w:cstheme="minorHAnsi"/>
        </w:rPr>
        <w:t xml:space="preserve">This is a </w:t>
      </w:r>
      <w:r w:rsidRPr="00334F44">
        <w:rPr>
          <w:rStyle w:val="Emphasis"/>
        </w:rPr>
        <w:t>perilous gambit</w:t>
      </w:r>
      <w:r w:rsidRPr="00362427">
        <w:rPr>
          <w:rFonts w:asciiTheme="minorHAnsi" w:hAnsiTheme="minorHAnsi" w:cstheme="minorHAnsi"/>
          <w:sz w:val="16"/>
        </w:rPr>
        <w:t xml:space="preserve">, however, </w:t>
      </w:r>
      <w:r w:rsidRPr="00362427">
        <w:rPr>
          <w:rStyle w:val="StyleUnderline"/>
          <w:rFonts w:asciiTheme="minorHAnsi" w:hAnsiTheme="minorHAnsi" w:cstheme="minorHAnsi"/>
        </w:rPr>
        <w:t xml:space="preserve">because </w:t>
      </w:r>
      <w:r w:rsidRPr="001A3690">
        <w:rPr>
          <w:rStyle w:val="StyleUnderline"/>
          <w:rFonts w:asciiTheme="minorHAnsi" w:hAnsiTheme="minorHAnsi" w:cstheme="minorHAnsi"/>
          <w:highlight w:val="cyan"/>
        </w:rPr>
        <w:t>regional conflicts</w:t>
      </w:r>
      <w:r w:rsidRPr="00362427">
        <w:rPr>
          <w:rFonts w:asciiTheme="minorHAnsi" w:hAnsiTheme="minorHAnsi" w:cstheme="minorHAnsi"/>
          <w:sz w:val="16"/>
        </w:rPr>
        <w:t xml:space="preserve"> often end up </w:t>
      </w:r>
      <w:r w:rsidRPr="00334F44">
        <w:rPr>
          <w:rStyle w:val="Emphasis"/>
          <w:highlight w:val="cyan"/>
        </w:rPr>
        <w:t>implicat</w:t>
      </w:r>
      <w:r w:rsidRPr="00334F44">
        <w:rPr>
          <w:rStyle w:val="Emphasis"/>
        </w:rPr>
        <w:t xml:space="preserve">ing </w:t>
      </w:r>
      <w:r w:rsidRPr="00334F44">
        <w:rPr>
          <w:rStyle w:val="Emphasis"/>
          <w:highlight w:val="cyan"/>
        </w:rPr>
        <w:t>U.S.</w:t>
      </w:r>
      <w:r w:rsidRPr="00334F44">
        <w:rPr>
          <w:rStyle w:val="Emphasis"/>
        </w:rPr>
        <w:t xml:space="preserve"> </w:t>
      </w:r>
      <w:r w:rsidRPr="00334F44">
        <w:rPr>
          <w:rStyle w:val="Emphasis"/>
          <w:highlight w:val="cyan"/>
        </w:rPr>
        <w:t>interests</w:t>
      </w:r>
      <w:r w:rsidRPr="00362427">
        <w:rPr>
          <w:rFonts w:asciiTheme="minorHAnsi" w:hAnsiTheme="minorHAnsi" w:cstheme="minorHAnsi"/>
          <w:sz w:val="16"/>
        </w:rPr>
        <w:t xml:space="preserve">. </w:t>
      </w:r>
      <w:r w:rsidRPr="00362427">
        <w:rPr>
          <w:rStyle w:val="StyleUnderline"/>
          <w:rFonts w:asciiTheme="minorHAnsi" w:hAnsiTheme="minorHAnsi" w:cstheme="minorHAnsi"/>
        </w:rPr>
        <w:t>They</w:t>
      </w:r>
      <w:r w:rsidRPr="00362427">
        <w:rPr>
          <w:rFonts w:asciiTheme="minorHAnsi" w:hAnsiTheme="minorHAnsi" w:cstheme="minorHAnsi"/>
          <w:sz w:val="16"/>
        </w:rPr>
        <w:t xml:space="preserve"> might thus end up </w:t>
      </w:r>
      <w:r w:rsidRPr="007C5471">
        <w:rPr>
          <w:rStyle w:val="Emphasis"/>
          <w:highlight w:val="cyan"/>
        </w:rPr>
        <w:t>drawing</w:t>
      </w:r>
      <w:r w:rsidRPr="00334F44">
        <w:rPr>
          <w:rStyle w:val="Emphasis"/>
        </w:rPr>
        <w:t xml:space="preserve"> </w:t>
      </w:r>
      <w:r w:rsidRPr="00334F44">
        <w:rPr>
          <w:rStyle w:val="Emphasis"/>
          <w:highlight w:val="cyan"/>
        </w:rPr>
        <w:t>the U</w:t>
      </w:r>
      <w:r w:rsidRPr="00334F44">
        <w:rPr>
          <w:rStyle w:val="Emphasis"/>
        </w:rPr>
        <w:t xml:space="preserve">nited </w:t>
      </w:r>
      <w:r w:rsidRPr="00334F44">
        <w:rPr>
          <w:rStyle w:val="Emphasis"/>
          <w:highlight w:val="cyan"/>
        </w:rPr>
        <w:t>S</w:t>
      </w:r>
      <w:r w:rsidRPr="00334F44">
        <w:rPr>
          <w:rStyle w:val="Emphasis"/>
        </w:rPr>
        <w:t xml:space="preserve">tates </w:t>
      </w:r>
      <w:r w:rsidRPr="00334F44">
        <w:rPr>
          <w:rStyle w:val="Emphasis"/>
          <w:highlight w:val="cyan"/>
        </w:rPr>
        <w:t>back in</w:t>
      </w:r>
      <w:r w:rsidRPr="00334F44">
        <w:rPr>
          <w:rStyle w:val="Emphasis"/>
        </w:rPr>
        <w:t xml:space="preserve"> after it has left</w:t>
      </w:r>
      <w:r w:rsidRPr="00362427">
        <w:rPr>
          <w:rStyle w:val="StyleUnderline"/>
          <w:rFonts w:asciiTheme="minorHAnsi" w:hAnsiTheme="minorHAnsi" w:cstheme="minorHAnsi"/>
        </w:rPr>
        <w:t>—</w:t>
      </w:r>
      <w:r w:rsidRPr="00675C4F">
        <w:rPr>
          <w:rStyle w:val="StyleUnderline"/>
          <w:rFonts w:asciiTheme="minorHAnsi" w:hAnsiTheme="minorHAnsi" w:cstheme="minorHAnsi"/>
        </w:rPr>
        <w:t>resulting in a</w:t>
      </w:r>
      <w:r w:rsidRPr="00362427">
        <w:rPr>
          <w:rStyle w:val="StyleUnderline"/>
          <w:rFonts w:asciiTheme="minorHAnsi" w:hAnsiTheme="minorHAnsi" w:cstheme="minorHAnsi"/>
        </w:rPr>
        <w:t xml:space="preserve"> much </w:t>
      </w:r>
      <w:r w:rsidRPr="00334F44">
        <w:rPr>
          <w:rStyle w:val="Emphasis"/>
          <w:highlight w:val="cyan"/>
        </w:rPr>
        <w:t xml:space="preserve">more dangerous </w:t>
      </w:r>
      <w:r w:rsidRPr="00675C4F">
        <w:rPr>
          <w:rStyle w:val="Emphasis"/>
        </w:rPr>
        <w:t xml:space="preserve">venture </w:t>
      </w:r>
      <w:r w:rsidRPr="007C5471">
        <w:rPr>
          <w:rStyle w:val="StyleUnderline"/>
          <w:highlight w:val="cyan"/>
        </w:rPr>
        <w:t>than</w:t>
      </w:r>
      <w:r w:rsidRPr="007C5471">
        <w:rPr>
          <w:rStyle w:val="StyleUnderline"/>
          <w:rFonts w:asciiTheme="minorHAnsi" w:hAnsiTheme="minorHAnsi" w:cstheme="minorHAnsi"/>
          <w:highlight w:val="cyan"/>
        </w:rPr>
        <w:t xml:space="preserve"> </w:t>
      </w:r>
      <w:r w:rsidRPr="00A313F0">
        <w:rPr>
          <w:rStyle w:val="StyleUnderline"/>
          <w:rFonts w:asciiTheme="minorHAnsi" w:hAnsiTheme="minorHAnsi" w:cstheme="minorHAnsi"/>
        </w:rPr>
        <w:t>heading off</w:t>
      </w:r>
      <w:r w:rsidRPr="00362427">
        <w:rPr>
          <w:rStyle w:val="StyleUnderline"/>
          <w:rFonts w:asciiTheme="minorHAnsi" w:hAnsiTheme="minorHAnsi" w:cstheme="minorHAnsi"/>
        </w:rPr>
        <w:t xml:space="preserve"> the </w:t>
      </w:r>
      <w:r w:rsidRPr="00A313F0">
        <w:rPr>
          <w:rStyle w:val="StyleUnderline"/>
          <w:rFonts w:asciiTheme="minorHAnsi" w:hAnsiTheme="minorHAnsi" w:cstheme="minorHAnsi"/>
        </w:rPr>
        <w:t>conflict</w:t>
      </w:r>
      <w:r w:rsidRPr="00362427">
        <w:rPr>
          <w:rStyle w:val="StyleUnderline"/>
          <w:rFonts w:asciiTheme="minorHAnsi" w:hAnsiTheme="minorHAnsi" w:cstheme="minorHAnsi"/>
        </w:rPr>
        <w:t xml:space="preserve"> in the first place </w:t>
      </w:r>
      <w:r w:rsidRPr="007C5471">
        <w:rPr>
          <w:rStyle w:val="StyleUnderline"/>
          <w:rFonts w:asciiTheme="minorHAnsi" w:hAnsiTheme="minorHAnsi" w:cstheme="minorHAnsi"/>
        </w:rPr>
        <w:t xml:space="preserve">by </w:t>
      </w:r>
      <w:r w:rsidRPr="001A3690">
        <w:rPr>
          <w:rStyle w:val="StyleUnderline"/>
          <w:rFonts w:asciiTheme="minorHAnsi" w:hAnsiTheme="minorHAnsi" w:cstheme="minorHAnsi"/>
          <w:highlight w:val="cyan"/>
        </w:rPr>
        <w:t>staying</w:t>
      </w:r>
      <w:r w:rsidRPr="00362427">
        <w:rPr>
          <w:rStyle w:val="StyleUnderline"/>
          <w:rFonts w:asciiTheme="minorHAnsi" w:hAnsiTheme="minorHAnsi" w:cstheme="minorHAnsi"/>
        </w:rPr>
        <w:t>.</w:t>
      </w:r>
      <w:r w:rsidRPr="00362427">
        <w:rPr>
          <w:rFonts w:asciiTheme="minorHAnsi" w:hAnsiTheme="minorHAnsi" w:cstheme="minorHAnsi"/>
          <w:sz w:val="16"/>
        </w:rPr>
        <w:t xml:space="preserve"> Realist retrenchment reveals a hubris that the United States can control consequences and prevent crises from erupting into war. </w:t>
      </w:r>
    </w:p>
    <w:p w14:paraId="0DCB2054" w14:textId="77777777" w:rsidR="004D13BE" w:rsidRPr="00052385" w:rsidRDefault="004D13BE" w:rsidP="004D13BE">
      <w:pPr>
        <w:rPr>
          <w:rStyle w:val="Emphasis"/>
        </w:rPr>
      </w:pPr>
      <w:r w:rsidRPr="00362427">
        <w:rPr>
          <w:rFonts w:asciiTheme="minorHAnsi" w:hAnsiTheme="minorHAnsi" w:cstheme="minorHAnsi"/>
        </w:rPr>
        <w:t>A</w:t>
      </w:r>
      <w:r w:rsidRPr="00362427">
        <w:rPr>
          <w:rStyle w:val="StyleUnderline"/>
          <w:rFonts w:asciiTheme="minorHAnsi" w:hAnsiTheme="minorHAnsi" w:cstheme="minorHAnsi"/>
        </w:rPr>
        <w:t xml:space="preserve"> U.S. </w:t>
      </w:r>
      <w:r w:rsidRPr="001A3690">
        <w:rPr>
          <w:rStyle w:val="StyleUnderline"/>
          <w:rFonts w:asciiTheme="minorHAnsi" w:hAnsiTheme="minorHAnsi" w:cstheme="minorHAnsi"/>
          <w:highlight w:val="cyan"/>
        </w:rPr>
        <w:t>pullback</w:t>
      </w:r>
      <w:r w:rsidRPr="00362427">
        <w:rPr>
          <w:rStyle w:val="StyleUnderline"/>
          <w:rFonts w:asciiTheme="minorHAnsi" w:hAnsiTheme="minorHAnsi" w:cstheme="minorHAnsi"/>
        </w:rPr>
        <w:t xml:space="preserve"> from Europe or Asia is more likely to </w:t>
      </w:r>
      <w:r w:rsidRPr="00052385">
        <w:rPr>
          <w:rStyle w:val="Emphasis"/>
          <w:highlight w:val="cyan"/>
        </w:rPr>
        <w:t>embolden regional powers</w:t>
      </w:r>
      <w:r w:rsidRPr="00052385">
        <w:rPr>
          <w:rStyle w:val="Emphasis"/>
        </w:rPr>
        <w:t>.</w:t>
      </w:r>
    </w:p>
    <w:p w14:paraId="44A3FEF9" w14:textId="77777777" w:rsidR="004D13BE" w:rsidRPr="00362427" w:rsidRDefault="004D13BE" w:rsidP="004D13BE">
      <w:pPr>
        <w:rPr>
          <w:rFonts w:asciiTheme="minorHAnsi" w:hAnsiTheme="minorHAnsi" w:cstheme="minorHAnsi"/>
          <w:u w:val="single"/>
        </w:rPr>
      </w:pPr>
      <w:r w:rsidRPr="00362427">
        <w:rPr>
          <w:rFonts w:asciiTheme="minorHAnsi" w:hAnsiTheme="minorHAnsi" w:cstheme="minorHAnsi"/>
          <w:sz w:val="16"/>
        </w:rPr>
        <w:t xml:space="preserve">The progressives’ view of regional security is similarly flawed. These retrenchers reject the idea that regional security competition will intensify if the United States leaves. In fact, they argue, U.S. alliances often promote competition, as in the Middle East, where U.S. support for Saudi Arabia and the United Arab Emirates has emboldened those countries in their cold war with Iran. But this logic does not apply to Europe or Asia, where U.S. </w:t>
      </w:r>
      <w:r w:rsidRPr="001A3690">
        <w:rPr>
          <w:rStyle w:val="StyleUnderline"/>
          <w:rFonts w:asciiTheme="minorHAnsi" w:hAnsiTheme="minorHAnsi" w:cstheme="minorHAnsi"/>
          <w:highlight w:val="cyan"/>
        </w:rPr>
        <w:t>allies</w:t>
      </w:r>
      <w:r w:rsidRPr="00362427">
        <w:rPr>
          <w:rStyle w:val="StyleUnderline"/>
          <w:rFonts w:asciiTheme="minorHAnsi" w:hAnsiTheme="minorHAnsi" w:cstheme="minorHAnsi"/>
        </w:rPr>
        <w:t xml:space="preserve"> have </w:t>
      </w:r>
      <w:r w:rsidRPr="001A3690">
        <w:rPr>
          <w:rStyle w:val="StyleUnderline"/>
          <w:rFonts w:asciiTheme="minorHAnsi" w:hAnsiTheme="minorHAnsi" w:cstheme="minorHAnsi"/>
          <w:highlight w:val="cyan"/>
        </w:rPr>
        <w:t>behaved</w:t>
      </w:r>
      <w:r w:rsidRPr="00362427">
        <w:rPr>
          <w:rStyle w:val="StyleUnderline"/>
          <w:rFonts w:asciiTheme="minorHAnsi" w:hAnsiTheme="minorHAnsi" w:cstheme="minorHAnsi"/>
        </w:rPr>
        <w:t xml:space="preserve"> </w:t>
      </w:r>
      <w:r w:rsidRPr="001A3690">
        <w:rPr>
          <w:rStyle w:val="StyleUnderline"/>
          <w:rFonts w:asciiTheme="minorHAnsi" w:hAnsiTheme="minorHAnsi" w:cstheme="minorHAnsi"/>
          <w:highlight w:val="cyan"/>
        </w:rPr>
        <w:t>responsibly</w:t>
      </w:r>
      <w:r w:rsidRPr="00362427">
        <w:rPr>
          <w:rStyle w:val="StyleUnderline"/>
          <w:rFonts w:asciiTheme="minorHAnsi" w:hAnsiTheme="minorHAnsi" w:cstheme="minorHAnsi"/>
        </w:rPr>
        <w:t>.</w:t>
      </w:r>
      <w:r w:rsidRPr="00362427">
        <w:rPr>
          <w:rFonts w:asciiTheme="minorHAnsi" w:hAnsiTheme="minorHAnsi" w:cstheme="minorHAnsi"/>
          <w:sz w:val="16"/>
        </w:rPr>
        <w:t xml:space="preserve"> </w:t>
      </w:r>
      <w:r w:rsidRPr="00362427">
        <w:rPr>
          <w:rStyle w:val="StyleUnderline"/>
          <w:rFonts w:asciiTheme="minorHAnsi" w:hAnsiTheme="minorHAnsi" w:cstheme="minorHAnsi"/>
        </w:rPr>
        <w:t>A U.S. pullback from those places is more likely to embolden the regional powers.</w:t>
      </w:r>
      <w:r w:rsidRPr="00362427">
        <w:rPr>
          <w:rFonts w:asciiTheme="minorHAnsi" w:hAnsiTheme="minorHAnsi" w:cstheme="minorHAnsi"/>
          <w:sz w:val="16"/>
        </w:rPr>
        <w:t xml:space="preserve"> Since 2008, </w:t>
      </w:r>
      <w:r w:rsidRPr="001A3690">
        <w:rPr>
          <w:rStyle w:val="StyleUnderline"/>
          <w:rFonts w:asciiTheme="minorHAnsi" w:hAnsiTheme="minorHAnsi" w:cstheme="minorHAnsi"/>
          <w:highlight w:val="cyan"/>
        </w:rPr>
        <w:t>Russia</w:t>
      </w:r>
      <w:r w:rsidRPr="00362427">
        <w:rPr>
          <w:rFonts w:asciiTheme="minorHAnsi" w:hAnsiTheme="minorHAnsi" w:cstheme="minorHAnsi"/>
          <w:sz w:val="16"/>
        </w:rPr>
        <w:t xml:space="preserve"> has </w:t>
      </w:r>
      <w:r w:rsidRPr="001A3690">
        <w:rPr>
          <w:rStyle w:val="StyleUnderline"/>
          <w:rFonts w:asciiTheme="minorHAnsi" w:hAnsiTheme="minorHAnsi" w:cstheme="minorHAnsi"/>
          <w:highlight w:val="cyan"/>
        </w:rPr>
        <w:t>invaded</w:t>
      </w:r>
      <w:r w:rsidRPr="00362427">
        <w:rPr>
          <w:rFonts w:asciiTheme="minorHAnsi" w:hAnsiTheme="minorHAnsi" w:cstheme="minorHAnsi"/>
          <w:sz w:val="16"/>
        </w:rPr>
        <w:t xml:space="preserve"> two of its </w:t>
      </w:r>
      <w:r w:rsidRPr="001A3690">
        <w:rPr>
          <w:rStyle w:val="StyleUnderline"/>
          <w:rFonts w:asciiTheme="minorHAnsi" w:hAnsiTheme="minorHAnsi" w:cstheme="minorHAnsi"/>
          <w:highlight w:val="cyan"/>
        </w:rPr>
        <w:t xml:space="preserve">neighbors </w:t>
      </w:r>
      <w:r w:rsidRPr="00392BDA">
        <w:rPr>
          <w:rStyle w:val="StyleUnderline"/>
          <w:rFonts w:asciiTheme="minorHAnsi" w:hAnsiTheme="minorHAnsi" w:cstheme="minorHAnsi"/>
        </w:rPr>
        <w:t xml:space="preserve">that are </w:t>
      </w:r>
      <w:r w:rsidRPr="00392BDA">
        <w:rPr>
          <w:rStyle w:val="Emphasis"/>
          <w:highlight w:val="cyan"/>
        </w:rPr>
        <w:t>not</w:t>
      </w:r>
      <w:r w:rsidRPr="00052385">
        <w:rPr>
          <w:rStyle w:val="Emphasis"/>
        </w:rPr>
        <w:t xml:space="preserve"> members of </w:t>
      </w:r>
      <w:r w:rsidRPr="00052385">
        <w:rPr>
          <w:rStyle w:val="Emphasis"/>
          <w:highlight w:val="cyan"/>
        </w:rPr>
        <w:t>NATO</w:t>
      </w:r>
      <w:r w:rsidRPr="00362427">
        <w:rPr>
          <w:rStyle w:val="StyleUnderline"/>
          <w:rFonts w:asciiTheme="minorHAnsi" w:hAnsiTheme="minorHAnsi" w:cstheme="minorHAnsi"/>
        </w:rPr>
        <w:t xml:space="preserve">, and </w:t>
      </w:r>
      <w:r w:rsidRPr="00675C4F">
        <w:rPr>
          <w:rStyle w:val="StyleUnderline"/>
          <w:rFonts w:asciiTheme="minorHAnsi" w:hAnsiTheme="minorHAnsi" w:cstheme="minorHAnsi"/>
        </w:rPr>
        <w:t>if the Baltic states were no longer protected</w:t>
      </w:r>
      <w:r w:rsidRPr="00362427">
        <w:rPr>
          <w:rStyle w:val="StyleUnderline"/>
          <w:rFonts w:asciiTheme="minorHAnsi" w:hAnsiTheme="minorHAnsi" w:cstheme="minorHAnsi"/>
        </w:rPr>
        <w:t xml:space="preserve"> by a U.S. security guarantee, </w:t>
      </w:r>
      <w:r w:rsidRPr="00362427">
        <w:rPr>
          <w:rFonts w:asciiTheme="minorHAnsi" w:hAnsiTheme="minorHAnsi" w:cstheme="minorHAnsi"/>
          <w:sz w:val="16"/>
        </w:rPr>
        <w:t xml:space="preserve">it is conceivable that </w:t>
      </w:r>
      <w:r w:rsidRPr="00392BDA">
        <w:rPr>
          <w:rStyle w:val="StyleUnderline"/>
          <w:rFonts w:asciiTheme="minorHAnsi" w:hAnsiTheme="minorHAnsi" w:cstheme="minorHAnsi"/>
          <w:highlight w:val="cyan"/>
        </w:rPr>
        <w:t>Russia</w:t>
      </w:r>
      <w:r w:rsidRPr="00392BDA">
        <w:rPr>
          <w:rStyle w:val="StyleUnderline"/>
          <w:rFonts w:asciiTheme="minorHAnsi" w:hAnsiTheme="minorHAnsi" w:cstheme="minorHAnsi"/>
        </w:rPr>
        <w:t xml:space="preserve"> would test</w:t>
      </w:r>
      <w:r w:rsidRPr="00362427">
        <w:rPr>
          <w:rStyle w:val="StyleUnderline"/>
          <w:rFonts w:asciiTheme="minorHAnsi" w:hAnsiTheme="minorHAnsi" w:cstheme="minorHAnsi"/>
        </w:rPr>
        <w:t xml:space="preserve"> the boundaries </w:t>
      </w:r>
      <w:r w:rsidRPr="00392BDA">
        <w:rPr>
          <w:rStyle w:val="StyleUnderline"/>
          <w:rFonts w:asciiTheme="minorHAnsi" w:hAnsiTheme="minorHAnsi" w:cstheme="minorHAnsi"/>
          <w:highlight w:val="cyan"/>
        </w:rPr>
        <w:t>with</w:t>
      </w:r>
      <w:r w:rsidRPr="00362427">
        <w:rPr>
          <w:rStyle w:val="StyleUnderline"/>
          <w:rFonts w:asciiTheme="minorHAnsi" w:hAnsiTheme="minorHAnsi" w:cstheme="minorHAnsi"/>
        </w:rPr>
        <w:t xml:space="preserve"> </w:t>
      </w:r>
      <w:r w:rsidRPr="00052385">
        <w:rPr>
          <w:rStyle w:val="Emphasis"/>
          <w:highlight w:val="cyan"/>
        </w:rPr>
        <w:t>gray-zone warfare</w:t>
      </w:r>
      <w:r w:rsidRPr="00052385">
        <w:rPr>
          <w:rStyle w:val="Emphasis"/>
        </w:rPr>
        <w:t>.</w:t>
      </w:r>
      <w:r w:rsidRPr="00362427">
        <w:rPr>
          <w:rStyle w:val="StyleUnderline"/>
          <w:rFonts w:asciiTheme="minorHAnsi" w:hAnsiTheme="minorHAnsi" w:cstheme="minorHAnsi"/>
        </w:rPr>
        <w:t xml:space="preserve"> In East Asia, a U.S. </w:t>
      </w:r>
      <w:r w:rsidRPr="00392BDA">
        <w:rPr>
          <w:rStyle w:val="StyleUnderline"/>
          <w:rFonts w:asciiTheme="minorHAnsi" w:hAnsiTheme="minorHAnsi" w:cstheme="minorHAnsi"/>
        </w:rPr>
        <w:t xml:space="preserve">withdrawal would force </w:t>
      </w:r>
      <w:r w:rsidRPr="001A3690">
        <w:rPr>
          <w:rStyle w:val="StyleUnderline"/>
          <w:rFonts w:asciiTheme="minorHAnsi" w:hAnsiTheme="minorHAnsi" w:cstheme="minorHAnsi"/>
          <w:highlight w:val="cyan"/>
        </w:rPr>
        <w:t>Japan</w:t>
      </w:r>
      <w:r w:rsidRPr="00362427">
        <w:rPr>
          <w:rStyle w:val="StyleUnderline"/>
          <w:rFonts w:asciiTheme="minorHAnsi" w:hAnsiTheme="minorHAnsi" w:cstheme="minorHAnsi"/>
        </w:rPr>
        <w:t xml:space="preserve"> to </w:t>
      </w:r>
      <w:r w:rsidRPr="00392BDA">
        <w:rPr>
          <w:rStyle w:val="Emphasis"/>
          <w:highlight w:val="cyan"/>
        </w:rPr>
        <w:t>increase</w:t>
      </w:r>
      <w:r w:rsidRPr="007A6A1F">
        <w:rPr>
          <w:rStyle w:val="Emphasis"/>
        </w:rPr>
        <w:t xml:space="preserve"> its </w:t>
      </w:r>
      <w:r w:rsidRPr="00392BDA">
        <w:rPr>
          <w:rStyle w:val="Emphasis"/>
          <w:highlight w:val="cyan"/>
        </w:rPr>
        <w:t>defense</w:t>
      </w:r>
      <w:r w:rsidRPr="007A6A1F">
        <w:rPr>
          <w:rStyle w:val="Emphasis"/>
        </w:rPr>
        <w:t xml:space="preserve"> capabilities </w:t>
      </w:r>
      <w:r w:rsidRPr="00362427">
        <w:rPr>
          <w:rStyle w:val="StyleUnderline"/>
          <w:rFonts w:asciiTheme="minorHAnsi" w:hAnsiTheme="minorHAnsi" w:cstheme="minorHAnsi"/>
        </w:rPr>
        <w:t xml:space="preserve">and change its constitution to </w:t>
      </w:r>
      <w:r w:rsidRPr="007A6A1F">
        <w:rPr>
          <w:rStyle w:val="StyleUnderline"/>
        </w:rPr>
        <w:t xml:space="preserve">enable it </w:t>
      </w:r>
      <w:r w:rsidRPr="00392BDA">
        <w:rPr>
          <w:rStyle w:val="StyleUnderline"/>
        </w:rPr>
        <w:t>to</w:t>
      </w:r>
      <w:r w:rsidRPr="00392BDA">
        <w:rPr>
          <w:rStyle w:val="Emphasis"/>
        </w:rPr>
        <w:t xml:space="preserve"> compete with China</w:t>
      </w:r>
      <w:r w:rsidRPr="007A6A1F">
        <w:rPr>
          <w:rStyle w:val="Emphasis"/>
        </w:rPr>
        <w:t xml:space="preserve"> on its own</w:t>
      </w:r>
      <w:r w:rsidRPr="00362427">
        <w:rPr>
          <w:rStyle w:val="StyleUnderline"/>
          <w:rFonts w:asciiTheme="minorHAnsi" w:hAnsiTheme="minorHAnsi" w:cstheme="minorHAnsi"/>
        </w:rPr>
        <w:t xml:space="preserve">, </w:t>
      </w:r>
      <w:r w:rsidRPr="00392BDA">
        <w:rPr>
          <w:rStyle w:val="StyleUnderline"/>
          <w:rFonts w:asciiTheme="minorHAnsi" w:hAnsiTheme="minorHAnsi" w:cstheme="minorHAnsi"/>
        </w:rPr>
        <w:t>straining</w:t>
      </w:r>
      <w:r w:rsidRPr="00362427">
        <w:rPr>
          <w:rStyle w:val="StyleUnderline"/>
          <w:rFonts w:asciiTheme="minorHAnsi" w:hAnsiTheme="minorHAnsi" w:cstheme="minorHAnsi"/>
        </w:rPr>
        <w:t xml:space="preserve"> relations with </w:t>
      </w:r>
      <w:r w:rsidRPr="00392BDA">
        <w:rPr>
          <w:rStyle w:val="StyleUnderline"/>
          <w:rFonts w:asciiTheme="minorHAnsi" w:hAnsiTheme="minorHAnsi" w:cstheme="minorHAnsi"/>
        </w:rPr>
        <w:t>South</w:t>
      </w:r>
      <w:r w:rsidRPr="00362427">
        <w:rPr>
          <w:rStyle w:val="StyleUnderline"/>
          <w:rFonts w:asciiTheme="minorHAnsi" w:hAnsiTheme="minorHAnsi" w:cstheme="minorHAnsi"/>
        </w:rPr>
        <w:t xml:space="preserve"> </w:t>
      </w:r>
      <w:r w:rsidRPr="00392BDA">
        <w:rPr>
          <w:rStyle w:val="StyleUnderline"/>
          <w:rFonts w:asciiTheme="minorHAnsi" w:hAnsiTheme="minorHAnsi" w:cstheme="minorHAnsi"/>
        </w:rPr>
        <w:t>Korea</w:t>
      </w:r>
      <w:r w:rsidRPr="00362427">
        <w:rPr>
          <w:rStyle w:val="StyleUnderline"/>
          <w:rFonts w:asciiTheme="minorHAnsi" w:hAnsiTheme="minorHAnsi" w:cstheme="minorHAnsi"/>
        </w:rPr>
        <w:t>.</w:t>
      </w:r>
    </w:p>
    <w:p w14:paraId="627962BB" w14:textId="77777777" w:rsidR="004D13BE" w:rsidRPr="007A6A1F" w:rsidRDefault="004D13BE" w:rsidP="004D13BE">
      <w:pPr>
        <w:rPr>
          <w:rStyle w:val="Emphasis"/>
        </w:rPr>
      </w:pPr>
      <w:r w:rsidRPr="00362427">
        <w:rPr>
          <w:rFonts w:asciiTheme="minorHAnsi" w:hAnsiTheme="minorHAnsi" w:cstheme="minorHAnsi"/>
          <w:sz w:val="16"/>
        </w:rPr>
        <w:t xml:space="preserve">The second problem with retrenchment involves nuclear proliferation. </w:t>
      </w:r>
      <w:r w:rsidRPr="00362427">
        <w:rPr>
          <w:rStyle w:val="StyleUnderline"/>
          <w:rFonts w:asciiTheme="minorHAnsi" w:hAnsiTheme="minorHAnsi" w:cstheme="minorHAnsi"/>
        </w:rPr>
        <w:t>If the United States pulled out of NATO or ended its alliance with Japan</w:t>
      </w:r>
      <w:r w:rsidRPr="00362427">
        <w:rPr>
          <w:rFonts w:asciiTheme="minorHAnsi" w:hAnsiTheme="minorHAnsi" w:cstheme="minorHAnsi"/>
          <w:sz w:val="16"/>
        </w:rPr>
        <w:t xml:space="preserve">, as many realist advocates of retrenchment recommend, some of its </w:t>
      </w:r>
      <w:r w:rsidRPr="001A3690">
        <w:rPr>
          <w:rStyle w:val="StyleUnderline"/>
          <w:rFonts w:asciiTheme="minorHAnsi" w:hAnsiTheme="minorHAnsi" w:cstheme="minorHAnsi"/>
          <w:highlight w:val="cyan"/>
        </w:rPr>
        <w:t>allies, no longer protected</w:t>
      </w:r>
      <w:r w:rsidRPr="00362427">
        <w:rPr>
          <w:rStyle w:val="StyleUnderline"/>
          <w:rFonts w:asciiTheme="minorHAnsi" w:hAnsiTheme="minorHAnsi" w:cstheme="minorHAnsi"/>
        </w:rPr>
        <w:t xml:space="preserve"> by the U.S. nuclear umbrella, </w:t>
      </w:r>
      <w:r w:rsidRPr="00392BDA">
        <w:rPr>
          <w:rStyle w:val="StyleUnderline"/>
          <w:rFonts w:asciiTheme="minorHAnsi" w:hAnsiTheme="minorHAnsi" w:cstheme="minorHAnsi"/>
        </w:rPr>
        <w:t>would</w:t>
      </w:r>
      <w:r w:rsidRPr="00362427">
        <w:rPr>
          <w:rFonts w:asciiTheme="minorHAnsi" w:hAnsiTheme="minorHAnsi" w:cstheme="minorHAnsi"/>
          <w:sz w:val="16"/>
        </w:rPr>
        <w:t xml:space="preserve"> be tempted to </w:t>
      </w:r>
      <w:r w:rsidRPr="007A6A1F">
        <w:rPr>
          <w:rStyle w:val="Emphasis"/>
          <w:highlight w:val="cyan"/>
        </w:rPr>
        <w:t>acquire nuc</w:t>
      </w:r>
      <w:r w:rsidRPr="00675C4F">
        <w:rPr>
          <w:rStyle w:val="Emphasis"/>
        </w:rPr>
        <w:t>lear weapon</w:t>
      </w:r>
      <w:r w:rsidRPr="007A6A1F">
        <w:rPr>
          <w:rStyle w:val="Emphasis"/>
          <w:highlight w:val="cyan"/>
        </w:rPr>
        <w:t>s</w:t>
      </w:r>
      <w:r w:rsidRPr="00362427">
        <w:rPr>
          <w:rFonts w:asciiTheme="minorHAnsi" w:hAnsiTheme="minorHAnsi" w:cstheme="minorHAnsi"/>
          <w:sz w:val="16"/>
        </w:rPr>
        <w:t xml:space="preserve"> of their own. Unlike the progressives for retrenchment, the realists are comfortable with that </w:t>
      </w:r>
      <w:proofErr w:type="gramStart"/>
      <w:r w:rsidRPr="00362427">
        <w:rPr>
          <w:rFonts w:asciiTheme="minorHAnsi" w:hAnsiTheme="minorHAnsi" w:cstheme="minorHAnsi"/>
          <w:sz w:val="16"/>
        </w:rPr>
        <w:t>result, since</w:t>
      </w:r>
      <w:proofErr w:type="gramEnd"/>
      <w:r w:rsidRPr="00362427">
        <w:rPr>
          <w:rFonts w:asciiTheme="minorHAnsi" w:hAnsiTheme="minorHAnsi" w:cstheme="minorHAnsi"/>
          <w:sz w:val="16"/>
        </w:rPr>
        <w:t xml:space="preserve"> they see deterrence as a stabilizing force. Most Americans are not so sanguine, and rightly so. There are good reasons to worry about nuclear proliferation: nuclear </w:t>
      </w:r>
      <w:r w:rsidRPr="00392BDA">
        <w:rPr>
          <w:rStyle w:val="StyleUnderline"/>
          <w:rFonts w:asciiTheme="minorHAnsi" w:hAnsiTheme="minorHAnsi" w:cstheme="minorHAnsi"/>
          <w:highlight w:val="cyan"/>
        </w:rPr>
        <w:t>materials</w:t>
      </w:r>
      <w:r w:rsidRPr="00362427">
        <w:rPr>
          <w:rStyle w:val="StyleUnderline"/>
          <w:rFonts w:asciiTheme="minorHAnsi" w:hAnsiTheme="minorHAnsi" w:cstheme="minorHAnsi"/>
        </w:rPr>
        <w:t xml:space="preserve"> could end up </w:t>
      </w:r>
      <w:r w:rsidRPr="007A6A1F">
        <w:rPr>
          <w:rStyle w:val="Emphasis"/>
          <w:highlight w:val="cyan"/>
        </w:rPr>
        <w:t>in the hands of terrorists</w:t>
      </w:r>
      <w:r w:rsidRPr="00362427">
        <w:rPr>
          <w:rStyle w:val="StyleUnderline"/>
          <w:rFonts w:asciiTheme="minorHAnsi" w:hAnsiTheme="minorHAnsi" w:cstheme="minorHAnsi"/>
        </w:rPr>
        <w:t xml:space="preserve">, </w:t>
      </w:r>
      <w:r w:rsidRPr="001A3690">
        <w:rPr>
          <w:rStyle w:val="StyleUnderline"/>
          <w:rFonts w:asciiTheme="minorHAnsi" w:hAnsiTheme="minorHAnsi" w:cstheme="minorHAnsi"/>
          <w:highlight w:val="cyan"/>
        </w:rPr>
        <w:t>states with less experience</w:t>
      </w:r>
      <w:r w:rsidRPr="00362427">
        <w:rPr>
          <w:rStyle w:val="StyleUnderline"/>
          <w:rFonts w:asciiTheme="minorHAnsi" w:hAnsiTheme="minorHAnsi" w:cstheme="minorHAnsi"/>
        </w:rPr>
        <w:t xml:space="preserve"> might be more </w:t>
      </w:r>
      <w:r w:rsidRPr="007A6A1F">
        <w:rPr>
          <w:rStyle w:val="Emphasis"/>
          <w:highlight w:val="cyan"/>
        </w:rPr>
        <w:t xml:space="preserve">prone to </w:t>
      </w:r>
      <w:r w:rsidRPr="007A6A1F">
        <w:rPr>
          <w:rStyle w:val="Emphasis"/>
        </w:rPr>
        <w:t xml:space="preserve">nuclear </w:t>
      </w:r>
      <w:r w:rsidRPr="007A6A1F">
        <w:rPr>
          <w:rStyle w:val="Emphasis"/>
          <w:highlight w:val="cyan"/>
        </w:rPr>
        <w:t>accidents,</w:t>
      </w:r>
      <w:r w:rsidRPr="001A3690">
        <w:rPr>
          <w:rStyle w:val="StyleUnderline"/>
          <w:rFonts w:asciiTheme="minorHAnsi" w:hAnsiTheme="minorHAnsi" w:cstheme="minorHAnsi"/>
          <w:highlight w:val="cyan"/>
        </w:rPr>
        <w:t xml:space="preserve"> and</w:t>
      </w:r>
      <w:r w:rsidRPr="00362427">
        <w:rPr>
          <w:rStyle w:val="StyleUnderline"/>
          <w:rFonts w:asciiTheme="minorHAnsi" w:hAnsiTheme="minorHAnsi" w:cstheme="minorHAnsi"/>
        </w:rPr>
        <w:t xml:space="preserve"> nuclear powers in </w:t>
      </w:r>
      <w:proofErr w:type="gramStart"/>
      <w:r w:rsidRPr="001A3690">
        <w:rPr>
          <w:rStyle w:val="StyleUnderline"/>
          <w:rFonts w:asciiTheme="minorHAnsi" w:hAnsiTheme="minorHAnsi" w:cstheme="minorHAnsi"/>
          <w:highlight w:val="cyan"/>
        </w:rPr>
        <w:t>close proximity</w:t>
      </w:r>
      <w:proofErr w:type="gramEnd"/>
      <w:r w:rsidRPr="00362427">
        <w:rPr>
          <w:rStyle w:val="StyleUnderline"/>
          <w:rFonts w:asciiTheme="minorHAnsi" w:hAnsiTheme="minorHAnsi" w:cstheme="minorHAnsi"/>
        </w:rPr>
        <w:t xml:space="preserve"> have </w:t>
      </w:r>
      <w:r w:rsidRPr="007A6A1F">
        <w:rPr>
          <w:rStyle w:val="Emphasis"/>
          <w:highlight w:val="cyan"/>
        </w:rPr>
        <w:t>shorter response times</w:t>
      </w:r>
      <w:r w:rsidRPr="00362427">
        <w:rPr>
          <w:rStyle w:val="StyleUnderline"/>
          <w:rFonts w:asciiTheme="minorHAnsi" w:hAnsiTheme="minorHAnsi" w:cstheme="minorHAnsi"/>
        </w:rPr>
        <w:t xml:space="preserve"> and thus conflicts among them have a </w:t>
      </w:r>
      <w:r w:rsidRPr="007A6A1F">
        <w:rPr>
          <w:rStyle w:val="Emphasis"/>
        </w:rPr>
        <w:t xml:space="preserve">greater chance of </w:t>
      </w:r>
      <w:r w:rsidRPr="007A6A1F">
        <w:rPr>
          <w:rStyle w:val="Emphasis"/>
          <w:highlight w:val="cyan"/>
        </w:rPr>
        <w:t>spiral</w:t>
      </w:r>
      <w:r w:rsidRPr="007A6A1F">
        <w:rPr>
          <w:rStyle w:val="Emphasis"/>
        </w:rPr>
        <w:t xml:space="preserve">ing </w:t>
      </w:r>
      <w:r w:rsidRPr="007A6A1F">
        <w:rPr>
          <w:rStyle w:val="Emphasis"/>
          <w:highlight w:val="cyan"/>
        </w:rPr>
        <w:t>into escalation</w:t>
      </w:r>
      <w:r w:rsidRPr="007A6A1F">
        <w:rPr>
          <w:rStyle w:val="Emphasis"/>
        </w:rPr>
        <w:t>.</w:t>
      </w:r>
    </w:p>
    <w:p w14:paraId="65CD9CB0" w14:textId="77777777" w:rsidR="004D13BE" w:rsidRPr="00C30030" w:rsidRDefault="004D13BE" w:rsidP="004D13BE">
      <w:pPr>
        <w:rPr>
          <w:rStyle w:val="Emphasis"/>
        </w:rPr>
      </w:pPr>
      <w:r w:rsidRPr="00362427">
        <w:rPr>
          <w:rFonts w:asciiTheme="minorHAnsi" w:hAnsiTheme="minorHAnsi" w:cstheme="minorHAnsi"/>
          <w:sz w:val="16"/>
        </w:rPr>
        <w:t xml:space="preserve">Third, </w:t>
      </w:r>
      <w:r w:rsidRPr="00362427">
        <w:rPr>
          <w:rStyle w:val="StyleUnderline"/>
          <w:rFonts w:asciiTheme="minorHAnsi" w:hAnsiTheme="minorHAnsi" w:cstheme="minorHAnsi"/>
        </w:rPr>
        <w:t xml:space="preserve">retrenchment would </w:t>
      </w:r>
      <w:r w:rsidRPr="008F4807">
        <w:rPr>
          <w:rStyle w:val="Emphasis"/>
        </w:rPr>
        <w:t>heighten nationalism and xenophobia</w:t>
      </w:r>
      <w:r w:rsidRPr="00362427">
        <w:rPr>
          <w:rStyle w:val="StyleUnderline"/>
          <w:rFonts w:asciiTheme="minorHAnsi" w:hAnsiTheme="minorHAnsi" w:cstheme="minorHAnsi"/>
        </w:rPr>
        <w:t>.</w:t>
      </w:r>
      <w:r w:rsidRPr="00362427">
        <w:rPr>
          <w:rFonts w:asciiTheme="minorHAnsi" w:hAnsiTheme="minorHAnsi" w:cstheme="minorHAnsi"/>
          <w:sz w:val="16"/>
        </w:rPr>
        <w:t xml:space="preserve"> In Europe, a U.S. </w:t>
      </w:r>
      <w:r w:rsidRPr="00675C4F">
        <w:rPr>
          <w:rStyle w:val="StyleUnderline"/>
          <w:rFonts w:asciiTheme="minorHAnsi" w:hAnsiTheme="minorHAnsi" w:cstheme="minorHAnsi"/>
        </w:rPr>
        <w:t xml:space="preserve">withdrawal would send the message that </w:t>
      </w:r>
      <w:r w:rsidRPr="008F4807">
        <w:rPr>
          <w:rStyle w:val="Emphasis"/>
          <w:highlight w:val="cyan"/>
        </w:rPr>
        <w:t>every country must fend for itself</w:t>
      </w:r>
      <w:r w:rsidRPr="001A3690">
        <w:rPr>
          <w:rStyle w:val="StyleUnderline"/>
          <w:rFonts w:asciiTheme="minorHAnsi" w:hAnsiTheme="minorHAnsi" w:cstheme="minorHAnsi"/>
          <w:highlight w:val="cyan"/>
        </w:rPr>
        <w:t>.</w:t>
      </w:r>
      <w:r w:rsidRPr="00362427">
        <w:rPr>
          <w:rStyle w:val="StyleUnderline"/>
          <w:rFonts w:asciiTheme="minorHAnsi" w:hAnsiTheme="minorHAnsi" w:cstheme="minorHAnsi"/>
        </w:rPr>
        <w:t xml:space="preserve"> It </w:t>
      </w:r>
      <w:r w:rsidRPr="00675C4F">
        <w:rPr>
          <w:rStyle w:val="StyleUnderline"/>
          <w:rFonts w:asciiTheme="minorHAnsi" w:hAnsiTheme="minorHAnsi" w:cstheme="minorHAnsi"/>
          <w:highlight w:val="cyan"/>
        </w:rPr>
        <w:t>would</w:t>
      </w:r>
      <w:r w:rsidRPr="00362427">
        <w:rPr>
          <w:rFonts w:asciiTheme="minorHAnsi" w:hAnsiTheme="minorHAnsi" w:cstheme="minorHAnsi"/>
          <w:sz w:val="16"/>
        </w:rPr>
        <w:t xml:space="preserve"> therefore </w:t>
      </w:r>
      <w:r w:rsidRPr="008F4807">
        <w:rPr>
          <w:rStyle w:val="Emphasis"/>
          <w:highlight w:val="cyan"/>
        </w:rPr>
        <w:t>empower</w:t>
      </w:r>
      <w:r w:rsidRPr="008F4807">
        <w:rPr>
          <w:rStyle w:val="Emphasis"/>
        </w:rPr>
        <w:t xml:space="preserve"> </w:t>
      </w:r>
      <w:r w:rsidRPr="008F4807">
        <w:rPr>
          <w:rStyle w:val="Emphasis"/>
        </w:rPr>
        <w:lastRenderedPageBreak/>
        <w:t xml:space="preserve">the </w:t>
      </w:r>
      <w:r w:rsidRPr="008F4807">
        <w:rPr>
          <w:rStyle w:val="Emphasis"/>
          <w:highlight w:val="cyan"/>
        </w:rPr>
        <w:t>far-right groups</w:t>
      </w:r>
      <w:r w:rsidRPr="00362427">
        <w:rPr>
          <w:rStyle w:val="StyleUnderline"/>
          <w:rFonts w:asciiTheme="minorHAnsi" w:hAnsiTheme="minorHAnsi" w:cstheme="minorHAnsi"/>
        </w:rPr>
        <w:t xml:space="preserve"> already making this claim—such as the Alternative for Germany, the League in Italy, and the National Front in France—while </w:t>
      </w:r>
      <w:r w:rsidRPr="00675C4F">
        <w:rPr>
          <w:rStyle w:val="Emphasis"/>
        </w:rPr>
        <w:t>undermining the centrist</w:t>
      </w:r>
      <w:r w:rsidRPr="00185185">
        <w:rPr>
          <w:rStyle w:val="Emphasis"/>
        </w:rPr>
        <w:t xml:space="preserve"> democratic leaders</w:t>
      </w:r>
      <w:r w:rsidRPr="00362427">
        <w:rPr>
          <w:rStyle w:val="StyleUnderline"/>
          <w:rFonts w:asciiTheme="minorHAnsi" w:hAnsiTheme="minorHAnsi" w:cstheme="minorHAnsi"/>
        </w:rPr>
        <w:t xml:space="preserve"> there </w:t>
      </w:r>
      <w:r w:rsidRPr="00675C4F">
        <w:rPr>
          <w:rStyle w:val="StyleUnderline"/>
          <w:rFonts w:asciiTheme="minorHAnsi" w:hAnsiTheme="minorHAnsi" w:cstheme="minorHAnsi"/>
        </w:rPr>
        <w:t>who</w:t>
      </w:r>
      <w:r w:rsidRPr="00362427">
        <w:rPr>
          <w:rStyle w:val="StyleUnderline"/>
          <w:rFonts w:asciiTheme="minorHAnsi" w:hAnsiTheme="minorHAnsi" w:cstheme="minorHAnsi"/>
        </w:rPr>
        <w:t xml:space="preserve"> told their populations that they could </w:t>
      </w:r>
      <w:r w:rsidRPr="00675C4F">
        <w:rPr>
          <w:rStyle w:val="StyleUnderline"/>
          <w:rFonts w:asciiTheme="minorHAnsi" w:hAnsiTheme="minorHAnsi" w:cstheme="minorHAnsi"/>
        </w:rPr>
        <w:t>rely on the U</w:t>
      </w:r>
      <w:r w:rsidRPr="00362427">
        <w:rPr>
          <w:rStyle w:val="StyleUnderline"/>
          <w:rFonts w:asciiTheme="minorHAnsi" w:hAnsiTheme="minorHAnsi" w:cstheme="minorHAnsi"/>
        </w:rPr>
        <w:t xml:space="preserve">nited </w:t>
      </w:r>
      <w:r w:rsidRPr="00675C4F">
        <w:rPr>
          <w:rStyle w:val="StyleUnderline"/>
          <w:rFonts w:asciiTheme="minorHAnsi" w:hAnsiTheme="minorHAnsi" w:cstheme="minorHAnsi"/>
        </w:rPr>
        <w:t>S</w:t>
      </w:r>
      <w:r w:rsidRPr="00362427">
        <w:rPr>
          <w:rStyle w:val="StyleUnderline"/>
          <w:rFonts w:asciiTheme="minorHAnsi" w:hAnsiTheme="minorHAnsi" w:cstheme="minorHAnsi"/>
        </w:rPr>
        <w:t>tates and NATO.</w:t>
      </w:r>
      <w:r w:rsidRPr="00362427">
        <w:rPr>
          <w:rFonts w:asciiTheme="minorHAnsi" w:hAnsiTheme="minorHAnsi" w:cstheme="minorHAnsi"/>
          <w:sz w:val="16"/>
        </w:rPr>
        <w:t xml:space="preserve"> As a result, </w:t>
      </w:r>
      <w:r w:rsidRPr="001A3690">
        <w:rPr>
          <w:rStyle w:val="StyleUnderline"/>
          <w:rFonts w:asciiTheme="minorHAnsi" w:hAnsiTheme="minorHAnsi" w:cstheme="minorHAnsi"/>
          <w:highlight w:val="cyan"/>
        </w:rPr>
        <w:t xml:space="preserve">Washington would </w:t>
      </w:r>
      <w:r w:rsidRPr="00185185">
        <w:rPr>
          <w:rStyle w:val="Emphasis"/>
          <w:highlight w:val="cyan"/>
        </w:rPr>
        <w:t xml:space="preserve">lose </w:t>
      </w:r>
      <w:r w:rsidRPr="00392BDA">
        <w:rPr>
          <w:rStyle w:val="Emphasis"/>
          <w:highlight w:val="cyan"/>
        </w:rPr>
        <w:t>leverage over</w:t>
      </w:r>
      <w:r w:rsidRPr="00185185">
        <w:rPr>
          <w:rStyle w:val="Emphasis"/>
        </w:rPr>
        <w:t xml:space="preserve"> the domestic politics</w:t>
      </w:r>
      <w:r w:rsidRPr="00362427">
        <w:rPr>
          <w:rFonts w:asciiTheme="minorHAnsi" w:hAnsiTheme="minorHAnsi" w:cstheme="minorHAnsi"/>
          <w:sz w:val="16"/>
        </w:rPr>
        <w:t xml:space="preserve"> of individual allies, </w:t>
      </w:r>
      <w:r w:rsidRPr="00362427">
        <w:rPr>
          <w:rStyle w:val="StyleUnderline"/>
          <w:rFonts w:asciiTheme="minorHAnsi" w:hAnsiTheme="minorHAnsi" w:cstheme="minorHAnsi"/>
        </w:rPr>
        <w:t xml:space="preserve">particularly </w:t>
      </w:r>
      <w:r w:rsidRPr="00185185">
        <w:rPr>
          <w:rStyle w:val="Emphasis"/>
        </w:rPr>
        <w:t xml:space="preserve">younger and more </w:t>
      </w:r>
      <w:r w:rsidRPr="00392BDA">
        <w:rPr>
          <w:rStyle w:val="Emphasis"/>
          <w:highlight w:val="cyan"/>
        </w:rPr>
        <w:t>fragile democracies</w:t>
      </w:r>
      <w:r w:rsidRPr="00362427">
        <w:rPr>
          <w:rStyle w:val="StyleUnderline"/>
          <w:rFonts w:asciiTheme="minorHAnsi" w:hAnsiTheme="minorHAnsi" w:cstheme="minorHAnsi"/>
        </w:rPr>
        <w:t xml:space="preserve"> such as Poland.</w:t>
      </w:r>
      <w:r w:rsidRPr="00362427">
        <w:rPr>
          <w:rFonts w:asciiTheme="minorHAnsi" w:hAnsiTheme="minorHAnsi" w:cstheme="minorHAnsi"/>
          <w:sz w:val="16"/>
        </w:rPr>
        <w:t xml:space="preserve"> And since these </w:t>
      </w:r>
      <w:r w:rsidRPr="00362427">
        <w:rPr>
          <w:rStyle w:val="StyleUnderline"/>
          <w:rFonts w:asciiTheme="minorHAnsi" w:hAnsiTheme="minorHAnsi" w:cstheme="minorHAnsi"/>
        </w:rPr>
        <w:t xml:space="preserve">nationalist populist groups are </w:t>
      </w:r>
      <w:r w:rsidRPr="00185185">
        <w:rPr>
          <w:rStyle w:val="Emphasis"/>
        </w:rPr>
        <w:t>almost always protectionist</w:t>
      </w:r>
      <w:r w:rsidRPr="00362427">
        <w:rPr>
          <w:rStyle w:val="StyleUnderline"/>
          <w:rFonts w:asciiTheme="minorHAnsi" w:hAnsiTheme="minorHAnsi" w:cstheme="minorHAnsi"/>
        </w:rPr>
        <w:t xml:space="preserve">, retrenchment would </w:t>
      </w:r>
      <w:r w:rsidRPr="00185185">
        <w:rPr>
          <w:rStyle w:val="Emphasis"/>
        </w:rPr>
        <w:t>damage U.S. economic interests</w:t>
      </w:r>
      <w:r w:rsidRPr="00362427">
        <w:rPr>
          <w:rStyle w:val="StyleUnderline"/>
          <w:rFonts w:asciiTheme="minorHAnsi" w:hAnsiTheme="minorHAnsi" w:cstheme="minorHAnsi"/>
        </w:rPr>
        <w:t>,</w:t>
      </w:r>
      <w:r w:rsidRPr="00362427">
        <w:rPr>
          <w:rFonts w:asciiTheme="minorHAnsi" w:hAnsiTheme="minorHAnsi" w:cstheme="minorHAnsi"/>
          <w:sz w:val="16"/>
        </w:rPr>
        <w:t xml:space="preserve"> as well. Even more alarming, many of the right-wing </w:t>
      </w:r>
      <w:r w:rsidRPr="00675C4F">
        <w:rPr>
          <w:rStyle w:val="StyleUnderline"/>
          <w:rFonts w:asciiTheme="minorHAnsi" w:hAnsiTheme="minorHAnsi" w:cstheme="minorHAnsi"/>
        </w:rPr>
        <w:t>nationalists</w:t>
      </w:r>
      <w:r w:rsidRPr="00362427">
        <w:rPr>
          <w:rStyle w:val="StyleUnderline"/>
          <w:rFonts w:asciiTheme="minorHAnsi" w:hAnsiTheme="minorHAnsi" w:cstheme="minorHAnsi"/>
        </w:rPr>
        <w:t xml:space="preserve"> that retrenchment would empower have </w:t>
      </w:r>
      <w:r w:rsidRPr="00675C4F">
        <w:rPr>
          <w:rStyle w:val="StyleUnderline"/>
          <w:rFonts w:asciiTheme="minorHAnsi" w:hAnsiTheme="minorHAnsi" w:cstheme="minorHAnsi"/>
        </w:rPr>
        <w:t>called</w:t>
      </w:r>
      <w:r w:rsidRPr="00362427">
        <w:rPr>
          <w:rStyle w:val="StyleUnderline"/>
          <w:rFonts w:asciiTheme="minorHAnsi" w:hAnsiTheme="minorHAnsi" w:cstheme="minorHAnsi"/>
        </w:rPr>
        <w:t xml:space="preserve"> </w:t>
      </w:r>
      <w:r w:rsidRPr="00675C4F">
        <w:rPr>
          <w:rStyle w:val="StyleUnderline"/>
          <w:rFonts w:asciiTheme="minorHAnsi" w:hAnsiTheme="minorHAnsi" w:cstheme="minorHAnsi"/>
        </w:rPr>
        <w:t>for</w:t>
      </w:r>
      <w:r w:rsidRPr="00362427">
        <w:rPr>
          <w:rStyle w:val="StyleUnderline"/>
          <w:rFonts w:asciiTheme="minorHAnsi" w:hAnsiTheme="minorHAnsi" w:cstheme="minorHAnsi"/>
        </w:rPr>
        <w:t xml:space="preserve"> </w:t>
      </w:r>
      <w:r w:rsidRPr="00C30030">
        <w:rPr>
          <w:rStyle w:val="Emphasis"/>
        </w:rPr>
        <w:t xml:space="preserve">greater accommodation of </w:t>
      </w:r>
      <w:r w:rsidRPr="00675C4F">
        <w:rPr>
          <w:rStyle w:val="Emphasis"/>
        </w:rPr>
        <w:t>China and Russia.</w:t>
      </w:r>
    </w:p>
    <w:p w14:paraId="1C00F657"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A fourth problem concerns regional stability after global retrenchment. The most likely end state is </w:t>
      </w:r>
      <w:r w:rsidRPr="00362427">
        <w:rPr>
          <w:rStyle w:val="StyleUnderline"/>
          <w:rFonts w:asciiTheme="minorHAnsi" w:hAnsiTheme="minorHAnsi" w:cstheme="minorHAnsi"/>
        </w:rPr>
        <w:t>a spheres-of-influence system</w:t>
      </w:r>
      <w:r w:rsidRPr="00362427">
        <w:rPr>
          <w:rFonts w:asciiTheme="minorHAnsi" w:hAnsiTheme="minorHAnsi" w:cstheme="minorHAnsi"/>
          <w:sz w:val="16"/>
        </w:rPr>
        <w:t xml:space="preserve">, whereby China and Russia dominate their neighbors, but such an order is inherently unstable. The </w:t>
      </w:r>
      <w:r w:rsidRPr="00392BDA">
        <w:rPr>
          <w:rStyle w:val="StyleUnderline"/>
          <w:rFonts w:asciiTheme="minorHAnsi" w:hAnsiTheme="minorHAnsi" w:cstheme="minorHAnsi"/>
          <w:highlight w:val="cyan"/>
        </w:rPr>
        <w:t>lines</w:t>
      </w:r>
      <w:r w:rsidRPr="00362427">
        <w:rPr>
          <w:rStyle w:val="StyleUnderline"/>
          <w:rFonts w:asciiTheme="minorHAnsi" w:hAnsiTheme="minorHAnsi" w:cstheme="minorHAnsi"/>
        </w:rPr>
        <w:t xml:space="preserve"> of </w:t>
      </w:r>
      <w:r w:rsidRPr="00392BDA">
        <w:rPr>
          <w:rStyle w:val="StyleUnderline"/>
          <w:rFonts w:asciiTheme="minorHAnsi" w:hAnsiTheme="minorHAnsi" w:cstheme="minorHAnsi"/>
        </w:rPr>
        <w:t>demarcation</w:t>
      </w:r>
      <w:r w:rsidRPr="00362427">
        <w:rPr>
          <w:rStyle w:val="StyleUnderline"/>
          <w:rFonts w:asciiTheme="minorHAnsi" w:hAnsiTheme="minorHAnsi" w:cstheme="minorHAnsi"/>
        </w:rPr>
        <w:t xml:space="preserve"> </w:t>
      </w:r>
      <w:r w:rsidRPr="00392BDA">
        <w:rPr>
          <w:rStyle w:val="StyleUnderline"/>
          <w:rFonts w:asciiTheme="minorHAnsi" w:hAnsiTheme="minorHAnsi" w:cstheme="minorHAnsi"/>
        </w:rPr>
        <w:t>for</w:t>
      </w:r>
      <w:r w:rsidRPr="00362427">
        <w:rPr>
          <w:rStyle w:val="StyleUnderline"/>
          <w:rFonts w:asciiTheme="minorHAnsi" w:hAnsiTheme="minorHAnsi" w:cstheme="minorHAnsi"/>
        </w:rPr>
        <w:t xml:space="preserve"> such </w:t>
      </w:r>
      <w:r w:rsidRPr="00392BDA">
        <w:rPr>
          <w:rStyle w:val="StyleUnderline"/>
          <w:rFonts w:asciiTheme="minorHAnsi" w:hAnsiTheme="minorHAnsi" w:cstheme="minorHAnsi"/>
        </w:rPr>
        <w:t xml:space="preserve">spheres </w:t>
      </w:r>
      <w:r w:rsidRPr="00C30030">
        <w:rPr>
          <w:rStyle w:val="Emphasis"/>
          <w:highlight w:val="cyan"/>
        </w:rPr>
        <w:t>tend to be unclear</w:t>
      </w:r>
      <w:r w:rsidRPr="00362427">
        <w:rPr>
          <w:rStyle w:val="StyleUnderline"/>
          <w:rFonts w:asciiTheme="minorHAnsi" w:hAnsiTheme="minorHAnsi" w:cstheme="minorHAnsi"/>
        </w:rPr>
        <w:t xml:space="preserve">, and there is </w:t>
      </w:r>
      <w:r w:rsidRPr="00675C4F">
        <w:rPr>
          <w:rStyle w:val="StyleUnderline"/>
          <w:rFonts w:asciiTheme="minorHAnsi" w:hAnsiTheme="minorHAnsi" w:cstheme="minorHAnsi"/>
        </w:rPr>
        <w:t xml:space="preserve">no guarantee that </w:t>
      </w:r>
      <w:r w:rsidRPr="001A3690">
        <w:rPr>
          <w:rStyle w:val="StyleUnderline"/>
          <w:rFonts w:asciiTheme="minorHAnsi" w:hAnsiTheme="minorHAnsi" w:cstheme="minorHAnsi"/>
          <w:highlight w:val="cyan"/>
        </w:rPr>
        <w:t xml:space="preserve">China and Russia will </w:t>
      </w:r>
      <w:r w:rsidRPr="00675C4F">
        <w:rPr>
          <w:rStyle w:val="StyleUnderline"/>
          <w:rFonts w:asciiTheme="minorHAnsi" w:hAnsiTheme="minorHAnsi" w:cstheme="minorHAnsi"/>
        </w:rPr>
        <w:t xml:space="preserve">not </w:t>
      </w:r>
      <w:r w:rsidRPr="00C30030">
        <w:rPr>
          <w:rStyle w:val="Emphasis"/>
        </w:rPr>
        <w:t xml:space="preserve">seek to </w:t>
      </w:r>
      <w:r w:rsidRPr="00C30030">
        <w:rPr>
          <w:rStyle w:val="Emphasis"/>
          <w:highlight w:val="cyan"/>
        </w:rPr>
        <w:t>move them</w:t>
      </w:r>
      <w:r w:rsidRPr="00C30030">
        <w:rPr>
          <w:rStyle w:val="Emphasis"/>
        </w:rPr>
        <w:t xml:space="preserve"> outward over time. </w:t>
      </w:r>
      <w:r w:rsidRPr="00362427">
        <w:rPr>
          <w:rFonts w:asciiTheme="minorHAnsi" w:hAnsiTheme="minorHAnsi" w:cstheme="minorHAnsi"/>
          <w:sz w:val="16"/>
        </w:rPr>
        <w:t xml:space="preserve">Moreover, </w:t>
      </w:r>
      <w:r w:rsidRPr="00362427">
        <w:rPr>
          <w:rStyle w:val="StyleUnderline"/>
          <w:rFonts w:asciiTheme="minorHAnsi" w:hAnsiTheme="minorHAnsi" w:cstheme="minorHAnsi"/>
        </w:rPr>
        <w:t>the United States cannot simply grant</w:t>
      </w:r>
      <w:r w:rsidRPr="00362427">
        <w:rPr>
          <w:rFonts w:asciiTheme="minorHAnsi" w:hAnsiTheme="minorHAnsi" w:cstheme="minorHAnsi"/>
          <w:sz w:val="16"/>
        </w:rPr>
        <w:t xml:space="preserve"> other major powers </w:t>
      </w:r>
      <w:r w:rsidRPr="00362427">
        <w:rPr>
          <w:rStyle w:val="StyleUnderline"/>
          <w:rFonts w:asciiTheme="minorHAnsi" w:hAnsiTheme="minorHAnsi" w:cstheme="minorHAnsi"/>
        </w:rPr>
        <w:t>a sphere of influence—the countries that would fall into those realms have agency, too.</w:t>
      </w:r>
      <w:r w:rsidRPr="00362427">
        <w:rPr>
          <w:rFonts w:asciiTheme="minorHAnsi" w:hAnsiTheme="minorHAnsi" w:cstheme="minorHAnsi"/>
          <w:sz w:val="16"/>
        </w:rPr>
        <w:t xml:space="preserve"> If the United States ceded Taiwan to China, for example, the Taiwanese people could say no. The current U.S. policy toward the country is working and may be sustainable. Withdrawing support from Taiwan against its will would plunge cross-strait relations into chaos. The entire idea of </w:t>
      </w:r>
      <w:r w:rsidRPr="00362427">
        <w:rPr>
          <w:rStyle w:val="StyleUnderline"/>
          <w:rFonts w:asciiTheme="minorHAnsi" w:hAnsiTheme="minorHAnsi" w:cstheme="minorHAnsi"/>
        </w:rPr>
        <w:t xml:space="preserve">letting regional powers have their own spheres of influence has </w:t>
      </w:r>
      <w:r w:rsidRPr="00C30030">
        <w:rPr>
          <w:rStyle w:val="Emphasis"/>
        </w:rPr>
        <w:t>an imperial air that is at odds with modern principles of sovereignty</w:t>
      </w:r>
      <w:r w:rsidRPr="00362427">
        <w:rPr>
          <w:rFonts w:asciiTheme="minorHAnsi" w:hAnsiTheme="minorHAnsi" w:cstheme="minorHAnsi"/>
          <w:sz w:val="16"/>
        </w:rPr>
        <w:t xml:space="preserve"> and international law.</w:t>
      </w:r>
    </w:p>
    <w:p w14:paraId="6BF71862"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A fifth problem with </w:t>
      </w:r>
      <w:r w:rsidRPr="001A3690">
        <w:rPr>
          <w:rStyle w:val="StyleUnderline"/>
          <w:rFonts w:asciiTheme="minorHAnsi" w:hAnsiTheme="minorHAnsi" w:cstheme="minorHAnsi"/>
          <w:highlight w:val="cyan"/>
        </w:rPr>
        <w:t>retrenchment</w:t>
      </w:r>
      <w:r w:rsidRPr="00362427">
        <w:rPr>
          <w:rFonts w:asciiTheme="minorHAnsi" w:hAnsiTheme="minorHAnsi" w:cstheme="minorHAnsi"/>
          <w:sz w:val="16"/>
        </w:rPr>
        <w:t xml:space="preserve"> is that it </w:t>
      </w:r>
      <w:r w:rsidRPr="001A3690">
        <w:rPr>
          <w:rStyle w:val="StyleUnderline"/>
          <w:rFonts w:asciiTheme="minorHAnsi" w:hAnsiTheme="minorHAnsi" w:cstheme="minorHAnsi"/>
          <w:highlight w:val="cyan"/>
        </w:rPr>
        <w:t>lacks</w:t>
      </w:r>
      <w:r w:rsidRPr="00362427">
        <w:rPr>
          <w:rStyle w:val="StyleUnderline"/>
          <w:rFonts w:asciiTheme="minorHAnsi" w:hAnsiTheme="minorHAnsi" w:cstheme="minorHAnsi"/>
        </w:rPr>
        <w:t xml:space="preserve"> domestic </w:t>
      </w:r>
      <w:r w:rsidRPr="001A3690">
        <w:rPr>
          <w:rStyle w:val="StyleUnderline"/>
          <w:rFonts w:asciiTheme="minorHAnsi" w:hAnsiTheme="minorHAnsi" w:cstheme="minorHAnsi"/>
          <w:highlight w:val="cyan"/>
        </w:rPr>
        <w:t>support</w:t>
      </w:r>
      <w:r w:rsidRPr="00362427">
        <w:rPr>
          <w:rStyle w:val="StyleUnderline"/>
          <w:rFonts w:asciiTheme="minorHAnsi" w:hAnsiTheme="minorHAnsi" w:cstheme="minorHAnsi"/>
        </w:rPr>
        <w:t>.</w:t>
      </w:r>
      <w:r w:rsidRPr="00362427">
        <w:rPr>
          <w:rFonts w:asciiTheme="minorHAnsi" w:hAnsiTheme="minorHAnsi" w:cstheme="minorHAnsi"/>
          <w:sz w:val="16"/>
        </w:rPr>
        <w:t xml:space="preserve"> The American people may favor greater burden sharing, but there is no evidence that they are onboard with a withdrawal from Europe and Asia. As a survey conducted in 2019 by the Chicago Council on Global Affairs found, </w:t>
      </w:r>
      <w:r w:rsidRPr="00362427">
        <w:rPr>
          <w:rStyle w:val="StyleUnderline"/>
          <w:rFonts w:asciiTheme="minorHAnsi" w:hAnsiTheme="minorHAnsi" w:cstheme="minorHAnsi"/>
        </w:rPr>
        <w:t xml:space="preserve">seven out of ten Americans believe that </w:t>
      </w:r>
      <w:r w:rsidRPr="00BF1E4F">
        <w:rPr>
          <w:rStyle w:val="Emphasis"/>
        </w:rPr>
        <w:t>maintaining military superiority makes the United States safer</w:t>
      </w:r>
      <w:r w:rsidRPr="00362427">
        <w:rPr>
          <w:rStyle w:val="StyleUnderline"/>
          <w:rFonts w:asciiTheme="minorHAnsi" w:hAnsiTheme="minorHAnsi" w:cstheme="minorHAnsi"/>
        </w:rPr>
        <w:t>,</w:t>
      </w:r>
      <w:r w:rsidRPr="00362427">
        <w:rPr>
          <w:rFonts w:asciiTheme="minorHAnsi" w:hAnsiTheme="minorHAnsi" w:cstheme="minorHAnsi"/>
          <w:sz w:val="16"/>
        </w:rPr>
        <w:t xml:space="preserve"> and almost </w:t>
      </w:r>
      <w:r w:rsidRPr="00362427">
        <w:rPr>
          <w:rStyle w:val="StyleUnderline"/>
          <w:rFonts w:asciiTheme="minorHAnsi" w:hAnsiTheme="minorHAnsi" w:cstheme="minorHAnsi"/>
        </w:rPr>
        <w:t xml:space="preserve">three-quarters think that </w:t>
      </w:r>
      <w:r w:rsidRPr="00BF1E4F">
        <w:rPr>
          <w:rStyle w:val="Emphasis"/>
        </w:rPr>
        <w:t>alliances contribute to U.S. security</w:t>
      </w:r>
      <w:r w:rsidRPr="00362427">
        <w:rPr>
          <w:rStyle w:val="StyleUnderline"/>
          <w:rFonts w:asciiTheme="minorHAnsi" w:hAnsiTheme="minorHAnsi" w:cstheme="minorHAnsi"/>
        </w:rPr>
        <w:t>.</w:t>
      </w:r>
      <w:r w:rsidRPr="00362427">
        <w:rPr>
          <w:rFonts w:asciiTheme="minorHAnsi" w:hAnsiTheme="minorHAnsi" w:cstheme="minorHAnsi"/>
          <w:sz w:val="16"/>
        </w:rPr>
        <w:t xml:space="preserve"> A 2019 Eurasia Group Foundation poll found that </w:t>
      </w:r>
      <w:r w:rsidRPr="00362427">
        <w:rPr>
          <w:rStyle w:val="StyleUnderline"/>
          <w:rFonts w:asciiTheme="minorHAnsi" w:hAnsiTheme="minorHAnsi" w:cstheme="minorHAnsi"/>
        </w:rPr>
        <w:t xml:space="preserve">over 60 percent of Americans want to </w:t>
      </w:r>
      <w:r w:rsidRPr="00BF1E4F">
        <w:rPr>
          <w:rStyle w:val="Emphasis"/>
        </w:rPr>
        <w:t>maintain or increase defense spending</w:t>
      </w:r>
      <w:r w:rsidRPr="00362427">
        <w:rPr>
          <w:rStyle w:val="StyleUnderline"/>
          <w:rFonts w:asciiTheme="minorHAnsi" w:hAnsiTheme="minorHAnsi" w:cstheme="minorHAnsi"/>
        </w:rPr>
        <w:t>.</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As it became apparent that China and Russia would benefit from this shift toward retrenchment, and as the United States’ democratic allies objected to its withdrawal, the </w:t>
      </w:r>
      <w:r w:rsidRPr="004A49D8">
        <w:rPr>
          <w:rStyle w:val="Emphasis"/>
        </w:rPr>
        <w:t>domestic political backlash would grow</w:t>
      </w:r>
      <w:r w:rsidRPr="00362427">
        <w:rPr>
          <w:rStyle w:val="StyleUnderline"/>
          <w:rFonts w:asciiTheme="minorHAnsi" w:hAnsiTheme="minorHAnsi" w:cstheme="minorHAnsi"/>
        </w:rPr>
        <w:t>.</w:t>
      </w:r>
      <w:r w:rsidRPr="00362427">
        <w:rPr>
          <w:rFonts w:asciiTheme="minorHAnsi" w:hAnsiTheme="minorHAnsi" w:cstheme="minorHAnsi"/>
          <w:sz w:val="16"/>
        </w:rPr>
        <w:t xml:space="preserve"> One result could be </w:t>
      </w:r>
      <w:r w:rsidRPr="001A3690">
        <w:rPr>
          <w:rStyle w:val="StyleUnderline"/>
          <w:rFonts w:asciiTheme="minorHAnsi" w:hAnsiTheme="minorHAnsi" w:cstheme="minorHAnsi"/>
          <w:highlight w:val="cyan"/>
        </w:rPr>
        <w:t>a prolonged</w:t>
      </w:r>
      <w:r w:rsidRPr="00362427">
        <w:rPr>
          <w:rStyle w:val="StyleUnderline"/>
          <w:rFonts w:asciiTheme="minorHAnsi" w:hAnsiTheme="minorHAnsi" w:cstheme="minorHAnsi"/>
        </w:rPr>
        <w:t xml:space="preserve"> foreign policy </w:t>
      </w:r>
      <w:r w:rsidRPr="001A3690">
        <w:rPr>
          <w:rStyle w:val="StyleUnderline"/>
          <w:rFonts w:asciiTheme="minorHAnsi" w:hAnsiTheme="minorHAnsi" w:cstheme="minorHAnsi"/>
          <w:highlight w:val="cyan"/>
        </w:rPr>
        <w:t>debate</w:t>
      </w:r>
      <w:r w:rsidRPr="00362427">
        <w:rPr>
          <w:rFonts w:asciiTheme="minorHAnsi" w:hAnsiTheme="minorHAnsi" w:cstheme="minorHAnsi"/>
          <w:sz w:val="16"/>
        </w:rPr>
        <w:t xml:space="preserve"> that </w:t>
      </w:r>
      <w:r w:rsidRPr="001A3690">
        <w:rPr>
          <w:rStyle w:val="StyleUnderline"/>
          <w:rFonts w:asciiTheme="minorHAnsi" w:hAnsiTheme="minorHAnsi" w:cstheme="minorHAnsi"/>
          <w:highlight w:val="cyan"/>
        </w:rPr>
        <w:t>would</w:t>
      </w:r>
      <w:r w:rsidRPr="00362427">
        <w:rPr>
          <w:rStyle w:val="StyleUnderline"/>
          <w:rFonts w:asciiTheme="minorHAnsi" w:hAnsiTheme="minorHAnsi" w:cstheme="minorHAnsi"/>
        </w:rPr>
        <w:t xml:space="preserve"> cause the United States to </w:t>
      </w:r>
      <w:r w:rsidRPr="004A49D8">
        <w:rPr>
          <w:rStyle w:val="Emphasis"/>
          <w:highlight w:val="cyan"/>
        </w:rPr>
        <w:t xml:space="preserve">oscillate </w:t>
      </w:r>
      <w:r w:rsidRPr="00675C4F">
        <w:rPr>
          <w:rStyle w:val="Emphasis"/>
        </w:rPr>
        <w:t xml:space="preserve">between retrenchment and reengagement, </w:t>
      </w:r>
      <w:r w:rsidRPr="004A49D8">
        <w:rPr>
          <w:rStyle w:val="Emphasis"/>
          <w:highlight w:val="cyan"/>
        </w:rPr>
        <w:t>creating uncertainty</w:t>
      </w:r>
      <w:r w:rsidRPr="00362427">
        <w:rPr>
          <w:rStyle w:val="StyleUnderline"/>
          <w:rFonts w:asciiTheme="minorHAnsi" w:hAnsiTheme="minorHAnsi" w:cstheme="minorHAnsi"/>
        </w:rPr>
        <w:t xml:space="preserve"> about its commitments </w:t>
      </w:r>
      <w:r w:rsidRPr="001A3690">
        <w:rPr>
          <w:rStyle w:val="StyleUnderline"/>
          <w:rFonts w:asciiTheme="minorHAnsi" w:hAnsiTheme="minorHAnsi" w:cstheme="minorHAnsi"/>
          <w:highlight w:val="cyan"/>
        </w:rPr>
        <w:t>and</w:t>
      </w:r>
      <w:r w:rsidRPr="00362427">
        <w:rPr>
          <w:rStyle w:val="StyleUnderline"/>
          <w:rFonts w:asciiTheme="minorHAnsi" w:hAnsiTheme="minorHAnsi" w:cstheme="minorHAnsi"/>
        </w:rPr>
        <w:t xml:space="preserve"> thus </w:t>
      </w:r>
      <w:r w:rsidRPr="004A49D8">
        <w:rPr>
          <w:rStyle w:val="Emphasis"/>
        </w:rPr>
        <w:t xml:space="preserve">raising the risk of </w:t>
      </w:r>
      <w:r w:rsidRPr="004A49D8">
        <w:rPr>
          <w:rStyle w:val="Emphasis"/>
          <w:highlight w:val="cyan"/>
        </w:rPr>
        <w:t>miscalc</w:t>
      </w:r>
      <w:r w:rsidRPr="004A49D8">
        <w:rPr>
          <w:rStyle w:val="Emphasis"/>
        </w:rPr>
        <w:t>ulation</w:t>
      </w:r>
      <w:r w:rsidRPr="00362427">
        <w:rPr>
          <w:rFonts w:asciiTheme="minorHAnsi" w:hAnsiTheme="minorHAnsi" w:cstheme="minorHAnsi"/>
          <w:sz w:val="16"/>
        </w:rPr>
        <w:t xml:space="preserve"> by Washington, its allies, or its rivals.</w:t>
      </w:r>
    </w:p>
    <w:p w14:paraId="016F4AF6" w14:textId="77777777" w:rsidR="004D13BE" w:rsidRPr="00362427" w:rsidRDefault="004D13BE" w:rsidP="004D13BE">
      <w:pPr>
        <w:rPr>
          <w:rFonts w:asciiTheme="minorHAnsi" w:hAnsiTheme="minorHAnsi" w:cstheme="minorHAnsi"/>
          <w:sz w:val="16"/>
          <w:szCs w:val="16"/>
        </w:rPr>
      </w:pPr>
      <w:r w:rsidRPr="00362427">
        <w:rPr>
          <w:rFonts w:asciiTheme="minorHAnsi" w:hAnsiTheme="minorHAnsi" w:cstheme="minorHAnsi"/>
          <w:sz w:val="16"/>
          <w:szCs w:val="16"/>
        </w:rPr>
        <w:t xml:space="preserve">Realist and progressive retrenchers like to argue that the architects of the United States’ postwar foreign policy naively sought to remake the world in its image. But the real revisionists are those who argue for retrenchment, a geopolitical experiment of unprecedented scale in modern history. If this camp were to have its way, </w:t>
      </w:r>
      <w:proofErr w:type="gramStart"/>
      <w:r w:rsidRPr="00362427">
        <w:rPr>
          <w:rFonts w:asciiTheme="minorHAnsi" w:hAnsiTheme="minorHAnsi" w:cstheme="minorHAnsi"/>
          <w:sz w:val="16"/>
          <w:szCs w:val="16"/>
        </w:rPr>
        <w:t>Europe</w:t>
      </w:r>
      <w:proofErr w:type="gramEnd"/>
      <w:r w:rsidRPr="00362427">
        <w:rPr>
          <w:rFonts w:asciiTheme="minorHAnsi" w:hAnsiTheme="minorHAnsi" w:cstheme="minorHAnsi"/>
          <w:sz w:val="16"/>
          <w:szCs w:val="16"/>
        </w:rPr>
        <w:t xml:space="preserve"> and Asia—two stable, peaceful, and prosperous regions that form the two main pillars of the U.S.-led order—would be plunged into an era of uncertainty. </w:t>
      </w:r>
    </w:p>
    <w:p w14:paraId="259B6D73" w14:textId="77777777" w:rsidR="004D13BE" w:rsidRPr="00362427" w:rsidRDefault="004D13BE" w:rsidP="004D13BE">
      <w:pPr>
        <w:rPr>
          <w:rFonts w:asciiTheme="minorHAnsi" w:hAnsiTheme="minorHAnsi" w:cstheme="minorHAnsi"/>
          <w:sz w:val="16"/>
          <w:szCs w:val="16"/>
        </w:rPr>
      </w:pPr>
      <w:r w:rsidRPr="00362427">
        <w:rPr>
          <w:rFonts w:asciiTheme="minorHAnsi" w:hAnsiTheme="minorHAnsi" w:cstheme="minorHAnsi"/>
          <w:sz w:val="16"/>
          <w:szCs w:val="16"/>
        </w:rPr>
        <w:t>THE CHINA CHALLENGE</w:t>
      </w:r>
    </w:p>
    <w:p w14:paraId="56C2A374"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Such are the inherent flaws of </w:t>
      </w:r>
      <w:r w:rsidRPr="00362427">
        <w:rPr>
          <w:rStyle w:val="StyleUnderline"/>
          <w:rFonts w:asciiTheme="minorHAnsi" w:hAnsiTheme="minorHAnsi" w:cstheme="minorHAnsi"/>
        </w:rPr>
        <w:t>retrenchment</w:t>
      </w:r>
      <w:r w:rsidRPr="00362427">
        <w:rPr>
          <w:rFonts w:asciiTheme="minorHAnsi" w:hAnsiTheme="minorHAnsi" w:cstheme="minorHAnsi"/>
          <w:sz w:val="16"/>
        </w:rPr>
        <w:t xml:space="preserve">, downsides that would apply at any time in the post–Cold War era. But the strategy </w:t>
      </w:r>
      <w:r w:rsidRPr="00362427">
        <w:rPr>
          <w:rStyle w:val="StyleUnderline"/>
          <w:rFonts w:asciiTheme="minorHAnsi" w:hAnsiTheme="minorHAnsi" w:cstheme="minorHAnsi"/>
        </w:rPr>
        <w:t xml:space="preserve">is </w:t>
      </w:r>
      <w:r w:rsidRPr="00B82391">
        <w:rPr>
          <w:rStyle w:val="Emphasis"/>
        </w:rPr>
        <w:t>particularly poorly suited for the current moment</w:t>
      </w:r>
      <w:r w:rsidRPr="00362427">
        <w:rPr>
          <w:rFonts w:asciiTheme="minorHAnsi" w:hAnsiTheme="minorHAnsi" w:cstheme="minorHAnsi"/>
          <w:sz w:val="16"/>
        </w:rPr>
        <w:t xml:space="preserve">, when the United States finds itself in a </w:t>
      </w:r>
      <w:r w:rsidRPr="00362427">
        <w:rPr>
          <w:rStyle w:val="StyleUnderline"/>
          <w:rFonts w:asciiTheme="minorHAnsi" w:hAnsiTheme="minorHAnsi" w:cstheme="minorHAnsi"/>
        </w:rPr>
        <w:t>systemic competition with China</w:t>
      </w:r>
      <w:r w:rsidRPr="00362427">
        <w:rPr>
          <w:rFonts w:asciiTheme="minorHAnsi" w:hAnsiTheme="minorHAnsi" w:cstheme="minorHAnsi"/>
          <w:sz w:val="16"/>
        </w:rPr>
        <w:t>, in which each side threatens the other not just because of what they do but also because of what they are.</w:t>
      </w:r>
    </w:p>
    <w:p w14:paraId="040573D8" w14:textId="77777777" w:rsidR="004D13BE" w:rsidRPr="00303661" w:rsidRDefault="004D13BE" w:rsidP="004D13BE">
      <w:pPr>
        <w:rPr>
          <w:rStyle w:val="Emphasis"/>
        </w:rPr>
      </w:pPr>
      <w:r w:rsidRPr="00675C4F">
        <w:rPr>
          <w:rStyle w:val="StyleUnderline"/>
          <w:rFonts w:asciiTheme="minorHAnsi" w:hAnsiTheme="minorHAnsi" w:cstheme="minorHAnsi"/>
        </w:rPr>
        <w:t>To</w:t>
      </w:r>
      <w:r w:rsidRPr="00362427">
        <w:rPr>
          <w:rStyle w:val="StyleUnderline"/>
          <w:rFonts w:asciiTheme="minorHAnsi" w:hAnsiTheme="minorHAnsi" w:cstheme="minorHAnsi"/>
        </w:rPr>
        <w:t xml:space="preserve"> China and other </w:t>
      </w:r>
      <w:r w:rsidRPr="00675C4F">
        <w:rPr>
          <w:rStyle w:val="StyleUnderline"/>
          <w:rFonts w:asciiTheme="minorHAnsi" w:hAnsiTheme="minorHAnsi" w:cstheme="minorHAnsi"/>
        </w:rPr>
        <w:t>autocracies</w:t>
      </w:r>
      <w:r w:rsidRPr="00362427">
        <w:rPr>
          <w:rStyle w:val="StyleUnderline"/>
          <w:rFonts w:asciiTheme="minorHAnsi" w:hAnsiTheme="minorHAnsi" w:cstheme="minorHAnsi"/>
        </w:rPr>
        <w:t xml:space="preserve">, </w:t>
      </w:r>
      <w:r w:rsidRPr="00675C4F">
        <w:rPr>
          <w:rStyle w:val="StyleUnderline"/>
          <w:rFonts w:asciiTheme="minorHAnsi" w:hAnsiTheme="minorHAnsi" w:cstheme="minorHAnsi"/>
        </w:rPr>
        <w:t>the</w:t>
      </w:r>
      <w:r w:rsidRPr="00362427">
        <w:rPr>
          <w:rStyle w:val="StyleUnderline"/>
          <w:rFonts w:asciiTheme="minorHAnsi" w:hAnsiTheme="minorHAnsi" w:cstheme="minorHAnsi"/>
        </w:rPr>
        <w:t xml:space="preserve"> United States’ </w:t>
      </w:r>
      <w:r w:rsidRPr="001A3690">
        <w:rPr>
          <w:rStyle w:val="StyleUnderline"/>
          <w:rFonts w:asciiTheme="minorHAnsi" w:hAnsiTheme="minorHAnsi" w:cstheme="minorHAnsi"/>
          <w:highlight w:val="cyan"/>
        </w:rPr>
        <w:t xml:space="preserve">democratic system is </w:t>
      </w:r>
      <w:r w:rsidRPr="00B82391">
        <w:rPr>
          <w:rStyle w:val="Emphasis"/>
          <w:highlight w:val="cyan"/>
        </w:rPr>
        <w:t>inherently threatening.</w:t>
      </w:r>
      <w:r w:rsidRPr="001A3690">
        <w:rPr>
          <w:rFonts w:asciiTheme="minorHAnsi" w:hAnsiTheme="minorHAnsi" w:cstheme="minorHAnsi"/>
          <w:sz w:val="16"/>
          <w:highlight w:val="cyan"/>
        </w:rPr>
        <w:t xml:space="preserve"> </w:t>
      </w:r>
      <w:r w:rsidRPr="00675C4F">
        <w:rPr>
          <w:rStyle w:val="StyleUnderline"/>
          <w:rFonts w:asciiTheme="minorHAnsi" w:hAnsiTheme="minorHAnsi" w:cstheme="minorHAnsi"/>
        </w:rPr>
        <w:t xml:space="preserve">The free </w:t>
      </w:r>
      <w:r w:rsidRPr="001A3690">
        <w:rPr>
          <w:rStyle w:val="StyleUnderline"/>
          <w:rFonts w:asciiTheme="minorHAnsi" w:hAnsiTheme="minorHAnsi" w:cstheme="minorHAnsi"/>
          <w:highlight w:val="cyan"/>
        </w:rPr>
        <w:t>press</w:t>
      </w:r>
      <w:r w:rsidRPr="00362427">
        <w:rPr>
          <w:rFonts w:asciiTheme="minorHAnsi" w:hAnsiTheme="minorHAnsi" w:cstheme="minorHAnsi"/>
          <w:sz w:val="16"/>
        </w:rPr>
        <w:t xml:space="preserve"> promises to </w:t>
      </w:r>
      <w:r w:rsidRPr="00B82391">
        <w:rPr>
          <w:rStyle w:val="Emphasis"/>
          <w:highlight w:val="cyan"/>
        </w:rPr>
        <w:t>reveal vital secrets</w:t>
      </w:r>
      <w:r w:rsidRPr="00362427">
        <w:rPr>
          <w:rStyle w:val="StyleUnderline"/>
          <w:rFonts w:asciiTheme="minorHAnsi" w:hAnsiTheme="minorHAnsi" w:cstheme="minorHAnsi"/>
        </w:rPr>
        <w:t xml:space="preserve"> about the Chinese regime simply because it can, with American journalists’ 2012 reports </w:t>
      </w:r>
      <w:r w:rsidRPr="00675C4F">
        <w:rPr>
          <w:rStyle w:val="StyleUnderline"/>
          <w:rFonts w:asciiTheme="minorHAnsi" w:hAnsiTheme="minorHAnsi" w:cstheme="minorHAnsi"/>
        </w:rPr>
        <w:t>about</w:t>
      </w:r>
      <w:r w:rsidRPr="00362427">
        <w:rPr>
          <w:rStyle w:val="StyleUnderline"/>
          <w:rFonts w:asciiTheme="minorHAnsi" w:hAnsiTheme="minorHAnsi" w:cstheme="minorHAnsi"/>
        </w:rPr>
        <w:t xml:space="preserve"> elite </w:t>
      </w:r>
      <w:r w:rsidRPr="00675C4F">
        <w:rPr>
          <w:rStyle w:val="StyleUnderline"/>
          <w:rFonts w:asciiTheme="minorHAnsi" w:hAnsiTheme="minorHAnsi" w:cstheme="minorHAnsi"/>
        </w:rPr>
        <w:t>corruption in China and Hong Kong</w:t>
      </w:r>
      <w:r w:rsidRPr="00362427">
        <w:rPr>
          <w:rStyle w:val="StyleUnderline"/>
          <w:rFonts w:asciiTheme="minorHAnsi" w:hAnsiTheme="minorHAnsi" w:cstheme="minorHAnsi"/>
        </w:rPr>
        <w:t xml:space="preserve"> and their 2019 revelations about the </w:t>
      </w:r>
      <w:r w:rsidRPr="00675C4F">
        <w:rPr>
          <w:rStyle w:val="StyleUnderline"/>
          <w:rFonts w:asciiTheme="minorHAnsi" w:hAnsiTheme="minorHAnsi" w:cstheme="minorHAnsi"/>
        </w:rPr>
        <w:t>repression of</w:t>
      </w:r>
      <w:r w:rsidRPr="00362427">
        <w:rPr>
          <w:rStyle w:val="StyleUnderline"/>
          <w:rFonts w:asciiTheme="minorHAnsi" w:hAnsiTheme="minorHAnsi" w:cstheme="minorHAnsi"/>
        </w:rPr>
        <w:t xml:space="preserve"> China’s </w:t>
      </w:r>
      <w:r w:rsidRPr="00675C4F">
        <w:rPr>
          <w:rStyle w:val="StyleUnderline"/>
          <w:rFonts w:asciiTheme="minorHAnsi" w:hAnsiTheme="minorHAnsi" w:cstheme="minorHAnsi"/>
        </w:rPr>
        <w:t>Uighurs</w:t>
      </w:r>
      <w:r w:rsidRPr="00362427">
        <w:rPr>
          <w:rStyle w:val="StyleUnderline"/>
          <w:rFonts w:asciiTheme="minorHAnsi" w:hAnsiTheme="minorHAnsi" w:cstheme="minorHAnsi"/>
        </w:rPr>
        <w:t xml:space="preserve"> </w:t>
      </w:r>
      <w:r w:rsidRPr="00362427">
        <w:rPr>
          <w:rFonts w:asciiTheme="minorHAnsi" w:hAnsiTheme="minorHAnsi" w:cstheme="minorHAnsi"/>
          <w:sz w:val="16"/>
        </w:rPr>
        <w:t xml:space="preserve">serving as Exhibits A and B. </w:t>
      </w:r>
      <w:proofErr w:type="gramStart"/>
      <w:r w:rsidRPr="00675C4F">
        <w:rPr>
          <w:rStyle w:val="StyleUnderline"/>
          <w:rFonts w:asciiTheme="minorHAnsi" w:hAnsiTheme="minorHAnsi" w:cstheme="minorHAnsi"/>
        </w:rPr>
        <w:t>Social media</w:t>
      </w:r>
      <w:proofErr w:type="gramEnd"/>
      <w:r w:rsidRPr="00675C4F">
        <w:rPr>
          <w:rStyle w:val="StyleUnderline"/>
          <w:rFonts w:asciiTheme="minorHAnsi" w:hAnsiTheme="minorHAnsi" w:cstheme="minorHAnsi"/>
        </w:rPr>
        <w:t xml:space="preserve">, businesses, universities, nongovernmental organizations, and </w:t>
      </w:r>
      <w:r w:rsidRPr="00675C4F">
        <w:rPr>
          <w:rStyle w:val="StyleUnderline"/>
          <w:rFonts w:asciiTheme="minorHAnsi" w:hAnsiTheme="minorHAnsi" w:cstheme="minorHAnsi"/>
        </w:rPr>
        <w:lastRenderedPageBreak/>
        <w:t>Congress</w:t>
      </w:r>
      <w:r w:rsidRPr="00362427">
        <w:rPr>
          <w:rFonts w:asciiTheme="minorHAnsi" w:hAnsiTheme="minorHAnsi" w:cstheme="minorHAnsi"/>
          <w:sz w:val="16"/>
        </w:rPr>
        <w:t xml:space="preserve"> have </w:t>
      </w:r>
      <w:r w:rsidRPr="00362427">
        <w:rPr>
          <w:rStyle w:val="StyleUnderline"/>
          <w:rFonts w:asciiTheme="minorHAnsi" w:hAnsiTheme="minorHAnsi" w:cstheme="minorHAnsi"/>
        </w:rPr>
        <w:t>all</w:t>
      </w:r>
      <w:r w:rsidRPr="00362427">
        <w:rPr>
          <w:rFonts w:asciiTheme="minorHAnsi" w:hAnsiTheme="minorHAnsi" w:cstheme="minorHAnsi"/>
          <w:sz w:val="16"/>
        </w:rPr>
        <w:t xml:space="preserve"> played a role in </w:t>
      </w:r>
      <w:r w:rsidRPr="00675C4F">
        <w:rPr>
          <w:rStyle w:val="Emphasis"/>
          <w:highlight w:val="cyan"/>
        </w:rPr>
        <w:t>undermining</w:t>
      </w:r>
      <w:r w:rsidRPr="00303661">
        <w:rPr>
          <w:rStyle w:val="Emphasis"/>
        </w:rPr>
        <w:t xml:space="preserve"> the regime in </w:t>
      </w:r>
      <w:r w:rsidRPr="00303661">
        <w:rPr>
          <w:rStyle w:val="Emphasis"/>
          <w:highlight w:val="cyan"/>
        </w:rPr>
        <w:t>Beijing</w:t>
      </w:r>
      <w:r w:rsidRPr="00303661">
        <w:rPr>
          <w:rStyle w:val="Emphasis"/>
        </w:rPr>
        <w:t xml:space="preserve"> and sowing the seeds of democracy.</w:t>
      </w:r>
    </w:p>
    <w:p w14:paraId="6039E767" w14:textId="77777777" w:rsidR="004D13BE" w:rsidRPr="00362427" w:rsidRDefault="004D13BE" w:rsidP="004D13BE">
      <w:pPr>
        <w:rPr>
          <w:rFonts w:asciiTheme="minorHAnsi" w:hAnsiTheme="minorHAnsi" w:cstheme="minorHAnsi"/>
          <w:u w:val="single"/>
        </w:rPr>
      </w:pPr>
      <w:r w:rsidRPr="00CD4DA1">
        <w:rPr>
          <w:rFonts w:asciiTheme="minorHAnsi" w:hAnsiTheme="minorHAnsi" w:cstheme="minorHAnsi"/>
          <w:sz w:val="14"/>
        </w:rPr>
        <w:t xml:space="preserve">To combat these threats, </w:t>
      </w:r>
      <w:r w:rsidRPr="00303661">
        <w:rPr>
          <w:rStyle w:val="Emphasis"/>
        </w:rPr>
        <w:t>Beijing is increasingly relying on repression</w:t>
      </w:r>
      <w:r w:rsidRPr="00CD4DA1">
        <w:rPr>
          <w:rFonts w:asciiTheme="minorHAnsi" w:hAnsiTheme="minorHAnsi" w:cstheme="minorHAnsi"/>
          <w:sz w:val="14"/>
        </w:rPr>
        <w:t xml:space="preserve">, often </w:t>
      </w:r>
      <w:r w:rsidRPr="00362427">
        <w:rPr>
          <w:rStyle w:val="StyleUnderline"/>
          <w:rFonts w:asciiTheme="minorHAnsi" w:hAnsiTheme="minorHAnsi" w:cstheme="minorHAnsi"/>
        </w:rPr>
        <w:t>facilitated by</w:t>
      </w:r>
      <w:r w:rsidRPr="00CD4DA1">
        <w:rPr>
          <w:rFonts w:asciiTheme="minorHAnsi" w:hAnsiTheme="minorHAnsi" w:cstheme="minorHAnsi"/>
          <w:sz w:val="14"/>
        </w:rPr>
        <w:t xml:space="preserve"> innovations such as </w:t>
      </w:r>
      <w:r w:rsidRPr="00362427">
        <w:rPr>
          <w:rStyle w:val="StyleUnderline"/>
          <w:rFonts w:asciiTheme="minorHAnsi" w:hAnsiTheme="minorHAnsi" w:cstheme="minorHAnsi"/>
        </w:rPr>
        <w:t>facial recognition technology and artificial intelligence</w:t>
      </w:r>
      <w:r w:rsidRPr="00CD4DA1">
        <w:rPr>
          <w:rFonts w:asciiTheme="minorHAnsi" w:hAnsiTheme="minorHAnsi" w:cstheme="minorHAnsi"/>
          <w:sz w:val="14"/>
        </w:rPr>
        <w:t xml:space="preserve">. But its ambitions are not limited to its own territory: </w:t>
      </w:r>
      <w:r w:rsidRPr="001A3690">
        <w:rPr>
          <w:rStyle w:val="StyleUnderline"/>
          <w:rFonts w:asciiTheme="minorHAnsi" w:hAnsiTheme="minorHAnsi" w:cstheme="minorHAnsi"/>
          <w:highlight w:val="cyan"/>
        </w:rPr>
        <w:t>Beijing</w:t>
      </w:r>
      <w:r w:rsidRPr="00362427">
        <w:rPr>
          <w:rStyle w:val="StyleUnderline"/>
          <w:rFonts w:asciiTheme="minorHAnsi" w:hAnsiTheme="minorHAnsi" w:cstheme="minorHAnsi"/>
        </w:rPr>
        <w:t xml:space="preserve"> has </w:t>
      </w:r>
      <w:r w:rsidRPr="00303661">
        <w:rPr>
          <w:rStyle w:val="Emphasis"/>
          <w:highlight w:val="cyan"/>
        </w:rPr>
        <w:t>exported</w:t>
      </w:r>
      <w:r w:rsidRPr="00303661">
        <w:rPr>
          <w:rStyle w:val="Emphasis"/>
        </w:rPr>
        <w:t xml:space="preserve"> its </w:t>
      </w:r>
      <w:r w:rsidRPr="00303661">
        <w:rPr>
          <w:rStyle w:val="Emphasis"/>
          <w:highlight w:val="cyan"/>
        </w:rPr>
        <w:t>tactics and tech</w:t>
      </w:r>
      <w:r w:rsidRPr="00303661">
        <w:rPr>
          <w:rStyle w:val="Emphasis"/>
        </w:rPr>
        <w:t>nology abroad</w:t>
      </w:r>
      <w:r w:rsidRPr="00362427">
        <w:rPr>
          <w:rStyle w:val="StyleUnderline"/>
          <w:rFonts w:asciiTheme="minorHAnsi" w:hAnsiTheme="minorHAnsi" w:cstheme="minorHAnsi"/>
        </w:rPr>
        <w:t xml:space="preserve"> </w:t>
      </w:r>
      <w:proofErr w:type="gramStart"/>
      <w:r w:rsidRPr="00362427">
        <w:rPr>
          <w:rStyle w:val="StyleUnderline"/>
          <w:rFonts w:asciiTheme="minorHAnsi" w:hAnsiTheme="minorHAnsi" w:cstheme="minorHAnsi"/>
        </w:rPr>
        <w:t xml:space="preserve">in an attempt </w:t>
      </w:r>
      <w:r w:rsidRPr="00675C4F">
        <w:rPr>
          <w:rStyle w:val="StyleUnderline"/>
          <w:rFonts w:asciiTheme="minorHAnsi" w:hAnsiTheme="minorHAnsi" w:cstheme="minorHAnsi"/>
        </w:rPr>
        <w:t>to</w:t>
      </w:r>
      <w:proofErr w:type="gramEnd"/>
      <w:r w:rsidRPr="00675C4F">
        <w:rPr>
          <w:rStyle w:val="StyleUnderline"/>
          <w:rFonts w:asciiTheme="minorHAnsi" w:hAnsiTheme="minorHAnsi" w:cstheme="minorHAnsi"/>
        </w:rPr>
        <w:t xml:space="preserve"> </w:t>
      </w:r>
      <w:r w:rsidRPr="00675C4F">
        <w:rPr>
          <w:rStyle w:val="Emphasis"/>
        </w:rPr>
        <w:t>undermine liberalism</w:t>
      </w:r>
      <w:r w:rsidRPr="00675C4F">
        <w:rPr>
          <w:rStyle w:val="StyleUnderline"/>
          <w:rFonts w:asciiTheme="minorHAnsi" w:hAnsiTheme="minorHAnsi" w:cstheme="minorHAnsi"/>
        </w:rPr>
        <w:t>. It</w:t>
      </w:r>
      <w:r w:rsidRPr="00362427">
        <w:rPr>
          <w:rStyle w:val="StyleUnderline"/>
          <w:rFonts w:asciiTheme="minorHAnsi" w:hAnsiTheme="minorHAnsi" w:cstheme="minorHAnsi"/>
        </w:rPr>
        <w:t xml:space="preserve"> has </w:t>
      </w:r>
      <w:r w:rsidRPr="00675C4F">
        <w:rPr>
          <w:rStyle w:val="Emphasis"/>
          <w:highlight w:val="cyan"/>
        </w:rPr>
        <w:t>cracked down</w:t>
      </w:r>
      <w:r w:rsidRPr="00675C4F">
        <w:rPr>
          <w:rStyle w:val="Emphasis"/>
        </w:rPr>
        <w:t xml:space="preserve"> on</w:t>
      </w:r>
      <w:r w:rsidRPr="00303661">
        <w:rPr>
          <w:rStyle w:val="Emphasis"/>
        </w:rPr>
        <w:t xml:space="preserve"> foreign </w:t>
      </w:r>
      <w:r w:rsidRPr="00675C4F">
        <w:rPr>
          <w:rStyle w:val="Emphasis"/>
        </w:rPr>
        <w:t>nongovernmental organizations</w:t>
      </w:r>
      <w:r w:rsidRPr="00362427">
        <w:rPr>
          <w:rStyle w:val="StyleUnderline"/>
          <w:rFonts w:asciiTheme="minorHAnsi" w:hAnsiTheme="minorHAnsi" w:cstheme="minorHAnsi"/>
        </w:rPr>
        <w:t xml:space="preserve"> </w:t>
      </w:r>
      <w:r w:rsidRPr="00CD4DA1">
        <w:rPr>
          <w:sz w:val="14"/>
        </w:rPr>
        <w:t>with a presence in China,</w:t>
      </w:r>
      <w:r w:rsidRPr="00362427">
        <w:rPr>
          <w:rStyle w:val="StyleUnderline"/>
          <w:rFonts w:asciiTheme="minorHAnsi" w:hAnsiTheme="minorHAnsi" w:cstheme="minorHAnsi"/>
        </w:rPr>
        <w:t xml:space="preserve"> </w:t>
      </w:r>
      <w:r w:rsidRPr="00675C4F">
        <w:rPr>
          <w:rStyle w:val="StyleUnderline"/>
          <w:rFonts w:asciiTheme="minorHAnsi" w:hAnsiTheme="minorHAnsi" w:cstheme="minorHAnsi"/>
        </w:rPr>
        <w:t>pressured</w:t>
      </w:r>
      <w:r w:rsidRPr="00362427">
        <w:rPr>
          <w:rStyle w:val="StyleUnderline"/>
          <w:rFonts w:asciiTheme="minorHAnsi" w:hAnsiTheme="minorHAnsi" w:cstheme="minorHAnsi"/>
        </w:rPr>
        <w:t xml:space="preserve"> foreign </w:t>
      </w:r>
      <w:r w:rsidRPr="00675C4F">
        <w:rPr>
          <w:rStyle w:val="StyleUnderline"/>
          <w:rFonts w:asciiTheme="minorHAnsi" w:hAnsiTheme="minorHAnsi" w:cstheme="minorHAnsi"/>
        </w:rPr>
        <w:t>corporations</w:t>
      </w:r>
      <w:r w:rsidRPr="00362427">
        <w:rPr>
          <w:rStyle w:val="StyleUnderline"/>
          <w:rFonts w:asciiTheme="minorHAnsi" w:hAnsiTheme="minorHAnsi" w:cstheme="minorHAnsi"/>
        </w:rPr>
        <w:t xml:space="preserve"> </w:t>
      </w:r>
      <w:r w:rsidRPr="00CD4DA1">
        <w:rPr>
          <w:sz w:val="14"/>
        </w:rPr>
        <w:t>to endorse its behavior,</w:t>
      </w:r>
      <w:r w:rsidRPr="00362427">
        <w:rPr>
          <w:rStyle w:val="StyleUnderline"/>
          <w:rFonts w:asciiTheme="minorHAnsi" w:hAnsiTheme="minorHAnsi" w:cstheme="minorHAnsi"/>
        </w:rPr>
        <w:t xml:space="preserve"> </w:t>
      </w:r>
      <w:r w:rsidRPr="001A3690">
        <w:rPr>
          <w:rStyle w:val="StyleUnderline"/>
          <w:rFonts w:asciiTheme="minorHAnsi" w:hAnsiTheme="minorHAnsi" w:cstheme="minorHAnsi"/>
          <w:highlight w:val="cyan"/>
        </w:rPr>
        <w:t>and</w:t>
      </w:r>
      <w:r w:rsidRPr="00362427">
        <w:rPr>
          <w:rStyle w:val="StyleUnderline"/>
          <w:rFonts w:asciiTheme="minorHAnsi" w:hAnsiTheme="minorHAnsi" w:cstheme="minorHAnsi"/>
        </w:rPr>
        <w:t xml:space="preserve"> grown more vocal within the UN Human Rights Council </w:t>
      </w:r>
      <w:proofErr w:type="gramStart"/>
      <w:r w:rsidRPr="00CD4DA1">
        <w:rPr>
          <w:sz w:val="14"/>
        </w:rPr>
        <w:t>in an effort</w:t>
      </w:r>
      <w:r w:rsidRPr="00362427">
        <w:rPr>
          <w:rStyle w:val="StyleUnderline"/>
          <w:rFonts w:asciiTheme="minorHAnsi" w:hAnsiTheme="minorHAnsi" w:cstheme="minorHAnsi"/>
        </w:rPr>
        <w:t xml:space="preserve"> to</w:t>
      </w:r>
      <w:proofErr w:type="gramEnd"/>
      <w:r w:rsidRPr="00362427">
        <w:rPr>
          <w:rStyle w:val="StyleUnderline"/>
          <w:rFonts w:asciiTheme="minorHAnsi" w:hAnsiTheme="minorHAnsi" w:cstheme="minorHAnsi"/>
        </w:rPr>
        <w:t xml:space="preserve"> </w:t>
      </w:r>
      <w:r w:rsidRPr="005E71AC">
        <w:rPr>
          <w:rStyle w:val="Emphasis"/>
          <w:highlight w:val="cyan"/>
        </w:rPr>
        <w:t>weaken</w:t>
      </w:r>
      <w:r w:rsidRPr="005E71AC">
        <w:rPr>
          <w:rStyle w:val="Emphasis"/>
        </w:rPr>
        <w:t xml:space="preserve"> international </w:t>
      </w:r>
      <w:r w:rsidRPr="005E71AC">
        <w:rPr>
          <w:rStyle w:val="Emphasis"/>
          <w:highlight w:val="cyan"/>
        </w:rPr>
        <w:t>norms</w:t>
      </w:r>
      <w:r w:rsidRPr="005E71AC">
        <w:rPr>
          <w:rStyle w:val="Emphasis"/>
        </w:rPr>
        <w:t>.</w:t>
      </w:r>
      <w:r w:rsidRPr="00362427">
        <w:rPr>
          <w:rStyle w:val="StyleUnderline"/>
          <w:rFonts w:asciiTheme="minorHAnsi" w:hAnsiTheme="minorHAnsi" w:cstheme="minorHAnsi"/>
        </w:rPr>
        <w:t xml:space="preserve"> </w:t>
      </w:r>
      <w:r w:rsidRPr="00675C4F">
        <w:rPr>
          <w:rStyle w:val="StyleUnderline"/>
          <w:rFonts w:asciiTheme="minorHAnsi" w:hAnsiTheme="minorHAnsi" w:cstheme="minorHAnsi"/>
        </w:rPr>
        <w:t>China</w:t>
      </w:r>
      <w:r w:rsidRPr="00362427">
        <w:rPr>
          <w:rStyle w:val="StyleUnderline"/>
          <w:rFonts w:asciiTheme="minorHAnsi" w:hAnsiTheme="minorHAnsi" w:cstheme="minorHAnsi"/>
        </w:rPr>
        <w:t xml:space="preserve"> has also attempted to </w:t>
      </w:r>
      <w:r w:rsidRPr="00675C4F">
        <w:rPr>
          <w:rStyle w:val="StyleUnderline"/>
          <w:rFonts w:asciiTheme="minorHAnsi" w:hAnsiTheme="minorHAnsi" w:cstheme="minorHAnsi"/>
        </w:rPr>
        <w:t>illicitly influence</w:t>
      </w:r>
      <w:r w:rsidRPr="00362427">
        <w:rPr>
          <w:rStyle w:val="StyleUnderline"/>
          <w:rFonts w:asciiTheme="minorHAnsi" w:hAnsiTheme="minorHAnsi" w:cstheme="minorHAnsi"/>
        </w:rPr>
        <w:t xml:space="preserve"> Western </w:t>
      </w:r>
      <w:r w:rsidRPr="00675C4F">
        <w:rPr>
          <w:rStyle w:val="StyleUnderline"/>
          <w:rFonts w:asciiTheme="minorHAnsi" w:hAnsiTheme="minorHAnsi" w:cstheme="minorHAnsi"/>
        </w:rPr>
        <w:t>democracies through</w:t>
      </w:r>
      <w:r w:rsidRPr="00362427">
        <w:rPr>
          <w:rStyle w:val="StyleUnderline"/>
          <w:rFonts w:asciiTheme="minorHAnsi" w:hAnsiTheme="minorHAnsi" w:cstheme="minorHAnsi"/>
        </w:rPr>
        <w:t xml:space="preserve"> operations such as </w:t>
      </w:r>
      <w:r w:rsidRPr="005E71AC">
        <w:rPr>
          <w:rStyle w:val="Emphasis"/>
          <w:highlight w:val="cyan"/>
        </w:rPr>
        <w:t>illegally funneling money</w:t>
      </w:r>
      <w:r w:rsidRPr="001A3690">
        <w:rPr>
          <w:rStyle w:val="StyleUnderline"/>
          <w:rFonts w:asciiTheme="minorHAnsi" w:hAnsiTheme="minorHAnsi" w:cstheme="minorHAnsi"/>
          <w:highlight w:val="cyan"/>
        </w:rPr>
        <w:t xml:space="preserve"> into</w:t>
      </w:r>
      <w:r w:rsidRPr="00362427">
        <w:rPr>
          <w:rStyle w:val="StyleUnderline"/>
          <w:rFonts w:asciiTheme="minorHAnsi" w:hAnsiTheme="minorHAnsi" w:cstheme="minorHAnsi"/>
        </w:rPr>
        <w:t xml:space="preserve"> Australian </w:t>
      </w:r>
      <w:r w:rsidRPr="001A3690">
        <w:rPr>
          <w:rStyle w:val="StyleUnderline"/>
          <w:rFonts w:asciiTheme="minorHAnsi" w:hAnsiTheme="minorHAnsi" w:cstheme="minorHAnsi"/>
          <w:highlight w:val="cyan"/>
        </w:rPr>
        <w:t>politics</w:t>
      </w:r>
      <w:r w:rsidRPr="00362427">
        <w:rPr>
          <w:rStyle w:val="StyleUnderline"/>
          <w:rFonts w:asciiTheme="minorHAnsi" w:hAnsiTheme="minorHAnsi" w:cstheme="minorHAnsi"/>
        </w:rPr>
        <w:t xml:space="preserve"> to support politicians favorable to China. </w:t>
      </w:r>
      <w:r w:rsidRPr="00CD4DA1">
        <w:rPr>
          <w:rFonts w:asciiTheme="minorHAnsi" w:hAnsiTheme="minorHAnsi" w:cstheme="minorHAnsi"/>
          <w:sz w:val="14"/>
        </w:rPr>
        <w:t xml:space="preserve">These actions are seen as </w:t>
      </w:r>
      <w:r w:rsidRPr="00675C4F">
        <w:rPr>
          <w:rStyle w:val="StyleUnderline"/>
          <w:rFonts w:asciiTheme="minorHAnsi" w:hAnsiTheme="minorHAnsi" w:cstheme="minorHAnsi"/>
        </w:rPr>
        <w:t>threatening</w:t>
      </w:r>
      <w:r w:rsidRPr="00362427">
        <w:rPr>
          <w:rStyle w:val="StyleUnderline"/>
          <w:rFonts w:asciiTheme="minorHAnsi" w:hAnsiTheme="minorHAnsi" w:cstheme="minorHAnsi"/>
        </w:rPr>
        <w:t xml:space="preserve"> </w:t>
      </w:r>
      <w:r w:rsidRPr="00CD4DA1">
        <w:rPr>
          <w:rFonts w:asciiTheme="minorHAnsi" w:hAnsiTheme="minorHAnsi" w:cstheme="minorHAnsi"/>
          <w:sz w:val="14"/>
        </w:rPr>
        <w:t>by</w:t>
      </w:r>
      <w:r w:rsidRPr="00362427">
        <w:rPr>
          <w:rStyle w:val="StyleUnderline"/>
          <w:rFonts w:asciiTheme="minorHAnsi" w:hAnsiTheme="minorHAnsi" w:cstheme="minorHAnsi"/>
        </w:rPr>
        <w:t xml:space="preserve"> </w:t>
      </w:r>
      <w:r w:rsidRPr="00675C4F">
        <w:rPr>
          <w:rStyle w:val="StyleUnderline"/>
          <w:rFonts w:asciiTheme="minorHAnsi" w:hAnsiTheme="minorHAnsi" w:cstheme="minorHAnsi"/>
        </w:rPr>
        <w:t>the U</w:t>
      </w:r>
      <w:r w:rsidRPr="00362427">
        <w:rPr>
          <w:rStyle w:val="StyleUnderline"/>
          <w:rFonts w:asciiTheme="minorHAnsi" w:hAnsiTheme="minorHAnsi" w:cstheme="minorHAnsi"/>
        </w:rPr>
        <w:t xml:space="preserve">nited </w:t>
      </w:r>
      <w:r w:rsidRPr="00675C4F">
        <w:rPr>
          <w:rStyle w:val="StyleUnderline"/>
          <w:rFonts w:asciiTheme="minorHAnsi" w:hAnsiTheme="minorHAnsi" w:cstheme="minorHAnsi"/>
        </w:rPr>
        <w:t>S</w:t>
      </w:r>
      <w:r w:rsidRPr="00362427">
        <w:rPr>
          <w:rStyle w:val="StyleUnderline"/>
          <w:rFonts w:asciiTheme="minorHAnsi" w:hAnsiTheme="minorHAnsi" w:cstheme="minorHAnsi"/>
        </w:rPr>
        <w:t xml:space="preserve">tates. </w:t>
      </w:r>
    </w:p>
    <w:p w14:paraId="286F54A1" w14:textId="77777777" w:rsidR="004D13BE" w:rsidRPr="00362427" w:rsidRDefault="004D13BE" w:rsidP="004D13BE">
      <w:pPr>
        <w:rPr>
          <w:rFonts w:asciiTheme="minorHAnsi" w:hAnsiTheme="minorHAnsi" w:cstheme="minorHAnsi"/>
          <w:sz w:val="16"/>
        </w:rPr>
      </w:pPr>
      <w:r w:rsidRPr="006F0B12">
        <w:rPr>
          <w:sz w:val="16"/>
          <w:szCs w:val="16"/>
        </w:rPr>
        <w:t>The competition of systems between the United States and China increasingly involves all parts of society—business, the media, sports, technology, education, politics, diplomacy, intelligence, the military.</w:t>
      </w:r>
      <w:r w:rsidRPr="00362427">
        <w:rPr>
          <w:rFonts w:asciiTheme="minorHAnsi" w:hAnsiTheme="minorHAnsi" w:cstheme="minorHAnsi"/>
          <w:sz w:val="16"/>
        </w:rPr>
        <w:t xml:space="preserve"> This competition does not generally involve the use of force, but </w:t>
      </w:r>
      <w:r w:rsidRPr="00362427">
        <w:rPr>
          <w:rStyle w:val="StyleUnderline"/>
          <w:rFonts w:asciiTheme="minorHAnsi" w:hAnsiTheme="minorHAnsi" w:cstheme="minorHAnsi"/>
        </w:rPr>
        <w:t xml:space="preserve">the geopolitical balance of power </w:t>
      </w:r>
      <w:r w:rsidRPr="00AD6B1A">
        <w:rPr>
          <w:rStyle w:val="Emphasis"/>
        </w:rPr>
        <w:t>is a vital component</w:t>
      </w:r>
      <w:r w:rsidRPr="00362427">
        <w:rPr>
          <w:rStyle w:val="StyleUnderline"/>
          <w:rFonts w:asciiTheme="minorHAnsi" w:hAnsiTheme="minorHAnsi" w:cstheme="minorHAnsi"/>
        </w:rPr>
        <w:t>.</w:t>
      </w:r>
      <w:r w:rsidRPr="00362427">
        <w:rPr>
          <w:rFonts w:asciiTheme="minorHAnsi" w:hAnsiTheme="minorHAnsi" w:cstheme="minorHAnsi"/>
          <w:sz w:val="16"/>
        </w:rPr>
        <w:t xml:space="preserve"> It is the United States’ </w:t>
      </w:r>
      <w:r w:rsidRPr="00392BDA">
        <w:rPr>
          <w:rStyle w:val="StyleUnderline"/>
          <w:highlight w:val="cyan"/>
        </w:rPr>
        <w:t>strength</w:t>
      </w:r>
      <w:r w:rsidRPr="00392BDA">
        <w:rPr>
          <w:rStyle w:val="StyleUnderline"/>
        </w:rPr>
        <w:t xml:space="preserve"> </w:t>
      </w:r>
      <w:r w:rsidRPr="00675C4F">
        <w:rPr>
          <w:rStyle w:val="StyleUnderline"/>
        </w:rPr>
        <w:t>and</w:t>
      </w:r>
      <w:r w:rsidRPr="00AD6B1A">
        <w:rPr>
          <w:rStyle w:val="StyleUnderline"/>
        </w:rPr>
        <w:t xml:space="preserve"> the </w:t>
      </w:r>
      <w:r w:rsidRPr="00392BDA">
        <w:rPr>
          <w:rStyle w:val="StyleUnderline"/>
        </w:rPr>
        <w:t>deterrence</w:t>
      </w:r>
      <w:r w:rsidRPr="00AD6B1A">
        <w:rPr>
          <w:rStyle w:val="StyleUnderline"/>
        </w:rPr>
        <w:t xml:space="preserve"> it produces that </w:t>
      </w:r>
      <w:r w:rsidRPr="00AD6B1A">
        <w:rPr>
          <w:rStyle w:val="Emphasis"/>
          <w:highlight w:val="cyan"/>
        </w:rPr>
        <w:t>prevents</w:t>
      </w:r>
      <w:r w:rsidRPr="00AD6B1A">
        <w:rPr>
          <w:rStyle w:val="Emphasis"/>
        </w:rPr>
        <w:t xml:space="preserve"> this </w:t>
      </w:r>
      <w:r w:rsidRPr="00AD6B1A">
        <w:rPr>
          <w:rStyle w:val="Emphasis"/>
          <w:highlight w:val="cyan"/>
        </w:rPr>
        <w:t xml:space="preserve">competition from </w:t>
      </w:r>
      <w:r w:rsidRPr="00392BDA">
        <w:rPr>
          <w:rStyle w:val="Emphasis"/>
          <w:highlight w:val="cyan"/>
        </w:rPr>
        <w:t>spilling over</w:t>
      </w:r>
      <w:r w:rsidRPr="00AD6B1A">
        <w:rPr>
          <w:rStyle w:val="Emphasis"/>
        </w:rPr>
        <w:t xml:space="preserve"> </w:t>
      </w:r>
      <w:r w:rsidRPr="00392BDA">
        <w:rPr>
          <w:rStyle w:val="Emphasis"/>
        </w:rPr>
        <w:t xml:space="preserve">into the military </w:t>
      </w:r>
      <w:r w:rsidRPr="00675C4F">
        <w:rPr>
          <w:rStyle w:val="Emphasis"/>
        </w:rPr>
        <w:t>domain</w:t>
      </w:r>
      <w:r w:rsidRPr="00362427">
        <w:rPr>
          <w:rStyle w:val="StyleUnderline"/>
          <w:rFonts w:asciiTheme="minorHAnsi" w:hAnsiTheme="minorHAnsi" w:cstheme="minorHAnsi"/>
        </w:rPr>
        <w:t>.</w:t>
      </w:r>
      <w:r w:rsidRPr="00362427">
        <w:rPr>
          <w:rFonts w:asciiTheme="minorHAnsi" w:hAnsiTheme="minorHAnsi" w:cstheme="minorHAnsi"/>
          <w:sz w:val="16"/>
        </w:rPr>
        <w:t xml:space="preserve"> The U.S. alliance system also provides a basis for helping other states preserve and strengthen their democratic systems in the shadow of Chinese influence. But advocates of retrenchment aim to weaken both the U.S. military and U.S. alliances. It is vitally important that the United States manage this competition of systems responsibly to protect U.S. interests and to prevent the rivalry from spiraling out of control.</w:t>
      </w:r>
    </w:p>
    <w:p w14:paraId="520E61C7" w14:textId="77777777" w:rsidR="004D13BE" w:rsidRPr="00362427" w:rsidRDefault="004D13BE" w:rsidP="004D13BE">
      <w:pPr>
        <w:pStyle w:val="Heading4"/>
        <w:rPr>
          <w:rFonts w:asciiTheme="minorHAnsi" w:hAnsiTheme="minorHAnsi" w:cstheme="minorHAnsi"/>
        </w:rPr>
      </w:pPr>
      <w:r w:rsidRPr="00362427">
        <w:rPr>
          <w:rFonts w:asciiTheme="minorHAnsi" w:hAnsiTheme="minorHAnsi" w:cstheme="minorHAnsi"/>
        </w:rPr>
        <w:t xml:space="preserve">Russia is </w:t>
      </w:r>
      <w:r w:rsidRPr="00362427">
        <w:rPr>
          <w:rFonts w:asciiTheme="minorHAnsi" w:hAnsiTheme="minorHAnsi" w:cstheme="minorHAnsi"/>
          <w:u w:val="single"/>
        </w:rPr>
        <w:t>evil</w:t>
      </w:r>
      <w:r w:rsidRPr="00362427">
        <w:rPr>
          <w:rFonts w:asciiTheme="minorHAnsi" w:hAnsiTheme="minorHAnsi" w:cstheme="minorHAnsi"/>
        </w:rPr>
        <w:t xml:space="preserve"> – they exhibit </w:t>
      </w:r>
      <w:r w:rsidRPr="00362427">
        <w:rPr>
          <w:rFonts w:asciiTheme="minorHAnsi" w:hAnsiTheme="minorHAnsi" w:cstheme="minorHAnsi"/>
          <w:u w:val="single"/>
        </w:rPr>
        <w:t>hyper-revisionist</w:t>
      </w:r>
      <w:r w:rsidRPr="00362427">
        <w:rPr>
          <w:rFonts w:asciiTheme="minorHAnsi" w:hAnsiTheme="minorHAnsi" w:cstheme="minorHAnsi"/>
        </w:rPr>
        <w:t xml:space="preserve"> behavior and destabilize the </w:t>
      </w:r>
      <w:r w:rsidRPr="00362427">
        <w:rPr>
          <w:rFonts w:asciiTheme="minorHAnsi" w:hAnsiTheme="minorHAnsi" w:cstheme="minorHAnsi"/>
          <w:u w:val="single"/>
        </w:rPr>
        <w:t>liberal order</w:t>
      </w:r>
      <w:r w:rsidRPr="00362427">
        <w:rPr>
          <w:rFonts w:asciiTheme="minorHAnsi" w:hAnsiTheme="minorHAnsi" w:cstheme="minorHAnsi"/>
        </w:rPr>
        <w:t xml:space="preserve"> </w:t>
      </w:r>
      <w:proofErr w:type="gramStart"/>
      <w:r w:rsidRPr="00362427">
        <w:rPr>
          <w:rFonts w:asciiTheme="minorHAnsi" w:hAnsiTheme="minorHAnsi" w:cstheme="minorHAnsi"/>
        </w:rPr>
        <w:t>in order to</w:t>
      </w:r>
      <w:proofErr w:type="gramEnd"/>
      <w:r w:rsidRPr="00362427">
        <w:rPr>
          <w:rFonts w:asciiTheme="minorHAnsi" w:hAnsiTheme="minorHAnsi" w:cstheme="minorHAnsi"/>
        </w:rPr>
        <w:t xml:space="preserve"> </w:t>
      </w:r>
      <w:r w:rsidRPr="00362427">
        <w:rPr>
          <w:rFonts w:asciiTheme="minorHAnsi" w:hAnsiTheme="minorHAnsi" w:cstheme="minorHAnsi"/>
          <w:u w:val="single"/>
        </w:rPr>
        <w:t>conquer</w:t>
      </w:r>
      <w:r w:rsidRPr="00362427">
        <w:rPr>
          <w:rFonts w:asciiTheme="minorHAnsi" w:hAnsiTheme="minorHAnsi" w:cstheme="minorHAnsi"/>
        </w:rPr>
        <w:t xml:space="preserve"> the Baltics </w:t>
      </w:r>
    </w:p>
    <w:p w14:paraId="0CC9FF77" w14:textId="77777777" w:rsidR="004D13BE" w:rsidRPr="00362427" w:rsidRDefault="004D13BE" w:rsidP="004D13BE">
      <w:pPr>
        <w:rPr>
          <w:rFonts w:asciiTheme="minorHAnsi" w:hAnsiTheme="minorHAnsi" w:cstheme="minorHAnsi"/>
        </w:rPr>
      </w:pPr>
      <w:proofErr w:type="spellStart"/>
      <w:r w:rsidRPr="00362427">
        <w:rPr>
          <w:rStyle w:val="Style13ptBold"/>
          <w:rFonts w:asciiTheme="minorHAnsi" w:hAnsiTheme="minorHAnsi" w:cstheme="minorHAnsi"/>
        </w:rPr>
        <w:t>Kirillova</w:t>
      </w:r>
      <w:proofErr w:type="spellEnd"/>
      <w:r w:rsidRPr="00362427">
        <w:rPr>
          <w:rStyle w:val="Style13ptBold"/>
          <w:rFonts w:asciiTheme="minorHAnsi" w:hAnsiTheme="minorHAnsi" w:cstheme="minorHAnsi"/>
        </w:rPr>
        <w:t xml:space="preserve"> 18</w:t>
      </w:r>
      <w:r w:rsidRPr="00362427">
        <w:rPr>
          <w:rFonts w:asciiTheme="minorHAnsi" w:hAnsiTheme="minorHAnsi" w:cstheme="minorHAnsi"/>
        </w:rPr>
        <w:t xml:space="preserve"> [Kseniya </w:t>
      </w:r>
      <w:proofErr w:type="spellStart"/>
      <w:r w:rsidRPr="00362427">
        <w:rPr>
          <w:rFonts w:asciiTheme="minorHAnsi" w:hAnsiTheme="minorHAnsi" w:cstheme="minorHAnsi"/>
        </w:rPr>
        <w:t>Kirillova</w:t>
      </w:r>
      <w:proofErr w:type="spellEnd"/>
      <w:r w:rsidRPr="00362427">
        <w:rPr>
          <w:rFonts w:asciiTheme="minorHAnsi" w:hAnsiTheme="minorHAnsi" w:cstheme="minorHAnsi"/>
        </w:rPr>
        <w:t xml:space="preserve"> is a Russian journalist that focuses on analyzing Russian society, political processes in modern Russia and the Russian-Ukrainian conflict. She writes for Radio Liberty and other outlets and is an expert of the Center for Army, conversion, and disarmament studies and the Free Russia foundation. 8/29. "WHY RUSSIAN “SOFT POWER” IS MUCH MORE DANGEROUS THAN WESTERN “SOFT POWER”." https://demwritepress.com/2018/08/29/why-russian-soft-power-is-much-more-dangerous-than-western-soft-power/]</w:t>
      </w:r>
    </w:p>
    <w:p w14:paraId="3C5A287C" w14:textId="77777777" w:rsidR="004D13BE" w:rsidRPr="00362427" w:rsidRDefault="004D13BE" w:rsidP="004D13BE">
      <w:pPr>
        <w:rPr>
          <w:rStyle w:val="StyleUnderline"/>
          <w:rFonts w:asciiTheme="minorHAnsi" w:hAnsiTheme="minorHAnsi" w:cstheme="minorHAnsi"/>
        </w:rPr>
      </w:pPr>
      <w:r w:rsidRPr="00362427">
        <w:rPr>
          <w:rStyle w:val="StyleUnderline"/>
          <w:rFonts w:asciiTheme="minorHAnsi" w:hAnsiTheme="minorHAnsi" w:cstheme="minorHAnsi"/>
        </w:rPr>
        <w:t xml:space="preserve">The </w:t>
      </w:r>
      <w:r w:rsidRPr="001A3690">
        <w:rPr>
          <w:rStyle w:val="StyleUnderline"/>
          <w:rFonts w:asciiTheme="minorHAnsi" w:hAnsiTheme="minorHAnsi" w:cstheme="minorHAnsi"/>
          <w:highlight w:val="cyan"/>
        </w:rPr>
        <w:t>Russia</w:t>
      </w:r>
      <w:r w:rsidRPr="00362427">
        <w:rPr>
          <w:rFonts w:asciiTheme="minorHAnsi" w:hAnsiTheme="minorHAnsi" w:cstheme="minorHAnsi"/>
        </w:rPr>
        <w:t>n</w:t>
      </w:r>
      <w:r w:rsidRPr="00362427">
        <w:rPr>
          <w:rStyle w:val="StyleUnderline"/>
          <w:rFonts w:asciiTheme="minorHAnsi" w:hAnsiTheme="minorHAnsi" w:cstheme="minorHAnsi"/>
        </w:rPr>
        <w:t xml:space="preserve"> threat </w:t>
      </w:r>
      <w:r w:rsidRPr="001A3690">
        <w:rPr>
          <w:rStyle w:val="StyleUnderline"/>
          <w:rFonts w:asciiTheme="minorHAnsi" w:hAnsiTheme="minorHAnsi" w:cstheme="minorHAnsi"/>
          <w:highlight w:val="cyan"/>
        </w:rPr>
        <w:t>is</w:t>
      </w:r>
      <w:r w:rsidRPr="001A3690">
        <w:rPr>
          <w:rFonts w:asciiTheme="minorHAnsi" w:hAnsiTheme="minorHAnsi" w:cstheme="minorHAnsi"/>
          <w:sz w:val="16"/>
          <w:highlight w:val="cyan"/>
        </w:rPr>
        <w:t xml:space="preserve"> </w:t>
      </w:r>
      <w:r w:rsidRPr="001A3690">
        <w:rPr>
          <w:rStyle w:val="Emphasis"/>
          <w:rFonts w:asciiTheme="minorHAnsi" w:hAnsiTheme="minorHAnsi" w:cstheme="minorHAnsi"/>
          <w:highlight w:val="cyan"/>
        </w:rPr>
        <w:t>incalculably</w:t>
      </w:r>
      <w:r w:rsidRPr="00362427">
        <w:rPr>
          <w:rStyle w:val="Emphasis"/>
          <w:rFonts w:asciiTheme="minorHAnsi" w:hAnsiTheme="minorHAnsi" w:cstheme="minorHAnsi"/>
        </w:rPr>
        <w:t xml:space="preserve"> more </w:t>
      </w:r>
      <w:r w:rsidRPr="001A3690">
        <w:rPr>
          <w:rStyle w:val="Emphasis"/>
          <w:rFonts w:asciiTheme="minorHAnsi" w:hAnsiTheme="minorHAnsi" w:cstheme="minorHAnsi"/>
          <w:highlight w:val="cyan"/>
        </w:rPr>
        <w:t>destructive</w:t>
      </w:r>
      <w:r w:rsidRPr="00362427">
        <w:rPr>
          <w:rFonts w:asciiTheme="minorHAnsi" w:hAnsiTheme="minorHAnsi" w:cstheme="minorHAnsi"/>
          <w:sz w:val="16"/>
        </w:rPr>
        <w:t xml:space="preserve"> and </w:t>
      </w:r>
      <w:r w:rsidRPr="00362427">
        <w:rPr>
          <w:rStyle w:val="StyleUnderline"/>
          <w:rFonts w:asciiTheme="minorHAnsi" w:hAnsiTheme="minorHAnsi" w:cstheme="minorHAnsi"/>
        </w:rPr>
        <w:t>terrible than the activities of the</w:t>
      </w:r>
      <w:r w:rsidRPr="00362427">
        <w:rPr>
          <w:rFonts w:asciiTheme="minorHAnsi" w:hAnsiTheme="minorHAnsi" w:cstheme="minorHAnsi"/>
          <w:sz w:val="16"/>
        </w:rPr>
        <w:t xml:space="preserve"> </w:t>
      </w:r>
      <w:r w:rsidRPr="00362427">
        <w:rPr>
          <w:rStyle w:val="Emphasis"/>
          <w:rFonts w:asciiTheme="minorHAnsi" w:hAnsiTheme="minorHAnsi" w:cstheme="minorHAnsi"/>
        </w:rPr>
        <w:t>U</w:t>
      </w:r>
      <w:r w:rsidRPr="00362427">
        <w:rPr>
          <w:rFonts w:asciiTheme="minorHAnsi" w:hAnsiTheme="minorHAnsi" w:cstheme="minorHAnsi"/>
          <w:sz w:val="16"/>
        </w:rPr>
        <w:t xml:space="preserve">nited </w:t>
      </w:r>
      <w:r w:rsidRPr="00362427">
        <w:rPr>
          <w:rStyle w:val="Emphasis"/>
          <w:rFonts w:asciiTheme="minorHAnsi" w:hAnsiTheme="minorHAnsi" w:cstheme="minorHAnsi"/>
        </w:rPr>
        <w:t>S</w:t>
      </w:r>
      <w:r w:rsidRPr="00362427">
        <w:rPr>
          <w:rFonts w:asciiTheme="minorHAnsi" w:hAnsiTheme="minorHAnsi" w:cstheme="minorHAnsi"/>
          <w:sz w:val="16"/>
        </w:rPr>
        <w:t xml:space="preserve">tates. </w:t>
      </w:r>
      <w:r w:rsidRPr="00362427">
        <w:rPr>
          <w:rStyle w:val="StyleUnderline"/>
          <w:rFonts w:asciiTheme="minorHAnsi" w:hAnsiTheme="minorHAnsi" w:cstheme="minorHAnsi"/>
        </w:rPr>
        <w:t xml:space="preserve">Apart from espionage which all great states conduct, I shall attempt to concentrate on the </w:t>
      </w:r>
      <w:r w:rsidRPr="00362427">
        <w:rPr>
          <w:rStyle w:val="Emphasis"/>
          <w:rFonts w:asciiTheme="minorHAnsi" w:hAnsiTheme="minorHAnsi" w:cstheme="minorHAnsi"/>
        </w:rPr>
        <w:t>differences</w:t>
      </w:r>
      <w:r w:rsidRPr="00362427">
        <w:rPr>
          <w:rStyle w:val="StyleUnderline"/>
          <w:rFonts w:asciiTheme="minorHAnsi" w:hAnsiTheme="minorHAnsi" w:cstheme="minorHAnsi"/>
        </w:rPr>
        <w:t xml:space="preserve"> in so-called “</w:t>
      </w:r>
      <w:r w:rsidRPr="00362427">
        <w:rPr>
          <w:rStyle w:val="Emphasis"/>
          <w:rFonts w:asciiTheme="minorHAnsi" w:hAnsiTheme="minorHAnsi" w:cstheme="minorHAnsi"/>
        </w:rPr>
        <w:t>soft power</w:t>
      </w:r>
      <w:r w:rsidRPr="00362427">
        <w:rPr>
          <w:rStyle w:val="StyleUnderline"/>
          <w:rFonts w:asciiTheme="minorHAnsi" w:hAnsiTheme="minorHAnsi" w:cstheme="minorHAnsi"/>
        </w:rPr>
        <w:t>.” These differences manifest themselves as follows:</w:t>
      </w:r>
    </w:p>
    <w:p w14:paraId="69CFF5FC"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Different goals. </w:t>
      </w:r>
      <w:r w:rsidRPr="00362427">
        <w:rPr>
          <w:rStyle w:val="StyleUnderline"/>
          <w:rFonts w:asciiTheme="minorHAnsi" w:hAnsiTheme="minorHAnsi" w:cstheme="minorHAnsi"/>
        </w:rPr>
        <w:t>The “soft power” used by the USA</w:t>
      </w:r>
      <w:r w:rsidRPr="00362427">
        <w:rPr>
          <w:rFonts w:asciiTheme="minorHAnsi" w:hAnsiTheme="minorHAnsi" w:cstheme="minorHAnsi"/>
          <w:sz w:val="16"/>
        </w:rPr>
        <w:t xml:space="preserve"> in Eastern Europe and Russia throughout the period following the fall of the USSR </w:t>
      </w:r>
      <w:r w:rsidRPr="00362427">
        <w:rPr>
          <w:rStyle w:val="StyleUnderline"/>
          <w:rFonts w:asciiTheme="minorHAnsi" w:hAnsiTheme="minorHAnsi" w:cstheme="minorHAnsi"/>
        </w:rPr>
        <w:t>did not have as its goal the</w:t>
      </w:r>
      <w:r w:rsidRPr="00362427">
        <w:rPr>
          <w:rFonts w:asciiTheme="minorHAnsi" w:hAnsiTheme="minorHAnsi" w:cstheme="minorHAnsi"/>
          <w:sz w:val="16"/>
        </w:rPr>
        <w:t xml:space="preserve"> </w:t>
      </w:r>
      <w:r w:rsidRPr="00362427">
        <w:rPr>
          <w:rStyle w:val="Emphasis"/>
          <w:rFonts w:asciiTheme="minorHAnsi" w:hAnsiTheme="minorHAnsi" w:cstheme="minorHAnsi"/>
        </w:rPr>
        <w:t>destruction</w:t>
      </w:r>
      <w:r w:rsidRPr="00362427">
        <w:rPr>
          <w:rFonts w:asciiTheme="minorHAnsi" w:hAnsiTheme="minorHAnsi" w:cstheme="minorHAnsi"/>
          <w:sz w:val="16"/>
        </w:rPr>
        <w:t xml:space="preserve"> </w:t>
      </w:r>
      <w:r w:rsidRPr="00362427">
        <w:rPr>
          <w:rStyle w:val="StyleUnderline"/>
          <w:rFonts w:asciiTheme="minorHAnsi" w:hAnsiTheme="minorHAnsi" w:cstheme="minorHAnsi"/>
        </w:rPr>
        <w:t>of these countries.</w:t>
      </w:r>
      <w:r w:rsidRPr="00362427">
        <w:rPr>
          <w:rFonts w:asciiTheme="minorHAnsi" w:hAnsiTheme="minorHAnsi" w:cstheme="minorHAnsi"/>
          <w:sz w:val="16"/>
        </w:rPr>
        <w:t xml:space="preserve"> Quite the opposite</w:t>
      </w:r>
      <w:r w:rsidRPr="00362427">
        <w:rPr>
          <w:rStyle w:val="StyleUnderline"/>
          <w:rFonts w:asciiTheme="minorHAnsi" w:hAnsiTheme="minorHAnsi" w:cstheme="minorHAnsi"/>
        </w:rPr>
        <w:t>: the democratic institutions</w:t>
      </w:r>
      <w:r w:rsidRPr="00362427">
        <w:rPr>
          <w:rFonts w:asciiTheme="minorHAnsi" w:hAnsiTheme="minorHAnsi" w:cstheme="minorHAnsi"/>
          <w:sz w:val="16"/>
        </w:rPr>
        <w:t xml:space="preserve"> the United States tried to introduce into the post-Soviet space, had they been fully enacted, </w:t>
      </w:r>
      <w:r w:rsidRPr="00362427">
        <w:rPr>
          <w:rStyle w:val="StyleUnderline"/>
          <w:rFonts w:asciiTheme="minorHAnsi" w:hAnsiTheme="minorHAnsi" w:cstheme="minorHAnsi"/>
        </w:rPr>
        <w:t>would have led to notable improvements in the development of the country and the standard of living</w:t>
      </w:r>
      <w:r w:rsidRPr="00362427">
        <w:rPr>
          <w:rFonts w:asciiTheme="minorHAnsi" w:hAnsiTheme="minorHAnsi" w:cstheme="minorHAnsi"/>
          <w:sz w:val="16"/>
        </w:rPr>
        <w:t>. This includes anti-corruption initiatives and attempts to create a transparent and independent judiciary, as well as procedures to insure the fairness of elections, etc.</w:t>
      </w:r>
    </w:p>
    <w:p w14:paraId="6A1CB5B0"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Throughout my last years in </w:t>
      </w:r>
      <w:proofErr w:type="gramStart"/>
      <w:r w:rsidRPr="00362427">
        <w:rPr>
          <w:rFonts w:asciiTheme="minorHAnsi" w:hAnsiTheme="minorHAnsi" w:cstheme="minorHAnsi"/>
          <w:sz w:val="16"/>
        </w:rPr>
        <w:t>Russia</w:t>
      </w:r>
      <w:proofErr w:type="gramEnd"/>
      <w:r w:rsidRPr="00362427">
        <w:rPr>
          <w:rFonts w:asciiTheme="minorHAnsi" w:hAnsiTheme="minorHAnsi" w:cstheme="minorHAnsi"/>
          <w:sz w:val="16"/>
        </w:rPr>
        <w:t xml:space="preserve"> I maintained close ties to supporters of human rights in my native Urals, and I can confirm that the grant projects implemented by local human rights defenders and supported by foreign funds were in accordance with their officially announced goals. Moreover, </w:t>
      </w:r>
      <w:r w:rsidRPr="001A3690">
        <w:rPr>
          <w:rStyle w:val="StyleUnderline"/>
          <w:rFonts w:asciiTheme="minorHAnsi" w:hAnsiTheme="minorHAnsi" w:cstheme="minorHAnsi"/>
          <w:highlight w:val="cyan"/>
        </w:rPr>
        <w:t>if the</w:t>
      </w:r>
      <w:r w:rsidRPr="001A3690">
        <w:rPr>
          <w:rFonts w:asciiTheme="minorHAnsi" w:hAnsiTheme="minorHAnsi" w:cstheme="minorHAnsi"/>
          <w:sz w:val="16"/>
          <w:highlight w:val="cyan"/>
        </w:rPr>
        <w:t xml:space="preserve"> </w:t>
      </w:r>
      <w:r w:rsidRPr="001A3690">
        <w:rPr>
          <w:rStyle w:val="Emphasis"/>
          <w:rFonts w:asciiTheme="minorHAnsi" w:hAnsiTheme="minorHAnsi" w:cstheme="minorHAnsi"/>
          <w:highlight w:val="cyan"/>
        </w:rPr>
        <w:t>USA</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really </w:t>
      </w:r>
      <w:r w:rsidRPr="001A3690">
        <w:rPr>
          <w:rStyle w:val="StyleUnderline"/>
          <w:rFonts w:asciiTheme="minorHAnsi" w:hAnsiTheme="minorHAnsi" w:cstheme="minorHAnsi"/>
          <w:highlight w:val="cyan"/>
        </w:rPr>
        <w:t>wanted to “destroy Russia</w:t>
      </w:r>
      <w:r w:rsidRPr="00362427">
        <w:rPr>
          <w:rStyle w:val="StyleUnderline"/>
          <w:rFonts w:asciiTheme="minorHAnsi" w:hAnsiTheme="minorHAnsi" w:cstheme="minorHAnsi"/>
        </w:rPr>
        <w:t>”</w:t>
      </w:r>
      <w:r w:rsidRPr="00362427">
        <w:rPr>
          <w:rFonts w:asciiTheme="minorHAnsi" w:hAnsiTheme="minorHAnsi" w:cstheme="minorHAnsi"/>
          <w:sz w:val="16"/>
        </w:rPr>
        <w:t xml:space="preserve"> as averred by Kremlin propaganda, </w:t>
      </w:r>
      <w:r w:rsidRPr="001A3690">
        <w:rPr>
          <w:rStyle w:val="StyleUnderline"/>
          <w:rFonts w:asciiTheme="minorHAnsi" w:hAnsiTheme="minorHAnsi" w:cstheme="minorHAnsi"/>
          <w:highlight w:val="cyan"/>
        </w:rPr>
        <w:t>it would have</w:t>
      </w:r>
      <w:r w:rsidRPr="00362427">
        <w:rPr>
          <w:rStyle w:val="StyleUnderline"/>
          <w:rFonts w:asciiTheme="minorHAnsi" w:hAnsiTheme="minorHAnsi" w:cstheme="minorHAnsi"/>
        </w:rPr>
        <w:t xml:space="preserve"> been</w:t>
      </w:r>
      <w:r w:rsidRPr="00362427">
        <w:rPr>
          <w:rFonts w:asciiTheme="minorHAnsi" w:hAnsiTheme="minorHAnsi" w:cstheme="minorHAnsi"/>
          <w:sz w:val="16"/>
        </w:rPr>
        <w:t xml:space="preserve"> </w:t>
      </w:r>
      <w:r w:rsidRPr="00362427">
        <w:rPr>
          <w:rStyle w:val="Emphasis"/>
          <w:rFonts w:asciiTheme="minorHAnsi" w:hAnsiTheme="minorHAnsi" w:cstheme="minorHAnsi"/>
        </w:rPr>
        <w:t>fully possible</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to do so </w:t>
      </w:r>
      <w:r w:rsidRPr="001A3690">
        <w:rPr>
          <w:rStyle w:val="StyleUnderline"/>
          <w:rFonts w:asciiTheme="minorHAnsi" w:hAnsiTheme="minorHAnsi" w:cstheme="minorHAnsi"/>
          <w:highlight w:val="cyan"/>
        </w:rPr>
        <w:t>in the 90’s</w:t>
      </w:r>
      <w:r w:rsidRPr="00362427">
        <w:rPr>
          <w:rStyle w:val="StyleUnderline"/>
          <w:rFonts w:asciiTheme="minorHAnsi" w:hAnsiTheme="minorHAnsi" w:cstheme="minorHAnsi"/>
        </w:rPr>
        <w:t xml:space="preserve">. However, rather than this, America provided colossal </w:t>
      </w:r>
      <w:r w:rsidRPr="00362427">
        <w:rPr>
          <w:rStyle w:val="Emphasis"/>
          <w:rFonts w:asciiTheme="minorHAnsi" w:hAnsiTheme="minorHAnsi" w:cstheme="minorHAnsi"/>
        </w:rPr>
        <w:t>assistance</w:t>
      </w:r>
      <w:r w:rsidRPr="00362427">
        <w:rPr>
          <w:rStyle w:val="StyleUnderline"/>
          <w:rFonts w:asciiTheme="minorHAnsi" w:hAnsiTheme="minorHAnsi" w:cstheme="minorHAnsi"/>
        </w:rPr>
        <w:t xml:space="preserve"> to Russia, both material and institutional</w:t>
      </w:r>
      <w:r w:rsidRPr="00362427">
        <w:rPr>
          <w:rFonts w:asciiTheme="minorHAnsi" w:hAnsiTheme="minorHAnsi" w:cstheme="minorHAnsi"/>
          <w:sz w:val="16"/>
        </w:rPr>
        <w:t>.</w:t>
      </w:r>
    </w:p>
    <w:p w14:paraId="6A73056A"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lastRenderedPageBreak/>
        <w:t xml:space="preserve">In contrast, </w:t>
      </w:r>
      <w:r w:rsidRPr="001A3690">
        <w:rPr>
          <w:rStyle w:val="StyleUnderline"/>
          <w:rFonts w:asciiTheme="minorHAnsi" w:hAnsiTheme="minorHAnsi" w:cstheme="minorHAnsi"/>
          <w:highlight w:val="cyan"/>
        </w:rPr>
        <w:t>Moscow</w:t>
      </w:r>
      <w:r w:rsidRPr="00362427">
        <w:rPr>
          <w:rStyle w:val="StyleUnderline"/>
          <w:rFonts w:asciiTheme="minorHAnsi" w:hAnsiTheme="minorHAnsi" w:cstheme="minorHAnsi"/>
        </w:rPr>
        <w:t xml:space="preserve"> does not conceal its </w:t>
      </w:r>
      <w:r w:rsidRPr="001A3690">
        <w:rPr>
          <w:rStyle w:val="StyleUnderline"/>
          <w:rFonts w:asciiTheme="minorHAnsi" w:hAnsiTheme="minorHAnsi" w:cstheme="minorHAnsi"/>
          <w:highlight w:val="cyan"/>
        </w:rPr>
        <w:t>view</w:t>
      </w:r>
      <w:r w:rsidRPr="00362427">
        <w:rPr>
          <w:rStyle w:val="StyleUnderline"/>
          <w:rFonts w:asciiTheme="minorHAnsi" w:hAnsiTheme="minorHAnsi" w:cstheme="minorHAnsi"/>
        </w:rPr>
        <w:t xml:space="preserve"> of </w:t>
      </w:r>
      <w:r w:rsidRPr="001A3690">
        <w:rPr>
          <w:rStyle w:val="StyleUnderline"/>
          <w:rFonts w:asciiTheme="minorHAnsi" w:hAnsiTheme="minorHAnsi" w:cstheme="minorHAnsi"/>
          <w:highlight w:val="cyan"/>
        </w:rPr>
        <w:t>the USA as its</w:t>
      </w:r>
      <w:r w:rsidRPr="001A3690">
        <w:rPr>
          <w:rFonts w:asciiTheme="minorHAnsi" w:hAnsiTheme="minorHAnsi" w:cstheme="minorHAnsi"/>
          <w:sz w:val="16"/>
          <w:highlight w:val="cyan"/>
        </w:rPr>
        <w:t xml:space="preserve"> </w:t>
      </w:r>
      <w:r w:rsidRPr="001A3690">
        <w:rPr>
          <w:rStyle w:val="Emphasis"/>
          <w:rFonts w:asciiTheme="minorHAnsi" w:hAnsiTheme="minorHAnsi" w:cstheme="minorHAnsi"/>
          <w:highlight w:val="cyan"/>
        </w:rPr>
        <w:t>main</w:t>
      </w:r>
      <w:r w:rsidRPr="00362427">
        <w:rPr>
          <w:rFonts w:asciiTheme="minorHAnsi" w:hAnsiTheme="minorHAnsi" w:cstheme="minorHAnsi"/>
          <w:sz w:val="16"/>
        </w:rPr>
        <w:t xml:space="preserve">, </w:t>
      </w:r>
      <w:proofErr w:type="gramStart"/>
      <w:r w:rsidRPr="00362427">
        <w:rPr>
          <w:rStyle w:val="Emphasis"/>
          <w:rFonts w:asciiTheme="minorHAnsi" w:hAnsiTheme="minorHAnsi" w:cstheme="minorHAnsi"/>
        </w:rPr>
        <w:t>deadly</w:t>
      </w:r>
      <w:proofErr w:type="gramEnd"/>
      <w:r w:rsidRPr="00362427">
        <w:rPr>
          <w:rFonts w:asciiTheme="minorHAnsi" w:hAnsiTheme="minorHAnsi" w:cstheme="minorHAnsi"/>
          <w:sz w:val="16"/>
        </w:rPr>
        <w:t xml:space="preserve"> </w:t>
      </w:r>
      <w:r w:rsidRPr="00362427">
        <w:rPr>
          <w:rStyle w:val="StyleUnderline"/>
          <w:rFonts w:asciiTheme="minorHAnsi" w:hAnsiTheme="minorHAnsi" w:cstheme="minorHAnsi"/>
        </w:rPr>
        <w:t>and</w:t>
      </w:r>
      <w:r w:rsidRPr="00362427">
        <w:rPr>
          <w:rFonts w:asciiTheme="minorHAnsi" w:hAnsiTheme="minorHAnsi" w:cstheme="minorHAnsi"/>
          <w:sz w:val="16"/>
        </w:rPr>
        <w:t xml:space="preserve"> </w:t>
      </w:r>
      <w:r w:rsidRPr="001A3690">
        <w:rPr>
          <w:rStyle w:val="Emphasis"/>
          <w:rFonts w:asciiTheme="minorHAnsi" w:hAnsiTheme="minorHAnsi" w:cstheme="minorHAnsi"/>
          <w:highlight w:val="cyan"/>
        </w:rPr>
        <w:t>irreconcilable enemy</w:t>
      </w:r>
      <w:r w:rsidRPr="00362427">
        <w:rPr>
          <w:rFonts w:asciiTheme="minorHAnsi" w:hAnsiTheme="minorHAnsi" w:cstheme="minorHAnsi"/>
          <w:sz w:val="16"/>
        </w:rPr>
        <w:t xml:space="preserve">, </w:t>
      </w:r>
      <w:r w:rsidRPr="001A3690">
        <w:rPr>
          <w:rStyle w:val="StyleUnderline"/>
          <w:rFonts w:asciiTheme="minorHAnsi" w:hAnsiTheme="minorHAnsi" w:cstheme="minorHAnsi"/>
          <w:highlight w:val="cyan"/>
        </w:rPr>
        <w:t>the</w:t>
      </w:r>
      <w:r w:rsidRPr="001A3690">
        <w:rPr>
          <w:rFonts w:asciiTheme="minorHAnsi" w:hAnsiTheme="minorHAnsi" w:cstheme="minorHAnsi"/>
          <w:sz w:val="16"/>
          <w:highlight w:val="cyan"/>
        </w:rPr>
        <w:t xml:space="preserve"> </w:t>
      </w:r>
      <w:r w:rsidRPr="001A3690">
        <w:rPr>
          <w:rStyle w:val="Emphasis"/>
          <w:rFonts w:asciiTheme="minorHAnsi" w:hAnsiTheme="minorHAnsi" w:cstheme="minorHAnsi"/>
          <w:highlight w:val="cyan"/>
        </w:rPr>
        <w:t>essence of evil</w:t>
      </w:r>
      <w:r w:rsidRPr="00362427">
        <w:rPr>
          <w:rStyle w:val="StyleUnderline"/>
          <w:rFonts w:asciiTheme="minorHAnsi" w:hAnsiTheme="minorHAnsi" w:cstheme="minorHAnsi"/>
        </w:rPr>
        <w:t>, the creator of</w:t>
      </w:r>
      <w:r w:rsidRPr="00362427">
        <w:rPr>
          <w:rFonts w:asciiTheme="minorHAnsi" w:hAnsiTheme="minorHAnsi" w:cstheme="minorHAnsi"/>
          <w:sz w:val="16"/>
        </w:rPr>
        <w:t xml:space="preserve"> </w:t>
      </w:r>
      <w:r w:rsidRPr="00362427">
        <w:rPr>
          <w:rStyle w:val="Emphasis"/>
          <w:rFonts w:asciiTheme="minorHAnsi" w:hAnsiTheme="minorHAnsi" w:cstheme="minorHAnsi"/>
        </w:rPr>
        <w:t>international terrorism</w:t>
      </w:r>
      <w:r w:rsidRPr="00362427">
        <w:rPr>
          <w:rFonts w:asciiTheme="minorHAnsi" w:hAnsiTheme="minorHAnsi" w:cstheme="minorHAnsi"/>
          <w:sz w:val="16"/>
        </w:rPr>
        <w:t xml:space="preserve">, </w:t>
      </w:r>
      <w:r w:rsidRPr="00362427">
        <w:rPr>
          <w:rStyle w:val="StyleUnderline"/>
          <w:rFonts w:asciiTheme="minorHAnsi" w:hAnsiTheme="minorHAnsi" w:cstheme="minorHAnsi"/>
        </w:rPr>
        <w:t>and the</w:t>
      </w:r>
      <w:r w:rsidRPr="00362427">
        <w:rPr>
          <w:rFonts w:asciiTheme="minorHAnsi" w:hAnsiTheme="minorHAnsi" w:cstheme="minorHAnsi"/>
          <w:sz w:val="16"/>
        </w:rPr>
        <w:t xml:space="preserve"> </w:t>
      </w:r>
      <w:r w:rsidRPr="00362427">
        <w:rPr>
          <w:rStyle w:val="Emphasis"/>
          <w:rFonts w:asciiTheme="minorHAnsi" w:hAnsiTheme="minorHAnsi" w:cstheme="minorHAnsi"/>
        </w:rPr>
        <w:t>primary threat</w:t>
      </w:r>
      <w:r w:rsidRPr="00362427">
        <w:rPr>
          <w:rFonts w:asciiTheme="minorHAnsi" w:hAnsiTheme="minorHAnsi" w:cstheme="minorHAnsi"/>
          <w:sz w:val="16"/>
        </w:rPr>
        <w:t xml:space="preserve"> </w:t>
      </w:r>
      <w:r w:rsidRPr="00362427">
        <w:rPr>
          <w:rStyle w:val="StyleUnderline"/>
          <w:rFonts w:asciiTheme="minorHAnsi" w:hAnsiTheme="minorHAnsi" w:cstheme="minorHAnsi"/>
        </w:rPr>
        <w:t>to the very existence of Russia</w:t>
      </w:r>
      <w:r w:rsidRPr="00362427">
        <w:rPr>
          <w:rFonts w:asciiTheme="minorHAnsi" w:hAnsiTheme="minorHAnsi" w:cstheme="minorHAnsi"/>
          <w:sz w:val="16"/>
        </w:rPr>
        <w:t xml:space="preserve">.  Therefore, the </w:t>
      </w:r>
      <w:r w:rsidRPr="00362427">
        <w:rPr>
          <w:rStyle w:val="StyleUnderline"/>
          <w:rFonts w:asciiTheme="minorHAnsi" w:hAnsiTheme="minorHAnsi" w:cstheme="minorHAnsi"/>
        </w:rPr>
        <w:t xml:space="preserve">Russian </w:t>
      </w:r>
      <w:r w:rsidRPr="001A3690">
        <w:rPr>
          <w:rStyle w:val="StyleUnderline"/>
          <w:rFonts w:asciiTheme="minorHAnsi" w:hAnsiTheme="minorHAnsi" w:cstheme="minorHAnsi"/>
          <w:highlight w:val="cyan"/>
        </w:rPr>
        <w:t>authorities set</w:t>
      </w:r>
      <w:r w:rsidRPr="00362427">
        <w:rPr>
          <w:rStyle w:val="StyleUnderline"/>
          <w:rFonts w:asciiTheme="minorHAnsi" w:hAnsiTheme="minorHAnsi" w:cstheme="minorHAnsi"/>
        </w:rPr>
        <w:t xml:space="preserve"> as their task </w:t>
      </w:r>
      <w:r w:rsidRPr="001A3690">
        <w:rPr>
          <w:rStyle w:val="StyleUnderline"/>
          <w:rFonts w:asciiTheme="minorHAnsi" w:hAnsiTheme="minorHAnsi" w:cstheme="minorHAnsi"/>
          <w:highlight w:val="cyan"/>
        </w:rPr>
        <w:t xml:space="preserve">to </w:t>
      </w:r>
      <w:r w:rsidRPr="001A3690">
        <w:rPr>
          <w:rStyle w:val="Emphasis"/>
          <w:rFonts w:asciiTheme="minorHAnsi" w:hAnsiTheme="minorHAnsi" w:cstheme="minorHAnsi"/>
          <w:highlight w:val="cyan"/>
        </w:rPr>
        <w:t>weaken the USA</w:t>
      </w:r>
      <w:r w:rsidRPr="00362427">
        <w:rPr>
          <w:rStyle w:val="StyleUnderline"/>
          <w:rFonts w:asciiTheme="minorHAnsi" w:hAnsiTheme="minorHAnsi" w:cstheme="minorHAnsi"/>
        </w:rPr>
        <w:t xml:space="preserve"> and</w:t>
      </w:r>
      <w:r w:rsidRPr="00362427">
        <w:rPr>
          <w:rFonts w:asciiTheme="minorHAnsi" w:hAnsiTheme="minorHAnsi" w:cstheme="minorHAnsi"/>
          <w:sz w:val="16"/>
        </w:rPr>
        <w:t xml:space="preserve"> </w:t>
      </w:r>
      <w:r w:rsidRPr="00362427">
        <w:rPr>
          <w:rStyle w:val="Emphasis"/>
          <w:rFonts w:asciiTheme="minorHAnsi" w:hAnsiTheme="minorHAnsi" w:cstheme="minorHAnsi"/>
        </w:rPr>
        <w:t>Europe</w:t>
      </w:r>
      <w:r w:rsidRPr="00362427">
        <w:rPr>
          <w:rFonts w:asciiTheme="minorHAnsi" w:hAnsiTheme="minorHAnsi" w:cstheme="minorHAnsi"/>
          <w:sz w:val="16"/>
        </w:rPr>
        <w:t xml:space="preserve"> </w:t>
      </w:r>
      <w:r w:rsidRPr="001A3690">
        <w:rPr>
          <w:rStyle w:val="StyleUnderline"/>
          <w:rFonts w:asciiTheme="minorHAnsi" w:hAnsiTheme="minorHAnsi" w:cstheme="minorHAnsi"/>
          <w:highlight w:val="cyan"/>
        </w:rPr>
        <w:t xml:space="preserve">to the </w:t>
      </w:r>
      <w:r w:rsidRPr="001A3690">
        <w:rPr>
          <w:rStyle w:val="Emphasis"/>
          <w:rFonts w:asciiTheme="minorHAnsi" w:hAnsiTheme="minorHAnsi" w:cstheme="minorHAnsi"/>
          <w:highlight w:val="cyan"/>
        </w:rPr>
        <w:t>greatest possible extent</w:t>
      </w:r>
      <w:r w:rsidRPr="001A3690">
        <w:rPr>
          <w:rFonts w:asciiTheme="minorHAnsi" w:hAnsiTheme="minorHAnsi" w:cstheme="minorHAnsi"/>
          <w:sz w:val="16"/>
          <w:highlight w:val="cyan"/>
        </w:rPr>
        <w:t xml:space="preserve">, </w:t>
      </w:r>
      <w:r w:rsidRPr="001A3690">
        <w:rPr>
          <w:rStyle w:val="StyleUnderline"/>
          <w:rFonts w:asciiTheme="minorHAnsi" w:hAnsiTheme="minorHAnsi" w:cstheme="minorHAnsi"/>
          <w:highlight w:val="cyan"/>
        </w:rPr>
        <w:t>to undermine</w:t>
      </w:r>
      <w:r w:rsidRPr="00362427">
        <w:rPr>
          <w:rStyle w:val="StyleUnderline"/>
          <w:rFonts w:asciiTheme="minorHAnsi" w:hAnsiTheme="minorHAnsi" w:cstheme="minorHAnsi"/>
        </w:rPr>
        <w:t xml:space="preserve"> Western </w:t>
      </w:r>
      <w:r w:rsidRPr="001A3690">
        <w:rPr>
          <w:rStyle w:val="StyleUnderline"/>
          <w:rFonts w:asciiTheme="minorHAnsi" w:hAnsiTheme="minorHAnsi" w:cstheme="minorHAnsi"/>
          <w:highlight w:val="cyan"/>
        </w:rPr>
        <w:t>democracy</w:t>
      </w:r>
      <w:r w:rsidRPr="00362427">
        <w:rPr>
          <w:rStyle w:val="StyleUnderline"/>
          <w:rFonts w:asciiTheme="minorHAnsi" w:hAnsiTheme="minorHAnsi" w:cstheme="minorHAnsi"/>
        </w:rPr>
        <w:t xml:space="preserve">, to </w:t>
      </w:r>
      <w:r w:rsidRPr="001A3690">
        <w:rPr>
          <w:rStyle w:val="StyleUnderline"/>
          <w:rFonts w:asciiTheme="minorHAnsi" w:hAnsiTheme="minorHAnsi" w:cstheme="minorHAnsi"/>
          <w:highlight w:val="cyan"/>
        </w:rPr>
        <w:t>destroy</w:t>
      </w:r>
      <w:r w:rsidRPr="00362427">
        <w:rPr>
          <w:rStyle w:val="StyleUnderline"/>
          <w:rFonts w:asciiTheme="minorHAnsi" w:hAnsiTheme="minorHAnsi" w:cstheme="minorHAnsi"/>
        </w:rPr>
        <w:t xml:space="preserve"> existing </w:t>
      </w:r>
      <w:r w:rsidRPr="001A3690">
        <w:rPr>
          <w:rStyle w:val="StyleUnderline"/>
          <w:rFonts w:asciiTheme="minorHAnsi" w:hAnsiTheme="minorHAnsi" w:cstheme="minorHAnsi"/>
          <w:highlight w:val="cyan"/>
        </w:rPr>
        <w:t>institutions</w:t>
      </w:r>
      <w:r w:rsidRPr="00362427">
        <w:rPr>
          <w:rStyle w:val="StyleUnderline"/>
          <w:rFonts w:asciiTheme="minorHAnsi" w:hAnsiTheme="minorHAnsi" w:cstheme="minorHAnsi"/>
        </w:rPr>
        <w:t xml:space="preserve"> with one overriding goal – to render these countries one way or another dependent on the Kremlin </w:t>
      </w:r>
      <w:r w:rsidRPr="001A3690">
        <w:rPr>
          <w:rStyle w:val="StyleUnderline"/>
          <w:rFonts w:asciiTheme="minorHAnsi" w:hAnsiTheme="minorHAnsi" w:cstheme="minorHAnsi"/>
          <w:highlight w:val="cyan"/>
        </w:rPr>
        <w:t>and</w:t>
      </w:r>
      <w:r w:rsidRPr="00362427">
        <w:rPr>
          <w:rStyle w:val="StyleUnderline"/>
          <w:rFonts w:asciiTheme="minorHAnsi" w:hAnsiTheme="minorHAnsi" w:cstheme="minorHAnsi"/>
        </w:rPr>
        <w:t xml:space="preserve"> incapable of </w:t>
      </w:r>
      <w:r w:rsidRPr="00362427">
        <w:rPr>
          <w:rStyle w:val="Emphasis"/>
          <w:rFonts w:asciiTheme="minorHAnsi" w:hAnsiTheme="minorHAnsi" w:cstheme="minorHAnsi"/>
        </w:rPr>
        <w:t xml:space="preserve">resisting Russian </w:t>
      </w:r>
      <w:r w:rsidRPr="001A3690">
        <w:rPr>
          <w:rStyle w:val="Emphasis"/>
          <w:rFonts w:asciiTheme="minorHAnsi" w:hAnsiTheme="minorHAnsi" w:cstheme="minorHAnsi"/>
          <w:highlight w:val="cyan"/>
        </w:rPr>
        <w:t>aggression</w:t>
      </w:r>
      <w:r w:rsidRPr="001A3690">
        <w:rPr>
          <w:rFonts w:asciiTheme="minorHAnsi" w:hAnsiTheme="minorHAnsi" w:cstheme="minorHAnsi"/>
          <w:sz w:val="16"/>
          <w:highlight w:val="cyan"/>
        </w:rPr>
        <w:t xml:space="preserve"> </w:t>
      </w:r>
      <w:r w:rsidRPr="001A3690">
        <w:rPr>
          <w:rStyle w:val="StyleUnderline"/>
          <w:rFonts w:asciiTheme="minorHAnsi" w:hAnsiTheme="minorHAnsi" w:cstheme="minorHAnsi"/>
          <w:highlight w:val="cyan"/>
        </w:rPr>
        <w:t>in</w:t>
      </w:r>
      <w:r w:rsidRPr="00362427">
        <w:rPr>
          <w:rStyle w:val="StyleUnderline"/>
          <w:rFonts w:asciiTheme="minorHAnsi" w:hAnsiTheme="minorHAnsi" w:cstheme="minorHAnsi"/>
        </w:rPr>
        <w:t xml:space="preserve"> Eastern </w:t>
      </w:r>
      <w:r w:rsidRPr="001A3690">
        <w:rPr>
          <w:rStyle w:val="StyleUnderline"/>
          <w:rFonts w:asciiTheme="minorHAnsi" w:hAnsiTheme="minorHAnsi" w:cstheme="minorHAnsi"/>
          <w:highlight w:val="cyan"/>
        </w:rPr>
        <w:t>Europe</w:t>
      </w:r>
      <w:r w:rsidRPr="00362427">
        <w:rPr>
          <w:rFonts w:asciiTheme="minorHAnsi" w:hAnsiTheme="minorHAnsi" w:cstheme="minorHAnsi"/>
          <w:sz w:val="16"/>
        </w:rPr>
        <w:t>.</w:t>
      </w:r>
    </w:p>
    <w:p w14:paraId="59A3A399" w14:textId="77777777" w:rsidR="004D13BE" w:rsidRPr="00362427" w:rsidRDefault="004D13BE" w:rsidP="004D13BE">
      <w:pPr>
        <w:rPr>
          <w:rFonts w:asciiTheme="minorHAnsi" w:hAnsiTheme="minorHAnsi" w:cstheme="minorHAnsi"/>
          <w:sz w:val="16"/>
        </w:rPr>
      </w:pPr>
      <w:r w:rsidRPr="001A3690">
        <w:rPr>
          <w:rStyle w:val="StyleUnderline"/>
          <w:rFonts w:asciiTheme="minorHAnsi" w:hAnsiTheme="minorHAnsi" w:cstheme="minorHAnsi"/>
          <w:highlight w:val="cyan"/>
        </w:rPr>
        <w:t>Russia has</w:t>
      </w:r>
      <w:r w:rsidRPr="001A3690">
        <w:rPr>
          <w:rFonts w:asciiTheme="minorHAnsi" w:hAnsiTheme="minorHAnsi" w:cstheme="minorHAnsi"/>
          <w:sz w:val="16"/>
          <w:highlight w:val="cyan"/>
        </w:rPr>
        <w:t xml:space="preserve"> </w:t>
      </w:r>
      <w:r w:rsidRPr="001A3690">
        <w:rPr>
          <w:rStyle w:val="Emphasis"/>
          <w:rFonts w:asciiTheme="minorHAnsi" w:hAnsiTheme="minorHAnsi" w:cstheme="minorHAnsi"/>
          <w:highlight w:val="cyan"/>
        </w:rPr>
        <w:t>no interest</w:t>
      </w:r>
      <w:r w:rsidRPr="001A3690">
        <w:rPr>
          <w:rFonts w:asciiTheme="minorHAnsi" w:hAnsiTheme="minorHAnsi" w:cstheme="minorHAnsi"/>
          <w:sz w:val="16"/>
          <w:highlight w:val="cyan"/>
        </w:rPr>
        <w:t xml:space="preserve"> </w:t>
      </w:r>
      <w:r w:rsidRPr="001A3690">
        <w:rPr>
          <w:rStyle w:val="StyleUnderline"/>
          <w:rFonts w:asciiTheme="minorHAnsi" w:hAnsiTheme="minorHAnsi" w:cstheme="minorHAnsi"/>
          <w:highlight w:val="cyan"/>
        </w:rPr>
        <w:t>in</w:t>
      </w:r>
      <w:r w:rsidRPr="00362427">
        <w:rPr>
          <w:rStyle w:val="StyleUnderline"/>
          <w:rFonts w:asciiTheme="minorHAnsi" w:hAnsiTheme="minorHAnsi" w:cstheme="minorHAnsi"/>
        </w:rPr>
        <w:t xml:space="preserve"> introducing any </w:t>
      </w:r>
      <w:r w:rsidRPr="001A3690">
        <w:rPr>
          <w:rStyle w:val="StyleUnderline"/>
          <w:rFonts w:asciiTheme="minorHAnsi" w:hAnsiTheme="minorHAnsi" w:cstheme="minorHAnsi"/>
          <w:highlight w:val="cyan"/>
        </w:rPr>
        <w:t xml:space="preserve">constructive </w:t>
      </w:r>
      <w:r w:rsidRPr="001A3690">
        <w:rPr>
          <w:rStyle w:val="Emphasis"/>
          <w:rFonts w:asciiTheme="minorHAnsi" w:hAnsiTheme="minorHAnsi" w:cstheme="minorHAnsi"/>
          <w:highlight w:val="cyan"/>
        </w:rPr>
        <w:t>institutions</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or positive changes in the West; she wants to convert the mass media into a source of propaganda and fake news and convert business into a criminally </w:t>
      </w:r>
      <w:r w:rsidRPr="00362427">
        <w:rPr>
          <w:rStyle w:val="Emphasis"/>
          <w:rFonts w:asciiTheme="minorHAnsi" w:hAnsiTheme="minorHAnsi" w:cstheme="minorHAnsi"/>
        </w:rPr>
        <w:t>corrupt mechanism</w:t>
      </w:r>
      <w:r w:rsidRPr="00362427">
        <w:rPr>
          <w:rFonts w:asciiTheme="minorHAnsi" w:hAnsiTheme="minorHAnsi" w:cstheme="minorHAnsi"/>
          <w:sz w:val="16"/>
        </w:rPr>
        <w:t xml:space="preserve"> </w:t>
      </w:r>
      <w:r w:rsidRPr="00362427">
        <w:rPr>
          <w:rStyle w:val="StyleUnderline"/>
          <w:rFonts w:asciiTheme="minorHAnsi" w:hAnsiTheme="minorHAnsi" w:cstheme="minorHAnsi"/>
        </w:rPr>
        <w:t>to spread its influence</w:t>
      </w:r>
      <w:r w:rsidRPr="00362427">
        <w:rPr>
          <w:rFonts w:asciiTheme="minorHAnsi" w:hAnsiTheme="minorHAnsi" w:cstheme="minorHAnsi"/>
          <w:sz w:val="16"/>
        </w:rPr>
        <w:t xml:space="preserve"> and self-serving lobbying. Even the supposedly positive goals announced by Moscow turn out to be lies </w:t>
      </w:r>
      <w:proofErr w:type="gramStart"/>
      <w:r w:rsidRPr="00362427">
        <w:rPr>
          <w:rFonts w:asciiTheme="minorHAnsi" w:hAnsiTheme="minorHAnsi" w:cstheme="minorHAnsi"/>
          <w:sz w:val="16"/>
        </w:rPr>
        <w:t>inasmuch as</w:t>
      </w:r>
      <w:proofErr w:type="gramEnd"/>
      <w:r w:rsidRPr="00362427">
        <w:rPr>
          <w:rFonts w:asciiTheme="minorHAnsi" w:hAnsiTheme="minorHAnsi" w:cstheme="minorHAnsi"/>
          <w:sz w:val="16"/>
        </w:rPr>
        <w:t xml:space="preserve"> </w:t>
      </w:r>
      <w:r w:rsidRPr="001A3690">
        <w:rPr>
          <w:rStyle w:val="StyleUnderline"/>
          <w:rFonts w:asciiTheme="minorHAnsi" w:hAnsiTheme="minorHAnsi" w:cstheme="minorHAnsi"/>
          <w:highlight w:val="cyan"/>
        </w:rPr>
        <w:t xml:space="preserve">not a </w:t>
      </w:r>
      <w:r w:rsidRPr="001A3690">
        <w:rPr>
          <w:rStyle w:val="Emphasis"/>
          <w:rFonts w:asciiTheme="minorHAnsi" w:hAnsiTheme="minorHAnsi" w:cstheme="minorHAnsi"/>
          <w:highlight w:val="cyan"/>
        </w:rPr>
        <w:t>single positive program</w:t>
      </w:r>
      <w:r w:rsidRPr="001A3690">
        <w:rPr>
          <w:rStyle w:val="StyleUnderline"/>
          <w:rFonts w:asciiTheme="minorHAnsi" w:hAnsiTheme="minorHAnsi" w:cstheme="minorHAnsi"/>
          <w:highlight w:val="cyan"/>
        </w:rPr>
        <w:t xml:space="preserve"> exists</w:t>
      </w:r>
      <w:r w:rsidRPr="00362427">
        <w:rPr>
          <w:rStyle w:val="StyleUnderline"/>
          <w:rFonts w:asciiTheme="minorHAnsi" w:hAnsiTheme="minorHAnsi" w:cstheme="minorHAnsi"/>
        </w:rPr>
        <w:t xml:space="preserve"> in today’s Russia</w:t>
      </w:r>
      <w:r w:rsidRPr="00362427">
        <w:rPr>
          <w:rFonts w:asciiTheme="minorHAnsi" w:hAnsiTheme="minorHAnsi" w:cstheme="minorHAnsi"/>
          <w:sz w:val="16"/>
        </w:rPr>
        <w:t xml:space="preserve">. </w:t>
      </w:r>
      <w:proofErr w:type="gramStart"/>
      <w:r w:rsidRPr="00362427">
        <w:rPr>
          <w:rFonts w:asciiTheme="minorHAnsi" w:hAnsiTheme="minorHAnsi" w:cstheme="minorHAnsi"/>
          <w:sz w:val="16"/>
        </w:rPr>
        <w:t>This is why</w:t>
      </w:r>
      <w:proofErr w:type="gramEnd"/>
      <w:r w:rsidRPr="00362427">
        <w:rPr>
          <w:rFonts w:asciiTheme="minorHAnsi" w:hAnsiTheme="minorHAnsi" w:cstheme="minorHAnsi"/>
          <w:sz w:val="16"/>
        </w:rPr>
        <w:t xml:space="preserve"> the Kremlin supports any, often mutually exclusive, ideologies and trends that could lead to the collapse of the “enemy” country.</w:t>
      </w:r>
    </w:p>
    <w:p w14:paraId="75C81A97"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For example, by wholly supporting Trump and his battle against key American institutions, </w:t>
      </w:r>
      <w:r w:rsidRPr="00362427">
        <w:rPr>
          <w:rStyle w:val="StyleUnderline"/>
          <w:rFonts w:asciiTheme="minorHAnsi" w:hAnsiTheme="minorHAnsi" w:cstheme="minorHAnsi"/>
        </w:rPr>
        <w:t>Moscow also supports the man who claims to be Trump’s irreconcilable enemy who calls for the secession of California</w:t>
      </w:r>
      <w:r w:rsidRPr="00362427">
        <w:rPr>
          <w:rFonts w:asciiTheme="minorHAnsi" w:hAnsiTheme="minorHAnsi" w:cstheme="minorHAnsi"/>
          <w:sz w:val="16"/>
        </w:rPr>
        <w:t xml:space="preserve"> from the USA – Louis Marinelli. Clearly, </w:t>
      </w:r>
      <w:r w:rsidRPr="001A3690">
        <w:rPr>
          <w:rStyle w:val="StyleUnderline"/>
          <w:rFonts w:asciiTheme="minorHAnsi" w:hAnsiTheme="minorHAnsi" w:cstheme="minorHAnsi"/>
          <w:highlight w:val="cyan"/>
        </w:rPr>
        <w:t>the goal</w:t>
      </w:r>
      <w:r w:rsidRPr="00362427">
        <w:rPr>
          <w:rStyle w:val="StyleUnderline"/>
          <w:rFonts w:asciiTheme="minorHAnsi" w:hAnsiTheme="minorHAnsi" w:cstheme="minorHAnsi"/>
        </w:rPr>
        <w:t xml:space="preserve"> of Russian influence </w:t>
      </w:r>
      <w:r w:rsidRPr="001A3690">
        <w:rPr>
          <w:rStyle w:val="StyleUnderline"/>
          <w:rFonts w:asciiTheme="minorHAnsi" w:hAnsiTheme="minorHAnsi" w:cstheme="minorHAnsi"/>
          <w:highlight w:val="cyan"/>
        </w:rPr>
        <w:t>is</w:t>
      </w:r>
      <w:r w:rsidRPr="00362427">
        <w:rPr>
          <w:rStyle w:val="StyleUnderline"/>
          <w:rFonts w:asciiTheme="minorHAnsi" w:hAnsiTheme="minorHAnsi" w:cstheme="minorHAnsi"/>
        </w:rPr>
        <w:t xml:space="preserve"> the </w:t>
      </w:r>
      <w:r w:rsidRPr="00362427">
        <w:rPr>
          <w:rStyle w:val="Emphasis"/>
          <w:rFonts w:asciiTheme="minorHAnsi" w:hAnsiTheme="minorHAnsi" w:cstheme="minorHAnsi"/>
        </w:rPr>
        <w:t xml:space="preserve">absolute </w:t>
      </w:r>
      <w:r w:rsidRPr="001A3690">
        <w:rPr>
          <w:rStyle w:val="Emphasis"/>
          <w:rFonts w:asciiTheme="minorHAnsi" w:hAnsiTheme="minorHAnsi" w:cstheme="minorHAnsi"/>
          <w:highlight w:val="cyan"/>
        </w:rPr>
        <w:t>destruction of the West</w:t>
      </w:r>
      <w:r w:rsidRPr="00362427">
        <w:rPr>
          <w:rFonts w:asciiTheme="minorHAnsi" w:hAnsiTheme="minorHAnsi" w:cstheme="minorHAnsi"/>
          <w:sz w:val="16"/>
        </w:rPr>
        <w:t>.</w:t>
      </w:r>
    </w:p>
    <w:p w14:paraId="18B11648" w14:textId="77777777" w:rsidR="004D13BE" w:rsidRPr="00362427" w:rsidRDefault="004D13BE" w:rsidP="004D13BE">
      <w:pPr>
        <w:rPr>
          <w:rFonts w:asciiTheme="minorHAnsi" w:hAnsiTheme="minorHAnsi" w:cstheme="minorHAnsi"/>
          <w:sz w:val="16"/>
          <w:szCs w:val="16"/>
        </w:rPr>
      </w:pPr>
      <w:r w:rsidRPr="00362427">
        <w:rPr>
          <w:rFonts w:asciiTheme="minorHAnsi" w:hAnsiTheme="minorHAnsi" w:cstheme="minorHAnsi"/>
          <w:sz w:val="16"/>
          <w:szCs w:val="16"/>
        </w:rPr>
        <w:t>Difference in methods. Given the goals of US activities, the way they use “soft power” is completely transparent and consistent with stated goals. America attempts to translate American values via mass media, the activities of NGO’s (including grants for foreign organizations), the possibility of foreign internships, educational programs, etc. Russian political scientists use almost the same channels of influence over Western societies with the difference that Russia does not create values for those it takes under its wing, but rather fear – and false fear, at that. Fear, hatred, and lies such as “Ukrainian fascism” or “American aggression” – these are the basic products of Russian propaganda.</w:t>
      </w:r>
    </w:p>
    <w:p w14:paraId="5CB092B5" w14:textId="77777777" w:rsidR="004D13BE" w:rsidRPr="00362427" w:rsidRDefault="004D13BE" w:rsidP="004D13BE">
      <w:pPr>
        <w:rPr>
          <w:rFonts w:asciiTheme="minorHAnsi" w:hAnsiTheme="minorHAnsi" w:cstheme="minorHAnsi"/>
          <w:sz w:val="16"/>
        </w:rPr>
      </w:pPr>
      <w:r w:rsidRPr="00362427">
        <w:rPr>
          <w:rStyle w:val="StyleUnderline"/>
          <w:rFonts w:asciiTheme="minorHAnsi" w:hAnsiTheme="minorHAnsi" w:cstheme="minorHAnsi"/>
        </w:rPr>
        <w:t xml:space="preserve">The basic methodology of Kremlin </w:t>
      </w:r>
      <w:r w:rsidRPr="001A3690">
        <w:rPr>
          <w:rStyle w:val="StyleUnderline"/>
          <w:rFonts w:asciiTheme="minorHAnsi" w:hAnsiTheme="minorHAnsi" w:cstheme="minorHAnsi"/>
          <w:highlight w:val="cyan"/>
        </w:rPr>
        <w:t>propagandists</w:t>
      </w:r>
      <w:r w:rsidRPr="00362427">
        <w:rPr>
          <w:rStyle w:val="StyleUnderline"/>
          <w:rFonts w:asciiTheme="minorHAnsi" w:hAnsiTheme="minorHAnsi" w:cstheme="minorHAnsi"/>
        </w:rPr>
        <w:t xml:space="preserve"> is not to introduce positive examples and concrete models for development as is the practice of Western countries, but rather to </w:t>
      </w:r>
      <w:r w:rsidRPr="001A3690">
        <w:rPr>
          <w:rStyle w:val="StyleUnderline"/>
          <w:rFonts w:asciiTheme="minorHAnsi" w:hAnsiTheme="minorHAnsi" w:cstheme="minorHAnsi"/>
          <w:highlight w:val="cyan"/>
        </w:rPr>
        <w:t>take advantage of</w:t>
      </w:r>
      <w:r w:rsidRPr="00362427">
        <w:rPr>
          <w:rStyle w:val="StyleUnderline"/>
          <w:rFonts w:asciiTheme="minorHAnsi" w:hAnsiTheme="minorHAnsi" w:cstheme="minorHAnsi"/>
        </w:rPr>
        <w:t xml:space="preserve"> any </w:t>
      </w:r>
      <w:r w:rsidRPr="00362427">
        <w:rPr>
          <w:rStyle w:val="Emphasis"/>
          <w:rFonts w:asciiTheme="minorHAnsi" w:hAnsiTheme="minorHAnsi" w:cstheme="minorHAnsi"/>
        </w:rPr>
        <w:t>compromising</w:t>
      </w:r>
      <w:r w:rsidRPr="00362427">
        <w:rPr>
          <w:rStyle w:val="StyleUnderline"/>
          <w:rFonts w:asciiTheme="minorHAnsi" w:hAnsiTheme="minorHAnsi" w:cstheme="minorHAnsi"/>
        </w:rPr>
        <w:t xml:space="preserve"> material, disagreement, human fallibility, </w:t>
      </w:r>
      <w:r w:rsidRPr="001A3690">
        <w:rPr>
          <w:rStyle w:val="Emphasis"/>
          <w:rFonts w:asciiTheme="minorHAnsi" w:hAnsiTheme="minorHAnsi" w:cstheme="minorHAnsi"/>
          <w:highlight w:val="cyan"/>
        </w:rPr>
        <w:t>hatred</w:t>
      </w:r>
      <w:r w:rsidRPr="001A3690">
        <w:rPr>
          <w:rStyle w:val="StyleUnderline"/>
          <w:rFonts w:asciiTheme="minorHAnsi" w:hAnsiTheme="minorHAnsi" w:cstheme="minorHAnsi"/>
          <w:highlight w:val="cyan"/>
        </w:rPr>
        <w:t xml:space="preserve">, </w:t>
      </w:r>
      <w:proofErr w:type="gramStart"/>
      <w:r w:rsidRPr="001A3690">
        <w:rPr>
          <w:rStyle w:val="Emphasis"/>
          <w:rFonts w:asciiTheme="minorHAnsi" w:hAnsiTheme="minorHAnsi" w:cstheme="minorHAnsi"/>
          <w:highlight w:val="cyan"/>
        </w:rPr>
        <w:t>prejudice</w:t>
      </w:r>
      <w:proofErr w:type="gramEnd"/>
      <w:r w:rsidRPr="001A3690">
        <w:rPr>
          <w:rStyle w:val="StyleUnderline"/>
          <w:rFonts w:asciiTheme="minorHAnsi" w:hAnsiTheme="minorHAnsi" w:cstheme="minorHAnsi"/>
          <w:highlight w:val="cyan"/>
        </w:rPr>
        <w:t xml:space="preserve"> or </w:t>
      </w:r>
      <w:r w:rsidRPr="001A3690">
        <w:rPr>
          <w:rStyle w:val="Emphasis"/>
          <w:rFonts w:asciiTheme="minorHAnsi" w:hAnsiTheme="minorHAnsi" w:cstheme="minorHAnsi"/>
          <w:highlight w:val="cyan"/>
        </w:rPr>
        <w:t>fear</w:t>
      </w:r>
      <w:r w:rsidRPr="00362427">
        <w:rPr>
          <w:rFonts w:asciiTheme="minorHAnsi" w:hAnsiTheme="minorHAnsi" w:cstheme="minorHAnsi"/>
          <w:sz w:val="16"/>
        </w:rPr>
        <w:t xml:space="preserve">, etc. </w:t>
      </w:r>
      <w:r w:rsidRPr="00362427">
        <w:rPr>
          <w:rStyle w:val="StyleUnderline"/>
          <w:rFonts w:asciiTheme="minorHAnsi" w:hAnsiTheme="minorHAnsi" w:cstheme="minorHAnsi"/>
        </w:rPr>
        <w:t xml:space="preserve">They use </w:t>
      </w:r>
      <w:r w:rsidRPr="00362427">
        <w:rPr>
          <w:rStyle w:val="Emphasis"/>
          <w:rFonts w:asciiTheme="minorHAnsi" w:hAnsiTheme="minorHAnsi" w:cstheme="minorHAnsi"/>
        </w:rPr>
        <w:t>stereotypes</w:t>
      </w:r>
      <w:r w:rsidRPr="00362427">
        <w:rPr>
          <w:rFonts w:asciiTheme="minorHAnsi" w:hAnsiTheme="minorHAnsi" w:cstheme="minorHAnsi"/>
          <w:sz w:val="16"/>
        </w:rPr>
        <w:t xml:space="preserve">, </w:t>
      </w:r>
      <w:r w:rsidRPr="00362427">
        <w:rPr>
          <w:rStyle w:val="Emphasis"/>
          <w:rFonts w:asciiTheme="minorHAnsi" w:hAnsiTheme="minorHAnsi" w:cstheme="minorHAnsi"/>
        </w:rPr>
        <w:t>name calling</w:t>
      </w:r>
      <w:r w:rsidRPr="00362427">
        <w:rPr>
          <w:rFonts w:asciiTheme="minorHAnsi" w:hAnsiTheme="minorHAnsi" w:cstheme="minorHAnsi"/>
          <w:sz w:val="16"/>
        </w:rPr>
        <w:t xml:space="preserve">, </w:t>
      </w:r>
      <w:r w:rsidRPr="00362427">
        <w:rPr>
          <w:rStyle w:val="StyleUnderline"/>
          <w:rFonts w:asciiTheme="minorHAnsi" w:hAnsiTheme="minorHAnsi" w:cstheme="minorHAnsi"/>
        </w:rPr>
        <w:t>the</w:t>
      </w:r>
      <w:r w:rsidRPr="00362427">
        <w:rPr>
          <w:rFonts w:asciiTheme="minorHAnsi" w:hAnsiTheme="minorHAnsi" w:cstheme="minorHAnsi"/>
          <w:sz w:val="16"/>
        </w:rPr>
        <w:t xml:space="preserve"> </w:t>
      </w:r>
      <w:r w:rsidRPr="00362427">
        <w:rPr>
          <w:rStyle w:val="Emphasis"/>
          <w:rFonts w:asciiTheme="minorHAnsi" w:hAnsiTheme="minorHAnsi" w:cstheme="minorHAnsi"/>
        </w:rPr>
        <w:t>demonization</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of certain groups of people, the </w:t>
      </w:r>
      <w:r w:rsidRPr="00362427">
        <w:rPr>
          <w:rStyle w:val="Emphasis"/>
          <w:rFonts w:asciiTheme="minorHAnsi" w:hAnsiTheme="minorHAnsi" w:cstheme="minorHAnsi"/>
        </w:rPr>
        <w:t>destruction of identities</w:t>
      </w:r>
      <w:r w:rsidRPr="00362427">
        <w:rPr>
          <w:rStyle w:val="StyleUnderline"/>
          <w:rFonts w:asciiTheme="minorHAnsi" w:hAnsiTheme="minorHAnsi" w:cstheme="minorHAnsi"/>
        </w:rPr>
        <w:t xml:space="preserve">, the creation of false </w:t>
      </w:r>
      <w:r w:rsidRPr="00362427">
        <w:rPr>
          <w:rStyle w:val="Emphasis"/>
          <w:rFonts w:asciiTheme="minorHAnsi" w:hAnsiTheme="minorHAnsi" w:cstheme="minorHAnsi"/>
        </w:rPr>
        <w:t>templates</w:t>
      </w:r>
      <w:r w:rsidRPr="00362427">
        <w:rPr>
          <w:rStyle w:val="StyleUnderline"/>
          <w:rFonts w:asciiTheme="minorHAnsi" w:hAnsiTheme="minorHAnsi" w:cstheme="minorHAnsi"/>
        </w:rPr>
        <w:t xml:space="preserve"> and </w:t>
      </w:r>
      <w:r w:rsidRPr="00362427">
        <w:rPr>
          <w:rStyle w:val="Emphasis"/>
          <w:rFonts w:asciiTheme="minorHAnsi" w:hAnsiTheme="minorHAnsi" w:cstheme="minorHAnsi"/>
        </w:rPr>
        <w:t>clichés</w:t>
      </w:r>
      <w:r w:rsidRPr="00362427">
        <w:rPr>
          <w:rStyle w:val="StyleUnderline"/>
          <w:rFonts w:asciiTheme="minorHAnsi" w:hAnsiTheme="minorHAnsi" w:cstheme="minorHAnsi"/>
        </w:rPr>
        <w:t xml:space="preserve"> that make it difficult for people to regard one another objectively. </w:t>
      </w:r>
      <w:r w:rsidRPr="00362427">
        <w:rPr>
          <w:rFonts w:asciiTheme="minorHAnsi" w:hAnsiTheme="minorHAnsi" w:cstheme="minorHAnsi"/>
          <w:sz w:val="16"/>
        </w:rPr>
        <w:t>As a result, even the most insignificant contradictions are taken as insurmountable, and completely natural difficulties are presented as catastrophes. The distortion of reality and drawing various political and social forces into a war of everybody against everybody else – this has always been the favorite method for destabilization used by Russian special services.</w:t>
      </w:r>
    </w:p>
    <w:p w14:paraId="7CF91FB0"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One should not discard from consideration the criminally corrupt contacts developed by Russian business, hacker attacks and false information intended to destroy the very concept of truth itself.  And possibly the most important difference from the USA is the use by Russia of criminals and terrorists for military purposes, especially in Europe. </w:t>
      </w:r>
      <w:r w:rsidRPr="001A3690">
        <w:rPr>
          <w:rStyle w:val="StyleUnderline"/>
          <w:rFonts w:asciiTheme="minorHAnsi" w:hAnsiTheme="minorHAnsi" w:cstheme="minorHAnsi"/>
          <w:highlight w:val="cyan"/>
        </w:rPr>
        <w:t>Even without</w:t>
      </w:r>
      <w:r w:rsidRPr="00362427">
        <w:rPr>
          <w:rStyle w:val="StyleUnderline"/>
          <w:rFonts w:asciiTheme="minorHAnsi" w:hAnsiTheme="minorHAnsi" w:cstheme="minorHAnsi"/>
        </w:rPr>
        <w:t xml:space="preserve"> </w:t>
      </w:r>
      <w:proofErr w:type="gramStart"/>
      <w:r w:rsidRPr="00362427">
        <w:rPr>
          <w:rStyle w:val="StyleUnderline"/>
          <w:rFonts w:asciiTheme="minorHAnsi" w:hAnsiTheme="minorHAnsi" w:cstheme="minorHAnsi"/>
        </w:rPr>
        <w:t>taking into account</w:t>
      </w:r>
      <w:proofErr w:type="gramEnd"/>
      <w:r w:rsidRPr="00362427">
        <w:rPr>
          <w:rStyle w:val="StyleUnderline"/>
          <w:rFonts w:asciiTheme="minorHAnsi" w:hAnsiTheme="minorHAnsi" w:cstheme="minorHAnsi"/>
        </w:rPr>
        <w:t xml:space="preserve"> the unproven suspicion of many experts concerning possible </w:t>
      </w:r>
      <w:r w:rsidRPr="001A3690">
        <w:rPr>
          <w:rStyle w:val="StyleUnderline"/>
          <w:rFonts w:asciiTheme="minorHAnsi" w:hAnsiTheme="minorHAnsi" w:cstheme="minorHAnsi"/>
          <w:highlight w:val="cyan"/>
        </w:rPr>
        <w:t xml:space="preserve">contacts with </w:t>
      </w:r>
      <w:r w:rsidRPr="001A3690">
        <w:rPr>
          <w:rStyle w:val="Emphasis"/>
          <w:rFonts w:asciiTheme="minorHAnsi" w:hAnsiTheme="minorHAnsi" w:cstheme="minorHAnsi"/>
          <w:highlight w:val="cyan"/>
        </w:rPr>
        <w:t>ISIS</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by Russian intelligence, it is sufficient to cite the example of the annexation of the </w:t>
      </w:r>
      <w:r w:rsidRPr="001A3690">
        <w:rPr>
          <w:rStyle w:val="Emphasis"/>
          <w:rFonts w:asciiTheme="minorHAnsi" w:hAnsiTheme="minorHAnsi" w:cstheme="minorHAnsi"/>
          <w:highlight w:val="cyan"/>
        </w:rPr>
        <w:t>Crimea</w:t>
      </w:r>
      <w:r w:rsidRPr="00362427">
        <w:rPr>
          <w:rFonts w:asciiTheme="minorHAnsi" w:hAnsiTheme="minorHAnsi" w:cstheme="minorHAnsi"/>
          <w:sz w:val="16"/>
        </w:rPr>
        <w:t xml:space="preserve">, the war in </w:t>
      </w:r>
      <w:r w:rsidRPr="001A3690">
        <w:rPr>
          <w:rStyle w:val="Emphasis"/>
          <w:rFonts w:asciiTheme="minorHAnsi" w:hAnsiTheme="minorHAnsi" w:cstheme="minorHAnsi"/>
          <w:highlight w:val="cyan"/>
        </w:rPr>
        <w:t>Donbass</w:t>
      </w:r>
      <w:r w:rsidRPr="001A3690">
        <w:rPr>
          <w:rFonts w:asciiTheme="minorHAnsi" w:hAnsiTheme="minorHAnsi" w:cstheme="minorHAnsi"/>
          <w:sz w:val="16"/>
          <w:highlight w:val="cyan"/>
        </w:rPr>
        <w:t xml:space="preserve">, </w:t>
      </w:r>
      <w:r w:rsidRPr="001A3690">
        <w:rPr>
          <w:rStyle w:val="StyleUnderline"/>
          <w:rFonts w:asciiTheme="minorHAnsi" w:hAnsiTheme="minorHAnsi" w:cstheme="minorHAnsi"/>
          <w:highlight w:val="cyan"/>
        </w:rPr>
        <w:t>and</w:t>
      </w:r>
      <w:r w:rsidRPr="00362427">
        <w:rPr>
          <w:rStyle w:val="StyleUnderline"/>
          <w:rFonts w:asciiTheme="minorHAnsi" w:hAnsiTheme="minorHAnsi" w:cstheme="minorHAnsi"/>
        </w:rPr>
        <w:t xml:space="preserve"> preparations for the unsuccessful </w:t>
      </w:r>
      <w:r w:rsidRPr="00362427">
        <w:rPr>
          <w:rStyle w:val="Emphasis"/>
          <w:rFonts w:asciiTheme="minorHAnsi" w:hAnsiTheme="minorHAnsi" w:cstheme="minorHAnsi"/>
        </w:rPr>
        <w:t xml:space="preserve">coup in </w:t>
      </w:r>
      <w:r w:rsidRPr="001A3690">
        <w:rPr>
          <w:rStyle w:val="Emphasis"/>
          <w:rFonts w:asciiTheme="minorHAnsi" w:hAnsiTheme="minorHAnsi" w:cstheme="minorHAnsi"/>
          <w:highlight w:val="cyan"/>
        </w:rPr>
        <w:t>Montenegro</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to </w:t>
      </w:r>
      <w:r w:rsidRPr="001A3690">
        <w:rPr>
          <w:rStyle w:val="StyleUnderline"/>
          <w:rFonts w:asciiTheme="minorHAnsi" w:hAnsiTheme="minorHAnsi" w:cstheme="minorHAnsi"/>
          <w:highlight w:val="cyan"/>
        </w:rPr>
        <w:t>confirm</w:t>
      </w:r>
      <w:r w:rsidRPr="00362427">
        <w:rPr>
          <w:rStyle w:val="StyleUnderline"/>
          <w:rFonts w:asciiTheme="minorHAnsi" w:hAnsiTheme="minorHAnsi" w:cstheme="minorHAnsi"/>
        </w:rPr>
        <w:t xml:space="preserve"> that international </w:t>
      </w:r>
      <w:r w:rsidRPr="001A3690">
        <w:rPr>
          <w:rStyle w:val="StyleUnderline"/>
          <w:rFonts w:asciiTheme="minorHAnsi" w:hAnsiTheme="minorHAnsi" w:cstheme="minorHAnsi"/>
          <w:highlight w:val="cyan"/>
        </w:rPr>
        <w:t>terrorism</w:t>
      </w:r>
      <w:r w:rsidRPr="00362427">
        <w:rPr>
          <w:rStyle w:val="StyleUnderline"/>
          <w:rFonts w:asciiTheme="minorHAnsi" w:hAnsiTheme="minorHAnsi" w:cstheme="minorHAnsi"/>
        </w:rPr>
        <w:t xml:space="preserve"> in Europe </w:t>
      </w:r>
      <w:r w:rsidRPr="001A3690">
        <w:rPr>
          <w:rStyle w:val="StyleUnderline"/>
          <w:rFonts w:asciiTheme="minorHAnsi" w:hAnsiTheme="minorHAnsi" w:cstheme="minorHAnsi"/>
          <w:highlight w:val="cyan"/>
        </w:rPr>
        <w:t xml:space="preserve">has become the </w:t>
      </w:r>
      <w:r w:rsidRPr="001A3690">
        <w:rPr>
          <w:rStyle w:val="Emphasis"/>
          <w:rFonts w:asciiTheme="minorHAnsi" w:hAnsiTheme="minorHAnsi" w:cstheme="minorHAnsi"/>
          <w:highlight w:val="cyan"/>
        </w:rPr>
        <w:t>norm</w:t>
      </w:r>
      <w:r w:rsidRPr="001A3690">
        <w:rPr>
          <w:rStyle w:val="StyleUnderline"/>
          <w:rFonts w:asciiTheme="minorHAnsi" w:hAnsiTheme="minorHAnsi" w:cstheme="minorHAnsi"/>
          <w:highlight w:val="cyan"/>
        </w:rPr>
        <w:t xml:space="preserve"> for</w:t>
      </w:r>
      <w:r w:rsidRPr="00362427">
        <w:rPr>
          <w:rStyle w:val="StyleUnderline"/>
          <w:rFonts w:asciiTheme="minorHAnsi" w:hAnsiTheme="minorHAnsi" w:cstheme="minorHAnsi"/>
        </w:rPr>
        <w:t xml:space="preserve"> today’s</w:t>
      </w:r>
      <w:r w:rsidRPr="00362427">
        <w:rPr>
          <w:rFonts w:asciiTheme="minorHAnsi" w:hAnsiTheme="minorHAnsi" w:cstheme="minorHAnsi"/>
          <w:sz w:val="16"/>
        </w:rPr>
        <w:t xml:space="preserve"> </w:t>
      </w:r>
      <w:r w:rsidRPr="001A3690">
        <w:rPr>
          <w:rStyle w:val="Emphasis"/>
          <w:rFonts w:asciiTheme="minorHAnsi" w:hAnsiTheme="minorHAnsi" w:cstheme="minorHAnsi"/>
          <w:highlight w:val="cyan"/>
        </w:rPr>
        <w:t>Russia</w:t>
      </w:r>
      <w:r w:rsidRPr="00362427">
        <w:rPr>
          <w:rFonts w:asciiTheme="minorHAnsi" w:hAnsiTheme="minorHAnsi" w:cstheme="minorHAnsi"/>
          <w:sz w:val="16"/>
        </w:rPr>
        <w:t>.</w:t>
      </w:r>
    </w:p>
    <w:p w14:paraId="7C419F64" w14:textId="77777777" w:rsidR="004D13BE" w:rsidRPr="00362427" w:rsidRDefault="004D13BE" w:rsidP="004D13BE">
      <w:pPr>
        <w:rPr>
          <w:rStyle w:val="StyleUnderline"/>
          <w:rFonts w:asciiTheme="minorHAnsi" w:hAnsiTheme="minorHAnsi" w:cstheme="minorHAnsi"/>
        </w:rPr>
      </w:pPr>
      <w:r w:rsidRPr="00362427">
        <w:rPr>
          <w:rFonts w:asciiTheme="minorHAnsi" w:hAnsiTheme="minorHAnsi" w:cstheme="minorHAnsi"/>
          <w:sz w:val="16"/>
        </w:rPr>
        <w:t xml:space="preserve">A tendency toward conspiracy: It is important to remember that </w:t>
      </w:r>
      <w:r w:rsidRPr="001A3690">
        <w:rPr>
          <w:rStyle w:val="StyleUnderline"/>
          <w:rFonts w:asciiTheme="minorHAnsi" w:hAnsiTheme="minorHAnsi" w:cstheme="minorHAnsi"/>
          <w:highlight w:val="cyan"/>
        </w:rPr>
        <w:t>Russia is a</w:t>
      </w:r>
      <w:r w:rsidRPr="001A3690">
        <w:rPr>
          <w:rFonts w:asciiTheme="minorHAnsi" w:hAnsiTheme="minorHAnsi" w:cstheme="minorHAnsi"/>
          <w:sz w:val="16"/>
          <w:highlight w:val="cyan"/>
        </w:rPr>
        <w:t xml:space="preserve"> </w:t>
      </w:r>
      <w:r w:rsidRPr="001A3690">
        <w:rPr>
          <w:rStyle w:val="Emphasis"/>
          <w:rFonts w:asciiTheme="minorHAnsi" w:hAnsiTheme="minorHAnsi" w:cstheme="minorHAnsi"/>
          <w:highlight w:val="cyan"/>
        </w:rPr>
        <w:t>totalitarian state</w:t>
      </w:r>
      <w:r w:rsidRPr="001A3690">
        <w:rPr>
          <w:rFonts w:asciiTheme="minorHAnsi" w:hAnsiTheme="minorHAnsi" w:cstheme="minorHAnsi"/>
          <w:sz w:val="16"/>
          <w:highlight w:val="cyan"/>
        </w:rPr>
        <w:t xml:space="preserve"> </w:t>
      </w:r>
      <w:r w:rsidRPr="001A3690">
        <w:rPr>
          <w:rStyle w:val="StyleUnderline"/>
          <w:rFonts w:asciiTheme="minorHAnsi" w:hAnsiTheme="minorHAnsi" w:cstheme="minorHAnsi"/>
          <w:highlight w:val="cyan"/>
        </w:rPr>
        <w:t>headed by</w:t>
      </w:r>
      <w:r w:rsidRPr="00362427">
        <w:rPr>
          <w:rStyle w:val="StyleUnderline"/>
          <w:rFonts w:asciiTheme="minorHAnsi" w:hAnsiTheme="minorHAnsi" w:cstheme="minorHAnsi"/>
        </w:rPr>
        <w:t xml:space="preserve"> former special service operatives, above all </w:t>
      </w:r>
      <w:r w:rsidRPr="001A3690">
        <w:rPr>
          <w:rStyle w:val="StyleUnderline"/>
          <w:rFonts w:asciiTheme="minorHAnsi" w:hAnsiTheme="minorHAnsi" w:cstheme="minorHAnsi"/>
          <w:highlight w:val="cyan"/>
        </w:rPr>
        <w:t xml:space="preserve">the </w:t>
      </w:r>
      <w:r w:rsidRPr="001A3690">
        <w:rPr>
          <w:rStyle w:val="Emphasis"/>
          <w:rFonts w:asciiTheme="minorHAnsi" w:hAnsiTheme="minorHAnsi" w:cstheme="minorHAnsi"/>
          <w:highlight w:val="cyan"/>
        </w:rPr>
        <w:t>K</w:t>
      </w:r>
      <w:r w:rsidRPr="00362427">
        <w:rPr>
          <w:rStyle w:val="Emphasis"/>
          <w:rFonts w:asciiTheme="minorHAnsi" w:hAnsiTheme="minorHAnsi" w:cstheme="minorHAnsi"/>
        </w:rPr>
        <w:t>GB</w:t>
      </w:r>
      <w:r w:rsidRPr="00362427">
        <w:rPr>
          <w:rFonts w:asciiTheme="minorHAnsi" w:hAnsiTheme="minorHAnsi" w:cstheme="minorHAnsi"/>
          <w:sz w:val="16"/>
        </w:rPr>
        <w:t xml:space="preserve">. It is </w:t>
      </w:r>
      <w:r w:rsidRPr="001A3690">
        <w:rPr>
          <w:rStyle w:val="StyleUnderline"/>
          <w:rFonts w:asciiTheme="minorHAnsi" w:hAnsiTheme="minorHAnsi" w:cstheme="minorHAnsi"/>
          <w:highlight w:val="cyan"/>
        </w:rPr>
        <w:t xml:space="preserve">the </w:t>
      </w:r>
      <w:r w:rsidRPr="001A3690">
        <w:rPr>
          <w:rStyle w:val="Emphasis"/>
          <w:rFonts w:asciiTheme="minorHAnsi" w:hAnsiTheme="minorHAnsi" w:cstheme="minorHAnsi"/>
          <w:highlight w:val="cyan"/>
        </w:rPr>
        <w:t>FSB</w:t>
      </w:r>
      <w:r w:rsidRPr="00362427">
        <w:rPr>
          <w:rFonts w:asciiTheme="minorHAnsi" w:hAnsiTheme="minorHAnsi" w:cstheme="minorHAnsi"/>
          <w:sz w:val="16"/>
        </w:rPr>
        <w:t xml:space="preserve"> that </w:t>
      </w:r>
      <w:r w:rsidRPr="001A3690">
        <w:rPr>
          <w:rStyle w:val="StyleUnderline"/>
          <w:rFonts w:asciiTheme="minorHAnsi" w:hAnsiTheme="minorHAnsi" w:cstheme="minorHAnsi"/>
          <w:highlight w:val="cyan"/>
        </w:rPr>
        <w:t>controls</w:t>
      </w:r>
      <w:r w:rsidRPr="00362427">
        <w:rPr>
          <w:rStyle w:val="StyleUnderline"/>
          <w:rFonts w:asciiTheme="minorHAnsi" w:hAnsiTheme="minorHAnsi" w:cstheme="minorHAnsi"/>
        </w:rPr>
        <w:t xml:space="preserve"> </w:t>
      </w:r>
      <w:proofErr w:type="gramStart"/>
      <w:r w:rsidRPr="00362427">
        <w:rPr>
          <w:rStyle w:val="StyleUnderline"/>
          <w:rFonts w:asciiTheme="minorHAnsi" w:hAnsiTheme="minorHAnsi" w:cstheme="minorHAnsi"/>
        </w:rPr>
        <w:t>the majority of</w:t>
      </w:r>
      <w:proofErr w:type="gramEnd"/>
      <w:r w:rsidRPr="00362427">
        <w:rPr>
          <w:rStyle w:val="StyleUnderline"/>
          <w:rFonts w:asciiTheme="minorHAnsi" w:hAnsiTheme="minorHAnsi" w:cstheme="minorHAnsi"/>
        </w:rPr>
        <w:t xml:space="preserve"> social organizations, </w:t>
      </w:r>
      <w:r w:rsidRPr="001A3690">
        <w:rPr>
          <w:rStyle w:val="StyleUnderline"/>
          <w:rFonts w:asciiTheme="minorHAnsi" w:hAnsiTheme="minorHAnsi" w:cstheme="minorHAnsi"/>
          <w:highlight w:val="cyan"/>
        </w:rPr>
        <w:t>mass media</w:t>
      </w:r>
      <w:r w:rsidRPr="00362427">
        <w:rPr>
          <w:rStyle w:val="StyleUnderline"/>
          <w:rFonts w:asciiTheme="minorHAnsi" w:hAnsiTheme="minorHAnsi" w:cstheme="minorHAnsi"/>
        </w:rPr>
        <w:t xml:space="preserve">, all </w:t>
      </w:r>
      <w:r w:rsidRPr="001A3690">
        <w:rPr>
          <w:rStyle w:val="StyleUnderline"/>
          <w:rFonts w:asciiTheme="minorHAnsi" w:hAnsiTheme="minorHAnsi" w:cstheme="minorHAnsi"/>
          <w:highlight w:val="cyan"/>
        </w:rPr>
        <w:t>big business</w:t>
      </w:r>
      <w:r w:rsidRPr="00362427">
        <w:rPr>
          <w:rStyle w:val="StyleUnderline"/>
          <w:rFonts w:asciiTheme="minorHAnsi" w:hAnsiTheme="minorHAnsi" w:cstheme="minorHAnsi"/>
        </w:rPr>
        <w:t>, expatriate organizations abroad, many cultural programs, funds</w:t>
      </w:r>
      <w:r w:rsidRPr="00362427">
        <w:rPr>
          <w:rFonts w:asciiTheme="minorHAnsi" w:hAnsiTheme="minorHAnsi" w:cstheme="minorHAnsi"/>
          <w:sz w:val="16"/>
        </w:rPr>
        <w:t xml:space="preserve">, etc.  So, </w:t>
      </w:r>
      <w:r w:rsidRPr="00362427">
        <w:rPr>
          <w:rStyle w:val="StyleUnderline"/>
          <w:rFonts w:asciiTheme="minorHAnsi" w:hAnsiTheme="minorHAnsi" w:cstheme="minorHAnsi"/>
        </w:rPr>
        <w:t>the suspicion that this or that Russian structure serves as a conduit for Kremlin policy and has no independence is completely justifiable no less so than suspicions of conspiracy, recruitment, and the like that always have been used by Russian special services in relations with their “partners.”</w:t>
      </w:r>
    </w:p>
    <w:p w14:paraId="7C8CB44A" w14:textId="77777777" w:rsidR="004D13BE" w:rsidRPr="00362427" w:rsidRDefault="004D13BE" w:rsidP="004D13BE">
      <w:pPr>
        <w:rPr>
          <w:rStyle w:val="StyleUnderline"/>
          <w:rFonts w:asciiTheme="minorHAnsi" w:hAnsiTheme="minorHAnsi" w:cstheme="minorHAnsi"/>
        </w:rPr>
      </w:pPr>
      <w:proofErr w:type="gramStart"/>
      <w:r w:rsidRPr="00362427">
        <w:rPr>
          <w:rFonts w:asciiTheme="minorHAnsi" w:hAnsiTheme="minorHAnsi" w:cstheme="minorHAnsi"/>
          <w:sz w:val="16"/>
        </w:rPr>
        <w:lastRenderedPageBreak/>
        <w:t>This is why</w:t>
      </w:r>
      <w:proofErr w:type="gramEnd"/>
      <w:r w:rsidRPr="00362427">
        <w:rPr>
          <w:rFonts w:asciiTheme="minorHAnsi" w:hAnsiTheme="minorHAnsi" w:cstheme="minorHAnsi"/>
          <w:sz w:val="16"/>
        </w:rPr>
        <w:t xml:space="preserve"> the Russians very often judge western countries according to their own example. Former KGB officers simply are incapable of imagining the existence of independent mass media, a strong civil society with a plethora of social organizations free from government interference, uncensored creative arts, an independent judiciary, etc. Therefore, </w:t>
      </w:r>
      <w:r w:rsidRPr="00362427">
        <w:rPr>
          <w:rStyle w:val="StyleUnderline"/>
          <w:rFonts w:asciiTheme="minorHAnsi" w:hAnsiTheme="minorHAnsi" w:cstheme="minorHAnsi"/>
        </w:rPr>
        <w:t xml:space="preserve">the spread of Russian propaganda and western adherents of conspiracy </w:t>
      </w:r>
      <w:r w:rsidRPr="00362427">
        <w:rPr>
          <w:rStyle w:val="Emphasis"/>
          <w:rFonts w:asciiTheme="minorHAnsi" w:hAnsiTheme="minorHAnsi" w:cstheme="minorHAnsi"/>
        </w:rPr>
        <w:t>theories</w:t>
      </w:r>
      <w:r w:rsidRPr="00362427">
        <w:rPr>
          <w:rStyle w:val="StyleUnderline"/>
          <w:rFonts w:asciiTheme="minorHAnsi" w:hAnsiTheme="minorHAnsi" w:cstheme="minorHAnsi"/>
        </w:rPr>
        <w:t xml:space="preserve"> about a “</w:t>
      </w:r>
      <w:r w:rsidRPr="00362427">
        <w:rPr>
          <w:rStyle w:val="Emphasis"/>
          <w:rFonts w:asciiTheme="minorHAnsi" w:hAnsiTheme="minorHAnsi" w:cstheme="minorHAnsi"/>
        </w:rPr>
        <w:t>world government</w:t>
      </w:r>
      <w:r w:rsidRPr="00362427">
        <w:rPr>
          <w:rStyle w:val="StyleUnderline"/>
          <w:rFonts w:asciiTheme="minorHAnsi" w:hAnsiTheme="minorHAnsi" w:cstheme="minorHAnsi"/>
        </w:rPr>
        <w:t>” or a “</w:t>
      </w:r>
      <w:r w:rsidRPr="00362427">
        <w:rPr>
          <w:rStyle w:val="Emphasis"/>
          <w:rFonts w:asciiTheme="minorHAnsi" w:hAnsiTheme="minorHAnsi" w:cstheme="minorHAnsi"/>
        </w:rPr>
        <w:t>deep state</w:t>
      </w:r>
      <w:r w:rsidRPr="00362427">
        <w:rPr>
          <w:rStyle w:val="StyleUnderline"/>
          <w:rFonts w:asciiTheme="minorHAnsi" w:hAnsiTheme="minorHAnsi" w:cstheme="minorHAnsi"/>
        </w:rPr>
        <w:t xml:space="preserve">” in the USA are </w:t>
      </w:r>
      <w:r w:rsidRPr="00362427">
        <w:rPr>
          <w:rStyle w:val="Emphasis"/>
          <w:rFonts w:asciiTheme="minorHAnsi" w:hAnsiTheme="minorHAnsi" w:cstheme="minorHAnsi"/>
        </w:rPr>
        <w:t>laughable lies</w:t>
      </w:r>
      <w:r w:rsidRPr="00362427">
        <w:rPr>
          <w:rStyle w:val="StyleUnderline"/>
          <w:rFonts w:asciiTheme="minorHAnsi" w:hAnsiTheme="minorHAnsi" w:cstheme="minorHAnsi"/>
        </w:rPr>
        <w:t xml:space="preserve"> or </w:t>
      </w:r>
      <w:r w:rsidRPr="00362427">
        <w:rPr>
          <w:rStyle w:val="Emphasis"/>
          <w:rFonts w:asciiTheme="minorHAnsi" w:hAnsiTheme="minorHAnsi" w:cstheme="minorHAnsi"/>
        </w:rPr>
        <w:t>conscious projections</w:t>
      </w:r>
      <w:r w:rsidRPr="00362427">
        <w:rPr>
          <w:rStyle w:val="StyleUnderline"/>
          <w:rFonts w:asciiTheme="minorHAnsi" w:hAnsiTheme="minorHAnsi" w:cstheme="minorHAnsi"/>
        </w:rPr>
        <w:t xml:space="preserve"> by Moscow of its own operating style in quite a different society and state that exists according to its own laws.</w:t>
      </w:r>
    </w:p>
    <w:p w14:paraId="3CED698D" w14:textId="77777777" w:rsidR="004D13BE" w:rsidRPr="00362427" w:rsidRDefault="004D13BE" w:rsidP="004D13BE">
      <w:pPr>
        <w:rPr>
          <w:rStyle w:val="Emphasis"/>
          <w:rFonts w:asciiTheme="minorHAnsi" w:hAnsiTheme="minorHAnsi" w:cstheme="minorHAnsi"/>
        </w:rPr>
      </w:pPr>
      <w:r w:rsidRPr="00362427">
        <w:rPr>
          <w:rFonts w:asciiTheme="minorHAnsi" w:hAnsiTheme="minorHAnsi" w:cstheme="minorHAnsi"/>
          <w:sz w:val="16"/>
        </w:rPr>
        <w:t xml:space="preserve">From the above it is obvious that </w:t>
      </w:r>
      <w:r w:rsidRPr="001A3690">
        <w:rPr>
          <w:rStyle w:val="StyleUnderline"/>
          <w:rFonts w:asciiTheme="minorHAnsi" w:hAnsiTheme="minorHAnsi" w:cstheme="minorHAnsi"/>
          <w:highlight w:val="cyan"/>
        </w:rPr>
        <w:t>the</w:t>
      </w:r>
      <w:r w:rsidRPr="00362427">
        <w:rPr>
          <w:rStyle w:val="StyleUnderline"/>
          <w:rFonts w:asciiTheme="minorHAnsi" w:hAnsiTheme="minorHAnsi" w:cstheme="minorHAnsi"/>
        </w:rPr>
        <w:t xml:space="preserve"> Russian </w:t>
      </w:r>
      <w:r w:rsidRPr="001A3690">
        <w:rPr>
          <w:rStyle w:val="StyleUnderline"/>
          <w:rFonts w:asciiTheme="minorHAnsi" w:hAnsiTheme="minorHAnsi" w:cstheme="minorHAnsi"/>
          <w:highlight w:val="cyan"/>
        </w:rPr>
        <w:t xml:space="preserve">threat demands a </w:t>
      </w:r>
      <w:r w:rsidRPr="001A3690">
        <w:rPr>
          <w:rStyle w:val="Emphasis"/>
          <w:rFonts w:asciiTheme="minorHAnsi" w:hAnsiTheme="minorHAnsi" w:cstheme="minorHAnsi"/>
          <w:highlight w:val="cyan"/>
        </w:rPr>
        <w:t>serious response</w:t>
      </w:r>
      <w:r w:rsidRPr="00362427">
        <w:rPr>
          <w:rFonts w:asciiTheme="minorHAnsi" w:hAnsiTheme="minorHAnsi" w:cstheme="minorHAnsi"/>
          <w:sz w:val="16"/>
        </w:rPr>
        <w:t xml:space="preserve"> </w:t>
      </w:r>
      <w:r w:rsidRPr="00362427">
        <w:rPr>
          <w:rStyle w:val="StyleUnderline"/>
          <w:rFonts w:asciiTheme="minorHAnsi" w:hAnsiTheme="minorHAnsi" w:cstheme="minorHAnsi"/>
        </w:rPr>
        <w:t xml:space="preserve">from western society because, </w:t>
      </w:r>
      <w:r w:rsidRPr="001A3690">
        <w:rPr>
          <w:rStyle w:val="StyleUnderline"/>
          <w:rFonts w:asciiTheme="minorHAnsi" w:hAnsiTheme="minorHAnsi" w:cstheme="minorHAnsi"/>
          <w:highlight w:val="cyan"/>
        </w:rPr>
        <w:t xml:space="preserve">using all the advantages of the </w:t>
      </w:r>
      <w:r w:rsidRPr="001A3690">
        <w:rPr>
          <w:rStyle w:val="Emphasis"/>
          <w:rFonts w:asciiTheme="minorHAnsi" w:hAnsiTheme="minorHAnsi" w:cstheme="minorHAnsi"/>
          <w:highlight w:val="cyan"/>
        </w:rPr>
        <w:t>free world</w:t>
      </w:r>
      <w:r w:rsidRPr="00362427">
        <w:rPr>
          <w:rStyle w:val="StyleUnderline"/>
          <w:rFonts w:asciiTheme="minorHAnsi" w:hAnsiTheme="minorHAnsi" w:cstheme="minorHAnsi"/>
        </w:rPr>
        <w:t xml:space="preserve">, Moscow resorts to methods that are </w:t>
      </w:r>
      <w:r w:rsidRPr="00362427">
        <w:rPr>
          <w:rStyle w:val="Emphasis"/>
          <w:rFonts w:asciiTheme="minorHAnsi" w:hAnsiTheme="minorHAnsi" w:cstheme="minorHAnsi"/>
        </w:rPr>
        <w:t>unacceptable</w:t>
      </w:r>
      <w:r w:rsidRPr="00362427">
        <w:rPr>
          <w:rStyle w:val="StyleUnderline"/>
          <w:rFonts w:asciiTheme="minorHAnsi" w:hAnsiTheme="minorHAnsi" w:cstheme="minorHAnsi"/>
        </w:rPr>
        <w:t xml:space="preserve"> for </w:t>
      </w:r>
      <w:r w:rsidRPr="00362427">
        <w:rPr>
          <w:rStyle w:val="Emphasis"/>
          <w:rFonts w:asciiTheme="minorHAnsi" w:hAnsiTheme="minorHAnsi" w:cstheme="minorHAnsi"/>
        </w:rPr>
        <w:t>western governments</w:t>
      </w:r>
      <w:r w:rsidRPr="00362427">
        <w:rPr>
          <w:rStyle w:val="StyleUnderline"/>
          <w:rFonts w:asciiTheme="minorHAnsi" w:hAnsiTheme="minorHAnsi" w:cstheme="minorHAnsi"/>
        </w:rPr>
        <w:t xml:space="preserve">. And such a threat merits an </w:t>
      </w:r>
      <w:r w:rsidRPr="00362427">
        <w:rPr>
          <w:rStyle w:val="Emphasis"/>
          <w:rFonts w:asciiTheme="minorHAnsi" w:hAnsiTheme="minorHAnsi" w:cstheme="minorHAnsi"/>
        </w:rPr>
        <w:t>adequate response.</w:t>
      </w:r>
    </w:p>
    <w:p w14:paraId="7AF72AFF" w14:textId="77777777" w:rsidR="004D13BE" w:rsidRPr="00362427" w:rsidRDefault="004D13BE" w:rsidP="004D13BE">
      <w:pPr>
        <w:rPr>
          <w:rFonts w:asciiTheme="minorHAnsi" w:hAnsiTheme="minorHAnsi" w:cstheme="minorHAnsi"/>
        </w:rPr>
      </w:pPr>
    </w:p>
    <w:p w14:paraId="7739849A" w14:textId="77777777" w:rsidR="004D13BE" w:rsidRPr="00362427" w:rsidRDefault="004D13BE" w:rsidP="004D13BE">
      <w:pPr>
        <w:pStyle w:val="Heading4"/>
        <w:rPr>
          <w:rFonts w:asciiTheme="minorHAnsi" w:hAnsiTheme="minorHAnsi" w:cstheme="minorHAnsi"/>
        </w:rPr>
      </w:pPr>
      <w:r w:rsidRPr="00362427">
        <w:rPr>
          <w:rFonts w:asciiTheme="minorHAnsi" w:hAnsiTheme="minorHAnsi" w:cstheme="minorHAnsi"/>
        </w:rPr>
        <w:t xml:space="preserve">China doesn’t seek territorial integrity --- they are seeking conquest </w:t>
      </w:r>
    </w:p>
    <w:p w14:paraId="74A0ED78" w14:textId="77777777" w:rsidR="004D13BE" w:rsidRPr="00362427" w:rsidRDefault="004D13BE" w:rsidP="004D13BE">
      <w:pPr>
        <w:tabs>
          <w:tab w:val="left" w:pos="6930"/>
        </w:tabs>
        <w:rPr>
          <w:rFonts w:asciiTheme="minorHAnsi" w:hAnsiTheme="minorHAnsi" w:cstheme="minorHAnsi"/>
        </w:rPr>
      </w:pPr>
      <w:r w:rsidRPr="00362427">
        <w:rPr>
          <w:rStyle w:val="Style13ptBold"/>
          <w:rFonts w:asciiTheme="minorHAnsi" w:hAnsiTheme="minorHAnsi" w:cstheme="minorHAnsi"/>
        </w:rPr>
        <w:t>Goswami 19</w:t>
      </w:r>
      <w:r w:rsidRPr="00362427">
        <w:rPr>
          <w:rFonts w:asciiTheme="minorHAnsi" w:hAnsiTheme="minorHAnsi" w:cstheme="minorHAnsi"/>
        </w:rPr>
        <w:t xml:space="preserve"> (Dr. Namrata Goswami, Independent Senior Analyst and Author, 2016-2017 Minerva Grantee. Statement before the U.S.-China Economic and Security Review Commission Hearing on “China in Space: A Strategic Competition?” April 25, </w:t>
      </w:r>
      <w:proofErr w:type="gramStart"/>
      <w:r w:rsidRPr="00362427">
        <w:rPr>
          <w:rFonts w:asciiTheme="minorHAnsi" w:hAnsiTheme="minorHAnsi" w:cstheme="minorHAnsi"/>
        </w:rPr>
        <w:t>2019</w:t>
      </w:r>
      <w:proofErr w:type="gramEnd"/>
      <w:r w:rsidRPr="00362427">
        <w:rPr>
          <w:rFonts w:asciiTheme="minorHAnsi" w:hAnsiTheme="minorHAnsi" w:cstheme="minorHAnsi"/>
        </w:rPr>
        <w:t xml:space="preserve"> https://www.uscc.gov/sites/default/files/Namrata%20Goswami%20USCC%2025%20April.pdf)</w:t>
      </w:r>
    </w:p>
    <w:p w14:paraId="5CC31997" w14:textId="77777777" w:rsidR="004D13BE" w:rsidRPr="00362427" w:rsidRDefault="004D13BE" w:rsidP="004D13BE">
      <w:pPr>
        <w:rPr>
          <w:rFonts w:asciiTheme="minorHAnsi" w:hAnsiTheme="minorHAnsi" w:cstheme="minorHAnsi"/>
          <w:sz w:val="16"/>
        </w:rPr>
      </w:pPr>
      <w:r w:rsidRPr="00362427">
        <w:rPr>
          <w:rFonts w:asciiTheme="minorHAnsi" w:hAnsiTheme="minorHAnsi" w:cstheme="minorHAnsi"/>
          <w:sz w:val="16"/>
        </w:rPr>
        <w:t xml:space="preserve">While others offer insights that </w:t>
      </w:r>
      <w:r w:rsidRPr="001A3690">
        <w:rPr>
          <w:rStyle w:val="Emphasis"/>
          <w:rFonts w:asciiTheme="minorHAnsi" w:hAnsiTheme="minorHAnsi" w:cstheme="minorHAnsi"/>
          <w:highlight w:val="cyan"/>
        </w:rPr>
        <w:t>PRC</w:t>
      </w:r>
      <w:r w:rsidRPr="00362427">
        <w:rPr>
          <w:rStyle w:val="Emphasis"/>
          <w:rFonts w:asciiTheme="minorHAnsi" w:hAnsiTheme="minorHAnsi" w:cstheme="minorHAnsi"/>
        </w:rPr>
        <w:t xml:space="preserve"> space </w:t>
      </w:r>
      <w:r w:rsidRPr="001A3690">
        <w:rPr>
          <w:rStyle w:val="Emphasis"/>
          <w:rFonts w:asciiTheme="minorHAnsi" w:hAnsiTheme="minorHAnsi" w:cstheme="minorHAnsi"/>
          <w:highlight w:val="cyan"/>
        </w:rPr>
        <w:t>efforts</w:t>
      </w:r>
      <w:r w:rsidRPr="001A3690">
        <w:rPr>
          <w:rStyle w:val="StyleUnderline"/>
          <w:rFonts w:asciiTheme="minorHAnsi" w:hAnsiTheme="minorHAnsi" w:cstheme="minorHAnsi"/>
          <w:highlight w:val="cyan"/>
        </w:rPr>
        <w:t xml:space="preserve"> are</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mostly </w:t>
      </w:r>
      <w:r w:rsidRPr="001A3690">
        <w:rPr>
          <w:rStyle w:val="Emphasis"/>
          <w:rFonts w:asciiTheme="minorHAnsi" w:hAnsiTheme="minorHAnsi" w:cstheme="minorHAnsi"/>
          <w:highlight w:val="cyan"/>
        </w:rPr>
        <w:t>aimed</w:t>
      </w:r>
      <w:r w:rsidRPr="001A3690">
        <w:rPr>
          <w:rStyle w:val="StyleUnderline"/>
          <w:rFonts w:asciiTheme="minorHAnsi" w:hAnsiTheme="minorHAnsi" w:cstheme="minorHAnsi"/>
          <w:highlight w:val="cyan"/>
        </w:rPr>
        <w:t xml:space="preserve"> at anti-access, or </w:t>
      </w:r>
      <w:r w:rsidRPr="001A3690">
        <w:rPr>
          <w:rStyle w:val="Emphasis"/>
          <w:rFonts w:asciiTheme="minorHAnsi" w:hAnsiTheme="minorHAnsi" w:cstheme="minorHAnsi"/>
          <w:highlight w:val="cyan"/>
        </w:rPr>
        <w:t>info</w:t>
      </w:r>
      <w:r w:rsidRPr="00362427">
        <w:rPr>
          <w:rStyle w:val="Emphasis"/>
          <w:rFonts w:asciiTheme="minorHAnsi" w:hAnsiTheme="minorHAnsi" w:cstheme="minorHAnsi"/>
        </w:rPr>
        <w:t xml:space="preserve">rmation </w:t>
      </w:r>
      <w:r w:rsidRPr="001A3690">
        <w:rPr>
          <w:rStyle w:val="Emphasis"/>
          <w:rFonts w:asciiTheme="minorHAnsi" w:hAnsiTheme="minorHAnsi" w:cstheme="minorHAnsi"/>
          <w:highlight w:val="cyan"/>
        </w:rPr>
        <w:t>dominance</w:t>
      </w:r>
      <w:r w:rsidRPr="00362427">
        <w:rPr>
          <w:rStyle w:val="Emphasis"/>
          <w:rFonts w:asciiTheme="minorHAnsi" w:hAnsiTheme="minorHAnsi" w:cstheme="minorHAnsi"/>
        </w:rPr>
        <w:t xml:space="preserve"> strategies</w:t>
      </w:r>
      <w:r w:rsidRPr="00362427">
        <w:rPr>
          <w:rFonts w:asciiTheme="minorHAnsi" w:hAnsiTheme="minorHAnsi" w:cstheme="minorHAnsi"/>
          <w:sz w:val="16"/>
        </w:rPr>
        <w:t xml:space="preserve">, in my perspective, what should be of concern to the U.S are the elements that are focused on material and economic strength and securing of space resources. </w:t>
      </w:r>
      <w:r w:rsidRPr="00362427">
        <w:rPr>
          <w:rStyle w:val="StyleUnderline"/>
          <w:rFonts w:asciiTheme="minorHAnsi" w:hAnsiTheme="minorHAnsi" w:cstheme="minorHAnsi"/>
        </w:rPr>
        <w:t xml:space="preserve">Chinese space </w:t>
      </w:r>
      <w:r w:rsidRPr="001A3690">
        <w:rPr>
          <w:rStyle w:val="StyleUnderline"/>
          <w:rFonts w:asciiTheme="minorHAnsi" w:hAnsiTheme="minorHAnsi" w:cstheme="minorHAnsi"/>
          <w:highlight w:val="cyan"/>
        </w:rPr>
        <w:t>activities should be seen through</w:t>
      </w:r>
      <w:r w:rsidRPr="00362427">
        <w:rPr>
          <w:rStyle w:val="StyleUnderline"/>
          <w:rFonts w:asciiTheme="minorHAnsi" w:hAnsiTheme="minorHAnsi" w:cstheme="minorHAnsi"/>
        </w:rPr>
        <w:t xml:space="preserve"> the </w:t>
      </w:r>
      <w:r w:rsidRPr="001A3690">
        <w:rPr>
          <w:rStyle w:val="StyleUnderline"/>
          <w:rFonts w:asciiTheme="minorHAnsi" w:hAnsiTheme="minorHAnsi" w:cstheme="minorHAnsi"/>
          <w:highlight w:val="cyan"/>
        </w:rPr>
        <w:t>lens of</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territorial and resource competitive </w:t>
      </w:r>
      <w:r w:rsidRPr="001A3690">
        <w:rPr>
          <w:rStyle w:val="Emphasis"/>
          <w:rFonts w:asciiTheme="minorHAnsi" w:hAnsiTheme="minorHAnsi" w:cstheme="minorHAnsi"/>
          <w:highlight w:val="cyan"/>
        </w:rPr>
        <w:t>offensives</w:t>
      </w:r>
      <w:r w:rsidRPr="001A3690">
        <w:rPr>
          <w:rStyle w:val="StyleUnderline"/>
          <w:rFonts w:asciiTheme="minorHAnsi" w:hAnsiTheme="minorHAnsi" w:cstheme="minorHAnsi"/>
          <w:highlight w:val="cyan"/>
        </w:rPr>
        <w:t xml:space="preserve"> such as the B</w:t>
      </w:r>
      <w:r w:rsidRPr="00362427">
        <w:rPr>
          <w:rStyle w:val="StyleUnderline"/>
          <w:rFonts w:asciiTheme="minorHAnsi" w:hAnsiTheme="minorHAnsi" w:cstheme="minorHAnsi"/>
        </w:rPr>
        <w:t xml:space="preserve">elt </w:t>
      </w:r>
      <w:r w:rsidRPr="001A3690">
        <w:rPr>
          <w:rStyle w:val="StyleUnderline"/>
          <w:rFonts w:asciiTheme="minorHAnsi" w:hAnsiTheme="minorHAnsi" w:cstheme="minorHAnsi"/>
          <w:highlight w:val="cyan"/>
        </w:rPr>
        <w:t>and R</w:t>
      </w:r>
      <w:r w:rsidRPr="00362427">
        <w:rPr>
          <w:rStyle w:val="StyleUnderline"/>
          <w:rFonts w:asciiTheme="minorHAnsi" w:hAnsiTheme="minorHAnsi" w:cstheme="minorHAnsi"/>
        </w:rPr>
        <w:t>oad</w:t>
      </w:r>
      <w:r w:rsidRPr="00362427">
        <w:rPr>
          <w:rFonts w:asciiTheme="minorHAnsi" w:hAnsiTheme="minorHAnsi" w:cstheme="minorHAnsi"/>
          <w:sz w:val="16"/>
        </w:rPr>
        <w:t xml:space="preserve"> Initiative and 5G internet. </w:t>
      </w:r>
      <w:r w:rsidRPr="001A3690">
        <w:rPr>
          <w:rStyle w:val="Emphasis"/>
          <w:rFonts w:asciiTheme="minorHAnsi" w:hAnsiTheme="minorHAnsi" w:cstheme="minorHAnsi"/>
          <w:highlight w:val="cyan"/>
        </w:rPr>
        <w:t>China’s</w:t>
      </w:r>
      <w:r w:rsidRPr="00362427">
        <w:rPr>
          <w:rStyle w:val="Emphasis"/>
          <w:rFonts w:asciiTheme="minorHAnsi" w:hAnsiTheme="minorHAnsi" w:cstheme="minorHAnsi"/>
        </w:rPr>
        <w:t xml:space="preserve"> space </w:t>
      </w:r>
      <w:r w:rsidRPr="001A3690">
        <w:rPr>
          <w:rStyle w:val="Emphasis"/>
          <w:rFonts w:asciiTheme="minorHAnsi" w:hAnsiTheme="minorHAnsi" w:cstheme="minorHAnsi"/>
          <w:highlight w:val="cyan"/>
        </w:rPr>
        <w:t>ambitions</w:t>
      </w:r>
      <w:r w:rsidRPr="001A3690">
        <w:rPr>
          <w:rStyle w:val="StyleUnderline"/>
          <w:rFonts w:asciiTheme="minorHAnsi" w:hAnsiTheme="minorHAnsi" w:cstheme="minorHAnsi"/>
          <w:highlight w:val="cyan"/>
        </w:rPr>
        <w:t xml:space="preserve"> indicate</w:t>
      </w:r>
      <w:r w:rsidRPr="00362427">
        <w:rPr>
          <w:rFonts w:asciiTheme="minorHAnsi" w:hAnsiTheme="minorHAnsi" w:cstheme="minorHAnsi"/>
          <w:sz w:val="16"/>
        </w:rPr>
        <w:t xml:space="preserve"> that </w:t>
      </w:r>
      <w:r w:rsidRPr="001A3690">
        <w:rPr>
          <w:rStyle w:val="StyleUnderline"/>
          <w:rFonts w:asciiTheme="minorHAnsi" w:hAnsiTheme="minorHAnsi" w:cstheme="minorHAnsi"/>
          <w:highlight w:val="cyan"/>
        </w:rPr>
        <w:t>under</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the leadership of </w:t>
      </w:r>
      <w:r w:rsidRPr="001A3690">
        <w:rPr>
          <w:rStyle w:val="Emphasis"/>
          <w:rFonts w:asciiTheme="minorHAnsi" w:hAnsiTheme="minorHAnsi" w:cstheme="minorHAnsi"/>
          <w:highlight w:val="cyan"/>
        </w:rPr>
        <w:t>Xi</w:t>
      </w:r>
      <w:r w:rsidRPr="001A3690">
        <w:rPr>
          <w:rStyle w:val="StyleUnderline"/>
          <w:rFonts w:asciiTheme="minorHAnsi" w:hAnsiTheme="minorHAnsi" w:cstheme="minorHAnsi"/>
          <w:highlight w:val="cyan"/>
        </w:rPr>
        <w:t>, it is</w:t>
      </w:r>
      <w:r w:rsidRPr="00362427">
        <w:rPr>
          <w:rFonts w:asciiTheme="minorHAnsi" w:hAnsiTheme="minorHAnsi" w:cstheme="minorHAnsi"/>
          <w:sz w:val="16"/>
        </w:rPr>
        <w:t xml:space="preserve"> not only establishing capacity to take advantage of the multi-</w:t>
      </w:r>
      <w:proofErr w:type="gramStart"/>
      <w:r w:rsidRPr="00362427">
        <w:rPr>
          <w:rFonts w:asciiTheme="minorHAnsi" w:hAnsiTheme="minorHAnsi" w:cstheme="minorHAnsi"/>
          <w:sz w:val="16"/>
        </w:rPr>
        <w:t>trillion dollar</w:t>
      </w:r>
      <w:proofErr w:type="gramEnd"/>
      <w:r w:rsidRPr="00362427">
        <w:rPr>
          <w:rFonts w:asciiTheme="minorHAnsi" w:hAnsiTheme="minorHAnsi" w:cstheme="minorHAnsi"/>
          <w:sz w:val="16"/>
        </w:rPr>
        <w:t xml:space="preserve"> space industry that awaits but also </w:t>
      </w:r>
      <w:r w:rsidRPr="001A3690">
        <w:rPr>
          <w:rStyle w:val="StyleUnderline"/>
          <w:rFonts w:asciiTheme="minorHAnsi" w:hAnsiTheme="minorHAnsi" w:cstheme="minorHAnsi"/>
          <w:highlight w:val="cyan"/>
        </w:rPr>
        <w:t>enhancing</w:t>
      </w:r>
      <w:r w:rsidRPr="00362427">
        <w:rPr>
          <w:rStyle w:val="StyleUnderline"/>
          <w:rFonts w:asciiTheme="minorHAnsi" w:hAnsiTheme="minorHAnsi" w:cstheme="minorHAnsi"/>
        </w:rPr>
        <w:t xml:space="preserve"> and streamlining </w:t>
      </w:r>
      <w:r w:rsidRPr="00362427">
        <w:rPr>
          <w:rStyle w:val="Emphasis"/>
          <w:rFonts w:asciiTheme="minorHAnsi" w:hAnsiTheme="minorHAnsi" w:cstheme="minorHAnsi"/>
        </w:rPr>
        <w:t xml:space="preserve">its </w:t>
      </w:r>
      <w:r w:rsidRPr="001A3690">
        <w:rPr>
          <w:rStyle w:val="Emphasis"/>
          <w:rFonts w:asciiTheme="minorHAnsi" w:hAnsiTheme="minorHAnsi" w:cstheme="minorHAnsi"/>
          <w:highlight w:val="cyan"/>
        </w:rPr>
        <w:t>military</w:t>
      </w:r>
      <w:r w:rsidRPr="00362427">
        <w:rPr>
          <w:rStyle w:val="Emphasis"/>
          <w:rFonts w:asciiTheme="minorHAnsi" w:hAnsiTheme="minorHAnsi" w:cstheme="minorHAnsi"/>
        </w:rPr>
        <w:t xml:space="preserve"> capacities</w:t>
      </w:r>
      <w:r w:rsidRPr="00362427">
        <w:rPr>
          <w:rStyle w:val="StyleUnderline"/>
          <w:rFonts w:asciiTheme="minorHAnsi" w:hAnsiTheme="minorHAnsi" w:cstheme="minorHAnsi"/>
        </w:rPr>
        <w:t xml:space="preserve"> </w:t>
      </w:r>
      <w:r w:rsidRPr="001A3690">
        <w:rPr>
          <w:rStyle w:val="StyleUnderline"/>
          <w:rFonts w:asciiTheme="minorHAnsi" w:hAnsiTheme="minorHAnsi" w:cstheme="minorHAnsi"/>
          <w:highlight w:val="cyan"/>
        </w:rPr>
        <w:t>for</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power </w:t>
      </w:r>
      <w:r w:rsidRPr="001A3690">
        <w:rPr>
          <w:rStyle w:val="Emphasis"/>
          <w:rFonts w:asciiTheme="minorHAnsi" w:hAnsiTheme="minorHAnsi" w:cstheme="minorHAnsi"/>
          <w:highlight w:val="cyan"/>
        </w:rPr>
        <w:t>projection</w:t>
      </w:r>
      <w:r w:rsidRPr="00362427">
        <w:rPr>
          <w:rStyle w:val="Emphasis"/>
          <w:rFonts w:asciiTheme="minorHAnsi" w:hAnsiTheme="minorHAnsi" w:cstheme="minorHAnsi"/>
        </w:rPr>
        <w:t xml:space="preserve"> in outer-space</w:t>
      </w:r>
      <w:r w:rsidRPr="00362427">
        <w:rPr>
          <w:rFonts w:asciiTheme="minorHAnsi" w:hAnsiTheme="minorHAnsi" w:cstheme="minorHAnsi"/>
          <w:sz w:val="16"/>
        </w:rPr>
        <w:t xml:space="preserve">. Leading to these are proclaimed ambitions of colonizing the </w:t>
      </w:r>
      <w:proofErr w:type="gramStart"/>
      <w:r w:rsidRPr="00362427">
        <w:rPr>
          <w:rFonts w:asciiTheme="minorHAnsi" w:hAnsiTheme="minorHAnsi" w:cstheme="minorHAnsi"/>
          <w:sz w:val="16"/>
        </w:rPr>
        <w:t>moon, and</w:t>
      </w:r>
      <w:proofErr w:type="gramEnd"/>
      <w:r w:rsidRPr="00362427">
        <w:rPr>
          <w:rFonts w:asciiTheme="minorHAnsi" w:hAnsiTheme="minorHAnsi" w:cstheme="minorHAnsi"/>
          <w:sz w:val="16"/>
        </w:rPr>
        <w:t xml:space="preserve"> establish norms and regulations for outer-space led by China. </w:t>
      </w:r>
      <w:r w:rsidRPr="00362427">
        <w:rPr>
          <w:rStyle w:val="StyleUnderline"/>
          <w:rFonts w:asciiTheme="minorHAnsi" w:hAnsiTheme="minorHAnsi" w:cstheme="minorHAnsi"/>
        </w:rPr>
        <w:t xml:space="preserve">The </w:t>
      </w:r>
      <w:r w:rsidRPr="001A3690">
        <w:rPr>
          <w:rStyle w:val="StyleUnderline"/>
          <w:rFonts w:asciiTheme="minorHAnsi" w:hAnsiTheme="minorHAnsi" w:cstheme="minorHAnsi"/>
          <w:highlight w:val="cyan"/>
        </w:rPr>
        <w:t>Commission has</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good </w:t>
      </w:r>
      <w:r w:rsidRPr="001A3690">
        <w:rPr>
          <w:rStyle w:val="Emphasis"/>
          <w:rFonts w:asciiTheme="minorHAnsi" w:hAnsiTheme="minorHAnsi" w:cstheme="minorHAnsi"/>
          <w:highlight w:val="cyan"/>
        </w:rPr>
        <w:t>reason</w:t>
      </w:r>
      <w:r w:rsidRPr="00362427">
        <w:rPr>
          <w:rStyle w:val="Emphasis"/>
          <w:rFonts w:asciiTheme="minorHAnsi" w:hAnsiTheme="minorHAnsi" w:cstheme="minorHAnsi"/>
        </w:rPr>
        <w:t>s</w:t>
      </w:r>
      <w:r w:rsidRPr="00362427">
        <w:rPr>
          <w:rStyle w:val="StyleUnderline"/>
          <w:rFonts w:asciiTheme="minorHAnsi" w:hAnsiTheme="minorHAnsi" w:cstheme="minorHAnsi"/>
        </w:rPr>
        <w:t xml:space="preserve"> </w:t>
      </w:r>
      <w:r w:rsidRPr="001A3690">
        <w:rPr>
          <w:rStyle w:val="StyleUnderline"/>
          <w:rFonts w:asciiTheme="minorHAnsi" w:hAnsiTheme="minorHAnsi" w:cstheme="minorHAnsi"/>
          <w:highlight w:val="cyan"/>
        </w:rPr>
        <w:t xml:space="preserve">to be skeptical of </w:t>
      </w:r>
      <w:r w:rsidRPr="001A3690">
        <w:rPr>
          <w:rStyle w:val="Emphasis"/>
          <w:rFonts w:asciiTheme="minorHAnsi" w:hAnsiTheme="minorHAnsi" w:cstheme="minorHAnsi"/>
          <w:highlight w:val="cyan"/>
        </w:rPr>
        <w:t>PRC</w:t>
      </w:r>
      <w:r w:rsidRPr="00362427">
        <w:rPr>
          <w:rStyle w:val="Emphasis"/>
          <w:rFonts w:asciiTheme="minorHAnsi" w:hAnsiTheme="minorHAnsi" w:cstheme="minorHAnsi"/>
        </w:rPr>
        <w:t xml:space="preserve"> efforts at </w:t>
      </w:r>
      <w:r w:rsidRPr="001A3690">
        <w:rPr>
          <w:rStyle w:val="Emphasis"/>
          <w:rFonts w:asciiTheme="minorHAnsi" w:hAnsiTheme="minorHAnsi" w:cstheme="minorHAnsi"/>
          <w:highlight w:val="cyan"/>
        </w:rPr>
        <w:t>norm</w:t>
      </w:r>
      <w:r w:rsidRPr="00362427">
        <w:rPr>
          <w:rStyle w:val="Emphasis"/>
          <w:rFonts w:asciiTheme="minorHAnsi" w:hAnsiTheme="minorHAnsi" w:cstheme="minorHAnsi"/>
        </w:rPr>
        <w:t xml:space="preserve"> construction</w:t>
      </w:r>
      <w:r w:rsidRPr="00362427">
        <w:rPr>
          <w:rStyle w:val="StyleUnderline"/>
          <w:rFonts w:asciiTheme="minorHAnsi" w:hAnsiTheme="minorHAnsi" w:cstheme="minorHAnsi"/>
        </w:rPr>
        <w:t>.</w:t>
      </w:r>
      <w:r w:rsidRPr="00362427">
        <w:rPr>
          <w:rFonts w:asciiTheme="minorHAnsi" w:hAnsiTheme="minorHAnsi" w:cstheme="minorHAnsi"/>
          <w:sz w:val="16"/>
        </w:rPr>
        <w:t xml:space="preserve"> China supported a joint draft proposal with Russia for the “Treaty on Prevention of the Placement of Weapons in Outer Space and of the Threat or Use of Force Against Outer Space Objects” in 2008 and again in 2014.148 While the move for such a treaty appears noble, an in-depth assessment indicates that it does not include a ban on direct ascent ASAT technologies or terrestrially based space weapons. </w:t>
      </w:r>
      <w:r w:rsidRPr="00362427">
        <w:rPr>
          <w:rStyle w:val="StyleUnderline"/>
          <w:rFonts w:asciiTheme="minorHAnsi" w:hAnsiTheme="minorHAnsi" w:cstheme="minorHAnsi"/>
        </w:rPr>
        <w:t>The Commission should consider</w:t>
      </w:r>
      <w:r w:rsidRPr="00362427">
        <w:rPr>
          <w:rFonts w:asciiTheme="minorHAnsi" w:hAnsiTheme="minorHAnsi" w:cstheme="minorHAnsi"/>
          <w:sz w:val="16"/>
        </w:rPr>
        <w:t xml:space="preserve"> that </w:t>
      </w:r>
      <w:r w:rsidRPr="00362427">
        <w:rPr>
          <w:rStyle w:val="StyleUnderline"/>
          <w:rFonts w:asciiTheme="minorHAnsi" w:hAnsiTheme="minorHAnsi" w:cstheme="minorHAnsi"/>
        </w:rPr>
        <w:t xml:space="preserve">there are indications </w:t>
      </w:r>
      <w:r w:rsidRPr="001A3690">
        <w:rPr>
          <w:rStyle w:val="StyleUnderline"/>
          <w:rFonts w:asciiTheme="minorHAnsi" w:hAnsiTheme="minorHAnsi" w:cstheme="minorHAnsi"/>
          <w:highlight w:val="cyan"/>
        </w:rPr>
        <w:t xml:space="preserve">China views space </w:t>
      </w:r>
      <w:r w:rsidRPr="001A3690">
        <w:rPr>
          <w:rStyle w:val="Emphasis"/>
          <w:rFonts w:asciiTheme="minorHAnsi" w:hAnsiTheme="minorHAnsi" w:cstheme="minorHAnsi"/>
          <w:highlight w:val="cyan"/>
        </w:rPr>
        <w:t>territorially</w:t>
      </w:r>
      <w:r w:rsidRPr="001A3690">
        <w:rPr>
          <w:rStyle w:val="StyleUnderline"/>
          <w:rFonts w:asciiTheme="minorHAnsi" w:hAnsiTheme="minorHAnsi" w:cstheme="minorHAnsi"/>
          <w:highlight w:val="cyan"/>
        </w:rPr>
        <w:t xml:space="preserve"> and</w:t>
      </w:r>
      <w:r w:rsidRPr="00362427">
        <w:rPr>
          <w:rFonts w:asciiTheme="minorHAnsi" w:hAnsiTheme="minorHAnsi" w:cstheme="minorHAnsi"/>
          <w:sz w:val="16"/>
        </w:rPr>
        <w:t xml:space="preserve"> therefore </w:t>
      </w:r>
      <w:r w:rsidRPr="001A3690">
        <w:rPr>
          <w:rStyle w:val="StyleUnderline"/>
          <w:rFonts w:asciiTheme="minorHAnsi" w:hAnsiTheme="minorHAnsi" w:cstheme="minorHAnsi"/>
          <w:highlight w:val="cyan"/>
        </w:rPr>
        <w:t>it is relevant to examine how China behaves with</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respect to </w:t>
      </w:r>
      <w:r w:rsidRPr="001A3690">
        <w:rPr>
          <w:rStyle w:val="Emphasis"/>
          <w:rFonts w:asciiTheme="minorHAnsi" w:hAnsiTheme="minorHAnsi" w:cstheme="minorHAnsi"/>
          <w:highlight w:val="cyan"/>
        </w:rPr>
        <w:t>territory</w:t>
      </w:r>
      <w:r w:rsidRPr="00362427">
        <w:rPr>
          <w:rStyle w:val="StyleUnderline"/>
          <w:rFonts w:asciiTheme="minorHAnsi" w:hAnsiTheme="minorHAnsi" w:cstheme="minorHAnsi"/>
        </w:rPr>
        <w:t xml:space="preserve"> and </w:t>
      </w:r>
      <w:r w:rsidRPr="00362427">
        <w:rPr>
          <w:rStyle w:val="Emphasis"/>
          <w:rFonts w:asciiTheme="minorHAnsi" w:hAnsiTheme="minorHAnsi" w:cstheme="minorHAnsi"/>
        </w:rPr>
        <w:t>resources</w:t>
      </w:r>
      <w:r w:rsidRPr="00362427">
        <w:rPr>
          <w:rStyle w:val="StyleUnderline"/>
          <w:rFonts w:asciiTheme="minorHAnsi" w:hAnsiTheme="minorHAnsi" w:cstheme="minorHAnsi"/>
        </w:rPr>
        <w:t xml:space="preserve"> on Earth. </w:t>
      </w:r>
      <w:r w:rsidRPr="001A3690">
        <w:rPr>
          <w:rStyle w:val="StyleUnderline"/>
          <w:rFonts w:asciiTheme="minorHAnsi" w:hAnsiTheme="minorHAnsi" w:cstheme="minorHAnsi"/>
          <w:highlight w:val="cyan"/>
        </w:rPr>
        <w:t>China’s history of signing</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bilateral </w:t>
      </w:r>
      <w:r w:rsidRPr="001A3690">
        <w:rPr>
          <w:rStyle w:val="Emphasis"/>
          <w:rFonts w:asciiTheme="minorHAnsi" w:hAnsiTheme="minorHAnsi" w:cstheme="minorHAnsi"/>
          <w:highlight w:val="cyan"/>
        </w:rPr>
        <w:t>agreements</w:t>
      </w:r>
      <w:r w:rsidRPr="00362427">
        <w:rPr>
          <w:rFonts w:asciiTheme="minorHAnsi" w:hAnsiTheme="minorHAnsi" w:cstheme="minorHAnsi"/>
          <w:sz w:val="16"/>
        </w:rPr>
        <w:t xml:space="preserve"> with countries it has land disputes with committing to de-escalation and peaceful resolution of disputes, </w:t>
      </w:r>
      <w:r w:rsidRPr="001A3690">
        <w:rPr>
          <w:rStyle w:val="StyleUnderline"/>
          <w:rFonts w:asciiTheme="minorHAnsi" w:hAnsiTheme="minorHAnsi" w:cstheme="minorHAnsi"/>
          <w:highlight w:val="cyan"/>
        </w:rPr>
        <w:t>while</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simultaneously </w:t>
      </w:r>
      <w:r w:rsidRPr="001A3690">
        <w:rPr>
          <w:rStyle w:val="Emphasis"/>
          <w:rFonts w:asciiTheme="minorHAnsi" w:hAnsiTheme="minorHAnsi" w:cstheme="minorHAnsi"/>
          <w:highlight w:val="cyan"/>
        </w:rPr>
        <w:t>engaging in behavior</w:t>
      </w:r>
      <w:r w:rsidRPr="00362427">
        <w:rPr>
          <w:rFonts w:asciiTheme="minorHAnsi" w:hAnsiTheme="minorHAnsi" w:cstheme="minorHAnsi"/>
          <w:sz w:val="16"/>
        </w:rPr>
        <w:t xml:space="preserve"> that is </w:t>
      </w:r>
      <w:r w:rsidRPr="001A3690">
        <w:rPr>
          <w:rStyle w:val="StyleUnderline"/>
          <w:rFonts w:asciiTheme="minorHAnsi" w:hAnsiTheme="minorHAnsi" w:cstheme="minorHAnsi"/>
          <w:highlight w:val="cyan"/>
        </w:rPr>
        <w:t>contrary to</w:t>
      </w:r>
      <w:r w:rsidRPr="00362427">
        <w:rPr>
          <w:rStyle w:val="StyleUnderline"/>
          <w:rFonts w:asciiTheme="minorHAnsi" w:hAnsiTheme="minorHAnsi" w:cstheme="minorHAnsi"/>
        </w:rPr>
        <w:t xml:space="preserve"> its</w:t>
      </w:r>
      <w:r w:rsidRPr="00362427">
        <w:rPr>
          <w:rFonts w:asciiTheme="minorHAnsi" w:hAnsiTheme="minorHAnsi" w:cstheme="minorHAnsi"/>
          <w:sz w:val="16"/>
        </w:rPr>
        <w:t xml:space="preserve"> signed </w:t>
      </w:r>
      <w:r w:rsidRPr="001A3690">
        <w:rPr>
          <w:rStyle w:val="StyleUnderline"/>
          <w:rFonts w:asciiTheme="minorHAnsi" w:hAnsiTheme="minorHAnsi" w:cstheme="minorHAnsi"/>
          <w:highlight w:val="cyan"/>
        </w:rPr>
        <w:t>commitments, do not give us</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much </w:t>
      </w:r>
      <w:r w:rsidRPr="001A3690">
        <w:rPr>
          <w:rStyle w:val="Emphasis"/>
          <w:rFonts w:asciiTheme="minorHAnsi" w:hAnsiTheme="minorHAnsi" w:cstheme="minorHAnsi"/>
          <w:highlight w:val="cyan"/>
        </w:rPr>
        <w:t>assurance</w:t>
      </w:r>
      <w:r w:rsidRPr="001A3690">
        <w:rPr>
          <w:rStyle w:val="StyleUnderline"/>
          <w:rFonts w:asciiTheme="minorHAnsi" w:hAnsiTheme="minorHAnsi" w:cstheme="minorHAnsi"/>
          <w:highlight w:val="cyan"/>
        </w:rPr>
        <w:t xml:space="preserve"> it will behave</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any </w:t>
      </w:r>
      <w:r w:rsidRPr="001A3690">
        <w:rPr>
          <w:rStyle w:val="Emphasis"/>
          <w:rFonts w:asciiTheme="minorHAnsi" w:hAnsiTheme="minorHAnsi" w:cstheme="minorHAnsi"/>
          <w:highlight w:val="cyan"/>
        </w:rPr>
        <w:t>differently</w:t>
      </w:r>
      <w:r w:rsidRPr="001A3690">
        <w:rPr>
          <w:rStyle w:val="StyleUnderline"/>
          <w:rFonts w:asciiTheme="minorHAnsi" w:hAnsiTheme="minorHAnsi" w:cstheme="minorHAnsi"/>
          <w:highlight w:val="cyan"/>
        </w:rPr>
        <w:t xml:space="preserve"> in</w:t>
      </w:r>
      <w:r w:rsidRPr="00362427">
        <w:rPr>
          <w:rStyle w:val="StyleUnderline"/>
          <w:rFonts w:asciiTheme="minorHAnsi" w:hAnsiTheme="minorHAnsi" w:cstheme="minorHAnsi"/>
        </w:rPr>
        <w:t xml:space="preserve"> the </w:t>
      </w:r>
      <w:r w:rsidRPr="001A3690">
        <w:rPr>
          <w:rStyle w:val="StyleUnderline"/>
          <w:rFonts w:asciiTheme="minorHAnsi" w:hAnsiTheme="minorHAnsi" w:cstheme="minorHAnsi"/>
          <w:highlight w:val="cyan"/>
        </w:rPr>
        <w:t>space</w:t>
      </w:r>
      <w:r w:rsidRPr="00362427">
        <w:rPr>
          <w:rStyle w:val="StyleUnderline"/>
          <w:rFonts w:asciiTheme="minorHAnsi" w:hAnsiTheme="minorHAnsi" w:cstheme="minorHAnsi"/>
        </w:rPr>
        <w:t xml:space="preserve"> domain</w:t>
      </w:r>
      <w:r w:rsidRPr="00362427">
        <w:rPr>
          <w:rFonts w:asciiTheme="minorHAnsi" w:hAnsiTheme="minorHAnsi" w:cstheme="minorHAnsi"/>
          <w:sz w:val="16"/>
        </w:rPr>
        <w:t xml:space="preserve">.149 </w:t>
      </w:r>
      <w:r w:rsidRPr="001A3690">
        <w:rPr>
          <w:rStyle w:val="Emphasis"/>
          <w:rFonts w:asciiTheme="minorHAnsi" w:hAnsiTheme="minorHAnsi" w:cstheme="minorHAnsi"/>
          <w:highlight w:val="cyan"/>
        </w:rPr>
        <w:t>This</w:t>
      </w:r>
      <w:r w:rsidRPr="00362427">
        <w:rPr>
          <w:rStyle w:val="Emphasis"/>
          <w:rFonts w:asciiTheme="minorHAnsi" w:hAnsiTheme="minorHAnsi" w:cstheme="minorHAnsi"/>
        </w:rPr>
        <w:t xml:space="preserve"> aspect</w:t>
      </w:r>
      <w:r w:rsidRPr="00362427">
        <w:rPr>
          <w:rStyle w:val="StyleUnderline"/>
          <w:rFonts w:asciiTheme="minorHAnsi" w:hAnsiTheme="minorHAnsi" w:cstheme="minorHAnsi"/>
        </w:rPr>
        <w:t xml:space="preserve"> </w:t>
      </w:r>
      <w:r w:rsidRPr="001A3690">
        <w:rPr>
          <w:rStyle w:val="StyleUnderline"/>
          <w:rFonts w:asciiTheme="minorHAnsi" w:hAnsiTheme="minorHAnsi" w:cstheme="minorHAnsi"/>
          <w:highlight w:val="cyan"/>
        </w:rPr>
        <w:t xml:space="preserve">was visible in </w:t>
      </w:r>
      <w:r w:rsidRPr="001A3690">
        <w:rPr>
          <w:rStyle w:val="Emphasis"/>
          <w:rFonts w:asciiTheme="minorHAnsi" w:hAnsiTheme="minorHAnsi" w:cstheme="minorHAnsi"/>
          <w:highlight w:val="cyan"/>
        </w:rPr>
        <w:t>the 2017</w:t>
      </w:r>
      <w:r w:rsidRPr="00362427">
        <w:rPr>
          <w:rStyle w:val="Emphasis"/>
          <w:rFonts w:asciiTheme="minorHAnsi" w:hAnsiTheme="minorHAnsi" w:cstheme="minorHAnsi"/>
        </w:rPr>
        <w:t xml:space="preserve"> China-</w:t>
      </w:r>
      <w:r w:rsidRPr="001A3690">
        <w:rPr>
          <w:rStyle w:val="Emphasis"/>
          <w:rFonts w:asciiTheme="minorHAnsi" w:hAnsiTheme="minorHAnsi" w:cstheme="minorHAnsi"/>
          <w:highlight w:val="cyan"/>
        </w:rPr>
        <w:t>Bhutan</w:t>
      </w:r>
      <w:r w:rsidRPr="00362427">
        <w:rPr>
          <w:rStyle w:val="Emphasis"/>
          <w:rFonts w:asciiTheme="minorHAnsi" w:hAnsiTheme="minorHAnsi" w:cstheme="minorHAnsi"/>
        </w:rPr>
        <w:t xml:space="preserve"> border </w:t>
      </w:r>
      <w:r w:rsidRPr="001A3690">
        <w:rPr>
          <w:rStyle w:val="Emphasis"/>
          <w:rFonts w:asciiTheme="minorHAnsi" w:hAnsiTheme="minorHAnsi" w:cstheme="minorHAnsi"/>
          <w:highlight w:val="cyan"/>
        </w:rPr>
        <w:t>dispute</w:t>
      </w:r>
      <w:r w:rsidRPr="00362427">
        <w:rPr>
          <w:rFonts w:asciiTheme="minorHAnsi" w:hAnsiTheme="minorHAnsi" w:cstheme="minorHAnsi"/>
          <w:sz w:val="16"/>
        </w:rPr>
        <w:t xml:space="preserve">. The dispute started when the Royal Bhutan Army (RBA) observed Chinese road-building activities in the </w:t>
      </w:r>
      <w:proofErr w:type="spellStart"/>
      <w:r w:rsidRPr="00362427">
        <w:rPr>
          <w:rFonts w:asciiTheme="minorHAnsi" w:hAnsiTheme="minorHAnsi" w:cstheme="minorHAnsi"/>
          <w:sz w:val="16"/>
        </w:rPr>
        <w:t>Doklam</w:t>
      </w:r>
      <w:proofErr w:type="spellEnd"/>
      <w:r w:rsidRPr="00362427">
        <w:rPr>
          <w:rFonts w:asciiTheme="minorHAnsi" w:hAnsiTheme="minorHAnsi" w:cstheme="minorHAnsi"/>
          <w:sz w:val="16"/>
        </w:rPr>
        <w:t xml:space="preserve"> area. The RBA tried to dissuade the People’s Liberation Army (PLA) engineers from constructing the road but failed. This led to Indian military intervention on behalf of Bhutan, and de-escalation of the conflict after a 73 </w:t>
      </w:r>
      <w:proofErr w:type="gramStart"/>
      <w:r w:rsidRPr="00362427">
        <w:rPr>
          <w:rFonts w:asciiTheme="minorHAnsi" w:hAnsiTheme="minorHAnsi" w:cstheme="minorHAnsi"/>
          <w:sz w:val="16"/>
        </w:rPr>
        <w:t>days</w:t>
      </w:r>
      <w:proofErr w:type="gramEnd"/>
      <w:r w:rsidRPr="00362427">
        <w:rPr>
          <w:rFonts w:asciiTheme="minorHAnsi" w:hAnsiTheme="minorHAnsi" w:cstheme="minorHAnsi"/>
          <w:sz w:val="16"/>
        </w:rPr>
        <w:t xml:space="preserve"> standoff between two nuclear armed nations. Critically, China and Bhutan had signed agreements to resolve this dispute peacefully and have held 24 rounds of negotiations on the same, since 1984. The Bhutanese government’s take is that China’s roadbuilding activities is against the 1988 and 1998 bilateral China-Bhutan agreements by which all boundary disputes will be resolved by negotiations. Bhutan states that “we have written agreements of 1988 and 1998 stating that the two sides agree to maintain peace and tranquility in their border areas pending a final settlement on the boundary question, and to maintain status quo on the boundary as before March 1959. The agreements also state that the two sides will refrain from taking unilateral action, or use of force, to change the status quo of the boundary”.150 On the other hand, the Chinese perspective is that its road-building activities do not infringe upon Bhutanese territory as </w:t>
      </w:r>
      <w:proofErr w:type="spellStart"/>
      <w:r w:rsidRPr="00362427">
        <w:rPr>
          <w:rFonts w:asciiTheme="minorHAnsi" w:hAnsiTheme="minorHAnsi" w:cstheme="minorHAnsi"/>
          <w:sz w:val="16"/>
        </w:rPr>
        <w:t>Doklam</w:t>
      </w:r>
      <w:proofErr w:type="spellEnd"/>
      <w:r w:rsidRPr="00362427">
        <w:rPr>
          <w:rFonts w:asciiTheme="minorHAnsi" w:hAnsiTheme="minorHAnsi" w:cstheme="minorHAnsi"/>
          <w:sz w:val="16"/>
        </w:rPr>
        <w:t xml:space="preserve"> has always been a part of China. Foreign Ministry Spokesperson, Lu Kang, asserted “</w:t>
      </w:r>
      <w:proofErr w:type="spellStart"/>
      <w:r w:rsidRPr="00362427">
        <w:rPr>
          <w:rFonts w:asciiTheme="minorHAnsi" w:hAnsiTheme="minorHAnsi" w:cstheme="minorHAnsi"/>
          <w:sz w:val="16"/>
        </w:rPr>
        <w:t>Doklam</w:t>
      </w:r>
      <w:proofErr w:type="spellEnd"/>
      <w:r w:rsidRPr="00362427">
        <w:rPr>
          <w:rFonts w:asciiTheme="minorHAnsi" w:hAnsiTheme="minorHAnsi" w:cstheme="minorHAnsi"/>
          <w:sz w:val="16"/>
        </w:rPr>
        <w:t xml:space="preserve"> </w:t>
      </w:r>
      <w:r w:rsidRPr="00362427">
        <w:rPr>
          <w:rFonts w:asciiTheme="minorHAnsi" w:hAnsiTheme="minorHAnsi" w:cstheme="minorHAnsi"/>
          <w:sz w:val="16"/>
        </w:rPr>
        <w:lastRenderedPageBreak/>
        <w:t xml:space="preserve">has been a part of China since ancient times. That is an indisputable fact supported by historical and jurisprudential evidence, and the ground situation. China's activities in </w:t>
      </w:r>
      <w:proofErr w:type="spellStart"/>
      <w:r w:rsidRPr="00362427">
        <w:rPr>
          <w:rFonts w:asciiTheme="minorHAnsi" w:hAnsiTheme="minorHAnsi" w:cstheme="minorHAnsi"/>
          <w:sz w:val="16"/>
        </w:rPr>
        <w:t>Doklam</w:t>
      </w:r>
      <w:proofErr w:type="spellEnd"/>
      <w:r w:rsidRPr="00362427">
        <w:rPr>
          <w:rFonts w:asciiTheme="minorHAnsi" w:hAnsiTheme="minorHAnsi" w:cstheme="minorHAnsi"/>
          <w:sz w:val="16"/>
        </w:rPr>
        <w:t xml:space="preserve"> are acts of sovereignty on its own territory. It is completely justified and lawful”.151 </w:t>
      </w:r>
      <w:r w:rsidRPr="00362427">
        <w:rPr>
          <w:rStyle w:val="StyleUnderline"/>
          <w:rFonts w:asciiTheme="minorHAnsi" w:hAnsiTheme="minorHAnsi" w:cstheme="minorHAnsi"/>
        </w:rPr>
        <w:t xml:space="preserve">An </w:t>
      </w:r>
      <w:r w:rsidRPr="001A3690">
        <w:rPr>
          <w:rStyle w:val="StyleUnderline"/>
          <w:rFonts w:asciiTheme="minorHAnsi" w:hAnsiTheme="minorHAnsi" w:cstheme="minorHAnsi"/>
          <w:highlight w:val="cyan"/>
        </w:rPr>
        <w:t xml:space="preserve">analysis of </w:t>
      </w:r>
      <w:r w:rsidRPr="001A3690">
        <w:rPr>
          <w:rStyle w:val="Emphasis"/>
          <w:rFonts w:asciiTheme="minorHAnsi" w:hAnsiTheme="minorHAnsi" w:cstheme="minorHAnsi"/>
          <w:highlight w:val="cyan"/>
        </w:rPr>
        <w:t>China’s</w:t>
      </w:r>
      <w:r w:rsidRPr="00362427">
        <w:rPr>
          <w:rStyle w:val="Emphasis"/>
          <w:rFonts w:asciiTheme="minorHAnsi" w:hAnsiTheme="minorHAnsi" w:cstheme="minorHAnsi"/>
        </w:rPr>
        <w:t xml:space="preserve"> past </w:t>
      </w:r>
      <w:r w:rsidRPr="001A3690">
        <w:rPr>
          <w:rStyle w:val="Emphasis"/>
          <w:rFonts w:asciiTheme="minorHAnsi" w:hAnsiTheme="minorHAnsi" w:cstheme="minorHAnsi"/>
          <w:highlight w:val="cyan"/>
        </w:rPr>
        <w:t>behavior</w:t>
      </w:r>
      <w:r w:rsidRPr="00362427">
        <w:rPr>
          <w:rStyle w:val="StyleUnderline"/>
          <w:rFonts w:asciiTheme="minorHAnsi" w:hAnsiTheme="minorHAnsi" w:cstheme="minorHAnsi"/>
        </w:rPr>
        <w:t xml:space="preserve"> regarding </w:t>
      </w:r>
      <w:r w:rsidRPr="00362427">
        <w:rPr>
          <w:rStyle w:val="Emphasis"/>
          <w:rFonts w:asciiTheme="minorHAnsi" w:hAnsiTheme="minorHAnsi" w:cstheme="minorHAnsi"/>
        </w:rPr>
        <w:t xml:space="preserve">negotiations </w:t>
      </w:r>
      <w:r w:rsidRPr="001A3690">
        <w:rPr>
          <w:rStyle w:val="Emphasis"/>
          <w:rFonts w:asciiTheme="minorHAnsi" w:hAnsiTheme="minorHAnsi" w:cstheme="minorHAnsi"/>
          <w:highlight w:val="cyan"/>
        </w:rPr>
        <w:t>on</w:t>
      </w:r>
      <w:r w:rsidRPr="00362427">
        <w:rPr>
          <w:rStyle w:val="Emphasis"/>
          <w:rFonts w:asciiTheme="minorHAnsi" w:hAnsiTheme="minorHAnsi" w:cstheme="minorHAnsi"/>
        </w:rPr>
        <w:t xml:space="preserve"> disputed </w:t>
      </w:r>
      <w:r w:rsidRPr="001A3690">
        <w:rPr>
          <w:rStyle w:val="Emphasis"/>
          <w:rFonts w:asciiTheme="minorHAnsi" w:hAnsiTheme="minorHAnsi" w:cstheme="minorHAnsi"/>
          <w:highlight w:val="cyan"/>
        </w:rPr>
        <w:t>territory</w:t>
      </w:r>
      <w:r w:rsidRPr="001A3690">
        <w:rPr>
          <w:rStyle w:val="StyleUnderline"/>
          <w:rFonts w:asciiTheme="minorHAnsi" w:hAnsiTheme="minorHAnsi" w:cstheme="minorHAnsi"/>
          <w:highlight w:val="cyan"/>
        </w:rPr>
        <w:t xml:space="preserve"> reveals </w:t>
      </w:r>
      <w:r w:rsidRPr="001A3690">
        <w:rPr>
          <w:rStyle w:val="Emphasis"/>
          <w:rFonts w:asciiTheme="minorHAnsi" w:hAnsiTheme="minorHAnsi" w:cstheme="minorHAnsi"/>
          <w:highlight w:val="cyan"/>
        </w:rPr>
        <w:t>a clear</w:t>
      </w:r>
      <w:r w:rsidRPr="00362427">
        <w:rPr>
          <w:rStyle w:val="Emphasis"/>
          <w:rFonts w:asciiTheme="minorHAnsi" w:hAnsiTheme="minorHAnsi" w:cstheme="minorHAnsi"/>
        </w:rPr>
        <w:t xml:space="preserve"> systematic </w:t>
      </w:r>
      <w:r w:rsidRPr="001A3690">
        <w:rPr>
          <w:rStyle w:val="Emphasis"/>
          <w:rFonts w:asciiTheme="minorHAnsi" w:hAnsiTheme="minorHAnsi" w:cstheme="minorHAnsi"/>
          <w:highlight w:val="cyan"/>
        </w:rPr>
        <w:t>pattern</w:t>
      </w:r>
      <w:r w:rsidRPr="00362427">
        <w:rPr>
          <w:rFonts w:asciiTheme="minorHAnsi" w:hAnsiTheme="minorHAnsi" w:cstheme="minorHAnsi"/>
          <w:sz w:val="16"/>
        </w:rPr>
        <w:t xml:space="preserve"> of engagement which is </w:t>
      </w:r>
      <w:r w:rsidRPr="001A3690">
        <w:rPr>
          <w:rStyle w:val="StyleUnderline"/>
          <w:rFonts w:asciiTheme="minorHAnsi" w:hAnsiTheme="minorHAnsi" w:cstheme="minorHAnsi"/>
          <w:highlight w:val="cyan"/>
        </w:rPr>
        <w:t xml:space="preserve">relevant to </w:t>
      </w:r>
      <w:r w:rsidRPr="001A3690">
        <w:rPr>
          <w:rStyle w:val="Emphasis"/>
          <w:rFonts w:asciiTheme="minorHAnsi" w:hAnsiTheme="minorHAnsi" w:cstheme="minorHAnsi"/>
          <w:highlight w:val="cyan"/>
        </w:rPr>
        <w:t>its</w:t>
      </w:r>
      <w:r w:rsidRPr="00362427">
        <w:rPr>
          <w:rStyle w:val="Emphasis"/>
          <w:rFonts w:asciiTheme="minorHAnsi" w:hAnsiTheme="minorHAnsi" w:cstheme="minorHAnsi"/>
        </w:rPr>
        <w:t xml:space="preserve"> future space </w:t>
      </w:r>
      <w:r w:rsidRPr="001A3690">
        <w:rPr>
          <w:rStyle w:val="Emphasis"/>
          <w:rFonts w:asciiTheme="minorHAnsi" w:hAnsiTheme="minorHAnsi" w:cstheme="minorHAnsi"/>
          <w:highlight w:val="cyan"/>
        </w:rPr>
        <w:t>ambitions</w:t>
      </w:r>
      <w:r w:rsidRPr="00362427">
        <w:rPr>
          <w:rFonts w:asciiTheme="minorHAnsi" w:hAnsiTheme="minorHAnsi" w:cstheme="minorHAnsi"/>
          <w:sz w:val="16"/>
        </w:rPr>
        <w:t xml:space="preserve">. In its active border and territorial disputes, </w:t>
      </w:r>
      <w:r w:rsidRPr="001A3690">
        <w:rPr>
          <w:rStyle w:val="StyleUnderline"/>
          <w:rFonts w:asciiTheme="minorHAnsi" w:hAnsiTheme="minorHAnsi" w:cstheme="minorHAnsi"/>
          <w:highlight w:val="cyan"/>
        </w:rPr>
        <w:t>be it with India</w:t>
      </w:r>
      <w:r w:rsidRPr="00362427">
        <w:rPr>
          <w:rStyle w:val="StyleUnderline"/>
          <w:rFonts w:asciiTheme="minorHAnsi" w:hAnsiTheme="minorHAnsi" w:cstheme="minorHAnsi"/>
        </w:rPr>
        <w:t xml:space="preserve"> over </w:t>
      </w:r>
      <w:r w:rsidRPr="00362427">
        <w:rPr>
          <w:rStyle w:val="Emphasis"/>
          <w:rFonts w:asciiTheme="minorHAnsi" w:hAnsiTheme="minorHAnsi" w:cstheme="minorHAnsi"/>
        </w:rPr>
        <w:t>Arunachal Pradesh</w:t>
      </w:r>
      <w:r w:rsidRPr="00362427">
        <w:rPr>
          <w:rStyle w:val="StyleUnderline"/>
          <w:rFonts w:asciiTheme="minorHAnsi" w:hAnsiTheme="minorHAnsi" w:cstheme="minorHAnsi"/>
        </w:rPr>
        <w:t>, or the South China Sea (</w:t>
      </w:r>
      <w:r w:rsidRPr="001A3690">
        <w:rPr>
          <w:rStyle w:val="Emphasis"/>
          <w:rFonts w:asciiTheme="minorHAnsi" w:hAnsiTheme="minorHAnsi" w:cstheme="minorHAnsi"/>
          <w:highlight w:val="cyan"/>
        </w:rPr>
        <w:t>SCS</w:t>
      </w:r>
      <w:r w:rsidRPr="00362427">
        <w:rPr>
          <w:rStyle w:val="StyleUnderline"/>
          <w:rFonts w:asciiTheme="minorHAnsi" w:hAnsiTheme="minorHAnsi" w:cstheme="minorHAnsi"/>
        </w:rPr>
        <w:t xml:space="preserve">), </w:t>
      </w:r>
      <w:r w:rsidRPr="001A3690">
        <w:rPr>
          <w:rStyle w:val="StyleUnderline"/>
          <w:rFonts w:asciiTheme="minorHAnsi" w:hAnsiTheme="minorHAnsi" w:cstheme="minorHAnsi"/>
          <w:highlight w:val="cyan"/>
        </w:rPr>
        <w:t>or Bhutan, China has favored</w:t>
      </w:r>
      <w:r w:rsidRPr="00362427">
        <w:rPr>
          <w:rFonts w:asciiTheme="minorHAnsi" w:hAnsiTheme="minorHAnsi" w:cstheme="minorHAnsi"/>
          <w:sz w:val="16"/>
        </w:rPr>
        <w:t xml:space="preserve"> the signing of ‘Guiding principles’ or ‘</w:t>
      </w:r>
      <w:r w:rsidRPr="001A3690">
        <w:rPr>
          <w:rStyle w:val="StyleUnderline"/>
          <w:rFonts w:asciiTheme="minorHAnsi" w:hAnsiTheme="minorHAnsi" w:cstheme="minorHAnsi"/>
          <w:highlight w:val="cyan"/>
        </w:rPr>
        <w:t>Agreements</w:t>
      </w:r>
      <w:r w:rsidRPr="00362427">
        <w:rPr>
          <w:rFonts w:asciiTheme="minorHAnsi" w:hAnsiTheme="minorHAnsi" w:cstheme="minorHAnsi"/>
          <w:sz w:val="16"/>
        </w:rPr>
        <w:t xml:space="preserve"> to maintain peace and tranquility” with the state it is in dispute with. </w:t>
      </w:r>
      <w:r w:rsidRPr="00362427">
        <w:rPr>
          <w:rStyle w:val="StyleUnderline"/>
          <w:rFonts w:asciiTheme="minorHAnsi" w:hAnsiTheme="minorHAnsi" w:cstheme="minorHAnsi"/>
        </w:rPr>
        <w:t>Such</w:t>
      </w:r>
      <w:r w:rsidRPr="00362427">
        <w:rPr>
          <w:rFonts w:asciiTheme="minorHAnsi" w:hAnsiTheme="minorHAnsi" w:cstheme="minorHAnsi"/>
          <w:sz w:val="16"/>
        </w:rPr>
        <w:t xml:space="preserve"> a framework, </w:t>
      </w:r>
      <w:r w:rsidRPr="00362427">
        <w:rPr>
          <w:rStyle w:val="StyleUnderline"/>
          <w:rFonts w:asciiTheme="minorHAnsi" w:hAnsiTheme="minorHAnsi" w:cstheme="minorHAnsi"/>
        </w:rPr>
        <w:t xml:space="preserve">by establishing </w:t>
      </w:r>
      <w:r w:rsidRPr="00362427">
        <w:rPr>
          <w:rStyle w:val="Emphasis"/>
          <w:rFonts w:asciiTheme="minorHAnsi" w:hAnsiTheme="minorHAnsi" w:cstheme="minorHAnsi"/>
        </w:rPr>
        <w:t xml:space="preserve">clear </w:t>
      </w:r>
      <w:r w:rsidRPr="001A3690">
        <w:rPr>
          <w:rStyle w:val="Emphasis"/>
          <w:rFonts w:asciiTheme="minorHAnsi" w:hAnsiTheme="minorHAnsi" w:cstheme="minorHAnsi"/>
          <w:highlight w:val="cyan"/>
        </w:rPr>
        <w:t>guidelines</w:t>
      </w:r>
      <w:r w:rsidRPr="001A3690">
        <w:rPr>
          <w:rStyle w:val="StyleUnderline"/>
          <w:rFonts w:asciiTheme="minorHAnsi" w:hAnsiTheme="minorHAnsi" w:cstheme="minorHAnsi"/>
          <w:highlight w:val="cyan"/>
        </w:rPr>
        <w:t xml:space="preserve"> constrain</w:t>
      </w:r>
      <w:r w:rsidRPr="00362427">
        <w:rPr>
          <w:rStyle w:val="StyleUnderline"/>
          <w:rFonts w:asciiTheme="minorHAnsi" w:hAnsiTheme="minorHAnsi" w:cstheme="minorHAnsi"/>
        </w:rPr>
        <w:t xml:space="preserve">s </w:t>
      </w:r>
      <w:r w:rsidRPr="00362427">
        <w:rPr>
          <w:rStyle w:val="Emphasis"/>
          <w:rFonts w:asciiTheme="minorHAnsi" w:hAnsiTheme="minorHAnsi" w:cstheme="minorHAnsi"/>
        </w:rPr>
        <w:t xml:space="preserve">the negotiating </w:t>
      </w:r>
      <w:r w:rsidRPr="001A3690">
        <w:rPr>
          <w:rStyle w:val="Emphasis"/>
          <w:rFonts w:asciiTheme="minorHAnsi" w:hAnsiTheme="minorHAnsi" w:cstheme="minorHAnsi"/>
          <w:highlight w:val="cyan"/>
        </w:rPr>
        <w:t>power</w:t>
      </w:r>
      <w:r w:rsidRPr="001A3690">
        <w:rPr>
          <w:rStyle w:val="StyleUnderline"/>
          <w:rFonts w:asciiTheme="minorHAnsi" w:hAnsiTheme="minorHAnsi" w:cstheme="minorHAnsi"/>
          <w:highlight w:val="cyan"/>
        </w:rPr>
        <w:t xml:space="preserve"> of the</w:t>
      </w:r>
      <w:r w:rsidRPr="00362427">
        <w:rPr>
          <w:rStyle w:val="StyleUnderline"/>
          <w:rFonts w:asciiTheme="minorHAnsi" w:hAnsiTheme="minorHAnsi" w:cstheme="minorHAnsi"/>
        </w:rPr>
        <w:t xml:space="preserve"> fellow signatory </w:t>
      </w:r>
      <w:r w:rsidRPr="001A3690">
        <w:rPr>
          <w:rStyle w:val="StyleUnderline"/>
          <w:rFonts w:asciiTheme="minorHAnsi" w:hAnsiTheme="minorHAnsi" w:cstheme="minorHAnsi"/>
          <w:highlight w:val="cyan"/>
        </w:rPr>
        <w:t xml:space="preserve">state </w:t>
      </w:r>
      <w:r w:rsidRPr="001A3690">
        <w:rPr>
          <w:rStyle w:val="Emphasis"/>
          <w:rFonts w:asciiTheme="minorHAnsi" w:hAnsiTheme="minorHAnsi" w:cstheme="minorHAnsi"/>
          <w:highlight w:val="cyan"/>
        </w:rPr>
        <w:t>blindsiding</w:t>
      </w:r>
      <w:r w:rsidRPr="001A3690">
        <w:rPr>
          <w:rStyle w:val="StyleUnderline"/>
          <w:rFonts w:asciiTheme="minorHAnsi" w:hAnsiTheme="minorHAnsi" w:cstheme="minorHAnsi"/>
          <w:highlight w:val="cyan"/>
        </w:rPr>
        <w:t xml:space="preserve"> it to China’s</w:t>
      </w:r>
      <w:r w:rsidRPr="00362427">
        <w:rPr>
          <w:rStyle w:val="StyleUnderline"/>
          <w:rFonts w:asciiTheme="minorHAnsi" w:hAnsiTheme="minorHAnsi" w:cstheme="minorHAnsi"/>
        </w:rPr>
        <w:t xml:space="preserve"> </w:t>
      </w:r>
      <w:proofErr w:type="gramStart"/>
      <w:r w:rsidRPr="00362427">
        <w:rPr>
          <w:rStyle w:val="StyleUnderline"/>
          <w:rFonts w:asciiTheme="minorHAnsi" w:hAnsiTheme="minorHAnsi" w:cstheme="minorHAnsi"/>
        </w:rPr>
        <w:t xml:space="preserve">future </w:t>
      </w:r>
      <w:r w:rsidRPr="001A3690">
        <w:rPr>
          <w:rStyle w:val="StyleUnderline"/>
          <w:rFonts w:asciiTheme="minorHAnsi" w:hAnsiTheme="minorHAnsi" w:cstheme="minorHAnsi"/>
          <w:highlight w:val="cyan"/>
        </w:rPr>
        <w:t>plans</w:t>
      </w:r>
      <w:proofErr w:type="gramEnd"/>
      <w:r w:rsidRPr="001A3690">
        <w:rPr>
          <w:rStyle w:val="StyleUnderline"/>
          <w:rFonts w:asciiTheme="minorHAnsi" w:hAnsiTheme="minorHAnsi" w:cstheme="minorHAnsi"/>
          <w:highlight w:val="cyan"/>
        </w:rPr>
        <w:t xml:space="preserve"> of</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sudden aggressive broadcasting of </w:t>
      </w:r>
      <w:r w:rsidRPr="001A3690">
        <w:rPr>
          <w:rStyle w:val="Emphasis"/>
          <w:rFonts w:asciiTheme="minorHAnsi" w:hAnsiTheme="minorHAnsi" w:cstheme="minorHAnsi"/>
          <w:highlight w:val="cyan"/>
        </w:rPr>
        <w:t>territorial claims</w:t>
      </w:r>
      <w:r w:rsidRPr="00362427">
        <w:rPr>
          <w:rFonts w:asciiTheme="minorHAnsi" w:hAnsiTheme="minorHAnsi" w:cstheme="minorHAnsi"/>
          <w:sz w:val="16"/>
        </w:rPr>
        <w:t xml:space="preserve">. For instance, China and India signed a 2005 agreement on “Political Parameters and Guiding Principles for the Settlement of the India-China Boundary Question”.152 As per the agreement’s Article IX, </w:t>
      </w:r>
      <w:proofErr w:type="gramStart"/>
      <w:r w:rsidRPr="00362427">
        <w:rPr>
          <w:rFonts w:asciiTheme="minorHAnsi" w:hAnsiTheme="minorHAnsi" w:cstheme="minorHAnsi"/>
          <w:sz w:val="16"/>
        </w:rPr>
        <w:t>Pending</w:t>
      </w:r>
      <w:proofErr w:type="gramEnd"/>
      <w:r w:rsidRPr="00362427">
        <w:rPr>
          <w:rFonts w:asciiTheme="minorHAnsi" w:hAnsiTheme="minorHAnsi" w:cstheme="minorHAnsi"/>
          <w:sz w:val="16"/>
        </w:rPr>
        <w:t xml:space="preserve"> an ultimate settlement of the boundary question, the two sides should strictly respect and observe the line of actual control and work together to maintain peace and tranquility in the border areas. Yet, despite this agreement which establishes both China and India’s commitment to maintain status quo and peace at the border, in 2006, the Chinese ambassador to India, Sun </w:t>
      </w:r>
      <w:proofErr w:type="spellStart"/>
      <w:r w:rsidRPr="00362427">
        <w:rPr>
          <w:rFonts w:asciiTheme="minorHAnsi" w:hAnsiTheme="minorHAnsi" w:cstheme="minorHAnsi"/>
          <w:sz w:val="16"/>
        </w:rPr>
        <w:t>Yuxi</w:t>
      </w:r>
      <w:proofErr w:type="spellEnd"/>
      <w:r w:rsidRPr="00362427">
        <w:rPr>
          <w:rFonts w:asciiTheme="minorHAnsi" w:hAnsiTheme="minorHAnsi" w:cstheme="minorHAnsi"/>
          <w:sz w:val="16"/>
        </w:rPr>
        <w:t xml:space="preserve"> stated categorically that "In our position, the whole of the state of Arunachal Pradesh is Chinese territory. And </w:t>
      </w:r>
      <w:proofErr w:type="spellStart"/>
      <w:r w:rsidRPr="00362427">
        <w:rPr>
          <w:rFonts w:asciiTheme="minorHAnsi" w:hAnsiTheme="minorHAnsi" w:cstheme="minorHAnsi"/>
          <w:sz w:val="16"/>
        </w:rPr>
        <w:t>Tawang</w:t>
      </w:r>
      <w:proofErr w:type="spellEnd"/>
      <w:r w:rsidRPr="00362427">
        <w:rPr>
          <w:rFonts w:asciiTheme="minorHAnsi" w:hAnsiTheme="minorHAnsi" w:cstheme="minorHAnsi"/>
          <w:sz w:val="16"/>
        </w:rPr>
        <w:t xml:space="preserve"> is only one of the places in it. We are claiming all of that. That is our position”.153 This was followed by frequent PLA incursions into the Indian side of the LAC on several occasions, as well as an attempt to set up permanent camps and settlements.154 These </w:t>
      </w:r>
      <w:r w:rsidRPr="001A3690">
        <w:rPr>
          <w:rStyle w:val="StyleUnderline"/>
          <w:rFonts w:asciiTheme="minorHAnsi" w:hAnsiTheme="minorHAnsi" w:cstheme="minorHAnsi"/>
          <w:highlight w:val="cyan"/>
        </w:rPr>
        <w:t>intrusions</w:t>
      </w:r>
      <w:r w:rsidRPr="00362427">
        <w:rPr>
          <w:rStyle w:val="StyleUnderline"/>
          <w:rFonts w:asciiTheme="minorHAnsi" w:hAnsiTheme="minorHAnsi" w:cstheme="minorHAnsi"/>
        </w:rPr>
        <w:t xml:space="preserve"> have been </w:t>
      </w:r>
      <w:r w:rsidRPr="001A3690">
        <w:rPr>
          <w:rStyle w:val="StyleUnderline"/>
          <w:rFonts w:asciiTheme="minorHAnsi" w:hAnsiTheme="minorHAnsi" w:cstheme="minorHAnsi"/>
          <w:highlight w:val="cyan"/>
        </w:rPr>
        <w:t>augmented by the Chinese Ministry</w:t>
      </w:r>
      <w:r w:rsidRPr="00362427">
        <w:rPr>
          <w:rStyle w:val="StyleUnderline"/>
          <w:rFonts w:asciiTheme="minorHAnsi" w:hAnsiTheme="minorHAnsi" w:cstheme="minorHAnsi"/>
        </w:rPr>
        <w:t xml:space="preserve"> of Foreign Affairs </w:t>
      </w:r>
      <w:r w:rsidRPr="001A3690">
        <w:rPr>
          <w:rStyle w:val="StyleUnderline"/>
          <w:rFonts w:asciiTheme="minorHAnsi" w:hAnsiTheme="minorHAnsi" w:cstheme="minorHAnsi"/>
          <w:highlight w:val="cyan"/>
        </w:rPr>
        <w:t>publishing maps in</w:t>
      </w:r>
      <w:r w:rsidRPr="00362427">
        <w:rPr>
          <w:rStyle w:val="StyleUnderline"/>
          <w:rFonts w:asciiTheme="minorHAnsi" w:hAnsiTheme="minorHAnsi" w:cstheme="minorHAnsi"/>
        </w:rPr>
        <w:t xml:space="preserve"> </w:t>
      </w:r>
      <w:r w:rsidRPr="00362427">
        <w:rPr>
          <w:rStyle w:val="Emphasis"/>
          <w:rFonts w:asciiTheme="minorHAnsi" w:hAnsiTheme="minorHAnsi" w:cstheme="minorHAnsi"/>
        </w:rPr>
        <w:t xml:space="preserve">Chinese </w:t>
      </w:r>
      <w:r w:rsidRPr="001A3690">
        <w:rPr>
          <w:rStyle w:val="Emphasis"/>
          <w:rFonts w:asciiTheme="minorHAnsi" w:hAnsiTheme="minorHAnsi" w:cstheme="minorHAnsi"/>
          <w:highlight w:val="cyan"/>
        </w:rPr>
        <w:t>passports</w:t>
      </w:r>
      <w:r w:rsidRPr="001A3690">
        <w:rPr>
          <w:rStyle w:val="StyleUnderline"/>
          <w:rFonts w:asciiTheme="minorHAnsi" w:hAnsiTheme="minorHAnsi" w:cstheme="minorHAnsi"/>
          <w:highlight w:val="cyan"/>
        </w:rPr>
        <w:t xml:space="preserve"> depicting</w:t>
      </w:r>
      <w:r w:rsidRPr="00362427">
        <w:rPr>
          <w:rFonts w:asciiTheme="minorHAnsi" w:hAnsiTheme="minorHAnsi" w:cstheme="minorHAnsi"/>
          <w:sz w:val="16"/>
        </w:rPr>
        <w:t xml:space="preserve"> Arunachal Pradesh and other </w:t>
      </w:r>
      <w:r w:rsidRPr="001A3690">
        <w:rPr>
          <w:rStyle w:val="Emphasis"/>
          <w:rFonts w:asciiTheme="minorHAnsi" w:hAnsiTheme="minorHAnsi" w:cstheme="minorHAnsi"/>
          <w:highlight w:val="cyan"/>
        </w:rPr>
        <w:t>disputed areas</w:t>
      </w:r>
      <w:r w:rsidRPr="00362427">
        <w:rPr>
          <w:rStyle w:val="StyleUnderline"/>
          <w:rFonts w:asciiTheme="minorHAnsi" w:hAnsiTheme="minorHAnsi" w:cstheme="minorHAnsi"/>
        </w:rPr>
        <w:t xml:space="preserve"> like the SCS </w:t>
      </w:r>
      <w:r w:rsidRPr="001A3690">
        <w:rPr>
          <w:rStyle w:val="StyleUnderline"/>
          <w:rFonts w:asciiTheme="minorHAnsi" w:hAnsiTheme="minorHAnsi" w:cstheme="minorHAnsi"/>
          <w:highlight w:val="cyan"/>
        </w:rPr>
        <w:t>as Chinese</w:t>
      </w:r>
      <w:r w:rsidRPr="00362427">
        <w:rPr>
          <w:rStyle w:val="StyleUnderline"/>
          <w:rFonts w:asciiTheme="minorHAnsi" w:hAnsiTheme="minorHAnsi" w:cstheme="minorHAnsi"/>
        </w:rPr>
        <w:t xml:space="preserve"> sovereign territory</w:t>
      </w:r>
      <w:r w:rsidRPr="00362427">
        <w:rPr>
          <w:rFonts w:asciiTheme="minorHAnsi" w:hAnsiTheme="minorHAnsi" w:cstheme="minorHAnsi"/>
          <w:sz w:val="16"/>
        </w:rPr>
        <w:t>.155</w:t>
      </w:r>
    </w:p>
    <w:p w14:paraId="3AE5D60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19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9F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3BE"/>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15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D2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9D322D"/>
  <w14:defaultImageDpi w14:val="300"/>
  <w15:docId w15:val="{E0F1CBFE-7127-1947-94FA-98646A7AF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19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19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19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19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1121,No Spacing111111,No Spacing211,No Spacing12,No Spacing2111,No Spacing11,No Spacing111,No Spacing112,tags,No Spacing11111,small space,Dont use,ta,Car,CD - Cite,t,Ta,T"/>
    <w:basedOn w:val="Normal"/>
    <w:next w:val="Normal"/>
    <w:link w:val="Heading4Char"/>
    <w:uiPriority w:val="9"/>
    <w:unhideWhenUsed/>
    <w:qFormat/>
    <w:rsid w:val="003519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19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9FE"/>
  </w:style>
  <w:style w:type="character" w:customStyle="1" w:styleId="Heading1Char">
    <w:name w:val="Heading 1 Char"/>
    <w:aliases w:val="Pocket Char"/>
    <w:basedOn w:val="DefaultParagraphFont"/>
    <w:link w:val="Heading1"/>
    <w:uiPriority w:val="9"/>
    <w:rsid w:val="003519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19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19F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1121 Char,No Spacing111111 Char,No Spacing211 Char,No Spacing12 Char,No Spacing2111 Char,No Spacing11 Char,tags Char"/>
    <w:basedOn w:val="DefaultParagraphFont"/>
    <w:link w:val="Heading4"/>
    <w:uiPriority w:val="9"/>
    <w:rsid w:val="003519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19F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3519FE"/>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3519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19F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3 Char2,Block Char1,Heading 3 Char1 Char1"/>
    <w:basedOn w:val="DefaultParagraphFont"/>
    <w:uiPriority w:val="99"/>
    <w:unhideWhenUsed/>
    <w:rsid w:val="003519FE"/>
    <w:rPr>
      <w:color w:val="auto"/>
      <w:u w:val="none"/>
    </w:rPr>
  </w:style>
  <w:style w:type="paragraph" w:styleId="DocumentMap">
    <w:name w:val="Document Map"/>
    <w:basedOn w:val="Normal"/>
    <w:link w:val="DocumentMapChar"/>
    <w:uiPriority w:val="99"/>
    <w:semiHidden/>
    <w:unhideWhenUsed/>
    <w:rsid w:val="003519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19FE"/>
    <w:rPr>
      <w:rFonts w:ascii="Lucida Grande" w:hAnsi="Lucida Grande" w:cs="Lucida Grande"/>
    </w:rPr>
  </w:style>
  <w:style w:type="paragraph" w:customStyle="1" w:styleId="textbold">
    <w:name w:val="text bold"/>
    <w:basedOn w:val="Normal"/>
    <w:link w:val="Emphasis"/>
    <w:uiPriority w:val="20"/>
    <w:qFormat/>
    <w:rsid w:val="00844D2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7476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righteous" TargetMode="External"/><Relationship Id="rId18" Type="http://schemas.openxmlformats.org/officeDocument/2006/relationships/hyperlink" Target="https://www.fels.upenn.edu/recap/posts/1071" TargetMode="External"/><Relationship Id="rId3" Type="http://schemas.openxmlformats.org/officeDocument/2006/relationships/customXml" Target="../customXml/item3.xml"/><Relationship Id="rId21" Type="http://schemas.openxmlformats.org/officeDocument/2006/relationships/hyperlink" Target="https://www.foreignaffairs.com/articles/2020-02-10/folly-retrenchment//lhs-ap" TargetMode="External"/><Relationship Id="rId7" Type="http://schemas.openxmlformats.org/officeDocument/2006/relationships/settings" Target="settings.xml"/><Relationship Id="rId12" Type="http://schemas.openxmlformats.org/officeDocument/2006/relationships/hyperlink" Target="https://www.merriam-webster.com/dictionary/proper" TargetMode="External"/><Relationship Id="rId17" Type="http://schemas.openxmlformats.org/officeDocument/2006/relationships/hyperlink" Target="https://www.healthcaredive.com/news/nursing-strikes-can-cause-harm-well-beyond-labor-relations/447627" TargetMode="External"/><Relationship Id="rId2" Type="http://schemas.openxmlformats.org/officeDocument/2006/relationships/customXml" Target="../customXml/item2.xml"/><Relationship Id="rId16" Type="http://schemas.openxmlformats.org/officeDocument/2006/relationships/hyperlink" Target="https://www.aha.org/guidesreports/2020-07-20-effect-covid-19-hospital-financial-health" TargetMode="External"/><Relationship Id="rId20" Type="http://schemas.openxmlformats.org/officeDocument/2006/relationships/hyperlink" Target="https://jscholarship.library.jhu.edu/bitstream/handle/1774.2/37262/MANN-THESIS-201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reasonable" TargetMode="External"/><Relationship Id="rId5" Type="http://schemas.openxmlformats.org/officeDocument/2006/relationships/numbering" Target="numbering.xml"/><Relationship Id="rId15" Type="http://schemas.openxmlformats.org/officeDocument/2006/relationships/hyperlink" Target="https://www.merriam-webster.com/dictionary/lawful" TargetMode="External"/><Relationship Id="rId23" Type="http://schemas.openxmlformats.org/officeDocument/2006/relationships/theme" Target="theme/theme1.xml"/><Relationship Id="rId10" Type="http://schemas.openxmlformats.org/officeDocument/2006/relationships/hyperlink" Target="https://www.merriam-webster.com/dictionary/just%20Accessed%2010/24" TargetMode="External"/><Relationship Id="rId19" Type="http://schemas.openxmlformats.org/officeDocument/2006/relationships/hyperlink" Target="https://www.kevinmd.com/blog/2017/01/health-care-crash-u-s-economy.html"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hyperlink" Target="https://www.merriam-webster.com/dictionary/deserved"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13</Pages>
  <Words>7534</Words>
  <Characters>42949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2021-11-20T17:17:00Z</dcterms:created>
  <dcterms:modified xsi:type="dcterms:W3CDTF">2021-11-20T17:46:00Z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