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1C978" w14:textId="10D022B9" w:rsidR="00976EA6" w:rsidRDefault="00976EA6" w:rsidP="00976EA6">
      <w:pPr>
        <w:pStyle w:val="Heading3"/>
      </w:pPr>
      <w:r>
        <w:t>Util</w:t>
      </w:r>
    </w:p>
    <w:p w14:paraId="50497439" w14:textId="145CBA3F" w:rsidR="00976EA6" w:rsidRPr="004916D0" w:rsidRDefault="00976EA6" w:rsidP="00976EA6">
      <w:pPr>
        <w:pStyle w:val="Heading4"/>
        <w:rPr>
          <w:rFonts w:asciiTheme="minorHAnsi" w:hAnsiTheme="minorHAnsi" w:cstheme="minorHAnsi"/>
        </w:rPr>
      </w:pPr>
      <w:r w:rsidRPr="004916D0">
        <w:rPr>
          <w:rFonts w:asciiTheme="minorHAnsi" w:hAnsiTheme="minorHAnsi" w:cstheme="minorHAnsi"/>
        </w:rPr>
        <w:t>The meta-ethic is desire.</w:t>
      </w:r>
    </w:p>
    <w:p w14:paraId="2CFC88C6" w14:textId="77777777" w:rsidR="00976EA6" w:rsidRPr="004916D0" w:rsidRDefault="00976EA6" w:rsidP="00976EA6">
      <w:pPr>
        <w:pStyle w:val="Heading4"/>
        <w:rPr>
          <w:rFonts w:asciiTheme="minorHAnsi" w:hAnsiTheme="minorHAnsi" w:cstheme="minorHAnsi"/>
        </w:rPr>
      </w:pPr>
      <w:r>
        <w:rPr>
          <w:rFonts w:asciiTheme="minorHAnsi" w:hAnsiTheme="minorHAnsi" w:cstheme="minorHAnsi"/>
        </w:rPr>
        <w:t>1]</w:t>
      </w:r>
      <w:r w:rsidRPr="004916D0">
        <w:rPr>
          <w:rFonts w:asciiTheme="minorHAnsi" w:hAnsiTheme="minorHAnsi" w:cstheme="minorHAnsi"/>
        </w:rPr>
        <w:t xml:space="preserve"> We can’t obtain evidence of </w:t>
      </w:r>
      <w:r w:rsidRPr="004916D0">
        <w:rPr>
          <w:rFonts w:asciiTheme="minorHAnsi" w:hAnsiTheme="minorHAnsi" w:cstheme="minorHAnsi"/>
          <w:u w:val="single"/>
        </w:rPr>
        <w:t>goodness without desire</w:t>
      </w:r>
      <w:r w:rsidRPr="004916D0">
        <w:rPr>
          <w:rFonts w:asciiTheme="minorHAnsi" w:hAnsiTheme="minorHAnsi" w:cstheme="minorHAnsi"/>
        </w:rPr>
        <w:t xml:space="preserve"> – a</w:t>
      </w:r>
      <w:r>
        <w:rPr>
          <w:rFonts w:asciiTheme="minorHAnsi" w:hAnsiTheme="minorHAnsi" w:cstheme="minorHAnsi"/>
        </w:rPr>
        <w:t xml:space="preserve"> </w:t>
      </w:r>
      <w:r w:rsidRPr="004916D0">
        <w:rPr>
          <w:rFonts w:asciiTheme="minorHAnsi" w:hAnsiTheme="minorHAnsi" w:cstheme="minorHAnsi"/>
        </w:rPr>
        <w:t>posteriori knowledge outweighs.</w:t>
      </w:r>
    </w:p>
    <w:p w14:paraId="6F17D424" w14:textId="77777777" w:rsidR="00976EA6" w:rsidRPr="004916D0" w:rsidRDefault="00976EA6" w:rsidP="00976EA6">
      <w:pPr>
        <w:rPr>
          <w:rStyle w:val="Style13ptBold"/>
          <w:rFonts w:asciiTheme="minorHAnsi" w:hAnsiTheme="minorHAnsi"/>
        </w:rPr>
      </w:pPr>
      <w:r w:rsidRPr="004916D0">
        <w:rPr>
          <w:rStyle w:val="Style13ptBold"/>
          <w:rFonts w:asciiTheme="minorHAnsi" w:hAnsiTheme="minorHAnsi"/>
        </w:rPr>
        <w:t>Sayre-McCord 01</w:t>
      </w:r>
    </w:p>
    <w:p w14:paraId="00325C79" w14:textId="77777777" w:rsidR="00976EA6" w:rsidRPr="004916D0" w:rsidRDefault="00976EA6" w:rsidP="00976EA6">
      <w:pPr>
        <w:rPr>
          <w:rFonts w:asciiTheme="minorHAnsi" w:hAnsiTheme="minorHAnsi" w:cstheme="minorHAnsi"/>
          <w:sz w:val="16"/>
          <w:szCs w:val="16"/>
        </w:rPr>
      </w:pPr>
      <w:r w:rsidRPr="004916D0">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9" w:history="1">
        <w:r w:rsidRPr="004916D0">
          <w:rPr>
            <w:rStyle w:val="Hyperlink"/>
            <w:rFonts w:asciiTheme="minorHAnsi" w:hAnsiTheme="minorHAnsi" w:cstheme="minorHAnsi"/>
            <w:sz w:val="16"/>
            <w:szCs w:val="16"/>
          </w:rPr>
          <w:t>https://www.cambridge.org/core/journals/social-philosophy-and-policy/article/mills-proof-of-the-principle-of-utility-a-more-than-halfhearted-defense/FDBE07CBE08D4E17523930BF8C7BBC32</w:t>
        </w:r>
      </w:hyperlink>
      <w:r w:rsidRPr="004916D0">
        <w:rPr>
          <w:rFonts w:asciiTheme="minorHAnsi" w:hAnsiTheme="minorHAnsi" w:cstheme="minorHAnsi"/>
          <w:sz w:val="16"/>
          <w:szCs w:val="16"/>
        </w:rPr>
        <w:t xml:space="preserve">, R.S. </w:t>
      </w:r>
    </w:p>
    <w:p w14:paraId="271236F2" w14:textId="77777777" w:rsidR="00976EA6" w:rsidRPr="004916D0" w:rsidRDefault="00976EA6" w:rsidP="00976EA6">
      <w:pPr>
        <w:rPr>
          <w:rFonts w:asciiTheme="minorHAnsi" w:hAnsiTheme="minorHAnsi" w:cstheme="minorHAnsi"/>
          <w:sz w:val="16"/>
        </w:rPr>
      </w:pPr>
      <w:r w:rsidRPr="004916D0">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 for the first premises of our </w:t>
      </w:r>
      <w:r w:rsidRPr="008D3090">
        <w:rPr>
          <w:rFonts w:asciiTheme="minorHAnsi" w:hAnsiTheme="minorHAnsi" w:cstheme="minorHAnsi"/>
          <w:b/>
          <w:bCs/>
          <w:highlight w:val="cyan"/>
          <w:u w:val="single"/>
        </w:rPr>
        <w:t>knowledge</w:t>
      </w:r>
      <w:r w:rsidRPr="004916D0">
        <w:rPr>
          <w:rFonts w:asciiTheme="minorHAnsi" w:hAnsiTheme="minorHAnsi" w:cstheme="minorHAnsi"/>
          <w:u w:val="single"/>
        </w:rPr>
        <w:t xml:space="preserve"> is </w:t>
      </w:r>
      <w:r w:rsidRPr="008D3090">
        <w:rPr>
          <w:rFonts w:asciiTheme="minorHAnsi" w:hAnsiTheme="minorHAnsi" w:cstheme="minorHAnsi"/>
          <w:b/>
          <w:bCs/>
          <w:highlight w:val="cyan"/>
          <w:u w:val="single"/>
        </w:rPr>
        <w:t>provided by</w:t>
      </w:r>
      <w:r w:rsidRPr="004916D0">
        <w:rPr>
          <w:rFonts w:asciiTheme="minorHAnsi" w:hAnsiTheme="minorHAnsi" w:cstheme="minorHAnsi"/>
          <w:u w:val="single"/>
        </w:rPr>
        <w:t xml:space="preserve"> "our </w:t>
      </w:r>
      <w:r w:rsidRPr="008D3090">
        <w:rPr>
          <w:rFonts w:asciiTheme="minorHAnsi" w:hAnsiTheme="minorHAnsi" w:cstheme="minorHAnsi"/>
          <w:b/>
          <w:bCs/>
          <w:highlight w:val="cyan"/>
          <w:u w:val="single"/>
        </w:rPr>
        <w:t>senses, and</w:t>
      </w:r>
      <w:r w:rsidRPr="004916D0">
        <w:rPr>
          <w:rFonts w:asciiTheme="minorHAnsi" w:hAnsiTheme="minorHAnsi" w:cstheme="minorHAnsi"/>
          <w:sz w:val="16"/>
        </w:rPr>
        <w:t xml:space="preserve"> our internal </w:t>
      </w:r>
      <w:r w:rsidRPr="008D3090">
        <w:rPr>
          <w:rFonts w:asciiTheme="minorHAnsi" w:hAnsiTheme="minorHAnsi" w:cstheme="minorHAnsi"/>
          <w:b/>
          <w:bCs/>
          <w:highlight w:val="cyan"/>
          <w:u w:val="single"/>
        </w:rPr>
        <w:t>consciousness.</w:t>
      </w:r>
      <w:r w:rsidRPr="004916D0">
        <w:rPr>
          <w:rFonts w:asciiTheme="minorHAnsi" w:hAnsiTheme="minorHAnsi" w:cstheme="minorHAnsi"/>
          <w:sz w:val="16"/>
        </w:rPr>
        <w:t xml:space="preserve">" Mill's suggestion is that, when it comes to the first principles of conduct, </w:t>
      </w:r>
      <w:r w:rsidRPr="008D3090">
        <w:rPr>
          <w:rFonts w:asciiTheme="minorHAnsi" w:hAnsiTheme="minorHAnsi" w:cstheme="minorHAnsi"/>
          <w:highlight w:val="cyan"/>
          <w:u w:val="single"/>
        </w:rPr>
        <w:t>desire play the same</w:t>
      </w:r>
      <w:r w:rsidRPr="004916D0">
        <w:rPr>
          <w:rFonts w:asciiTheme="minorHAnsi" w:hAnsiTheme="minorHAnsi" w:cstheme="minorHAnsi"/>
          <w:u w:val="single"/>
        </w:rPr>
        <w:t xml:space="preserve"> epistemic </w:t>
      </w:r>
      <w:r w:rsidRPr="008D3090">
        <w:rPr>
          <w:rFonts w:asciiTheme="minorHAnsi" w:hAnsiTheme="minorHAnsi" w:cstheme="minorHAnsi"/>
          <w:highlight w:val="cyan"/>
          <w:u w:val="single"/>
        </w:rPr>
        <w:t>role that</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senses play</w:t>
      </w:r>
      <w:r w:rsidRPr="004916D0">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4916D0">
        <w:rPr>
          <w:rFonts w:asciiTheme="minorHAnsi" w:hAnsiTheme="minorHAnsi" w:cstheme="minorHAnsi"/>
          <w:u w:val="single"/>
        </w:rPr>
        <w:t>the evidence we have for our judgments concerning value traces back to what is desired, to the content of our desires.</w:t>
      </w:r>
      <w:r w:rsidRPr="004916D0">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desired.27 </w:t>
      </w:r>
      <w:r w:rsidRPr="004916D0">
        <w:rPr>
          <w:rFonts w:asciiTheme="minorHAnsi" w:hAnsiTheme="minorHAnsi" w:cstheme="minorHAnsi"/>
          <w:u w:val="single"/>
        </w:rPr>
        <w:t xml:space="preserve">When we are having sensations of red, </w:t>
      </w:r>
      <w:r w:rsidRPr="008D3090">
        <w:rPr>
          <w:rFonts w:asciiTheme="minorHAnsi" w:hAnsiTheme="minorHAnsi" w:cstheme="minorHAnsi"/>
          <w:highlight w:val="cyan"/>
          <w:u w:val="single"/>
        </w:rPr>
        <w:t>when what we are looking at appears red</w:t>
      </w:r>
      <w:r w:rsidRPr="004916D0">
        <w:rPr>
          <w:rFonts w:asciiTheme="minorHAnsi" w:hAnsiTheme="minorHAnsi" w:cstheme="minorHAnsi"/>
          <w:u w:val="single"/>
        </w:rPr>
        <w:t xml:space="preserve"> to us, </w:t>
      </w:r>
      <w:r w:rsidRPr="008D3090">
        <w:rPr>
          <w:rFonts w:asciiTheme="minorHAnsi" w:hAnsiTheme="minorHAnsi" w:cstheme="minorHAnsi"/>
          <w:highlight w:val="cyan"/>
          <w:u w:val="single"/>
        </w:rPr>
        <w:t>we have evidence</w:t>
      </w:r>
      <w:r w:rsidRPr="004916D0">
        <w:rPr>
          <w:rFonts w:asciiTheme="minorHAnsi" w:hAnsiTheme="minorHAnsi" w:cstheme="minorHAnsi"/>
          <w:sz w:val="16"/>
        </w:rPr>
        <w:t xml:space="preserve"> (albeit </w:t>
      </w:r>
      <w:proofErr w:type="spellStart"/>
      <w:r w:rsidRPr="004916D0">
        <w:rPr>
          <w:rFonts w:asciiTheme="minorHAnsi" w:hAnsiTheme="minorHAnsi" w:cstheme="minorHAnsi"/>
          <w:sz w:val="16"/>
        </w:rPr>
        <w:t>overrideable</w:t>
      </w:r>
      <w:proofErr w:type="spellEnd"/>
      <w:r w:rsidRPr="004916D0">
        <w:rPr>
          <w:rFonts w:asciiTheme="minorHAnsi" w:hAnsiTheme="minorHAnsi" w:cstheme="minorHAnsi"/>
          <w:sz w:val="16"/>
        </w:rPr>
        <w:t xml:space="preserve"> and defeasible evidence) </w:t>
      </w:r>
      <w:r w:rsidRPr="004916D0">
        <w:rPr>
          <w:rFonts w:asciiTheme="minorHAnsi" w:hAnsiTheme="minorHAnsi" w:cstheme="minorHAnsi"/>
          <w:u w:val="single"/>
        </w:rPr>
        <w:t xml:space="preserve">that </w:t>
      </w:r>
      <w:r w:rsidRPr="008D3090">
        <w:rPr>
          <w:rFonts w:asciiTheme="minorHAnsi" w:hAnsiTheme="minorHAnsi" w:cstheme="minorHAnsi"/>
          <w:highlight w:val="cyan"/>
          <w:u w:val="single"/>
        </w:rPr>
        <w:t>the thing is red.</w:t>
      </w:r>
      <w:r w:rsidRPr="004916D0">
        <w:rPr>
          <w:rFonts w:asciiTheme="minorHAnsi" w:hAnsiTheme="minorHAnsi" w:cstheme="minorHAnsi"/>
          <w:u w:val="single"/>
        </w:rPr>
        <w:t xml:space="preserve"> Moreover, </w:t>
      </w:r>
      <w:r w:rsidRPr="008D3090">
        <w:rPr>
          <w:rFonts w:asciiTheme="minorHAnsi" w:hAnsiTheme="minorHAnsi" w:cstheme="minorHAnsi"/>
          <w:highlight w:val="cyan"/>
          <w:u w:val="single"/>
        </w:rPr>
        <w:t>if things never looked red</w:t>
      </w:r>
      <w:r w:rsidRPr="004916D0">
        <w:rPr>
          <w:rFonts w:asciiTheme="minorHAnsi" w:hAnsiTheme="minorHAnsi" w:cstheme="minorHAnsi"/>
          <w:u w:val="single"/>
        </w:rPr>
        <w:t xml:space="preserve"> to us, </w:t>
      </w:r>
      <w:r w:rsidRPr="008D3090">
        <w:rPr>
          <w:rFonts w:asciiTheme="minorHAnsi" w:hAnsiTheme="minorHAnsi" w:cstheme="minorHAnsi"/>
          <w:highlight w:val="cyan"/>
          <w:u w:val="single"/>
        </w:rPr>
        <w:t>we could never get ev</w:t>
      </w:r>
      <w:r w:rsidRPr="004916D0">
        <w:rPr>
          <w:rFonts w:asciiTheme="minorHAnsi" w:hAnsiTheme="minorHAnsi" w:cstheme="minorHAnsi"/>
          <w:u w:val="single"/>
        </w:rPr>
        <w:t xml:space="preserve">idence that </w:t>
      </w:r>
      <w:r w:rsidRPr="008D3090">
        <w:rPr>
          <w:rFonts w:asciiTheme="minorHAnsi" w:hAnsiTheme="minorHAnsi" w:cstheme="minorHAnsi"/>
          <w:highlight w:val="cyan"/>
          <w:u w:val="single"/>
        </w:rPr>
        <w:t>things were red</w:t>
      </w:r>
      <w:r w:rsidRPr="004916D0">
        <w:rPr>
          <w:rFonts w:asciiTheme="minorHAnsi" w:hAnsiTheme="minorHAnsi" w:cstheme="minorHAnsi"/>
          <w:u w:val="single"/>
        </w:rPr>
        <w:t>, and would indeed never have developed the concept of redness.</w:t>
      </w:r>
      <w:r w:rsidRPr="004916D0">
        <w:rPr>
          <w:rFonts w:asciiTheme="minorHAnsi" w:hAnsiTheme="minorHAnsi" w:cstheme="minorHAnsi"/>
          <w:sz w:val="16"/>
        </w:rPr>
        <w:t xml:space="preserve"> Similarly, </w:t>
      </w:r>
      <w:r w:rsidRPr="004916D0">
        <w:rPr>
          <w:rFonts w:asciiTheme="minorHAnsi" w:hAnsiTheme="minorHAnsi" w:cstheme="minorHAnsi"/>
          <w:u w:val="single"/>
        </w:rPr>
        <w:t>when we are desiring things</w:t>
      </w:r>
      <w:r w:rsidRPr="004916D0">
        <w:rPr>
          <w:rFonts w:asciiTheme="minorHAnsi" w:hAnsiTheme="minorHAnsi" w:cstheme="minorHAnsi"/>
          <w:sz w:val="16"/>
        </w:rPr>
        <w:t xml:space="preserve">, when what we are considering appears good to us, </w:t>
      </w:r>
      <w:r w:rsidRPr="004916D0">
        <w:rPr>
          <w:rFonts w:asciiTheme="minorHAnsi" w:hAnsiTheme="minorHAnsi" w:cstheme="minorHAnsi"/>
          <w:u w:val="single"/>
        </w:rPr>
        <w:t>we have evidence</w:t>
      </w:r>
      <w:r w:rsidRPr="004916D0">
        <w:rPr>
          <w:rFonts w:asciiTheme="minorHAnsi" w:hAnsiTheme="minorHAnsi" w:cstheme="minorHAnsi"/>
          <w:sz w:val="16"/>
        </w:rPr>
        <w:t xml:space="preserve"> (albeit </w:t>
      </w:r>
      <w:proofErr w:type="spellStart"/>
      <w:r w:rsidRPr="004916D0">
        <w:rPr>
          <w:rFonts w:asciiTheme="minorHAnsi" w:hAnsiTheme="minorHAnsi" w:cstheme="minorHAnsi"/>
          <w:sz w:val="16"/>
        </w:rPr>
        <w:t>overrideable</w:t>
      </w:r>
      <w:proofErr w:type="spellEnd"/>
      <w:r w:rsidRPr="004916D0">
        <w:rPr>
          <w:rFonts w:asciiTheme="minorHAnsi" w:hAnsiTheme="minorHAnsi" w:cstheme="minorHAnsi"/>
          <w:sz w:val="16"/>
        </w:rPr>
        <w:t xml:space="preserve"> and defeasible evidence) </w:t>
      </w:r>
      <w:r w:rsidRPr="004916D0">
        <w:rPr>
          <w:rFonts w:asciiTheme="minorHAnsi" w:hAnsiTheme="minorHAnsi" w:cstheme="minorHAnsi"/>
          <w:u w:val="single"/>
        </w:rPr>
        <w:t xml:space="preserve">that the thing is good. Moreover, </w:t>
      </w:r>
      <w:r w:rsidRPr="008D3090">
        <w:rPr>
          <w:rFonts w:asciiTheme="minorHAnsi" w:hAnsiTheme="minorHAnsi" w:cstheme="minorHAnsi"/>
          <w:b/>
          <w:bCs/>
          <w:highlight w:val="cyan"/>
          <w:u w:val="single"/>
        </w:rPr>
        <w:t>if we never desired</w:t>
      </w:r>
      <w:r w:rsidRPr="004916D0">
        <w:rPr>
          <w:rFonts w:asciiTheme="minorHAnsi" w:hAnsiTheme="minorHAnsi" w:cstheme="minorHAnsi"/>
          <w:u w:val="single"/>
        </w:rPr>
        <w:t xml:space="preserve"> things, </w:t>
      </w:r>
      <w:r w:rsidRPr="008D3090">
        <w:rPr>
          <w:rFonts w:asciiTheme="minorHAnsi" w:hAnsiTheme="minorHAnsi" w:cstheme="minorHAnsi"/>
          <w:b/>
          <w:bCs/>
          <w:highlight w:val="cyan"/>
          <w:u w:val="single"/>
        </w:rPr>
        <w:t>we could never get evidence</w:t>
      </w:r>
      <w:r w:rsidRPr="004916D0">
        <w:rPr>
          <w:rFonts w:asciiTheme="minorHAnsi" w:hAnsiTheme="minorHAnsi" w:cstheme="minorHAnsi"/>
          <w:u w:val="single"/>
        </w:rPr>
        <w:t xml:space="preserve"> that </w:t>
      </w:r>
      <w:r w:rsidRPr="008D3090">
        <w:rPr>
          <w:rFonts w:asciiTheme="minorHAnsi" w:hAnsiTheme="minorHAnsi" w:cstheme="minorHAnsi"/>
          <w:b/>
          <w:bCs/>
          <w:highlight w:val="cyan"/>
          <w:u w:val="single"/>
        </w:rPr>
        <w:t>things were good, and</w:t>
      </w:r>
      <w:r w:rsidRPr="004916D0">
        <w:rPr>
          <w:rFonts w:asciiTheme="minorHAnsi" w:hAnsiTheme="minorHAnsi" w:cstheme="minorHAnsi"/>
          <w:u w:val="single"/>
        </w:rPr>
        <w:t xml:space="preserve"> would indeed </w:t>
      </w:r>
      <w:r w:rsidRPr="008D3090">
        <w:rPr>
          <w:rFonts w:asciiTheme="minorHAnsi" w:hAnsiTheme="minorHAnsi" w:cstheme="minorHAnsi"/>
          <w:b/>
          <w:bCs/>
          <w:highlight w:val="cyan"/>
          <w:u w:val="single"/>
        </w:rPr>
        <w:t>never have developed</w:t>
      </w:r>
      <w:r w:rsidRPr="004916D0">
        <w:rPr>
          <w:rFonts w:asciiTheme="minorHAnsi" w:hAnsiTheme="minorHAnsi" w:cstheme="minorHAnsi"/>
          <w:u w:val="single"/>
        </w:rPr>
        <w:t xml:space="preserve"> the concept of </w:t>
      </w:r>
      <w:r w:rsidRPr="008D3090">
        <w:rPr>
          <w:rFonts w:asciiTheme="minorHAnsi" w:hAnsiTheme="minorHAnsi" w:cstheme="minorHAnsi"/>
          <w:b/>
          <w:bCs/>
          <w:highlight w:val="cyan"/>
          <w:u w:val="single"/>
        </w:rPr>
        <w:t>value.</w:t>
      </w:r>
      <w:r w:rsidRPr="004916D0">
        <w:rPr>
          <w:rFonts w:asciiTheme="minorHAnsi" w:hAnsiTheme="minorHAnsi" w:cstheme="minorHAnsi"/>
          <w:sz w:val="16"/>
        </w:rPr>
        <w:t xml:space="preserve"> 28 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same.29 Accordingly, a person who desires x is a person who ipso facto sees x as desirable.30 Desiring something, for Mill, is a matter of seeing it under the guise of the good.31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content.32 Thus, Mill is neither assuming nor arguing that something is good because we desire it; rather, he is depending on our desiring it as establishing that we see it as good.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4916D0">
        <w:rPr>
          <w:rFonts w:asciiTheme="minorHAnsi" w:hAnsiTheme="minorHAnsi" w:cstheme="minorHAnsi"/>
          <w:sz w:val="16"/>
        </w:rPr>
        <w:t>that others</w:t>
      </w:r>
      <w:proofErr w:type="gramEnd"/>
      <w:r w:rsidRPr="004916D0">
        <w:rPr>
          <w:rFonts w:asciiTheme="minorHAnsi" w:hAnsiTheme="minorHAnsi" w:cstheme="minorHAnsi"/>
          <w:sz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w:t>
      </w:r>
      <w:r w:rsidRPr="004916D0">
        <w:rPr>
          <w:rFonts w:asciiTheme="minorHAnsi" w:hAnsiTheme="minorHAnsi" w:cstheme="minorHAnsi"/>
          <w:sz w:val="16"/>
        </w:rPr>
        <w:lastRenderedPageBreak/>
        <w:t xml:space="preserve">concerned with defending the standard for determining what should be desired.33 Mill recognizes that whatever argument he might hope to offer will need to appeal to evaluative claims people already accept (since he takes to heart Hume's caution concerning inferring an 'ought' from an 'is').34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evidence).35 As he puts it in the third paragraph, "If the end which the utilitarian doctrine proposes to itself were not, in theory and in practice, acknowledged to be an end nothing could ever convince any person that it was so." 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4916D0">
        <w:rPr>
          <w:rFonts w:asciiTheme="minorHAnsi" w:hAnsiTheme="minorHAnsi" w:cstheme="minorHAnsi"/>
          <w:u w:val="single"/>
        </w:rPr>
        <w:t xml:space="preserve">we have the concepts, evidence, and knowledge we do only thanks to our having experiences of a certain sort. </w:t>
      </w:r>
      <w:r w:rsidRPr="008D3090">
        <w:rPr>
          <w:rFonts w:asciiTheme="minorHAnsi" w:hAnsiTheme="minorHAnsi" w:cstheme="minorHAnsi"/>
          <w:highlight w:val="cyan"/>
          <w:u w:val="single"/>
        </w:rPr>
        <w:t>In</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absence of</w:t>
      </w:r>
      <w:r w:rsidRPr="004916D0">
        <w:rPr>
          <w:rFonts w:asciiTheme="minorHAnsi" w:hAnsiTheme="minorHAnsi" w:cstheme="minorHAnsi"/>
          <w:u w:val="single"/>
        </w:rPr>
        <w:t xml:space="preserve"> the relevant </w:t>
      </w:r>
      <w:r w:rsidRPr="008D3090">
        <w:rPr>
          <w:rFonts w:asciiTheme="minorHAnsi" w:hAnsiTheme="minorHAnsi" w:cstheme="minorHAnsi"/>
          <w:highlight w:val="cyan"/>
          <w:u w:val="single"/>
        </w:rPr>
        <w:t>experiences</w:t>
      </w:r>
      <w:r w:rsidRPr="004916D0">
        <w:rPr>
          <w:rFonts w:asciiTheme="minorHAnsi" w:hAnsiTheme="minorHAnsi" w:cstheme="minorHAnsi"/>
          <w:u w:val="single"/>
        </w:rPr>
        <w:t>, he holds</w:t>
      </w:r>
      <w:r w:rsidRPr="004916D0">
        <w:rPr>
          <w:rFonts w:asciiTheme="minorHAnsi" w:hAnsiTheme="minorHAnsi" w:cstheme="minorHAnsi"/>
          <w:sz w:val="16"/>
        </w:rPr>
        <w:t xml:space="preserve"> (with other empiricists), </w:t>
      </w:r>
      <w:r w:rsidRPr="008D3090">
        <w:rPr>
          <w:rFonts w:asciiTheme="minorHAnsi" w:hAnsiTheme="minorHAnsi" w:cstheme="minorHAnsi"/>
          <w:highlight w:val="cyan"/>
          <w:u w:val="single"/>
        </w:rPr>
        <w:t>we would not only lack</w:t>
      </w:r>
      <w:r w:rsidRPr="004916D0">
        <w:rPr>
          <w:rFonts w:asciiTheme="minorHAnsi" w:hAnsiTheme="minorHAnsi" w:cstheme="minorHAnsi"/>
          <w:u w:val="single"/>
        </w:rPr>
        <w:t xml:space="preserve"> the required </w:t>
      </w:r>
      <w:r w:rsidRPr="008D3090">
        <w:rPr>
          <w:rFonts w:asciiTheme="minorHAnsi" w:hAnsiTheme="minorHAnsi" w:cstheme="minorHAnsi"/>
          <w:highlight w:val="cyan"/>
          <w:u w:val="single"/>
        </w:rPr>
        <w:t>evidence for</w:t>
      </w:r>
      <w:r w:rsidRPr="004916D0">
        <w:rPr>
          <w:rFonts w:asciiTheme="minorHAnsi" w:hAnsiTheme="minorHAnsi" w:cstheme="minorHAnsi"/>
          <w:u w:val="single"/>
        </w:rPr>
        <w:t xml:space="preserve"> our </w:t>
      </w:r>
      <w:r w:rsidRPr="008D3090">
        <w:rPr>
          <w:rFonts w:asciiTheme="minorHAnsi" w:hAnsiTheme="minorHAnsi" w:cstheme="minorHAnsi"/>
          <w:highlight w:val="cyan"/>
          <w:u w:val="single"/>
        </w:rPr>
        <w:t xml:space="preserve">judgments, </w:t>
      </w:r>
      <w:proofErr w:type="gramStart"/>
      <w:r w:rsidRPr="008D3090">
        <w:rPr>
          <w:rFonts w:asciiTheme="minorHAnsi" w:hAnsiTheme="minorHAnsi" w:cstheme="minorHAnsi"/>
          <w:highlight w:val="cyan"/>
          <w:u w:val="single"/>
        </w:rPr>
        <w:t>we would</w:t>
      </w:r>
      <w:proofErr w:type="gramEnd"/>
      <w:r w:rsidRPr="008D3090">
        <w:rPr>
          <w:rFonts w:asciiTheme="minorHAnsi" w:hAnsiTheme="minorHAnsi" w:cstheme="minorHAnsi"/>
          <w:highlight w:val="cyan"/>
          <w:u w:val="single"/>
        </w:rPr>
        <w:t xml:space="preserve"> lack</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 xml:space="preserve">capacity </w:t>
      </w:r>
      <w:r w:rsidRPr="004916D0">
        <w:rPr>
          <w:rFonts w:asciiTheme="minorHAnsi" w:hAnsiTheme="minorHAnsi" w:cstheme="minorHAnsi"/>
          <w:u w:val="single"/>
        </w:rPr>
        <w:t xml:space="preserve">to make the judgments in the first place. </w:t>
      </w:r>
      <w:r w:rsidRPr="008D3090">
        <w:rPr>
          <w:rFonts w:asciiTheme="minorHAnsi" w:hAnsiTheme="minorHAnsi" w:cstheme="minorHAnsi"/>
          <w:b/>
          <w:bCs/>
          <w:highlight w:val="cyan"/>
          <w:u w:val="single"/>
        </w:rPr>
        <w:t>In</w:t>
      </w:r>
      <w:r w:rsidRPr="004916D0">
        <w:rPr>
          <w:rFonts w:asciiTheme="minorHAnsi" w:hAnsiTheme="minorHAnsi" w:cstheme="minorHAnsi"/>
          <w:u w:val="single"/>
        </w:rPr>
        <w:t xml:space="preserve"> the </w:t>
      </w:r>
      <w:r w:rsidRPr="008D3090">
        <w:rPr>
          <w:rFonts w:asciiTheme="minorHAnsi" w:hAnsiTheme="minorHAnsi" w:cstheme="minorHAnsi"/>
          <w:b/>
          <w:bCs/>
          <w:highlight w:val="cyan"/>
          <w:u w:val="single"/>
        </w:rPr>
        <w:t>presence of</w:t>
      </w:r>
      <w:r w:rsidRPr="004916D0">
        <w:rPr>
          <w:rFonts w:asciiTheme="minorHAnsi" w:hAnsiTheme="minorHAnsi" w:cstheme="minorHAnsi"/>
          <w:u w:val="single"/>
        </w:rPr>
        <w:t xml:space="preserve"> the relevant </w:t>
      </w:r>
      <w:r w:rsidRPr="008D3090">
        <w:rPr>
          <w:rFonts w:asciiTheme="minorHAnsi" w:hAnsiTheme="minorHAnsi" w:cstheme="minorHAnsi"/>
          <w:b/>
          <w:bCs/>
          <w:highlight w:val="cyan"/>
          <w:u w:val="single"/>
        </w:rPr>
        <w:t>experience</w:t>
      </w:r>
      <w:r w:rsidRPr="004916D0">
        <w:rPr>
          <w:rFonts w:asciiTheme="minorHAnsi" w:hAnsiTheme="minorHAnsi" w:cstheme="minorHAnsi"/>
          <w:u w:val="single"/>
        </w:rPr>
        <w:t xml:space="preserve">s, though, </w:t>
      </w:r>
      <w:r w:rsidRPr="008D3090">
        <w:rPr>
          <w:rFonts w:asciiTheme="minorHAnsi" w:hAnsiTheme="minorHAnsi" w:cstheme="minorHAnsi"/>
          <w:b/>
          <w:bCs/>
          <w:highlight w:val="cyan"/>
          <w:u w:val="single"/>
        </w:rPr>
        <w:t>we have</w:t>
      </w:r>
      <w:r w:rsidRPr="004916D0">
        <w:rPr>
          <w:rFonts w:asciiTheme="minorHAnsi" w:hAnsiTheme="minorHAnsi" w:cstheme="minorHAnsi"/>
          <w:u w:val="single"/>
        </w:rPr>
        <w:t xml:space="preserve"> both the concepts and the required </w:t>
      </w:r>
      <w:r w:rsidRPr="008D3090">
        <w:rPr>
          <w:rFonts w:asciiTheme="minorHAnsi" w:hAnsiTheme="minorHAnsi" w:cstheme="minorHAnsi"/>
          <w:b/>
          <w:bCs/>
          <w:highlight w:val="cyan"/>
          <w:u w:val="single"/>
        </w:rPr>
        <w:t>evidence</w:t>
      </w:r>
      <w:r w:rsidRPr="004916D0">
        <w:rPr>
          <w:rFonts w:asciiTheme="minorHAnsi" w:hAnsiTheme="minorHAnsi" w:cstheme="minorHAnsi"/>
          <w:sz w:val="16"/>
        </w:rPr>
        <w:t xml:space="preserve"> -- "not only all the proof which the case admits of, but all which it is possible to require."36</w:t>
      </w:r>
    </w:p>
    <w:p w14:paraId="00D2A31B" w14:textId="77777777" w:rsidR="00976EA6" w:rsidRDefault="00976EA6" w:rsidP="00976EA6">
      <w:pPr>
        <w:pStyle w:val="Heading4"/>
        <w:rPr>
          <w:rFonts w:asciiTheme="minorHAnsi" w:hAnsiTheme="minorHAnsi"/>
        </w:rPr>
      </w:pPr>
      <w:r>
        <w:rPr>
          <w:rFonts w:asciiTheme="minorHAnsi" w:hAnsiTheme="minorHAnsi"/>
        </w:rPr>
        <w:t>2]</w:t>
      </w:r>
      <w:r w:rsidRPr="004916D0">
        <w:rPr>
          <w:rFonts w:asciiTheme="minorHAnsi" w:hAnsiTheme="minorHAnsi"/>
        </w:rPr>
        <w:t xml:space="preserve"> Indifference – Even if there are a</w:t>
      </w:r>
      <w:r>
        <w:rPr>
          <w:rFonts w:asciiTheme="minorHAnsi" w:hAnsiTheme="minorHAnsi"/>
        </w:rPr>
        <w:t xml:space="preserve"> </w:t>
      </w:r>
      <w:r w:rsidRPr="004916D0">
        <w:rPr>
          <w:rFonts w:asciiTheme="minorHAnsi" w:hAnsiTheme="minorHAnsi"/>
        </w:rPr>
        <w:t xml:space="preserve">priori moral truths, I can </w:t>
      </w:r>
      <w:r w:rsidRPr="004916D0">
        <w:rPr>
          <w:rFonts w:asciiTheme="minorHAnsi" w:hAnsiTheme="minorHAnsi"/>
          <w:u w:val="single"/>
        </w:rPr>
        <w:t>choose to ignore them.</w:t>
      </w:r>
      <w:r w:rsidRPr="004916D0">
        <w:rPr>
          <w:rFonts w:asciiTheme="minorHAnsi" w:hAnsiTheme="minorHAnsi"/>
        </w:rPr>
        <w:t xml:space="preserve"> Cognition is binding – if I put my hand on a hot stove, I can’t turn off my </w:t>
      </w:r>
      <w:r w:rsidRPr="004916D0">
        <w:rPr>
          <w:rFonts w:asciiTheme="minorHAnsi" w:hAnsiTheme="minorHAnsi"/>
          <w:u w:val="single"/>
        </w:rPr>
        <w:t>natural aversion</w:t>
      </w:r>
      <w:r w:rsidRPr="004916D0">
        <w:rPr>
          <w:rFonts w:asciiTheme="minorHAnsi" w:hAnsiTheme="minorHAnsi"/>
        </w:rPr>
        <w:t xml:space="preserve"> to it.</w:t>
      </w:r>
    </w:p>
    <w:p w14:paraId="2BC805B9" w14:textId="7D965850" w:rsidR="00976EA6" w:rsidRPr="004916D0" w:rsidRDefault="00976EA6" w:rsidP="00976EA6">
      <w:pPr>
        <w:pStyle w:val="Heading4"/>
        <w:rPr>
          <w:rFonts w:asciiTheme="minorHAnsi" w:hAnsiTheme="minorHAnsi" w:cstheme="minorHAnsi"/>
        </w:rPr>
      </w:pPr>
      <w:r w:rsidRPr="004916D0">
        <w:rPr>
          <w:rFonts w:asciiTheme="minorHAnsi" w:hAnsiTheme="minorHAnsi" w:cstheme="minorHAnsi"/>
        </w:rPr>
        <w:t>Prefer:</w:t>
      </w:r>
      <w:r>
        <w:rPr>
          <w:rFonts w:asciiTheme="minorHAnsi" w:hAnsiTheme="minorHAnsi" w:cstheme="minorHAnsi"/>
        </w:rPr>
        <w:t xml:space="preserve"> </w:t>
      </w:r>
      <w:r>
        <w:rPr>
          <w:rFonts w:cs="Calibri"/>
        </w:rPr>
        <w:t>The s</w:t>
      </w:r>
      <w:r w:rsidRPr="0008596A">
        <w:rPr>
          <w:rFonts w:cs="Calibri"/>
        </w:rPr>
        <w:t>tandard is maximizing expected well-being:</w:t>
      </w:r>
      <w:r>
        <w:rPr>
          <w:rFonts w:cs="Calibri"/>
        </w:rPr>
        <w:t xml:space="preserve"> </w:t>
      </w:r>
    </w:p>
    <w:p w14:paraId="3390458D" w14:textId="77777777" w:rsidR="00976EA6" w:rsidRPr="004916D0" w:rsidRDefault="00976EA6" w:rsidP="00976EA6">
      <w:pPr>
        <w:pStyle w:val="Heading4"/>
        <w:rPr>
          <w:rFonts w:asciiTheme="minorHAnsi" w:hAnsiTheme="minorHAnsi" w:cstheme="minorHAnsi"/>
        </w:rPr>
      </w:pPr>
      <w:r>
        <w:rPr>
          <w:rFonts w:asciiTheme="minorHAnsi" w:hAnsiTheme="minorHAnsi" w:cstheme="minorHAnsi"/>
        </w:rPr>
        <w:t>1]</w:t>
      </w:r>
      <w:r w:rsidRPr="004916D0">
        <w:rPr>
          <w:rFonts w:asciiTheme="minorHAnsi" w:hAnsiTheme="minorHAnsi" w:cstheme="minorHAnsi"/>
        </w:rPr>
        <w:t xml:space="preserve"> Pleasure and pain are </w:t>
      </w:r>
      <w:r w:rsidRPr="004916D0">
        <w:rPr>
          <w:rFonts w:asciiTheme="minorHAnsi" w:hAnsiTheme="minorHAnsi" w:cstheme="minorHAnsi"/>
          <w:u w:val="single"/>
        </w:rPr>
        <w:t>intrinsic value</w:t>
      </w:r>
      <w:r w:rsidRPr="004916D0">
        <w:rPr>
          <w:rFonts w:asciiTheme="minorHAnsi" w:hAnsiTheme="minorHAnsi" w:cstheme="minorHAnsi"/>
        </w:rPr>
        <w:t xml:space="preserve"> and </w:t>
      </w:r>
      <w:r w:rsidRPr="004916D0">
        <w:rPr>
          <w:rFonts w:asciiTheme="minorHAnsi" w:hAnsiTheme="minorHAnsi" w:cstheme="minorHAnsi"/>
          <w:u w:val="single"/>
        </w:rPr>
        <w:t>disvalue</w:t>
      </w:r>
      <w:r w:rsidRPr="004916D0">
        <w:rPr>
          <w:rFonts w:asciiTheme="minorHAnsi" w:hAnsiTheme="minorHAnsi" w:cstheme="minorHAnsi"/>
        </w:rPr>
        <w:t xml:space="preserve"> – everything else </w:t>
      </w:r>
      <w:r w:rsidRPr="004916D0">
        <w:rPr>
          <w:rFonts w:asciiTheme="minorHAnsi" w:hAnsiTheme="minorHAnsi" w:cstheme="minorHAnsi"/>
          <w:u w:val="single"/>
        </w:rPr>
        <w:t>regresses</w:t>
      </w:r>
      <w:r w:rsidRPr="004916D0">
        <w:rPr>
          <w:rFonts w:asciiTheme="minorHAnsi" w:hAnsiTheme="minorHAnsi" w:cstheme="minorHAnsi"/>
        </w:rPr>
        <w:t xml:space="preserve">. Evolutionary knowledge is reliable – </w:t>
      </w:r>
      <w:r w:rsidRPr="004916D0">
        <w:rPr>
          <w:rFonts w:asciiTheme="minorHAnsi" w:hAnsiTheme="minorHAnsi" w:cstheme="minorHAnsi"/>
          <w:u w:val="single"/>
        </w:rPr>
        <w:t>broad consensus</w:t>
      </w:r>
      <w:r w:rsidRPr="004916D0">
        <w:rPr>
          <w:rFonts w:asciiTheme="minorHAnsi" w:hAnsiTheme="minorHAnsi" w:cstheme="minorHAnsi"/>
        </w:rPr>
        <w:t xml:space="preserve"> and </w:t>
      </w:r>
      <w:r w:rsidRPr="004916D0">
        <w:rPr>
          <w:rFonts w:asciiTheme="minorHAnsi" w:hAnsiTheme="minorHAnsi" w:cstheme="minorHAnsi"/>
          <w:u w:val="single"/>
        </w:rPr>
        <w:t>robust neuroscience</w:t>
      </w:r>
      <w:r w:rsidRPr="004916D0">
        <w:rPr>
          <w:rFonts w:asciiTheme="minorHAnsi" w:hAnsiTheme="minorHAnsi" w:cstheme="minorHAnsi"/>
        </w:rPr>
        <w:t xml:space="preserve"> prove.</w:t>
      </w:r>
    </w:p>
    <w:p w14:paraId="40C9122B" w14:textId="77777777" w:rsidR="00976EA6" w:rsidRPr="004916D0" w:rsidRDefault="00976EA6" w:rsidP="00976EA6">
      <w:pPr>
        <w:rPr>
          <w:rStyle w:val="Style13ptBold"/>
          <w:rFonts w:asciiTheme="minorHAnsi" w:hAnsiTheme="minorHAnsi"/>
        </w:rPr>
      </w:pPr>
      <w:r w:rsidRPr="004916D0">
        <w:rPr>
          <w:rStyle w:val="Style13ptBold"/>
          <w:rFonts w:asciiTheme="minorHAnsi" w:hAnsiTheme="minorHAnsi"/>
        </w:rPr>
        <w:t>Blum et al. 18</w:t>
      </w:r>
    </w:p>
    <w:p w14:paraId="7CCAD8F1" w14:textId="77777777" w:rsidR="00976EA6" w:rsidRPr="004916D0" w:rsidRDefault="00976EA6" w:rsidP="00976EA6">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w:t>
      </w:r>
      <w:proofErr w:type="spellStart"/>
      <w:r w:rsidRPr="004916D0">
        <w:rPr>
          <w:rFonts w:asciiTheme="minorHAnsi" w:hAnsiTheme="minorHAnsi" w:cstheme="minorHAnsi"/>
          <w:sz w:val="16"/>
          <w:szCs w:val="16"/>
        </w:rPr>
        <w:t>Boonshoft</w:t>
      </w:r>
      <w:proofErr w:type="spellEnd"/>
      <w:r w:rsidRPr="004916D0">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916D0">
        <w:rPr>
          <w:rFonts w:asciiTheme="minorHAnsi" w:hAnsiTheme="minorHAnsi" w:cstheme="minorHAnsi"/>
          <w:sz w:val="16"/>
          <w:szCs w:val="16"/>
        </w:rPr>
        <w:t>Geneus</w:t>
      </w:r>
      <w:proofErr w:type="spellEnd"/>
      <w:r w:rsidRPr="004916D0">
        <w:rPr>
          <w:rFonts w:asciiTheme="minorHAnsi" w:hAnsiTheme="minorHAnsi" w:cstheme="minorHAnsi"/>
          <w:sz w:val="16"/>
          <w:szCs w:val="16"/>
        </w:rPr>
        <w:t xml:space="preserve"> Health LLC, San Antonio, TX, USA 6Department of Addiction Research &amp; Therapy, </w:t>
      </w:r>
      <w:proofErr w:type="spellStart"/>
      <w:r w:rsidRPr="004916D0">
        <w:rPr>
          <w:rFonts w:asciiTheme="minorHAnsi" w:hAnsiTheme="minorHAnsi" w:cstheme="minorHAnsi"/>
          <w:sz w:val="16"/>
          <w:szCs w:val="16"/>
        </w:rPr>
        <w:t>Nupathways</w:t>
      </w:r>
      <w:proofErr w:type="spellEnd"/>
      <w:r w:rsidRPr="004916D0">
        <w:rPr>
          <w:rFonts w:asciiTheme="minorHAnsi" w:hAnsiTheme="minorHAnsi" w:cstheme="minorHAnsi"/>
          <w:sz w:val="16"/>
          <w:szCs w:val="16"/>
        </w:rPr>
        <w:t xml:space="preserve"> Inc., </w:t>
      </w:r>
      <w:proofErr w:type="spellStart"/>
      <w:r w:rsidRPr="004916D0">
        <w:rPr>
          <w:rFonts w:asciiTheme="minorHAnsi" w:hAnsiTheme="minorHAnsi" w:cstheme="minorHAnsi"/>
          <w:sz w:val="16"/>
          <w:szCs w:val="16"/>
        </w:rPr>
        <w:t>Innsbrook</w:t>
      </w:r>
      <w:proofErr w:type="spellEnd"/>
      <w:r w:rsidRPr="004916D0">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916D0">
        <w:rPr>
          <w:rFonts w:asciiTheme="minorHAnsi" w:hAnsiTheme="minorHAnsi" w:cstheme="minorHAnsi"/>
          <w:sz w:val="16"/>
          <w:szCs w:val="16"/>
        </w:rPr>
        <w:t>Eötvös</w:t>
      </w:r>
      <w:proofErr w:type="spellEnd"/>
      <w:r w:rsidRPr="004916D0">
        <w:rPr>
          <w:rFonts w:asciiTheme="minorHAnsi" w:hAnsiTheme="minorHAnsi" w:cstheme="minorHAnsi"/>
          <w:sz w:val="16"/>
          <w:szCs w:val="16"/>
        </w:rPr>
        <w:t xml:space="preserve"> </w:t>
      </w:r>
      <w:proofErr w:type="spellStart"/>
      <w:r w:rsidRPr="004916D0">
        <w:rPr>
          <w:rFonts w:asciiTheme="minorHAnsi" w:hAnsiTheme="minorHAnsi" w:cstheme="minorHAnsi"/>
          <w:sz w:val="16"/>
          <w:szCs w:val="16"/>
        </w:rPr>
        <w:t>Loránd</w:t>
      </w:r>
      <w:proofErr w:type="spellEnd"/>
      <w:r w:rsidRPr="004916D0">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4916D0">
        <w:rPr>
          <w:rFonts w:asciiTheme="minorHAnsi" w:hAnsiTheme="minorHAnsi" w:cstheme="minorHAnsi"/>
          <w:sz w:val="16"/>
          <w:szCs w:val="16"/>
        </w:rPr>
        <w:t>Lederach</w:t>
      </w:r>
      <w:proofErr w:type="spellEnd"/>
      <w:r w:rsidRPr="004916D0">
        <w:rPr>
          <w:rFonts w:asciiTheme="minorHAnsi" w:hAnsiTheme="minorHAnsi" w:cstheme="minorHAnsi"/>
          <w:sz w:val="16"/>
          <w:szCs w:val="16"/>
        </w:rPr>
        <w:t xml:space="preserve">, PA., USA 12National Human Genome Center at Howard University, Washington, DC., USA, Marjorie </w:t>
      </w:r>
      <w:proofErr w:type="spellStart"/>
      <w:r w:rsidRPr="004916D0">
        <w:rPr>
          <w:rFonts w:asciiTheme="minorHAnsi" w:hAnsiTheme="minorHAnsi" w:cstheme="minorHAnsi"/>
          <w:sz w:val="16"/>
          <w:szCs w:val="16"/>
        </w:rPr>
        <w:t>Gondré</w:t>
      </w:r>
      <w:proofErr w:type="spellEnd"/>
      <w:r w:rsidRPr="004916D0">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916D0">
        <w:rPr>
          <w:rFonts w:asciiTheme="minorHAnsi" w:hAnsiTheme="minorHAnsi" w:cstheme="minorHAnsi"/>
          <w:sz w:val="16"/>
          <w:szCs w:val="16"/>
        </w:rPr>
        <w:t>Modestino</w:t>
      </w:r>
      <w:proofErr w:type="spellEnd"/>
      <w:r w:rsidRPr="004916D0">
        <w:rPr>
          <w:rFonts w:asciiTheme="minorHAnsi" w:hAnsiTheme="minorHAnsi" w:cstheme="minorHAnsi"/>
          <w:sz w:val="16"/>
          <w:szCs w:val="16"/>
        </w:rPr>
        <w:t xml:space="preserve">, 14Department of Psychology, Curry College, Milton, MA, USA, Rajendra D </w:t>
      </w:r>
      <w:proofErr w:type="spellStart"/>
      <w:r w:rsidRPr="004916D0">
        <w:rPr>
          <w:rFonts w:asciiTheme="minorHAnsi" w:hAnsiTheme="minorHAnsi" w:cstheme="minorHAnsi"/>
          <w:sz w:val="16"/>
          <w:szCs w:val="16"/>
        </w:rPr>
        <w:t>Badgaiyan</w:t>
      </w:r>
      <w:proofErr w:type="spellEnd"/>
      <w:r w:rsidRPr="004916D0">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14:paraId="0CF18B7E" w14:textId="77777777" w:rsidR="00976EA6" w:rsidRDefault="00976EA6" w:rsidP="00976EA6">
      <w:pPr>
        <w:rPr>
          <w:rFonts w:asciiTheme="minorHAnsi" w:hAnsiTheme="minorHAnsi" w:cstheme="minorHAnsi"/>
          <w:sz w:val="16"/>
        </w:rPr>
      </w:pPr>
      <w:r w:rsidRPr="008D3090">
        <w:rPr>
          <w:rFonts w:asciiTheme="minorHAnsi" w:hAnsiTheme="minorHAnsi" w:cstheme="minorHAnsi"/>
          <w:b/>
          <w:bCs/>
          <w:highlight w:val="cyan"/>
          <w:u w:val="single"/>
        </w:rPr>
        <w:t>Pleasure</w:t>
      </w:r>
      <w:r w:rsidRPr="004916D0">
        <w:rPr>
          <w:rFonts w:asciiTheme="minorHAnsi" w:hAnsiTheme="minorHAnsi" w:cstheme="minorHAnsi"/>
          <w:u w:val="single"/>
        </w:rPr>
        <w:t xml:space="preserve"> is not only</w:t>
      </w:r>
      <w:r w:rsidRPr="004916D0">
        <w:rPr>
          <w:rFonts w:asciiTheme="minorHAnsi" w:hAnsiTheme="minorHAnsi" w:cstheme="minorHAnsi"/>
          <w:sz w:val="16"/>
        </w:rPr>
        <w:t xml:space="preserve"> one of the three </w:t>
      </w:r>
      <w:r w:rsidRPr="004916D0">
        <w:rPr>
          <w:rFonts w:asciiTheme="minorHAnsi" w:hAnsiTheme="minorHAnsi" w:cstheme="minorHAnsi"/>
          <w:u w:val="single"/>
        </w:rPr>
        <w:t xml:space="preserve">primary reward </w:t>
      </w:r>
      <w:proofErr w:type="gramStart"/>
      <w:r w:rsidRPr="004916D0">
        <w:rPr>
          <w:rFonts w:asciiTheme="minorHAnsi" w:hAnsiTheme="minorHAnsi" w:cstheme="minorHAnsi"/>
          <w:u w:val="single"/>
        </w:rPr>
        <w:t>functions</w:t>
      </w:r>
      <w:proofErr w:type="gramEnd"/>
      <w:r w:rsidRPr="004916D0">
        <w:rPr>
          <w:rFonts w:asciiTheme="minorHAnsi" w:hAnsiTheme="minorHAnsi" w:cstheme="minorHAnsi"/>
          <w:sz w:val="16"/>
        </w:rPr>
        <w:t xml:space="preserve"> but </w:t>
      </w:r>
      <w:r w:rsidRPr="004916D0">
        <w:rPr>
          <w:rFonts w:asciiTheme="minorHAnsi" w:hAnsiTheme="minorHAnsi" w:cstheme="minorHAnsi"/>
          <w:u w:val="single"/>
        </w:rPr>
        <w:t xml:space="preserve">it also </w:t>
      </w:r>
      <w:r w:rsidRPr="008D3090">
        <w:rPr>
          <w:rFonts w:asciiTheme="minorHAnsi" w:hAnsiTheme="minorHAnsi" w:cstheme="minorHAnsi"/>
          <w:b/>
          <w:bCs/>
          <w:highlight w:val="cyan"/>
          <w:u w:val="single"/>
        </w:rPr>
        <w:t>defines reward.</w:t>
      </w:r>
      <w:r w:rsidRPr="004916D0">
        <w:rPr>
          <w:rFonts w:asciiTheme="minorHAnsi" w:hAnsiTheme="minorHAnsi" w:cstheme="minorHAnsi"/>
          <w:sz w:val="16"/>
        </w:rPr>
        <w:t xml:space="preserve"> As homeostasis explains the </w:t>
      </w:r>
      <w:r w:rsidRPr="004916D0">
        <w:rPr>
          <w:rFonts w:asciiTheme="minorHAnsi" w:hAnsiTheme="minorHAnsi" w:cstheme="minorHAnsi"/>
          <w:u w:val="single"/>
        </w:rPr>
        <w:t>functions of</w:t>
      </w:r>
      <w:r w:rsidRPr="004916D0">
        <w:rPr>
          <w:rFonts w:asciiTheme="minorHAnsi" w:hAnsiTheme="minorHAnsi" w:cstheme="minorHAnsi"/>
          <w:sz w:val="16"/>
        </w:rPr>
        <w:t xml:space="preserve"> only a limited number of </w:t>
      </w:r>
      <w:r w:rsidRPr="004916D0">
        <w:rPr>
          <w:rFonts w:asciiTheme="minorHAnsi" w:hAnsiTheme="minorHAnsi" w:cstheme="minorHAnsi"/>
          <w:u w:val="single"/>
        </w:rPr>
        <w:t xml:space="preserve">rewards, </w:t>
      </w:r>
      <w:r w:rsidRPr="00C07FC8">
        <w:rPr>
          <w:rFonts w:asciiTheme="minorHAnsi" w:hAnsiTheme="minorHAnsi" w:cstheme="minorHAnsi"/>
          <w:highlight w:val="cyan"/>
          <w:u w:val="single"/>
        </w:rPr>
        <w:t>the</w:t>
      </w:r>
      <w:r w:rsidRPr="004916D0">
        <w:rPr>
          <w:rFonts w:asciiTheme="minorHAnsi" w:hAnsiTheme="minorHAnsi" w:cstheme="minorHAnsi"/>
          <w:sz w:val="16"/>
        </w:rPr>
        <w:t xml:space="preserve"> principal </w:t>
      </w:r>
      <w:r w:rsidRPr="008D3090">
        <w:rPr>
          <w:rFonts w:asciiTheme="minorHAnsi" w:hAnsiTheme="minorHAnsi" w:cstheme="minorHAnsi"/>
          <w:highlight w:val="cyan"/>
          <w:u w:val="single"/>
        </w:rPr>
        <w:t>reason why particular stimuli</w:t>
      </w:r>
      <w:r w:rsidRPr="004916D0">
        <w:rPr>
          <w:rFonts w:asciiTheme="minorHAnsi" w:hAnsiTheme="minorHAnsi" w:cstheme="minorHAnsi"/>
          <w:u w:val="single"/>
        </w:rPr>
        <w:t xml:space="preserve">, objects, events, situations, and activities </w:t>
      </w:r>
      <w:r w:rsidRPr="008D3090">
        <w:rPr>
          <w:rFonts w:asciiTheme="minorHAnsi" w:hAnsiTheme="minorHAnsi" w:cstheme="minorHAnsi"/>
          <w:highlight w:val="cyan"/>
          <w:u w:val="single"/>
        </w:rPr>
        <w:t>are rewarding</w:t>
      </w:r>
      <w:r w:rsidRPr="004916D0">
        <w:rPr>
          <w:rFonts w:asciiTheme="minorHAnsi" w:hAnsiTheme="minorHAnsi" w:cstheme="minorHAnsi"/>
          <w:sz w:val="16"/>
        </w:rPr>
        <w:t xml:space="preserve"> may be </w:t>
      </w:r>
      <w:r w:rsidRPr="00C07FC8">
        <w:rPr>
          <w:rFonts w:asciiTheme="minorHAnsi" w:hAnsiTheme="minorHAnsi" w:cstheme="minorHAnsi"/>
          <w:u w:val="single"/>
        </w:rPr>
        <w:t>due to pleasure</w:t>
      </w:r>
      <w:r w:rsidRPr="008D3090">
        <w:rPr>
          <w:rFonts w:asciiTheme="minorHAnsi" w:hAnsiTheme="minorHAnsi" w:cstheme="minorHAnsi"/>
          <w:highlight w:val="cyan"/>
          <w:u w:val="single"/>
        </w:rPr>
        <w:t>.</w:t>
      </w:r>
      <w:r w:rsidRPr="004916D0">
        <w:rPr>
          <w:rFonts w:asciiTheme="minorHAnsi" w:hAnsiTheme="minorHAnsi" w:cstheme="minorHAnsi"/>
          <w:sz w:val="16"/>
        </w:rPr>
        <w:t xml:space="preserve"> This applies </w:t>
      </w:r>
      <w:proofErr w:type="gramStart"/>
      <w:r w:rsidRPr="004916D0">
        <w:rPr>
          <w:rFonts w:asciiTheme="minorHAnsi" w:hAnsiTheme="minorHAnsi" w:cstheme="minorHAnsi"/>
          <w:sz w:val="16"/>
        </w:rPr>
        <w:t>first of all</w:t>
      </w:r>
      <w:proofErr w:type="gramEnd"/>
      <w:r w:rsidRPr="004916D0">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C07FC8">
        <w:rPr>
          <w:rFonts w:asciiTheme="minorHAnsi" w:hAnsiTheme="minorHAnsi" w:cstheme="minorHAnsi"/>
          <w:u w:val="single"/>
        </w:rPr>
        <w:t>Pleasure</w:t>
      </w:r>
      <w:r w:rsidRPr="004916D0">
        <w:rPr>
          <w:rFonts w:asciiTheme="minorHAnsi" w:hAnsiTheme="minorHAnsi" w:cstheme="minorHAnsi"/>
          <w:u w:val="single"/>
        </w:rPr>
        <w:t>, as the primary effect of rewards</w:t>
      </w:r>
      <w:r w:rsidRPr="004916D0">
        <w:rPr>
          <w:rFonts w:asciiTheme="minorHAnsi" w:hAnsiTheme="minorHAnsi" w:cstheme="minorHAnsi"/>
          <w:sz w:val="16"/>
        </w:rPr>
        <w:t xml:space="preserve">, drives the prime reward functions of learning, approach behavior, and decision making and </w:t>
      </w:r>
      <w:r w:rsidRPr="00C07FC8">
        <w:rPr>
          <w:rFonts w:asciiTheme="minorHAnsi" w:hAnsiTheme="minorHAnsi" w:cstheme="minorHAnsi"/>
          <w:u w:val="single"/>
        </w:rPr>
        <w:t xml:space="preserve">provides </w:t>
      </w:r>
      <w:r w:rsidRPr="008D3090">
        <w:rPr>
          <w:rFonts w:asciiTheme="minorHAnsi" w:hAnsiTheme="minorHAnsi" w:cstheme="minorHAnsi"/>
          <w:highlight w:val="cyan"/>
          <w:u w:val="single"/>
        </w:rPr>
        <w:t xml:space="preserve">the </w:t>
      </w:r>
      <w:r w:rsidRPr="008D3090">
        <w:rPr>
          <w:rFonts w:asciiTheme="minorHAnsi" w:hAnsiTheme="minorHAnsi" w:cstheme="minorHAnsi"/>
          <w:b/>
          <w:bCs/>
          <w:highlight w:val="cyan"/>
          <w:u w:val="single"/>
        </w:rPr>
        <w:t xml:space="preserve">basis for </w:t>
      </w:r>
      <w:r w:rsidRPr="008D3090">
        <w:rPr>
          <w:rFonts w:asciiTheme="minorHAnsi" w:hAnsiTheme="minorHAnsi" w:cstheme="minorHAnsi"/>
          <w:b/>
          <w:bCs/>
          <w:highlight w:val="cyan"/>
          <w:u w:val="single"/>
        </w:rPr>
        <w:lastRenderedPageBreak/>
        <w:t>hedonic theories</w:t>
      </w:r>
      <w:r w:rsidRPr="004916D0">
        <w:rPr>
          <w:rFonts w:asciiTheme="minorHAnsi" w:hAnsiTheme="minorHAnsi" w:cstheme="minorHAnsi"/>
          <w:u w:val="single"/>
        </w:rPr>
        <w:t xml:space="preserve"> of reward function. </w:t>
      </w:r>
      <w:r w:rsidRPr="008D3090">
        <w:rPr>
          <w:rFonts w:asciiTheme="minorHAnsi" w:hAnsiTheme="minorHAnsi" w:cstheme="minorHAnsi"/>
          <w:highlight w:val="cyan"/>
          <w:u w:val="single"/>
        </w:rPr>
        <w:t>We are attracted by</w:t>
      </w:r>
      <w:r w:rsidRPr="004916D0">
        <w:rPr>
          <w:rFonts w:asciiTheme="minorHAnsi" w:hAnsiTheme="minorHAnsi" w:cstheme="minorHAnsi"/>
          <w:sz w:val="16"/>
        </w:rPr>
        <w:t xml:space="preserve"> most </w:t>
      </w:r>
      <w:r w:rsidRPr="008D3090">
        <w:rPr>
          <w:rFonts w:asciiTheme="minorHAnsi" w:hAnsiTheme="minorHAnsi" w:cstheme="minorHAnsi"/>
          <w:highlight w:val="cyan"/>
          <w:u w:val="single"/>
        </w:rPr>
        <w:t>rewards</w:t>
      </w:r>
      <w:r w:rsidRPr="004916D0">
        <w:rPr>
          <w:rFonts w:asciiTheme="minorHAnsi" w:hAnsiTheme="minorHAnsi" w:cstheme="minorHAnsi"/>
          <w:u w:val="single"/>
        </w:rPr>
        <w:t xml:space="preserve"> and exert intense efforts to obtain them</w:t>
      </w:r>
      <w:r w:rsidRPr="004916D0">
        <w:rPr>
          <w:rFonts w:asciiTheme="minorHAnsi" w:hAnsiTheme="minorHAnsi" w:cstheme="minorHAnsi"/>
          <w:sz w:val="16"/>
        </w:rPr>
        <w:t xml:space="preserve">, just </w:t>
      </w:r>
      <w:r w:rsidRPr="008D3090">
        <w:rPr>
          <w:rFonts w:asciiTheme="minorHAnsi" w:hAnsiTheme="minorHAnsi" w:cstheme="minorHAnsi"/>
          <w:highlight w:val="cyan"/>
          <w:u w:val="single"/>
        </w:rPr>
        <w:t>because they are enjoyable</w:t>
      </w:r>
      <w:r w:rsidRPr="004916D0">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4916D0">
        <w:rPr>
          <w:rFonts w:asciiTheme="minorHAnsi" w:hAnsiTheme="minorHAnsi" w:cstheme="minorHAnsi"/>
          <w:sz w:val="16"/>
        </w:rPr>
        <w:t xml:space="preserve"> [14]. </w:t>
      </w:r>
      <w:r w:rsidRPr="004916D0">
        <w:rPr>
          <w:rFonts w:asciiTheme="minorHAnsi" w:hAnsiTheme="minorHAnsi" w:cstheme="minorHAnsi"/>
          <w:u w:val="single"/>
        </w:rPr>
        <w:t>Pleasure as a hallmark of reward is sufficient for defining a reward</w:t>
      </w:r>
      <w:r w:rsidRPr="004916D0">
        <w:rPr>
          <w:rFonts w:asciiTheme="minorHAnsi" w:hAnsiTheme="minorHAnsi" w:cstheme="minorHAnsi"/>
          <w:sz w:val="16"/>
        </w:rPr>
        <w:t xml:space="preserve">, but it may not be necessary. </w:t>
      </w:r>
      <w:r w:rsidRPr="004916D0">
        <w:rPr>
          <w:rFonts w:asciiTheme="minorHAnsi" w:hAnsiTheme="minorHAnsi" w:cstheme="minorHAnsi"/>
          <w:u w:val="single"/>
        </w:rPr>
        <w:t>A reward may generate positive</w:t>
      </w:r>
      <w:r w:rsidRPr="004916D0">
        <w:rPr>
          <w:rFonts w:asciiTheme="minorHAnsi" w:hAnsiTheme="minorHAnsi" w:cstheme="minorHAnsi"/>
          <w:sz w:val="16"/>
        </w:rPr>
        <w:t xml:space="preserve"> learning and approach </w:t>
      </w:r>
      <w:r w:rsidRPr="004916D0">
        <w:rPr>
          <w:rFonts w:asciiTheme="minorHAnsi" w:hAnsiTheme="minorHAnsi" w:cstheme="minorHAnsi"/>
          <w:u w:val="single"/>
        </w:rPr>
        <w:t>behavior</w:t>
      </w:r>
      <w:r w:rsidRPr="004916D0">
        <w:rPr>
          <w:rFonts w:asciiTheme="minorHAnsi" w:hAnsiTheme="minorHAnsi" w:cstheme="minorHAnsi"/>
          <w:sz w:val="16"/>
        </w:rPr>
        <w:t xml:space="preserve"> simply </w:t>
      </w:r>
      <w:r w:rsidRPr="004916D0">
        <w:rPr>
          <w:rFonts w:asciiTheme="minorHAnsi" w:hAnsiTheme="minorHAnsi" w:cstheme="minorHAnsi"/>
          <w:u w:val="single"/>
        </w:rPr>
        <w:t>because it contains substances that are essential for body function.</w:t>
      </w:r>
      <w:r w:rsidRPr="004916D0">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916D0">
        <w:rPr>
          <w:rFonts w:asciiTheme="minorHAnsi" w:hAnsiTheme="minorHAnsi" w:cstheme="minorHAnsi"/>
          <w:u w:val="single"/>
        </w:rPr>
        <w:t>evolution and its basic principles found</w:t>
      </w:r>
      <w:r w:rsidRPr="004916D0">
        <w:rPr>
          <w:rFonts w:asciiTheme="minorHAnsi" w:hAnsiTheme="minorHAnsi" w:cstheme="minorHAnsi"/>
          <w:sz w:val="16"/>
        </w:rPr>
        <w:t xml:space="preserve"> various </w:t>
      </w:r>
      <w:r w:rsidRPr="004916D0">
        <w:rPr>
          <w:rFonts w:asciiTheme="minorHAnsi" w:hAnsiTheme="minorHAnsi" w:cstheme="minorHAnsi"/>
          <w:u w:val="single"/>
        </w:rPr>
        <w:t>mechanisms that steer behavior and biological development.</w:t>
      </w:r>
      <w:r w:rsidRPr="004916D0">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D3090">
        <w:rPr>
          <w:rFonts w:asciiTheme="minorHAnsi" w:hAnsiTheme="minorHAnsi" w:cstheme="minorHAnsi"/>
          <w:b/>
          <w:bCs/>
          <w:highlight w:val="cyan"/>
          <w:u w:val="single"/>
        </w:rPr>
        <w:t>organisms are</w:t>
      </w:r>
      <w:r w:rsidRPr="004916D0">
        <w:rPr>
          <w:rFonts w:asciiTheme="minorHAnsi" w:hAnsiTheme="minorHAnsi" w:cstheme="minorHAnsi"/>
          <w:u w:val="single"/>
        </w:rPr>
        <w:t xml:space="preserve"> the </w:t>
      </w:r>
      <w:r w:rsidRPr="008D3090">
        <w:rPr>
          <w:rFonts w:asciiTheme="minorHAnsi" w:hAnsiTheme="minorHAnsi" w:cstheme="minorHAnsi"/>
          <w:b/>
          <w:bCs/>
          <w:highlight w:val="cyan"/>
          <w:u w:val="single"/>
        </w:rPr>
        <w:t>result of evolutionary competition.</w:t>
      </w:r>
      <w:r w:rsidRPr="004916D0">
        <w:rPr>
          <w:rFonts w:asciiTheme="minorHAnsi" w:hAnsiTheme="minorHAnsi" w:cstheme="minorHAnsi"/>
          <w:sz w:val="16"/>
        </w:rPr>
        <w:t xml:space="preserve"> In fact, Richard </w:t>
      </w:r>
      <w:r w:rsidRPr="004916D0">
        <w:rPr>
          <w:rFonts w:asciiTheme="minorHAnsi" w:hAnsiTheme="minorHAnsi" w:cstheme="minorHAnsi"/>
          <w:u w:val="single"/>
        </w:rPr>
        <w:t>Dawkins stresses gene survival and propagation as the basic mechanism of life</w:t>
      </w:r>
      <w:r w:rsidRPr="004916D0">
        <w:rPr>
          <w:rFonts w:asciiTheme="minorHAnsi" w:hAnsiTheme="minorHAnsi" w:cstheme="minorHAnsi"/>
          <w:sz w:val="16"/>
        </w:rPr>
        <w:t xml:space="preserve"> [20]. Only genes that lead to </w:t>
      </w:r>
      <w:r w:rsidRPr="004916D0">
        <w:rPr>
          <w:rFonts w:asciiTheme="minorHAnsi" w:hAnsiTheme="minorHAnsi" w:cstheme="minorHAnsi"/>
          <w:u w:val="single"/>
        </w:rPr>
        <w:t>the fittest phenotype will make it.</w:t>
      </w:r>
      <w:r w:rsidRPr="004916D0">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916D0">
        <w:rPr>
          <w:rFonts w:asciiTheme="minorHAnsi" w:hAnsiTheme="minorHAnsi" w:cstheme="minorHAnsi"/>
          <w:u w:val="single"/>
        </w:rPr>
        <w:t xml:space="preserve">the ultimate, distal function of </w:t>
      </w:r>
      <w:r w:rsidRPr="008D3090">
        <w:rPr>
          <w:rFonts w:asciiTheme="minorHAnsi" w:hAnsiTheme="minorHAnsi" w:cstheme="minorHAnsi"/>
          <w:highlight w:val="cyan"/>
          <w:u w:val="single"/>
        </w:rPr>
        <w:t>rewards</w:t>
      </w:r>
      <w:r w:rsidRPr="004916D0">
        <w:rPr>
          <w:rFonts w:asciiTheme="minorHAnsi" w:hAnsiTheme="minorHAnsi" w:cstheme="minorHAnsi"/>
          <w:u w:val="single"/>
        </w:rPr>
        <w:t xml:space="preserve"> is to </w:t>
      </w:r>
      <w:r w:rsidRPr="008D3090">
        <w:rPr>
          <w:rFonts w:asciiTheme="minorHAnsi" w:hAnsiTheme="minorHAnsi" w:cstheme="minorHAnsi"/>
          <w:highlight w:val="cyan"/>
          <w:u w:val="single"/>
        </w:rPr>
        <w:t>increase evolutionary fitness</w:t>
      </w:r>
      <w:r w:rsidRPr="004916D0">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916D0">
        <w:rPr>
          <w:rFonts w:asciiTheme="minorHAnsi" w:hAnsiTheme="minorHAnsi" w:cstheme="minorHAnsi"/>
          <w:u w:val="single"/>
        </w:rPr>
        <w:t>Behavioral reward functions have evolved to help individuals to survive and propagate their genes</w:t>
      </w:r>
      <w:r w:rsidRPr="004916D0">
        <w:rPr>
          <w:rFonts w:asciiTheme="minorHAnsi" w:hAnsiTheme="minorHAnsi" w:cstheme="minorHAnsi"/>
          <w:sz w:val="16"/>
        </w:rPr>
        <w:t xml:space="preserve">. Apparently, </w:t>
      </w:r>
      <w:r w:rsidRPr="004916D0">
        <w:rPr>
          <w:rFonts w:asciiTheme="minorHAnsi" w:hAnsiTheme="minorHAnsi" w:cstheme="minorHAnsi"/>
          <w:u w:val="single"/>
        </w:rPr>
        <w:t>people need to live well and long enough to reproduce.</w:t>
      </w:r>
      <w:r w:rsidRPr="004916D0">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916D0">
        <w:rPr>
          <w:rFonts w:asciiTheme="minorHAnsi" w:hAnsiTheme="minorHAnsi" w:cstheme="minorHAnsi"/>
          <w:u w:val="single"/>
        </w:rPr>
        <w:t>any small edge will ultimately result in evolutionary advantage</w:t>
      </w:r>
      <w:r w:rsidRPr="004916D0">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916D0">
        <w:rPr>
          <w:rFonts w:asciiTheme="minorHAnsi" w:hAnsiTheme="minorHAnsi" w:cstheme="minorHAnsi"/>
          <w:u w:val="single"/>
        </w:rPr>
        <w:t>Thus</w:t>
      </w:r>
      <w:proofErr w:type="gramEnd"/>
      <w:r w:rsidRPr="004916D0">
        <w:rPr>
          <w:rFonts w:asciiTheme="minorHAnsi" w:hAnsiTheme="minorHAnsi" w:cstheme="minorHAnsi"/>
          <w:u w:val="single"/>
        </w:rPr>
        <w:t xml:space="preserve"> the distal reward function in gene propagation and evolutionary fitness defines the proximal reward functions that we see</w:t>
      </w:r>
      <w:r w:rsidRPr="004916D0">
        <w:rPr>
          <w:rFonts w:asciiTheme="minorHAnsi" w:hAnsiTheme="minorHAnsi" w:cstheme="minorHAnsi"/>
          <w:sz w:val="16"/>
        </w:rPr>
        <w:t xml:space="preserve"> in everyday behavior. </w:t>
      </w:r>
      <w:r w:rsidRPr="008D3090">
        <w:rPr>
          <w:rFonts w:asciiTheme="minorHAnsi" w:hAnsiTheme="minorHAnsi" w:cstheme="minorHAnsi"/>
          <w:highlight w:val="cyan"/>
          <w:u w:val="single"/>
        </w:rPr>
        <w:t>That is why foods, drinks, mates, and offspring are rewarding.</w:t>
      </w:r>
      <w:r w:rsidRPr="004916D0">
        <w:rPr>
          <w:rFonts w:asciiTheme="minorHAnsi" w:hAnsiTheme="minorHAnsi" w:cstheme="minorHAnsi"/>
          <w:u w:val="single"/>
        </w:rPr>
        <w:t xml:space="preserve"> </w:t>
      </w:r>
      <w:r w:rsidRPr="004916D0">
        <w:rPr>
          <w:rFonts w:asciiTheme="minorHAnsi" w:hAnsiTheme="minorHAnsi" w:cstheme="minorHAnsi"/>
          <w:sz w:val="16"/>
        </w:rPr>
        <w:t xml:space="preserve">There have been theories linking pleasure as a required component of health benefits </w:t>
      </w:r>
      <w:proofErr w:type="spellStart"/>
      <w:r w:rsidRPr="004916D0">
        <w:rPr>
          <w:rFonts w:asciiTheme="minorHAnsi" w:hAnsiTheme="minorHAnsi" w:cstheme="minorHAnsi"/>
          <w:sz w:val="16"/>
        </w:rPr>
        <w:t>salutogenesis</w:t>
      </w:r>
      <w:proofErr w:type="spellEnd"/>
      <w:r w:rsidRPr="004916D0">
        <w:rPr>
          <w:rFonts w:asciiTheme="minorHAnsi" w:hAnsiTheme="minorHAnsi" w:cstheme="minorHAnsi"/>
          <w:sz w:val="16"/>
        </w:rPr>
        <w:t>, (</w:t>
      </w:r>
      <w:proofErr w:type="spellStart"/>
      <w:r w:rsidRPr="004916D0">
        <w:rPr>
          <w:rFonts w:asciiTheme="minorHAnsi" w:hAnsiTheme="minorHAnsi" w:cstheme="minorHAnsi"/>
          <w:sz w:val="16"/>
        </w:rPr>
        <w:t>salugenesis</w:t>
      </w:r>
      <w:proofErr w:type="spellEnd"/>
      <w:r w:rsidRPr="004916D0">
        <w:rPr>
          <w:rFonts w:asciiTheme="minorHAnsi" w:hAnsiTheme="minorHAnsi" w:cstheme="minorHAnsi"/>
          <w:sz w:val="16"/>
        </w:rPr>
        <w:t xml:space="preserve">).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4916D0">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916D0">
        <w:rPr>
          <w:rFonts w:asciiTheme="minorHAnsi" w:hAnsiTheme="minorHAnsi" w:cstheme="minorHAnsi"/>
          <w:sz w:val="16"/>
        </w:rPr>
        <w:t>morphinergic</w:t>
      </w:r>
      <w:proofErr w:type="spellEnd"/>
      <w:r w:rsidRPr="004916D0">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w:t>
      </w:r>
      <w:r w:rsidRPr="004916D0">
        <w:rPr>
          <w:rFonts w:asciiTheme="minorHAnsi" w:hAnsiTheme="minorHAnsi" w:cstheme="minorHAnsi"/>
          <w:sz w:val="16"/>
        </w:rPr>
        <w:lastRenderedPageBreak/>
        <w:t xml:space="preserve">causing deterioration of these systems promoting </w:t>
      </w:r>
      <w:proofErr w:type="spellStart"/>
      <w:r w:rsidRPr="004916D0">
        <w:rPr>
          <w:rFonts w:asciiTheme="minorHAnsi" w:hAnsiTheme="minorHAnsi" w:cstheme="minorHAnsi"/>
          <w:sz w:val="16"/>
        </w:rPr>
        <w:t>hypodopaminergia</w:t>
      </w:r>
      <w:proofErr w:type="spellEnd"/>
      <w:r w:rsidRPr="004916D0">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4916D0">
        <w:rPr>
          <w:rFonts w:asciiTheme="minorHAnsi" w:hAnsiTheme="minorHAnsi" w:cstheme="minorHAnsi"/>
          <w:sz w:val="16"/>
        </w:rPr>
        <w:t>Esch</w:t>
      </w:r>
      <w:proofErr w:type="spellEnd"/>
      <w:r w:rsidRPr="004916D0">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916D0">
        <w:rPr>
          <w:rFonts w:asciiTheme="minorHAnsi" w:hAnsiTheme="minorHAnsi" w:cstheme="minorHAnsi"/>
          <w:sz w:val="16"/>
        </w:rPr>
        <w:t>As</w:t>
      </w:r>
      <w:proofErr w:type="gramEnd"/>
      <w:r w:rsidRPr="004916D0">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916D0">
        <w:rPr>
          <w:rFonts w:asciiTheme="minorHAnsi" w:hAnsiTheme="minorHAnsi" w:cstheme="minorHAnsi"/>
          <w:sz w:val="16"/>
        </w:rPr>
        <w:t>all of</w:t>
      </w:r>
      <w:proofErr w:type="gramEnd"/>
      <w:r w:rsidRPr="004916D0">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4916D0">
        <w:rPr>
          <w:rFonts w:asciiTheme="minorHAnsi" w:hAnsiTheme="minorHAnsi" w:cstheme="minorHAnsi"/>
          <w:u w:val="single"/>
        </w:rPr>
        <w:t>pathways for ordinary liking and pleasure</w:t>
      </w:r>
      <w:r w:rsidRPr="004916D0">
        <w:rPr>
          <w:rFonts w:asciiTheme="minorHAnsi" w:hAnsiTheme="minorHAnsi" w:cstheme="minorHAnsi"/>
          <w:sz w:val="16"/>
        </w:rPr>
        <w:t xml:space="preserve">, which </w:t>
      </w:r>
      <w:r w:rsidRPr="004916D0">
        <w:rPr>
          <w:rFonts w:asciiTheme="minorHAnsi" w:hAnsiTheme="minorHAnsi" w:cstheme="minorHAnsi"/>
          <w:u w:val="single"/>
        </w:rPr>
        <w:t>are limited in scope</w:t>
      </w:r>
      <w:r w:rsidRPr="004916D0">
        <w:rPr>
          <w:rFonts w:asciiTheme="minorHAnsi" w:hAnsiTheme="minorHAnsi" w:cstheme="minorHAnsi"/>
          <w:sz w:val="16"/>
        </w:rPr>
        <w:t xml:space="preserve"> as described above in this commentary. However, </w:t>
      </w:r>
      <w:r w:rsidRPr="004916D0">
        <w:rPr>
          <w:rFonts w:asciiTheme="minorHAnsi" w:hAnsiTheme="minorHAnsi" w:cstheme="minorHAnsi"/>
          <w:u w:val="single"/>
        </w:rPr>
        <w:t xml:space="preserve">there are </w:t>
      </w:r>
      <w:r w:rsidRPr="008D3090">
        <w:rPr>
          <w:rFonts w:asciiTheme="minorHAnsi" w:hAnsiTheme="minorHAnsi" w:cstheme="minorHAnsi"/>
          <w:b/>
          <w:bCs/>
          <w:highlight w:val="cyan"/>
          <w:u w:val="single"/>
        </w:rPr>
        <w:t>many brain regions</w:t>
      </w:r>
      <w:r w:rsidRPr="004916D0">
        <w:rPr>
          <w:rFonts w:asciiTheme="minorHAnsi" w:hAnsiTheme="minorHAnsi" w:cstheme="minorHAnsi"/>
          <w:sz w:val="16"/>
        </w:rPr>
        <w:t xml:space="preserve">, often termed hot and cold spots, </w:t>
      </w:r>
      <w:r w:rsidRPr="004916D0">
        <w:rPr>
          <w:rFonts w:asciiTheme="minorHAnsi" w:hAnsiTheme="minorHAnsi" w:cstheme="minorHAnsi"/>
          <w:u w:val="single"/>
        </w:rPr>
        <w:t xml:space="preserve">that significantly </w:t>
      </w:r>
      <w:r w:rsidRPr="008D3090">
        <w:rPr>
          <w:rFonts w:asciiTheme="minorHAnsi" w:hAnsiTheme="minorHAnsi" w:cstheme="minorHAnsi"/>
          <w:b/>
          <w:bCs/>
          <w:highlight w:val="cyan"/>
          <w:u w:val="single"/>
        </w:rPr>
        <w:t>modulate</w:t>
      </w:r>
      <w:r w:rsidRPr="004916D0">
        <w:rPr>
          <w:rFonts w:asciiTheme="minorHAnsi" w:hAnsiTheme="minorHAnsi" w:cstheme="minorHAnsi"/>
          <w:sz w:val="16"/>
        </w:rPr>
        <w:t xml:space="preserve"> (increase or decrease) </w:t>
      </w:r>
      <w:r w:rsidRPr="004916D0">
        <w:rPr>
          <w:rFonts w:asciiTheme="minorHAnsi" w:hAnsiTheme="minorHAnsi" w:cstheme="minorHAnsi"/>
          <w:u w:val="single"/>
        </w:rPr>
        <w:t xml:space="preserve">our </w:t>
      </w:r>
      <w:r w:rsidRPr="008D3090">
        <w:rPr>
          <w:rFonts w:asciiTheme="minorHAnsi" w:hAnsiTheme="minorHAnsi" w:cstheme="minorHAnsi"/>
          <w:b/>
          <w:bCs/>
          <w:highlight w:val="cyan"/>
          <w:u w:val="single"/>
        </w:rPr>
        <w:t>pleasure or</w:t>
      </w:r>
      <w:r w:rsidRPr="004916D0">
        <w:rPr>
          <w:rFonts w:asciiTheme="minorHAnsi" w:hAnsiTheme="minorHAnsi" w:cstheme="minorHAnsi"/>
          <w:u w:val="single"/>
        </w:rPr>
        <w:t xml:space="preserve"> even </w:t>
      </w:r>
      <w:r w:rsidRPr="008D3090">
        <w:rPr>
          <w:rFonts w:asciiTheme="minorHAnsi" w:hAnsiTheme="minorHAnsi" w:cstheme="minorHAnsi"/>
          <w:b/>
          <w:bCs/>
          <w:highlight w:val="cyan"/>
          <w:u w:val="single"/>
        </w:rPr>
        <w:t>produce the opposite</w:t>
      </w:r>
      <w:r w:rsidRPr="004916D0">
        <w:rPr>
          <w:rFonts w:asciiTheme="minorHAnsi" w:hAnsiTheme="minorHAnsi" w:cstheme="minorHAnsi"/>
          <w:sz w:val="16"/>
        </w:rPr>
        <w:t xml:space="preserve"> of pleasure— that is </w:t>
      </w:r>
      <w:r w:rsidRPr="004916D0">
        <w:rPr>
          <w:rFonts w:asciiTheme="minorHAnsi" w:hAnsiTheme="minorHAnsi" w:cstheme="minorHAnsi"/>
          <w:u w:val="single"/>
        </w:rPr>
        <w:t>disgust and fear</w:t>
      </w:r>
      <w:r w:rsidRPr="004916D0">
        <w:rPr>
          <w:rFonts w:asciiTheme="minorHAnsi" w:hAnsiTheme="minorHAnsi" w:cstheme="minorHAnsi"/>
          <w:sz w:val="16"/>
        </w:rPr>
        <w:t xml:space="preserve"> [39]. </w:t>
      </w:r>
      <w:r w:rsidRPr="004916D0">
        <w:rPr>
          <w:rFonts w:asciiTheme="minorHAnsi" w:hAnsiTheme="minorHAnsi" w:cstheme="minorHAnsi"/>
          <w:u w:val="single"/>
        </w:rPr>
        <w:t>One</w:t>
      </w:r>
      <w:r w:rsidRPr="004916D0">
        <w:rPr>
          <w:rFonts w:asciiTheme="minorHAnsi" w:hAnsiTheme="minorHAnsi" w:cstheme="minorHAnsi"/>
          <w:sz w:val="16"/>
        </w:rPr>
        <w:t xml:space="preserve"> specific </w:t>
      </w:r>
      <w:r w:rsidRPr="004916D0">
        <w:rPr>
          <w:rFonts w:asciiTheme="minorHAnsi" w:hAnsiTheme="minorHAnsi" w:cstheme="minorHAnsi"/>
          <w:u w:val="single"/>
        </w:rPr>
        <w:t>region</w:t>
      </w:r>
      <w:r w:rsidRPr="004916D0">
        <w:rPr>
          <w:rFonts w:asciiTheme="minorHAnsi" w:hAnsiTheme="minorHAnsi" w:cstheme="minorHAnsi"/>
          <w:sz w:val="16"/>
        </w:rPr>
        <w:t xml:space="preserve"> of the nucleus </w:t>
      </w:r>
      <w:proofErr w:type="spellStart"/>
      <w:r w:rsidRPr="004916D0">
        <w:rPr>
          <w:rFonts w:asciiTheme="minorHAnsi" w:hAnsiTheme="minorHAnsi" w:cstheme="minorHAnsi"/>
          <w:sz w:val="16"/>
        </w:rPr>
        <w:t>accumbens</w:t>
      </w:r>
      <w:proofErr w:type="spellEnd"/>
      <w:r w:rsidRPr="004916D0">
        <w:rPr>
          <w:rFonts w:asciiTheme="minorHAnsi" w:hAnsiTheme="minorHAnsi" w:cstheme="minorHAnsi"/>
          <w:sz w:val="16"/>
        </w:rPr>
        <w:t xml:space="preserve"> </w:t>
      </w:r>
      <w:r w:rsidRPr="004916D0">
        <w:rPr>
          <w:rFonts w:asciiTheme="minorHAnsi" w:hAnsiTheme="minorHAnsi" w:cstheme="minorHAnsi"/>
          <w:u w:val="single"/>
        </w:rPr>
        <w:t xml:space="preserve">is organized like a computer keyboard, with </w:t>
      </w:r>
      <w:proofErr w:type="gramStart"/>
      <w:r w:rsidRPr="004916D0">
        <w:rPr>
          <w:rFonts w:asciiTheme="minorHAnsi" w:hAnsiTheme="minorHAnsi" w:cstheme="minorHAnsi"/>
          <w:u w:val="single"/>
        </w:rPr>
        <w:t>particular stimulus</w:t>
      </w:r>
      <w:proofErr w:type="gramEnd"/>
      <w:r w:rsidRPr="004916D0">
        <w:rPr>
          <w:rFonts w:asciiTheme="minorHAnsi" w:hAnsiTheme="minorHAnsi" w:cstheme="minorHAnsi"/>
          <w:u w:val="single"/>
        </w:rPr>
        <w:t xml:space="preserve"> triggers in rows</w:t>
      </w:r>
      <w:r w:rsidRPr="004916D0">
        <w:rPr>
          <w:rFonts w:asciiTheme="minorHAnsi" w:hAnsiTheme="minorHAnsi" w:cstheme="minorHAnsi"/>
          <w:sz w:val="16"/>
        </w:rPr>
        <w:t xml:space="preserve">— producing an increase and decrease of pleasure and disgust. Moreover, </w:t>
      </w:r>
      <w:r w:rsidRPr="004916D0">
        <w:rPr>
          <w:rFonts w:asciiTheme="minorHAnsi" w:hAnsiTheme="minorHAnsi" w:cstheme="minorHAnsi"/>
          <w:u w:val="single"/>
        </w:rPr>
        <w:t>the cortex has unique roles in the cognitive evaluation of our feelings of pleasure</w:t>
      </w:r>
      <w:r w:rsidRPr="004916D0">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4916D0">
        <w:rPr>
          <w:rFonts w:asciiTheme="minorHAnsi" w:hAnsiTheme="minorHAnsi" w:cstheme="minorHAnsi"/>
          <w:sz w:val="16"/>
        </w:rPr>
        <w:t>is</w:t>
      </w:r>
      <w:proofErr w:type="gramEnd"/>
      <w:r w:rsidRPr="004916D0">
        <w:rPr>
          <w:rFonts w:asciiTheme="minorHAnsi" w:hAnsiTheme="minorHAnsi" w:cstheme="minorHAnsi"/>
          <w:sz w:val="16"/>
        </w:rPr>
        <w:t xml:space="preserve"> surprising that many different sources of pleasure activate the same circuits between the </w:t>
      </w:r>
      <w:proofErr w:type="spellStart"/>
      <w:r w:rsidRPr="004916D0">
        <w:rPr>
          <w:rFonts w:asciiTheme="minorHAnsi" w:hAnsiTheme="minorHAnsi" w:cstheme="minorHAnsi"/>
          <w:sz w:val="16"/>
        </w:rPr>
        <w:t>mesocorticolimbic</w:t>
      </w:r>
      <w:proofErr w:type="spellEnd"/>
      <w:r w:rsidRPr="004916D0">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916D0">
        <w:rPr>
          <w:rFonts w:asciiTheme="minorHAnsi" w:hAnsiTheme="minorHAnsi" w:cstheme="minorHAnsi"/>
          <w:sz w:val="16"/>
        </w:rPr>
        <w:t>accumbens</w:t>
      </w:r>
      <w:proofErr w:type="spellEnd"/>
      <w:r w:rsidRPr="004916D0">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4916D0">
        <w:rPr>
          <w:rFonts w:asciiTheme="minorHAnsi" w:hAnsiTheme="minorHAnsi" w:cstheme="minorHAnsi"/>
          <w:sz w:val="16"/>
        </w:rPr>
        <w:t>accumbens</w:t>
      </w:r>
      <w:proofErr w:type="spellEnd"/>
      <w:r w:rsidRPr="004916D0">
        <w:rPr>
          <w:rFonts w:asciiTheme="minorHAnsi" w:hAnsiTheme="minorHAnsi" w:cstheme="minorHAnsi"/>
          <w:sz w:val="16"/>
        </w:rPr>
        <w:t xml:space="preserv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has spiny neurons that receive dopamine from the VTA and glutamate (a dopamine driver) from the hippocampus, </w:t>
      </w:r>
      <w:proofErr w:type="gramStart"/>
      <w:r w:rsidRPr="004916D0">
        <w:rPr>
          <w:rFonts w:asciiTheme="minorHAnsi" w:hAnsiTheme="minorHAnsi" w:cstheme="minorHAnsi"/>
          <w:sz w:val="16"/>
        </w:rPr>
        <w:t>amygdala</w:t>
      </w:r>
      <w:proofErr w:type="gramEnd"/>
      <w:r w:rsidRPr="004916D0">
        <w:rPr>
          <w:rFonts w:asciiTheme="minorHAnsi" w:hAnsiTheme="minorHAnsi" w:cstheme="minorHAnsi"/>
          <w:sz w:val="16"/>
        </w:rPr>
        <w:t xml:space="preserve"> and medial prefrontal cortex. Subsequently, the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916D0">
        <w:rPr>
          <w:rFonts w:asciiTheme="minorHAnsi" w:hAnsiTheme="minorHAnsi" w:cstheme="minorHAnsi"/>
          <w:sz w:val="16"/>
        </w:rPr>
        <w:t>hypodopaminergia</w:t>
      </w:r>
      <w:proofErr w:type="spellEnd"/>
      <w:r w:rsidRPr="004916D0">
        <w:rPr>
          <w:rFonts w:asciiTheme="minorHAnsi" w:hAnsiTheme="minorHAnsi" w:cstheme="minorHAnsi"/>
          <w:sz w:val="16"/>
        </w:rPr>
        <w:t xml:space="preserve"> in the “Brain Reward Cascade” that contribute to addiction and compulsive behaviors [3,6,41]. Furthermore, ordinary </w:t>
      </w:r>
      <w:r w:rsidRPr="004916D0">
        <w:rPr>
          <w:rFonts w:asciiTheme="minorHAnsi" w:hAnsiTheme="minorHAnsi" w:cstheme="minorHAnsi"/>
          <w:u w:val="single"/>
        </w:rPr>
        <w:t>“</w:t>
      </w:r>
      <w:r w:rsidRPr="008D3090">
        <w:rPr>
          <w:rFonts w:asciiTheme="minorHAnsi" w:hAnsiTheme="minorHAnsi" w:cstheme="minorHAnsi"/>
          <w:highlight w:val="cyan"/>
          <w:u w:val="single"/>
        </w:rPr>
        <w:t>liking</w:t>
      </w:r>
      <w:r w:rsidRPr="004916D0">
        <w:rPr>
          <w:rFonts w:asciiTheme="minorHAnsi" w:hAnsiTheme="minorHAnsi" w:cstheme="minorHAnsi"/>
          <w:u w:val="single"/>
        </w:rPr>
        <w:t xml:space="preserve">” of </w:t>
      </w:r>
      <w:r w:rsidRPr="008D3090">
        <w:rPr>
          <w:rFonts w:asciiTheme="minorHAnsi" w:hAnsiTheme="minorHAnsi" w:cstheme="minorHAnsi"/>
          <w:highlight w:val="cyan"/>
          <w:u w:val="single"/>
        </w:rPr>
        <w:t>something</w:t>
      </w:r>
      <w:r w:rsidRPr="004916D0">
        <w:rPr>
          <w:rFonts w:asciiTheme="minorHAnsi" w:hAnsiTheme="minorHAnsi" w:cstheme="minorHAnsi"/>
          <w:u w:val="single"/>
        </w:rPr>
        <w:t xml:space="preserve">, or pure pleasure, is </w:t>
      </w:r>
      <w:r w:rsidRPr="008D3090">
        <w:rPr>
          <w:rFonts w:asciiTheme="minorHAnsi" w:hAnsiTheme="minorHAnsi" w:cstheme="minorHAnsi"/>
          <w:highlight w:val="cyan"/>
          <w:u w:val="single"/>
        </w:rPr>
        <w:t>represented by</w:t>
      </w:r>
      <w:r w:rsidRPr="004916D0">
        <w:rPr>
          <w:rFonts w:asciiTheme="minorHAnsi" w:hAnsiTheme="minorHAnsi" w:cstheme="minorHAnsi"/>
          <w:sz w:val="16"/>
        </w:rPr>
        <w:t xml:space="preserve"> small </w:t>
      </w:r>
      <w:r w:rsidRPr="008D3090">
        <w:rPr>
          <w:rFonts w:asciiTheme="minorHAnsi" w:hAnsiTheme="minorHAnsi" w:cstheme="minorHAnsi"/>
          <w:highlight w:val="cyan"/>
          <w:u w:val="single"/>
        </w:rPr>
        <w:t>regions</w:t>
      </w:r>
      <w:r w:rsidRPr="004916D0">
        <w:rPr>
          <w:rFonts w:asciiTheme="minorHAnsi" w:hAnsiTheme="minorHAnsi" w:cstheme="minorHAnsi"/>
          <w:sz w:val="16"/>
        </w:rPr>
        <w:t xml:space="preserve"> mainly </w:t>
      </w:r>
      <w:r w:rsidRPr="008D3090">
        <w:rPr>
          <w:rFonts w:asciiTheme="minorHAnsi" w:hAnsiTheme="minorHAnsi" w:cstheme="minorHAnsi"/>
          <w:highlight w:val="cyan"/>
          <w:u w:val="single"/>
        </w:rPr>
        <w:t>in the limbic system</w:t>
      </w:r>
      <w:r w:rsidRPr="004916D0">
        <w:rPr>
          <w:rFonts w:asciiTheme="minorHAnsi" w:hAnsiTheme="minorHAnsi" w:cstheme="minorHAnsi"/>
          <w:sz w:val="16"/>
        </w:rPr>
        <w:t xml:space="preserve"> (old reptilian part of the brain). These may be </w:t>
      </w:r>
      <w:r w:rsidRPr="004916D0">
        <w:rPr>
          <w:rFonts w:asciiTheme="minorHAnsi" w:hAnsiTheme="minorHAnsi" w:cstheme="minorHAnsi"/>
          <w:u w:val="single"/>
        </w:rPr>
        <w:t>part of larger neural circuits.</w:t>
      </w:r>
      <w:r w:rsidRPr="004916D0">
        <w:rPr>
          <w:rFonts w:asciiTheme="minorHAnsi" w:hAnsiTheme="minorHAnsi" w:cstheme="minorHAnsi"/>
          <w:sz w:val="16"/>
        </w:rPr>
        <w:t xml:space="preserve"> In Latin, </w:t>
      </w:r>
      <w:proofErr w:type="spellStart"/>
      <w:r w:rsidRPr="004916D0">
        <w:rPr>
          <w:rFonts w:asciiTheme="minorHAnsi" w:hAnsiTheme="minorHAnsi" w:cstheme="minorHAnsi"/>
          <w:sz w:val="16"/>
        </w:rPr>
        <w:t>hedus</w:t>
      </w:r>
      <w:proofErr w:type="spellEnd"/>
      <w:r w:rsidRPr="004916D0">
        <w:rPr>
          <w:rFonts w:asciiTheme="minorHAnsi" w:hAnsiTheme="minorHAnsi" w:cstheme="minorHAnsi"/>
          <w:sz w:val="16"/>
        </w:rPr>
        <w:t xml:space="preserve"> is the term for “sweet”; and in Greek, </w:t>
      </w:r>
      <w:proofErr w:type="spellStart"/>
      <w:r w:rsidRPr="004916D0">
        <w:rPr>
          <w:rFonts w:asciiTheme="minorHAnsi" w:hAnsiTheme="minorHAnsi" w:cstheme="minorHAnsi"/>
          <w:sz w:val="16"/>
        </w:rPr>
        <w:t>hodone</w:t>
      </w:r>
      <w:proofErr w:type="spellEnd"/>
      <w:r w:rsidRPr="004916D0">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916D0">
        <w:rPr>
          <w:rFonts w:asciiTheme="minorHAnsi" w:hAnsiTheme="minorHAnsi" w:cstheme="minorHAnsi"/>
          <w:sz w:val="16"/>
        </w:rPr>
        <w:t>In an attempt to</w:t>
      </w:r>
      <w:proofErr w:type="gramEnd"/>
      <w:r w:rsidRPr="004916D0">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916D0">
        <w:rPr>
          <w:rFonts w:asciiTheme="minorHAnsi" w:hAnsiTheme="minorHAnsi" w:cstheme="minorHAnsi"/>
          <w:sz w:val="16"/>
        </w:rPr>
        <w:t>a majority of</w:t>
      </w:r>
      <w:proofErr w:type="gramEnd"/>
      <w:r w:rsidRPr="004916D0">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4916D0">
        <w:rPr>
          <w:rFonts w:asciiTheme="minorHAnsi" w:hAnsiTheme="minorHAnsi" w:cstheme="minorHAnsi"/>
          <w:sz w:val="16"/>
        </w:rPr>
        <w:t>networks, and</w:t>
      </w:r>
      <w:proofErr w:type="gramEnd"/>
      <w:r w:rsidRPr="004916D0">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4916D0">
        <w:rPr>
          <w:rFonts w:asciiTheme="minorHAnsi" w:hAnsiTheme="minorHAnsi" w:cstheme="minorHAnsi"/>
          <w:sz w:val="16"/>
        </w:rPr>
        <w:t>being considered to be</w:t>
      </w:r>
      <w:proofErr w:type="gramEnd"/>
      <w:r w:rsidRPr="004916D0">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w:t>
      </w:r>
      <w:r w:rsidRPr="004916D0">
        <w:rPr>
          <w:rFonts w:asciiTheme="minorHAnsi" w:hAnsiTheme="minorHAnsi" w:cstheme="minorHAnsi"/>
          <w:sz w:val="16"/>
        </w:rPr>
        <w:lastRenderedPageBreak/>
        <w:t>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916D0">
        <w:rPr>
          <w:rFonts w:asciiTheme="minorHAnsi" w:hAnsiTheme="minorHAnsi" w:cstheme="minorHAnsi"/>
          <w:sz w:val="16"/>
        </w:rPr>
        <w:t>), and</w:t>
      </w:r>
      <w:proofErr w:type="gramEnd"/>
      <w:r w:rsidRPr="004916D0">
        <w:rPr>
          <w:rFonts w:asciiTheme="minorHAnsi" w:hAnsiTheme="minorHAnsi" w:cstheme="minorHAnsi"/>
          <w:sz w:val="16"/>
        </w:rPr>
        <w:t xml:space="preserve"> may have an additive effect on vulnerability to various addictions [48]. In this regard, </w:t>
      </w:r>
      <w:proofErr w:type="spellStart"/>
      <w:r w:rsidRPr="004916D0">
        <w:rPr>
          <w:rFonts w:asciiTheme="minorHAnsi" w:hAnsiTheme="minorHAnsi" w:cstheme="minorHAnsi"/>
          <w:sz w:val="16"/>
        </w:rPr>
        <w:t>Vanyukov</w:t>
      </w:r>
      <w:proofErr w:type="spellEnd"/>
      <w:r w:rsidRPr="004916D0">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916D0">
        <w:rPr>
          <w:rFonts w:asciiTheme="minorHAnsi" w:hAnsiTheme="minorHAnsi" w:cstheme="minorHAnsi"/>
          <w:sz w:val="16"/>
        </w:rPr>
        <w:t>similar to</w:t>
      </w:r>
      <w:proofErr w:type="gramEnd"/>
      <w:r w:rsidRPr="004916D0">
        <w:rPr>
          <w:rFonts w:asciiTheme="minorHAnsi" w:hAnsiTheme="minorHAnsi" w:cstheme="minorHAnsi"/>
          <w:sz w:val="16"/>
        </w:rPr>
        <w:t xml:space="preserve"> our own, the disparity between other primates and those of human cognitive abilities tells us that surface similarity is not the whole story. </w:t>
      </w:r>
      <w:r w:rsidRPr="004916D0">
        <w:rPr>
          <w:rFonts w:asciiTheme="minorHAnsi" w:hAnsiTheme="minorHAnsi" w:cstheme="minorHAnsi"/>
          <w:u w:val="single"/>
        </w:rPr>
        <w:t>Sousa et al.</w:t>
      </w:r>
      <w:r w:rsidRPr="004916D0">
        <w:rPr>
          <w:rFonts w:asciiTheme="minorHAnsi" w:hAnsiTheme="minorHAnsi" w:cstheme="minorHAnsi"/>
          <w:sz w:val="16"/>
        </w:rPr>
        <w:t xml:space="preserve"> [50] small case </w:t>
      </w:r>
      <w:r w:rsidRPr="004916D0">
        <w:rPr>
          <w:rFonts w:asciiTheme="minorHAnsi" w:hAnsiTheme="minorHAnsi" w:cstheme="minorHAnsi"/>
          <w:u w:val="single"/>
        </w:rPr>
        <w:t xml:space="preserve">found various </w:t>
      </w:r>
      <w:r w:rsidRPr="008D3090">
        <w:rPr>
          <w:rFonts w:asciiTheme="minorHAnsi" w:hAnsiTheme="minorHAnsi" w:cstheme="minorHAnsi"/>
          <w:highlight w:val="cyan"/>
          <w:u w:val="single"/>
        </w:rPr>
        <w:t>differentially expressed genes</w:t>
      </w:r>
      <w:r w:rsidRPr="004916D0">
        <w:rPr>
          <w:rFonts w:asciiTheme="minorHAnsi" w:hAnsiTheme="minorHAnsi" w:cstheme="minorHAnsi"/>
          <w:u w:val="single"/>
        </w:rPr>
        <w:t xml:space="preserve">, to </w:t>
      </w:r>
      <w:r w:rsidRPr="008D3090">
        <w:rPr>
          <w:rFonts w:asciiTheme="minorHAnsi" w:hAnsiTheme="minorHAnsi" w:cstheme="minorHAnsi"/>
          <w:highlight w:val="cyan"/>
          <w:u w:val="single"/>
        </w:rPr>
        <w:t>associate with pleasure</w:t>
      </w:r>
      <w:r w:rsidRPr="004916D0">
        <w:rPr>
          <w:rFonts w:asciiTheme="minorHAnsi" w:hAnsiTheme="minorHAnsi" w:cstheme="minorHAnsi"/>
          <w:u w:val="single"/>
        </w:rPr>
        <w:t xml:space="preserve"> related </w:t>
      </w:r>
      <w:r w:rsidRPr="008D3090">
        <w:rPr>
          <w:rFonts w:asciiTheme="minorHAnsi" w:hAnsiTheme="minorHAnsi" w:cstheme="minorHAnsi"/>
          <w:highlight w:val="cyan"/>
          <w:u w:val="single"/>
        </w:rPr>
        <w:t>systems.</w:t>
      </w:r>
      <w:r w:rsidRPr="004916D0">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916D0">
        <w:rPr>
          <w:rFonts w:asciiTheme="minorHAnsi" w:hAnsiTheme="minorHAnsi" w:cstheme="minorHAnsi"/>
          <w:sz w:val="16"/>
        </w:rPr>
        <w:t>Nenad</w:t>
      </w:r>
      <w:proofErr w:type="spellEnd"/>
      <w:r w:rsidRPr="004916D0">
        <w:rPr>
          <w:rFonts w:asciiTheme="minorHAnsi" w:hAnsiTheme="minorHAnsi" w:cstheme="minorHAnsi"/>
          <w:sz w:val="16"/>
        </w:rPr>
        <w:t xml:space="preserve"> </w:t>
      </w:r>
      <w:proofErr w:type="spellStart"/>
      <w:r w:rsidRPr="004916D0">
        <w:rPr>
          <w:rFonts w:asciiTheme="minorHAnsi" w:hAnsiTheme="minorHAnsi" w:cstheme="minorHAnsi"/>
          <w:sz w:val="16"/>
        </w:rPr>
        <w:t>Sestan</w:t>
      </w:r>
      <w:proofErr w:type="spellEnd"/>
      <w:r w:rsidRPr="004916D0">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916D0">
        <w:rPr>
          <w:rFonts w:asciiTheme="minorHAnsi" w:hAnsiTheme="minorHAnsi" w:cstheme="minorHAnsi"/>
          <w:sz w:val="16"/>
        </w:rPr>
        <w:t>Sestan</w:t>
      </w:r>
      <w:proofErr w:type="spellEnd"/>
      <w:r w:rsidRPr="004916D0">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D3090">
        <w:rPr>
          <w:rFonts w:asciiTheme="minorHAnsi" w:hAnsiTheme="minorHAnsi" w:cstheme="minorHAnsi"/>
          <w:highlight w:val="cyan"/>
          <w:u w:val="single"/>
        </w:rPr>
        <w:t>researchers examined</w:t>
      </w:r>
      <w:r w:rsidRPr="004916D0">
        <w:rPr>
          <w:rFonts w:asciiTheme="minorHAnsi" w:hAnsiTheme="minorHAnsi" w:cstheme="minorHAnsi"/>
          <w:u w:val="single"/>
        </w:rPr>
        <w:t xml:space="preserve"> 247 specimens of </w:t>
      </w:r>
      <w:r w:rsidRPr="008D3090">
        <w:rPr>
          <w:rFonts w:asciiTheme="minorHAnsi" w:hAnsiTheme="minorHAnsi" w:cstheme="minorHAnsi"/>
          <w:highlight w:val="cyan"/>
          <w:u w:val="single"/>
        </w:rPr>
        <w:t>neural tissue</w:t>
      </w:r>
      <w:r w:rsidRPr="004916D0">
        <w:rPr>
          <w:rFonts w:asciiTheme="minorHAnsi" w:hAnsiTheme="minorHAnsi" w:cstheme="minorHAnsi"/>
          <w:u w:val="single"/>
        </w:rPr>
        <w:t xml:space="preserve"> from six humans, five chimpanzees, and five macaque monkeys.</w:t>
      </w:r>
      <w:r w:rsidRPr="004916D0">
        <w:rPr>
          <w:rFonts w:asciiTheme="minorHAnsi" w:hAnsiTheme="minorHAnsi" w:cstheme="minorHAnsi"/>
          <w:sz w:val="16"/>
        </w:rPr>
        <w:t xml:space="preserve"> Moreover, these </w:t>
      </w:r>
      <w:r w:rsidRPr="004916D0">
        <w:rPr>
          <w:rFonts w:asciiTheme="minorHAnsi" w:hAnsiTheme="minorHAnsi" w:cstheme="minorHAnsi"/>
          <w:u w:val="single"/>
        </w:rPr>
        <w:t>investigators analyzed which genes were turned on or off in 16 regions of the brain.</w:t>
      </w:r>
      <w:r w:rsidRPr="004916D0">
        <w:rPr>
          <w:rFonts w:asciiTheme="minorHAnsi" w:hAnsiTheme="minorHAnsi" w:cstheme="minorHAnsi"/>
          <w:sz w:val="16"/>
        </w:rPr>
        <w:t xml:space="preserve"> While </w:t>
      </w:r>
      <w:r w:rsidRPr="004916D0">
        <w:rPr>
          <w:rFonts w:asciiTheme="minorHAnsi" w:hAnsiTheme="minorHAnsi" w:cstheme="minorHAnsi"/>
          <w:u w:val="single"/>
        </w:rPr>
        <w:t xml:space="preserve">the differences among species were subtle, </w:t>
      </w:r>
      <w:r w:rsidRPr="008D3090">
        <w:rPr>
          <w:rFonts w:asciiTheme="minorHAnsi" w:hAnsiTheme="minorHAnsi" w:cstheme="minorHAnsi"/>
          <w:b/>
          <w:bCs/>
          <w:highlight w:val="cyan"/>
          <w:u w:val="single"/>
        </w:rPr>
        <w:t>there was</w:t>
      </w:r>
      <w:r w:rsidRPr="004916D0">
        <w:rPr>
          <w:rFonts w:asciiTheme="minorHAnsi" w:hAnsiTheme="minorHAnsi" w:cstheme="minorHAnsi"/>
          <w:u w:val="single"/>
        </w:rPr>
        <w:t xml:space="preserve"> a </w:t>
      </w:r>
      <w:r w:rsidRPr="008D3090">
        <w:rPr>
          <w:rFonts w:asciiTheme="minorHAnsi" w:hAnsiTheme="minorHAnsi" w:cstheme="minorHAnsi"/>
          <w:b/>
          <w:bCs/>
          <w:highlight w:val="cya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8D3090">
        <w:rPr>
          <w:rFonts w:asciiTheme="minorHAnsi" w:hAnsiTheme="minorHAnsi" w:cstheme="minorHAnsi"/>
          <w:b/>
          <w:bCs/>
          <w:highlight w:val="cyan"/>
          <w:u w:val="single"/>
        </w:rPr>
        <w:t>neocortices</w:t>
      </w:r>
      <w:r w:rsidRPr="004916D0">
        <w:rPr>
          <w:rFonts w:asciiTheme="minorHAnsi" w:hAnsiTheme="minorHAnsi" w:cstheme="minorHAnsi"/>
          <w:sz w:val="16"/>
        </w:rPr>
        <w:t xml:space="preserve">, specifically </w:t>
      </w:r>
      <w:r w:rsidRPr="004916D0">
        <w:rPr>
          <w:rFonts w:asciiTheme="minorHAnsi" w:hAnsiTheme="minorHAnsi" w:cstheme="minorHAnsi"/>
          <w:u w:val="single"/>
        </w:rPr>
        <w:t xml:space="preserve">in an </w:t>
      </w:r>
      <w:r w:rsidRPr="008D3090">
        <w:rPr>
          <w:rFonts w:asciiTheme="minorHAnsi" w:hAnsiTheme="minorHAnsi" w:cstheme="minorHAnsi"/>
          <w:highlight w:val="cyan"/>
          <w:u w:val="single"/>
        </w:rPr>
        <w:t>area of the brain</w:t>
      </w:r>
      <w:r w:rsidRPr="004916D0">
        <w:rPr>
          <w:rFonts w:asciiTheme="minorHAnsi" w:hAnsiTheme="minorHAnsi" w:cstheme="minorHAnsi"/>
          <w:u w:val="single"/>
        </w:rPr>
        <w:t xml:space="preserve"> that is much </w:t>
      </w:r>
      <w:r w:rsidRPr="008D3090">
        <w:rPr>
          <w:rFonts w:asciiTheme="minorHAnsi" w:hAnsiTheme="minorHAnsi" w:cstheme="minorHAnsi"/>
          <w:highlight w:val="cyan"/>
          <w:u w:val="single"/>
        </w:rPr>
        <w:t>more developed in humans</w:t>
      </w:r>
      <w:r w:rsidRPr="004916D0">
        <w:rPr>
          <w:rFonts w:asciiTheme="minorHAnsi" w:hAnsiTheme="minorHAnsi" w:cstheme="minorHAnsi"/>
          <w:u w:val="single"/>
        </w:rPr>
        <w:t xml:space="preserve"> than in chimpanzees.</w:t>
      </w:r>
      <w:r w:rsidRPr="004916D0">
        <w:rPr>
          <w:rFonts w:asciiTheme="minorHAnsi" w:hAnsiTheme="minorHAnsi" w:cstheme="minorHAnsi"/>
          <w:sz w:val="16"/>
        </w:rPr>
        <w:t xml:space="preserve"> In fact, these researchers found that a gene called </w:t>
      </w:r>
      <w:r w:rsidRPr="004916D0">
        <w:rPr>
          <w:rFonts w:asciiTheme="minorHAnsi" w:hAnsiTheme="minorHAnsi" w:cstheme="minorHAnsi"/>
          <w:u w:val="single"/>
        </w:rPr>
        <w:t>tyrosine hydroxylase (</w:t>
      </w:r>
      <w:r w:rsidRPr="008D3090">
        <w:rPr>
          <w:rFonts w:asciiTheme="minorHAnsi" w:hAnsiTheme="minorHAnsi" w:cstheme="minorHAnsi"/>
          <w:highlight w:val="cyan"/>
          <w:u w:val="single"/>
        </w:rPr>
        <w:t>TH</w:t>
      </w:r>
      <w:r w:rsidRPr="004916D0">
        <w:rPr>
          <w:rFonts w:asciiTheme="minorHAnsi" w:hAnsiTheme="minorHAnsi" w:cstheme="minorHAnsi"/>
          <w:u w:val="single"/>
        </w:rPr>
        <w:t xml:space="preserve">) for the enzyme, </w:t>
      </w:r>
      <w:r w:rsidRPr="008D3090">
        <w:rPr>
          <w:rFonts w:asciiTheme="minorHAnsi" w:hAnsiTheme="minorHAnsi" w:cstheme="minorHAnsi"/>
          <w:highlight w:val="cyan"/>
          <w:u w:val="single"/>
        </w:rPr>
        <w:t xml:space="preserve">responsible </w:t>
      </w:r>
      <w:proofErr w:type="gramStart"/>
      <w:r w:rsidRPr="008D3090">
        <w:rPr>
          <w:rFonts w:asciiTheme="minorHAnsi" w:hAnsiTheme="minorHAnsi" w:cstheme="minorHAnsi"/>
          <w:highlight w:val="cyan"/>
          <w:u w:val="single"/>
        </w:rPr>
        <w:t>for</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production of</w:t>
      </w:r>
      <w:proofErr w:type="gramEnd"/>
      <w:r w:rsidRPr="008D3090">
        <w:rPr>
          <w:rFonts w:asciiTheme="minorHAnsi" w:hAnsiTheme="minorHAnsi" w:cstheme="minorHAnsi"/>
          <w:highlight w:val="cyan"/>
          <w:u w:val="single"/>
        </w:rPr>
        <w:t xml:space="preserve"> dopamine</w:t>
      </w:r>
      <w:r w:rsidRPr="004916D0">
        <w:rPr>
          <w:rFonts w:asciiTheme="minorHAnsi" w:hAnsiTheme="minorHAnsi" w:cstheme="minorHAnsi"/>
          <w:sz w:val="16"/>
        </w:rPr>
        <w:t xml:space="preserve">, was </w:t>
      </w:r>
      <w:r w:rsidRPr="004916D0">
        <w:rPr>
          <w:rFonts w:asciiTheme="minorHAnsi" w:hAnsiTheme="minorHAnsi" w:cstheme="minorHAnsi"/>
          <w:u w:val="single"/>
        </w:rPr>
        <w:t>expressed in the neocortex of humans, but not chimpanzees.</w:t>
      </w:r>
      <w:r w:rsidRPr="004916D0">
        <w:rPr>
          <w:rFonts w:asciiTheme="minorHAnsi" w:hAnsiTheme="minorHAnsi" w:cstheme="minorHAnsi"/>
          <w:sz w:val="16"/>
        </w:rPr>
        <w:t xml:space="preserve"> As discussed earlier, </w:t>
      </w:r>
      <w:r w:rsidRPr="004916D0">
        <w:rPr>
          <w:rFonts w:asciiTheme="minorHAnsi" w:hAnsiTheme="minorHAnsi" w:cstheme="minorHAnsi"/>
          <w:u w:val="single"/>
        </w:rPr>
        <w:t>dopamine is</w:t>
      </w:r>
      <w:r w:rsidRPr="004916D0">
        <w:rPr>
          <w:rFonts w:asciiTheme="minorHAnsi" w:hAnsiTheme="minorHAnsi" w:cstheme="minorHAnsi"/>
          <w:sz w:val="16"/>
        </w:rPr>
        <w:t xml:space="preserve"> best </w:t>
      </w:r>
      <w:r w:rsidRPr="004916D0">
        <w:rPr>
          <w:rFonts w:asciiTheme="minorHAnsi" w:hAnsiTheme="minorHAnsi" w:cstheme="minorHAnsi"/>
          <w:u w:val="single"/>
        </w:rPr>
        <w:t>known for its</w:t>
      </w:r>
      <w:r w:rsidRPr="004916D0">
        <w:rPr>
          <w:rFonts w:asciiTheme="minorHAnsi" w:hAnsiTheme="minorHAnsi" w:cstheme="minorHAnsi"/>
          <w:sz w:val="16"/>
        </w:rPr>
        <w:t xml:space="preserve"> essential </w:t>
      </w:r>
      <w:r w:rsidRPr="004916D0">
        <w:rPr>
          <w:rFonts w:asciiTheme="minorHAnsi" w:hAnsiTheme="minorHAnsi" w:cstheme="minorHAnsi"/>
          <w:u w:val="single"/>
        </w:rPr>
        <w:t>role within the brain’s reward system; the</w:t>
      </w:r>
      <w:r w:rsidRPr="004916D0">
        <w:rPr>
          <w:rFonts w:asciiTheme="minorHAnsi" w:hAnsiTheme="minorHAnsi" w:cstheme="minorHAnsi"/>
          <w:sz w:val="16"/>
        </w:rPr>
        <w:t xml:space="preserve"> very </w:t>
      </w:r>
      <w:r w:rsidRPr="004916D0">
        <w:rPr>
          <w:rFonts w:asciiTheme="minorHAnsi" w:hAnsiTheme="minorHAnsi" w:cstheme="minorHAnsi"/>
          <w:u w:val="single"/>
        </w:rPr>
        <w:t>system that responds to everything from sex, to gambling, to food, and to addictive drugs.</w:t>
      </w:r>
      <w:r w:rsidRPr="004916D0">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4916D0">
        <w:rPr>
          <w:rFonts w:asciiTheme="minorHAnsi" w:hAnsiTheme="minorHAnsi" w:cstheme="minorHAnsi"/>
          <w:sz w:val="16"/>
        </w:rPr>
        <w:t>schizophrenia</w:t>
      </w:r>
      <w:proofErr w:type="gramEnd"/>
      <w:r w:rsidRPr="004916D0">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8D3090">
        <w:rPr>
          <w:rFonts w:asciiTheme="minorHAnsi" w:hAnsiTheme="minorHAnsi" w:cstheme="minorHAnsi"/>
          <w:highlight w:val="cyan"/>
          <w:u w:val="single"/>
        </w:rPr>
        <w:t>dopamine plays</w:t>
      </w:r>
      <w:r w:rsidRPr="004916D0">
        <w:rPr>
          <w:rFonts w:asciiTheme="minorHAnsi" w:hAnsiTheme="minorHAnsi" w:cstheme="minorHAnsi"/>
          <w:u w:val="single"/>
        </w:rPr>
        <w:t xml:space="preserve"> a substantial </w:t>
      </w:r>
      <w:r w:rsidRPr="008D3090">
        <w:rPr>
          <w:rFonts w:asciiTheme="minorHAnsi" w:hAnsiTheme="minorHAnsi" w:cstheme="minorHAnsi"/>
          <w:highlight w:val="cyan"/>
          <w:u w:val="single"/>
        </w:rPr>
        <w:t>role in</w:t>
      </w:r>
      <w:r w:rsidRPr="004916D0">
        <w:rPr>
          <w:rFonts w:asciiTheme="minorHAnsi" w:hAnsiTheme="minorHAnsi" w:cstheme="minorHAnsi"/>
          <w:u w:val="single"/>
        </w:rPr>
        <w:t xml:space="preserve"> humans’ </w:t>
      </w:r>
      <w:r w:rsidRPr="008D3090">
        <w:rPr>
          <w:rFonts w:asciiTheme="minorHAnsi" w:hAnsiTheme="minorHAnsi" w:cstheme="minorHAnsi"/>
          <w:highlight w:val="cyan"/>
          <w:u w:val="single"/>
        </w:rPr>
        <w:t>ability to pursue</w:t>
      </w:r>
      <w:r w:rsidRPr="004916D0">
        <w:rPr>
          <w:rFonts w:asciiTheme="minorHAnsi" w:hAnsiTheme="minorHAnsi" w:cstheme="minorHAnsi"/>
          <w:u w:val="single"/>
        </w:rPr>
        <w:t xml:space="preserve"> various </w:t>
      </w:r>
      <w:r w:rsidRPr="008D3090">
        <w:rPr>
          <w:rFonts w:asciiTheme="minorHAnsi" w:hAnsiTheme="minorHAnsi" w:cstheme="minorHAnsi"/>
          <w:highlight w:val="cyan"/>
          <w:u w:val="single"/>
        </w:rPr>
        <w:t>rewards that are</w:t>
      </w:r>
      <w:r w:rsidRPr="004916D0">
        <w:rPr>
          <w:rFonts w:asciiTheme="minorHAnsi" w:hAnsiTheme="minorHAnsi" w:cstheme="minorHAnsi"/>
          <w:u w:val="single"/>
        </w:rPr>
        <w:t xml:space="preserve"> perhaps months or even </w:t>
      </w:r>
      <w:r w:rsidRPr="008D3090">
        <w:rPr>
          <w:rFonts w:asciiTheme="minorHAnsi" w:hAnsiTheme="minorHAnsi" w:cstheme="minorHAnsi"/>
          <w:highlight w:val="cyan"/>
          <w:u w:val="single"/>
        </w:rPr>
        <w:t>years away</w:t>
      </w:r>
      <w:r w:rsidRPr="004916D0">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916D0">
        <w:rPr>
          <w:rFonts w:asciiTheme="minorHAnsi" w:hAnsiTheme="minorHAnsi" w:cstheme="minorHAnsi"/>
          <w:sz w:val="16"/>
        </w:rPr>
        <w:t>alterlife</w:t>
      </w:r>
      <w:proofErr w:type="spellEnd"/>
      <w:r w:rsidRPr="004916D0">
        <w:rPr>
          <w:rFonts w:asciiTheme="minorHAnsi" w:hAnsiTheme="minorHAnsi" w:cstheme="minorHAnsi"/>
          <w:sz w:val="16"/>
        </w:rPr>
        <w:t xml:space="preserve">. </w:t>
      </w:r>
      <w:r w:rsidRPr="004916D0">
        <w:rPr>
          <w:rFonts w:asciiTheme="minorHAnsi" w:hAnsiTheme="minorHAnsi" w:cstheme="minorHAnsi"/>
          <w:u w:val="single"/>
        </w:rPr>
        <w:t>This may explain what often motivates people to work for things that have no apparent short-term benefit</w:t>
      </w:r>
      <w:r w:rsidRPr="004916D0">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916D0">
        <w:rPr>
          <w:rFonts w:asciiTheme="minorHAnsi" w:hAnsiTheme="minorHAnsi" w:cstheme="minorHAnsi"/>
          <w:sz w:val="16"/>
        </w:rPr>
        <w:t>shilting</w:t>
      </w:r>
      <w:proofErr w:type="spellEnd"/>
      <w:r w:rsidRPr="004916D0">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98110A8" w14:textId="77777777" w:rsidR="00976EA6" w:rsidRPr="00793750" w:rsidRDefault="00976EA6" w:rsidP="00976EA6">
      <w:pPr>
        <w:pStyle w:val="Heading4"/>
        <w:tabs>
          <w:tab w:val="left" w:pos="2250"/>
        </w:tabs>
        <w:spacing w:line="276" w:lineRule="auto"/>
        <w:rPr>
          <w:rFonts w:cs="Calibri"/>
        </w:rPr>
      </w:pPr>
      <w:r>
        <w:rPr>
          <w:rFonts w:cs="Calibri"/>
        </w:rPr>
        <w:lastRenderedPageBreak/>
        <w:t>2</w:t>
      </w:r>
      <w:r w:rsidRPr="004D3217">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5768B321" w14:textId="77777777" w:rsidR="00976EA6" w:rsidRPr="004D3217" w:rsidRDefault="00976EA6" w:rsidP="00976EA6">
      <w:pPr>
        <w:pStyle w:val="Heading4"/>
        <w:rPr>
          <w:rFonts w:cs="Calibri"/>
        </w:rPr>
      </w:pPr>
      <w:r>
        <w:rPr>
          <w:rFonts w:cs="Calibri"/>
        </w:rPr>
        <w:t>3</w:t>
      </w:r>
      <w:r w:rsidRPr="004D3217">
        <w:rPr>
          <w:rFonts w:cs="Calibri"/>
        </w:rPr>
        <w:t>] Actor specificity:</w:t>
      </w:r>
    </w:p>
    <w:p w14:paraId="66ACD85F" w14:textId="77777777" w:rsidR="00976EA6" w:rsidRDefault="00976EA6" w:rsidP="00976EA6">
      <w:pPr>
        <w:pStyle w:val="Heading4"/>
        <w:rPr>
          <w:rFonts w:cs="Calibri"/>
        </w:rPr>
      </w:pPr>
      <w:r>
        <w:rPr>
          <w:rFonts w:cs="Calibri"/>
        </w:rPr>
        <w:t>---</w:t>
      </w:r>
      <w:r w:rsidRPr="004D3217">
        <w:rPr>
          <w:rFonts w:cs="Calibri"/>
        </w:rPr>
        <w:t xml:space="preserve">A] Aggregation – every policy </w:t>
      </w:r>
      <w:proofErr w:type="gramStart"/>
      <w:r w:rsidRPr="004D3217">
        <w:rPr>
          <w:rFonts w:cs="Calibri"/>
        </w:rPr>
        <w:t>benefits</w:t>
      </w:r>
      <w:proofErr w:type="gramEnd"/>
      <w:r w:rsidRPr="004D3217">
        <w:rPr>
          <w:rFonts w:cs="Calibri"/>
        </w:rPr>
        <w:t xml:space="preserve"> some and harms others, </w:t>
      </w:r>
      <w:r>
        <w:rPr>
          <w:rFonts w:cs="Calibri"/>
        </w:rPr>
        <w:t>so</w:t>
      </w:r>
      <w:r w:rsidRPr="004D3217">
        <w:rPr>
          <w:rFonts w:cs="Calibri"/>
        </w:rPr>
        <w:t xml:space="preserve"> side constraints freeze action.</w:t>
      </w:r>
    </w:p>
    <w:p w14:paraId="0FF5971F" w14:textId="77777777" w:rsidR="00976EA6" w:rsidRDefault="00976EA6" w:rsidP="00976EA6">
      <w:pPr>
        <w:pStyle w:val="Heading4"/>
        <w:rPr>
          <w:rFonts w:cs="Calibri"/>
          <w:color w:val="000000" w:themeColor="text1"/>
        </w:rPr>
      </w:pPr>
      <w:r>
        <w:rPr>
          <w:rFonts w:cs="Calibri"/>
          <w:color w:val="000000" w:themeColor="text1"/>
        </w:rPr>
        <w:t>---</w:t>
      </w:r>
      <w:r w:rsidRPr="008D552A">
        <w:rPr>
          <w:rFonts w:cs="Calibri"/>
          <w:color w:val="000000" w:themeColor="text1"/>
        </w:rPr>
        <w:t xml:space="preserve">B] States lack wills or intentions since policies are collective actions. </w:t>
      </w:r>
    </w:p>
    <w:p w14:paraId="5BB3353C" w14:textId="77777777" w:rsidR="00976EA6" w:rsidRPr="00733BA6" w:rsidRDefault="00976EA6" w:rsidP="00976EA6">
      <w:pPr>
        <w:pStyle w:val="Heading4"/>
      </w:pPr>
      <w:r>
        <w:t xml:space="preserve">---C] </w:t>
      </w:r>
      <w:r w:rsidRPr="008D552A">
        <w:t>No act-omission distinction—governments are responsible for everything in the public sphere, so inaction is implicit authorization of action: they have to yes/no bills, which means everything collapse to aggregation.</w:t>
      </w:r>
    </w:p>
    <w:p w14:paraId="050E28C0" w14:textId="77777777" w:rsidR="00976EA6" w:rsidRDefault="00976EA6" w:rsidP="00976EA6">
      <w:pPr>
        <w:pStyle w:val="Heading4"/>
        <w:rPr>
          <w:rFonts w:cs="Calibri"/>
        </w:rPr>
      </w:pPr>
      <w:r>
        <w:rPr>
          <w:rFonts w:cs="Calibri"/>
        </w:rPr>
        <w:t xml:space="preserve">---D] </w:t>
      </w:r>
      <w:r w:rsidRPr="008D552A">
        <w:rPr>
          <w:rFonts w:cs="Calibri"/>
          <w:color w:val="000000" w:themeColor="text1"/>
        </w:rPr>
        <w:t xml:space="preserve">Actor-specificity first since different agents have different ethical standings. Link turns calc </w:t>
      </w:r>
      <w:r>
        <w:rPr>
          <w:rFonts w:cs="Calibri"/>
          <w:color w:val="000000" w:themeColor="text1"/>
        </w:rPr>
        <w:t>indicts</w:t>
      </w:r>
      <w:r w:rsidRPr="008D552A">
        <w:rPr>
          <w:rFonts w:cs="Calibri"/>
          <w:color w:val="000000" w:themeColor="text1"/>
        </w:rPr>
        <w:t xml:space="preserve"> because the alt would be </w:t>
      </w:r>
      <w:r w:rsidRPr="008D552A">
        <w:rPr>
          <w:rFonts w:cs="Calibri"/>
          <w:i/>
          <w:color w:val="000000" w:themeColor="text1"/>
          <w:u w:val="single"/>
        </w:rPr>
        <w:t>no</w:t>
      </w:r>
      <w:r w:rsidRPr="008D552A">
        <w:rPr>
          <w:rFonts w:cs="Calibri"/>
          <w:color w:val="000000" w:themeColor="text1"/>
        </w:rPr>
        <w:t xml:space="preserve"> action.</w:t>
      </w:r>
    </w:p>
    <w:p w14:paraId="0B3DFB16" w14:textId="77777777" w:rsidR="00976EA6" w:rsidRPr="00666FC8" w:rsidRDefault="00976EA6" w:rsidP="00976EA6">
      <w:pPr>
        <w:pStyle w:val="Heading4"/>
        <w:rPr>
          <w:rFonts w:cs="Calibri"/>
        </w:rPr>
      </w:pPr>
      <w:r>
        <w:rPr>
          <w:rFonts w:cs="Calibri"/>
        </w:rPr>
        <w:t>4</w:t>
      </w:r>
      <w:r w:rsidRPr="003677F5">
        <w:rPr>
          <w:rFonts w:cs="Calibri"/>
        </w:rPr>
        <w:t xml:space="preserve">] </w:t>
      </w:r>
      <w:r w:rsidRPr="00666FC8">
        <w:rPr>
          <w:rFonts w:cs="Calibri"/>
        </w:rPr>
        <w:t>Extinction comes first under any framework</w:t>
      </w:r>
    </w:p>
    <w:p w14:paraId="63D62A58" w14:textId="77777777" w:rsidR="00976EA6" w:rsidRPr="00666FC8" w:rsidRDefault="00976EA6" w:rsidP="00976EA6">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r>
        <w:t>, recut BWSEKL.</w:t>
      </w:r>
    </w:p>
    <w:p w14:paraId="2A236A61" w14:textId="77777777" w:rsidR="00976EA6" w:rsidRDefault="00976EA6" w:rsidP="00976EA6">
      <w:pPr>
        <w:rPr>
          <w:rFonts w:cs="Times New Roman"/>
        </w:rPr>
      </w:pPr>
      <w:r w:rsidRPr="00CA7505">
        <w:rPr>
          <w:rStyle w:val="StyleUnderline"/>
          <w:rFonts w:cs="Times New Roman"/>
        </w:rPr>
        <w:t>There appears to be lot of disagreement in moral philosophy. Whether these many apparent disagreements are deep and irresolvable, I believe there is at least one thing it is reasonable to agree on right now</w:t>
      </w:r>
      <w:r w:rsidRPr="00CA7505">
        <w:rPr>
          <w:rFonts w:cs="Times New Roman"/>
        </w:rPr>
        <w:t>, whatever general moral view we adopt</w:t>
      </w:r>
      <w:r w:rsidRPr="00CA7505">
        <w:rPr>
          <w:rStyle w:val="StyleUnderline"/>
          <w:rFonts w:cs="Times New Roman"/>
        </w:rPr>
        <w:t>: that it is very important to reduce the risk that all intelligent beings on this planet are eliminated by an enormous catastrophe, such as a nuclear war.</w:t>
      </w:r>
      <w:r w:rsidRPr="00CA7505">
        <w:rPr>
          <w:rFonts w:cs="Times New Roman"/>
        </w:rPr>
        <w:t xml:space="preserve"> How we might in fact try to reduce such existential risks is discussed elsewhere. My claim here is only that </w:t>
      </w:r>
      <w:r w:rsidRPr="00CA7505">
        <w:rPr>
          <w:rStyle w:val="StyleUnderline"/>
          <w:rFonts w:cs="Times New Roman"/>
        </w:rPr>
        <w:t xml:space="preserve">we – </w:t>
      </w:r>
      <w:r w:rsidRPr="00CE4B75">
        <w:rPr>
          <w:rStyle w:val="StyleUnderline"/>
          <w:rFonts w:cs="Times New Roman"/>
          <w:highlight w:val="green"/>
        </w:rPr>
        <w:t>whether we’re consequentialists</w:t>
      </w:r>
      <w:r w:rsidRPr="00CA7505">
        <w:rPr>
          <w:rStyle w:val="StyleUnderline"/>
          <w:rFonts w:cs="Times New Roman"/>
        </w:rPr>
        <w:t xml:space="preserve">, </w:t>
      </w:r>
      <w:r w:rsidRPr="00CE4B75">
        <w:rPr>
          <w:rStyle w:val="StyleUnderline"/>
          <w:rFonts w:cs="Times New Roman"/>
          <w:highlight w:val="green"/>
        </w:rPr>
        <w:t>deontologists</w:t>
      </w:r>
      <w:r w:rsidRPr="00CA7505">
        <w:rPr>
          <w:rStyle w:val="StyleUnderline"/>
          <w:rFonts w:cs="Times New Roman"/>
        </w:rPr>
        <w:t xml:space="preserve">, </w:t>
      </w:r>
      <w:r w:rsidRPr="00CE4B75">
        <w:rPr>
          <w:rStyle w:val="StyleUnderline"/>
          <w:rFonts w:cs="Times New Roman"/>
          <w:highlight w:val="green"/>
        </w:rPr>
        <w:t xml:space="preserve">or virtue ethicists </w:t>
      </w:r>
      <w:r w:rsidRPr="00CA7505">
        <w:rPr>
          <w:rStyle w:val="StyleUnderline"/>
          <w:rFonts w:cs="Times New Roman"/>
        </w:rPr>
        <w:t xml:space="preserve">– </w:t>
      </w:r>
      <w:r w:rsidRPr="00CA7505">
        <w:rPr>
          <w:rFonts w:cs="Times New Roman"/>
        </w:rPr>
        <w:t>should all agree that we should try to save the world</w:t>
      </w:r>
      <w:r w:rsidRPr="00CA7505">
        <w:rPr>
          <w:rStyle w:val="StyleUnderline"/>
          <w:rFonts w:cs="Times New Roman"/>
        </w:rPr>
        <w:t xml:space="preserve">. </w:t>
      </w:r>
      <w:r w:rsidRPr="00CA7505">
        <w:rPr>
          <w:rFonts w:cs="Times New Roman"/>
        </w:rPr>
        <w:t xml:space="preserve">According to consequentialism, we should maximize the good, where this is taken to be the goodness, from an impartial perspective, of outcomes. </w:t>
      </w:r>
      <w:r w:rsidRPr="00CE4B75">
        <w:rPr>
          <w:rStyle w:val="StyleUnderline"/>
          <w:rFonts w:cs="Times New Roman"/>
          <w:highlight w:val="green"/>
        </w:rPr>
        <w:t xml:space="preserve">Clearly </w:t>
      </w:r>
      <w:r w:rsidRPr="00CA7505">
        <w:rPr>
          <w:rStyle w:val="StyleUnderline"/>
          <w:rFonts w:cs="Times New Roman"/>
        </w:rPr>
        <w:t>one thing that makes an outcome good is that the people in it are doing well. There is little disagreement here.</w:t>
      </w:r>
      <w:r w:rsidRPr="00CA7505">
        <w:rPr>
          <w:rFonts w:cs="Times New Roman"/>
        </w:rPr>
        <w:t xml:space="preserve"> If the happiness or well-being of possible future people is just as important as that of people who already exist, and if they would have good lives, it is not hard to see how</w:t>
      </w:r>
      <w:r w:rsidRPr="00CA7505">
        <w:rPr>
          <w:rStyle w:val="StyleUnderline"/>
          <w:rFonts w:cs="Times New Roman"/>
        </w:rPr>
        <w:t xml:space="preserve"> </w:t>
      </w:r>
      <w:r w:rsidRPr="00CE4B75">
        <w:rPr>
          <w:rStyle w:val="StyleUnderline"/>
          <w:rFonts w:cs="Times New Roman"/>
          <w:highlight w:val="green"/>
        </w:rPr>
        <w:t xml:space="preserve">reducing existential risk is </w:t>
      </w:r>
      <w:r w:rsidRPr="00CA7505">
        <w:rPr>
          <w:rStyle w:val="StyleUnderline"/>
          <w:rFonts w:cs="Times New Roman"/>
        </w:rPr>
        <w:t xml:space="preserve">easily </w:t>
      </w:r>
      <w:r w:rsidRPr="00CE4B75">
        <w:rPr>
          <w:rStyle w:val="StyleUnderline"/>
          <w:rFonts w:cs="Times New Roman"/>
          <w:highlight w:val="green"/>
        </w:rPr>
        <w:t>the most important thing in the whole world</w:t>
      </w:r>
      <w:r w:rsidRPr="00CA7505">
        <w:rPr>
          <w:rStyle w:val="StyleUnderline"/>
          <w:rFonts w:cs="Times New Roman"/>
        </w:rPr>
        <w:t xml:space="preserve">. This is for the familiar reason that </w:t>
      </w:r>
      <w:r w:rsidRPr="00CE4B75">
        <w:rPr>
          <w:rStyle w:val="StyleUnderline"/>
          <w:rFonts w:cs="Times New Roman"/>
          <w:highlight w:val="green"/>
        </w:rPr>
        <w:t>there are</w:t>
      </w:r>
      <w:r w:rsidRPr="00CA7505">
        <w:rPr>
          <w:rStyle w:val="StyleUnderline"/>
          <w:rFonts w:cs="Times New Roman"/>
        </w:rPr>
        <w:t xml:space="preserve"> so many people who could exist in the future – there are </w:t>
      </w:r>
      <w:r w:rsidRPr="00CE4B75">
        <w:rPr>
          <w:rStyle w:val="StyleUnderline"/>
          <w:rFonts w:cs="Times New Roman"/>
          <w:highlight w:val="green"/>
        </w:rPr>
        <w:t>trillions upon trillions</w:t>
      </w:r>
      <w:r w:rsidRPr="00CA7505">
        <w:rPr>
          <w:rStyle w:val="StyleUnderline"/>
          <w:rFonts w:cs="Times New Roman"/>
        </w:rPr>
        <w:t xml:space="preserve">… </w:t>
      </w:r>
      <w:r w:rsidRPr="00CE4B75">
        <w:rPr>
          <w:rStyle w:val="StyleUnderline"/>
          <w:rFonts w:cs="Times New Roman"/>
          <w:highlight w:val="green"/>
        </w:rPr>
        <w:t>upon trillions</w:t>
      </w:r>
      <w:r w:rsidRPr="00CA7505">
        <w:rPr>
          <w:rStyle w:val="StyleUnderline"/>
          <w:rFonts w:cs="Times New Roman"/>
        </w:rPr>
        <w:t xml:space="preserve">. There are so many </w:t>
      </w:r>
      <w:r w:rsidRPr="00CE4B75">
        <w:rPr>
          <w:rStyle w:val="StyleUnderline"/>
          <w:rFonts w:cs="Times New Roman"/>
          <w:highlight w:val="green"/>
        </w:rPr>
        <w:t xml:space="preserve">possible future people </w:t>
      </w:r>
      <w:r w:rsidRPr="00CA7505">
        <w:rPr>
          <w:rStyle w:val="StyleUnderline"/>
          <w:rFonts w:cs="Times New Roman"/>
        </w:rPr>
        <w:t xml:space="preserve">that </w:t>
      </w:r>
      <w:r w:rsidRPr="00CE4B75">
        <w:rPr>
          <w:rStyle w:val="StyleUnderline"/>
          <w:rFonts w:cs="Times New Roman"/>
          <w:highlight w:val="green"/>
        </w:rPr>
        <w:t xml:space="preserve">reducing existential risk is </w:t>
      </w:r>
      <w:r w:rsidRPr="00CA7505">
        <w:rPr>
          <w:rStyle w:val="StyleUnderline"/>
          <w:rFonts w:cs="Times New Roman"/>
        </w:rPr>
        <w:t xml:space="preserve">arguably the </w:t>
      </w:r>
      <w:r w:rsidRPr="00CE4B75">
        <w:rPr>
          <w:rStyle w:val="StyleUnderline"/>
          <w:rFonts w:cs="Times New Roman"/>
          <w:highlight w:val="green"/>
        </w:rPr>
        <w:t xml:space="preserve">most important </w:t>
      </w:r>
      <w:r w:rsidRPr="00CA7505">
        <w:rPr>
          <w:rStyle w:val="StyleUnderline"/>
          <w:rFonts w:cs="Times New Roman"/>
        </w:rPr>
        <w:t xml:space="preserve">thing in the world, </w:t>
      </w:r>
      <w:r w:rsidRPr="00CE4B75">
        <w:rPr>
          <w:rStyle w:val="StyleUnderline"/>
          <w:rFonts w:cs="Times New Roman"/>
          <w:highlight w:val="green"/>
        </w:rPr>
        <w:t xml:space="preserve">even if the well-being of </w:t>
      </w:r>
      <w:r w:rsidRPr="00CA7505">
        <w:rPr>
          <w:rStyle w:val="StyleUnderline"/>
          <w:rFonts w:cs="Times New Roman"/>
        </w:rPr>
        <w:t xml:space="preserve">these </w:t>
      </w:r>
      <w:r w:rsidRPr="00CE4B75">
        <w:rPr>
          <w:rStyle w:val="StyleUnderline"/>
          <w:rFonts w:cs="Times New Roman"/>
          <w:highlight w:val="green"/>
        </w:rPr>
        <w:t xml:space="preserve">possible people were given </w:t>
      </w:r>
      <w:r w:rsidRPr="00CA7505">
        <w:rPr>
          <w:rStyle w:val="StyleUnderline"/>
          <w:rFonts w:cs="Times New Roman"/>
        </w:rPr>
        <w:t xml:space="preserve">only </w:t>
      </w:r>
      <w:r w:rsidRPr="00CE4B75">
        <w:rPr>
          <w:rStyle w:val="StyleUnderline"/>
          <w:rFonts w:cs="Times New Roman"/>
          <w:highlight w:val="green"/>
        </w:rPr>
        <w:t xml:space="preserve">0.001% </w:t>
      </w:r>
      <w:r w:rsidRPr="00CA7505">
        <w:rPr>
          <w:rStyle w:val="StyleUnderline"/>
          <w:rFonts w:cs="Times New Roman"/>
        </w:rPr>
        <w:t xml:space="preserve">as much </w:t>
      </w:r>
      <w:r w:rsidRPr="00CE4B75">
        <w:rPr>
          <w:rStyle w:val="StyleUnderline"/>
          <w:rFonts w:cs="Times New Roman"/>
          <w:highlight w:val="green"/>
        </w:rPr>
        <w:t xml:space="preserve">weight </w:t>
      </w:r>
      <w:r w:rsidRPr="00CA7505">
        <w:rPr>
          <w:rStyle w:val="StyleUnderline"/>
          <w:rFonts w:cs="Times New Roman"/>
        </w:rPr>
        <w:t>as that of existing people.</w:t>
      </w:r>
      <w:r w:rsidRPr="00CA7505">
        <w:rPr>
          <w:rFonts w:cs="Times New Roman"/>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505">
        <w:rPr>
          <w:rStyle w:val="StyleUnderline"/>
          <w:rFonts w:cs="Times New Roman"/>
        </w:rPr>
        <w:t xml:space="preserve">this case is strengthened by the fact that there’s a good chance that many existing people will, with the aid of life-extension technology, live very long and very </w:t>
      </w:r>
      <w:proofErr w:type="gramStart"/>
      <w:r w:rsidRPr="00CA7505">
        <w:rPr>
          <w:rStyle w:val="StyleUnderline"/>
          <w:rFonts w:cs="Times New Roman"/>
        </w:rPr>
        <w:t>high quality</w:t>
      </w:r>
      <w:proofErr w:type="gramEnd"/>
      <w:r w:rsidRPr="00CA7505">
        <w:rPr>
          <w:rStyle w:val="StyleUnderline"/>
          <w:rFonts w:cs="Times New Roman"/>
        </w:rPr>
        <w:t xml:space="preserve"> lives. You might think what I have just argued applies to consequentialists only. </w:t>
      </w:r>
      <w:r w:rsidRPr="00CE4B75">
        <w:rPr>
          <w:rStyle w:val="StyleUnderline"/>
          <w:rFonts w:cs="Times New Roman"/>
          <w:highlight w:val="green"/>
        </w:rPr>
        <w:t>There is a tendency to assume that</w:t>
      </w:r>
      <w:r w:rsidRPr="00CA7505">
        <w:rPr>
          <w:rStyle w:val="StyleUnderline"/>
          <w:rFonts w:cs="Times New Roman"/>
        </w:rPr>
        <w:t xml:space="preserve">, if an argument appeals to consequentialist considerations (the goodness of </w:t>
      </w:r>
      <w:r w:rsidRPr="00CE4B75">
        <w:rPr>
          <w:rStyle w:val="StyleUnderline"/>
          <w:rFonts w:cs="Times New Roman"/>
          <w:highlight w:val="green"/>
        </w:rPr>
        <w:t>outcomes</w:t>
      </w:r>
      <w:r w:rsidRPr="00CA7505">
        <w:rPr>
          <w:rStyle w:val="StyleUnderline"/>
          <w:rFonts w:cs="Times New Roman"/>
        </w:rPr>
        <w:t xml:space="preserve">), it </w:t>
      </w:r>
      <w:r w:rsidRPr="00CE4B75">
        <w:rPr>
          <w:rStyle w:val="StyleUnderline"/>
          <w:rFonts w:cs="Times New Roman"/>
          <w:highlight w:val="green"/>
        </w:rPr>
        <w:t>is irrelevant to non-</w:t>
      </w:r>
      <w:r w:rsidRPr="00CE4B75">
        <w:rPr>
          <w:rStyle w:val="StyleUnderline"/>
          <w:rFonts w:cs="Times New Roman"/>
          <w:highlight w:val="green"/>
        </w:rPr>
        <w:lastRenderedPageBreak/>
        <w:t>consequentialists</w:t>
      </w:r>
      <w:r w:rsidRPr="00CA7505">
        <w:rPr>
          <w:rStyle w:val="StyleUnderline"/>
          <w:rFonts w:cs="Times New Roman"/>
        </w:rPr>
        <w:t xml:space="preserve">. But </w:t>
      </w:r>
      <w:r w:rsidRPr="00CE4B75">
        <w:rPr>
          <w:rStyle w:val="Emphasis"/>
          <w:rFonts w:cs="Times New Roman"/>
          <w:highlight w:val="green"/>
        </w:rPr>
        <w:t>that is a huge mistake</w:t>
      </w:r>
      <w:r w:rsidRPr="00CA7505">
        <w:rPr>
          <w:rStyle w:val="Emphasis"/>
          <w:rFonts w:cs="Times New Roman"/>
        </w:rPr>
        <w:t>.</w:t>
      </w:r>
      <w:r w:rsidRPr="00CA7505">
        <w:rPr>
          <w:rFonts w:cs="Times New Roman"/>
        </w:rPr>
        <w:t xml:space="preserve"> </w:t>
      </w:r>
      <w:r w:rsidRPr="00CE4B75">
        <w:rPr>
          <w:rStyle w:val="StyleUnderline"/>
          <w:rFonts w:cs="Times New Roman"/>
          <w:highlight w:val="green"/>
        </w:rPr>
        <w:t>Non-consequentialism is the view that there’s more that determines right</w:t>
      </w:r>
      <w:r w:rsidRPr="00CA7505">
        <w:rPr>
          <w:rStyle w:val="StyleUnderline"/>
          <w:rFonts w:cs="Times New Roman"/>
        </w:rPr>
        <w:t xml:space="preserve">ness </w:t>
      </w:r>
      <w:r w:rsidRPr="00CE4B75">
        <w:rPr>
          <w:rStyle w:val="StyleUnderline"/>
          <w:rFonts w:cs="Times New Roman"/>
          <w:highlight w:val="green"/>
        </w:rPr>
        <w:t xml:space="preserve">than the </w:t>
      </w:r>
      <w:r w:rsidRPr="00CA7505">
        <w:rPr>
          <w:rStyle w:val="StyleUnderline"/>
          <w:rFonts w:cs="Times New Roman"/>
        </w:rPr>
        <w:t xml:space="preserve">goodness of </w:t>
      </w:r>
      <w:r w:rsidRPr="00CE4B75">
        <w:rPr>
          <w:rStyle w:val="StyleUnderline"/>
          <w:rFonts w:cs="Times New Roman"/>
          <w:highlight w:val="green"/>
        </w:rPr>
        <w:t xml:space="preserve">consequences </w:t>
      </w:r>
      <w:r w:rsidRPr="00CA7505">
        <w:rPr>
          <w:rStyle w:val="StyleUnderline"/>
          <w:rFonts w:cs="Times New Roman"/>
        </w:rPr>
        <w:t xml:space="preserve">or outcomes; </w:t>
      </w:r>
      <w:r w:rsidRPr="00CE4B75">
        <w:rPr>
          <w:rStyle w:val="Emphasis"/>
          <w:rFonts w:cs="Times New Roman"/>
          <w:highlight w:val="green"/>
        </w:rPr>
        <w:t>it is not the view that the latter don’t matter</w:t>
      </w:r>
      <w:r w:rsidRPr="00CA7505">
        <w:rPr>
          <w:rStyle w:val="StyleUnderline"/>
          <w:rFonts w:cs="Times New Roman"/>
        </w:rPr>
        <w:t>.</w:t>
      </w:r>
      <w:r w:rsidRPr="00CA7505">
        <w:rPr>
          <w:rFonts w:cs="Times New Roman"/>
        </w:rPr>
        <w:t xml:space="preserve"> Even John Rawls wrote, “</w:t>
      </w:r>
      <w:r w:rsidRPr="00CA7505">
        <w:rPr>
          <w:rStyle w:val="StyleUnderline"/>
          <w:rFonts w:cs="Times New Roman"/>
        </w:rPr>
        <w:t>All ethical doctrines worth our attention take consequences into account in judging rightness. One which did not would simply be irrational, crazy.</w:t>
      </w:r>
      <w:r w:rsidRPr="00CA7505">
        <w:rPr>
          <w:rFonts w:cs="Times New Roman"/>
        </w:rPr>
        <w:t xml:space="preserve">” </w:t>
      </w:r>
      <w:r w:rsidRPr="00CE4B75">
        <w:rPr>
          <w:rStyle w:val="Emphasis"/>
          <w:rFonts w:cs="Times New Roman"/>
          <w:highlight w:val="green"/>
        </w:rPr>
        <w:t>Minimally plausible versions of deontology and virtue ethics must be concerned in part with promoting the good</w:t>
      </w:r>
      <w:r w:rsidRPr="00CE4B75">
        <w:rPr>
          <w:rStyle w:val="StyleUnderline"/>
          <w:rFonts w:cs="Times New Roman"/>
          <w:highlight w:val="green"/>
        </w:rPr>
        <w:t>,</w:t>
      </w:r>
      <w:r w:rsidRPr="00CA7505">
        <w:rPr>
          <w:rStyle w:val="StyleUnderline"/>
          <w:rFonts w:cs="Times New Roman"/>
        </w:rPr>
        <w:t xml:space="preserve"> from an impartial point of view.</w:t>
      </w:r>
      <w:r w:rsidRPr="00CA7505">
        <w:rPr>
          <w:rFonts w:cs="Times New Roman"/>
        </w:rPr>
        <w:t xml:space="preserve"> </w:t>
      </w:r>
      <w:r w:rsidRPr="00CA7505">
        <w:rPr>
          <w:rStyle w:val="StyleUnderline"/>
          <w:rFonts w:cs="Times New Roman"/>
        </w:rPr>
        <w:t xml:space="preserve">They’d </w:t>
      </w:r>
      <w:r w:rsidRPr="00CE4B75">
        <w:rPr>
          <w:rStyle w:val="StyleUnderline"/>
          <w:rFonts w:cs="Times New Roman"/>
          <w:highlight w:val="green"/>
        </w:rPr>
        <w:t>thus imply very strong reasons to reduce existential risk</w:t>
      </w:r>
      <w:r w:rsidRPr="00CA7505">
        <w:rPr>
          <w:rFonts w:cs="Times New Roman"/>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A7505">
        <w:rPr>
          <w:rStyle w:val="StyleUnderline"/>
          <w:rFonts w:cs="Times New Roman"/>
        </w:rPr>
        <w:t>Even egoism, the view that each agent should maximize her own good, might imply strong reasons to reduce existential risk.</w:t>
      </w:r>
      <w:r w:rsidRPr="00CA7505">
        <w:rPr>
          <w:rFonts w:cs="Times New Roman"/>
        </w:rPr>
        <w:t xml:space="preserve"> It will depend, among other things, on what one’s own good </w:t>
      </w:r>
      <w:proofErr w:type="gramStart"/>
      <w:r w:rsidRPr="00CA7505">
        <w:rPr>
          <w:rFonts w:cs="Times New Roman"/>
        </w:rPr>
        <w:t>consists</w:t>
      </w:r>
      <w:proofErr w:type="gramEnd"/>
      <w:r w:rsidRPr="00CA7505">
        <w:rPr>
          <w:rFonts w:cs="Times New Roman"/>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A7505">
        <w:rPr>
          <w:rFonts w:cs="Times New Roman"/>
        </w:rPr>
        <w:t>actually desires</w:t>
      </w:r>
      <w:proofErr w:type="gramEnd"/>
      <w:r w:rsidRPr="00CA7505">
        <w:rPr>
          <w:rFonts w:cs="Times New Roman"/>
        </w:rPr>
        <w:t xml:space="preserve"> to do that act). </w:t>
      </w:r>
      <w:r w:rsidRPr="00CA7505">
        <w:rPr>
          <w:rStyle w:val="StyleUnderline"/>
          <w:rFonts w:cs="Times New Roman"/>
        </w:rPr>
        <w:t>To be minimally plausible, egoism will need to be paired with a more sophisticated account of well-being.</w:t>
      </w:r>
      <w:r w:rsidRPr="00CA7505">
        <w:rPr>
          <w:rFonts w:cs="Times New Roman"/>
        </w:rPr>
        <w:t xml:space="preserve"> To see this, it is enough to consider, as Plato did, the possibility of a ring of invisibility – </w:t>
      </w:r>
      <w:r w:rsidRPr="00CA7505">
        <w:rPr>
          <w:rStyle w:val="StyleUnderline"/>
          <w:rFonts w:cs="Times New Roman"/>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505">
        <w:rPr>
          <w:rFonts w:cs="Times New Roman"/>
        </w:rPr>
        <w:t xml:space="preserve">, in some robust way, where this would to a significant extent be a function of other-regarding concerns (see chapter 12 of this classic intro to ethics). But </w:t>
      </w:r>
      <w:r w:rsidRPr="00CA7505">
        <w:rPr>
          <w:rStyle w:val="StyleUnderline"/>
          <w:rFonts w:cs="Times New Roman"/>
        </w:rPr>
        <w:t>once these elements are included, we can (roughly, as above) argue that this sort of egoism will imply strong reasons to reduce existential risk.</w:t>
      </w:r>
      <w:r w:rsidRPr="00CA7505">
        <w:rPr>
          <w:rFonts w:cs="Times New Roman"/>
        </w:rPr>
        <w:t xml:space="preserve"> Add to </w:t>
      </w:r>
      <w:proofErr w:type="gramStart"/>
      <w:r w:rsidRPr="00CA7505">
        <w:rPr>
          <w:rFonts w:cs="Times New Roman"/>
        </w:rPr>
        <w:t>all of</w:t>
      </w:r>
      <w:proofErr w:type="gramEnd"/>
      <w:r w:rsidRPr="00CA7505">
        <w:rPr>
          <w:rFonts w:cs="Times New Roman"/>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4B75">
        <w:rPr>
          <w:rStyle w:val="Emphasis"/>
          <w:rFonts w:cs="Times New Roman"/>
          <w:highlight w:val="green"/>
        </w:rPr>
        <w:t xml:space="preserve">We should also </w:t>
      </w:r>
      <w:proofErr w:type="gramStart"/>
      <w:r w:rsidRPr="00CE4B75">
        <w:rPr>
          <w:rStyle w:val="Emphasis"/>
          <w:rFonts w:cs="Times New Roman"/>
          <w:highlight w:val="green"/>
        </w:rPr>
        <w:t>take into account</w:t>
      </w:r>
      <w:proofErr w:type="gramEnd"/>
      <w:r w:rsidRPr="00CE4B75">
        <w:rPr>
          <w:rStyle w:val="Emphasis"/>
          <w:rFonts w:cs="Times New Roman"/>
          <w:highlight w:val="green"/>
        </w:rPr>
        <w:t xml:space="preserve"> moral uncertainty.</w:t>
      </w:r>
      <w:r w:rsidRPr="00CA7505">
        <w:rPr>
          <w:rFonts w:cs="Times New Roman"/>
        </w:rPr>
        <w:t xml:space="preserve"> </w:t>
      </w:r>
      <w:r w:rsidRPr="00CA7505">
        <w:rPr>
          <w:rStyle w:val="StyleUnderline"/>
          <w:rFonts w:cs="Times New Roman"/>
        </w:rPr>
        <w:t>What is it reasonable for one to do, when one is uncertain not (only) about the empirical facts, but also about the moral facts?</w:t>
      </w:r>
      <w:r w:rsidRPr="00CA7505">
        <w:rPr>
          <w:rFonts w:cs="Times New Roman"/>
        </w:rPr>
        <w:t xml:space="preserve"> I’ve just argued that </w:t>
      </w:r>
      <w:r w:rsidRPr="00CA7505">
        <w:rPr>
          <w:rStyle w:val="StyleUnderline"/>
          <w:rFonts w:cs="Times New Roman"/>
        </w:rPr>
        <w:t>there’s agreement among minimally plausible ethical views that we have strong reason to reduce existential risk – not only consequentialists, but also deontologists, virtue ethicists, and sophisticated egoists should agree.</w:t>
      </w:r>
      <w:r w:rsidRPr="00CA7505">
        <w:rPr>
          <w:rFonts w:cs="Times New Roman"/>
        </w:rPr>
        <w:t xml:space="preserve"> But </w:t>
      </w:r>
      <w:r w:rsidRPr="00CA7505">
        <w:rPr>
          <w:rStyle w:val="StyleUnderline"/>
          <w:rFonts w:cs="Times New Roman"/>
        </w:rPr>
        <w:t xml:space="preserve">even those (hedonistic egoists) who disagree should have a significant level of confidence that they are mistaken, and that one of the above views is correct. </w:t>
      </w:r>
      <w:r w:rsidRPr="00CE4B75">
        <w:rPr>
          <w:rStyle w:val="StyleUnderline"/>
          <w:rFonts w:cs="Times New Roman"/>
          <w:highlight w:val="green"/>
        </w:rPr>
        <w:t xml:space="preserve">Even if they were 90% sure </w:t>
      </w:r>
      <w:r w:rsidRPr="00CA7505">
        <w:rPr>
          <w:rStyle w:val="StyleUnderline"/>
          <w:rFonts w:cs="Times New Roman"/>
        </w:rPr>
        <w:t xml:space="preserve">that </w:t>
      </w:r>
      <w:r w:rsidRPr="00CE4B75">
        <w:rPr>
          <w:rStyle w:val="StyleUnderline"/>
          <w:rFonts w:cs="Times New Roman"/>
          <w:highlight w:val="green"/>
        </w:rPr>
        <w:t xml:space="preserve">their view is </w:t>
      </w:r>
      <w:r w:rsidRPr="00CA7505">
        <w:rPr>
          <w:rStyle w:val="StyleUnderline"/>
          <w:rFonts w:cs="Times New Roman"/>
        </w:rPr>
        <w:t xml:space="preserve">the </w:t>
      </w:r>
      <w:r w:rsidRPr="00CE4B75">
        <w:rPr>
          <w:rStyle w:val="StyleUnderline"/>
          <w:rFonts w:cs="Times New Roman"/>
          <w:highlight w:val="green"/>
        </w:rPr>
        <w:t xml:space="preserve">correct </w:t>
      </w:r>
      <w:r w:rsidRPr="00CA7505">
        <w:rPr>
          <w:rStyle w:val="StyleUnderline"/>
          <w:rFonts w:cs="Times New Roman"/>
        </w:rPr>
        <w:t xml:space="preserve">one </w:t>
      </w:r>
      <w:r w:rsidRPr="00CA7505">
        <w:rPr>
          <w:rFonts w:cs="Times New Roman"/>
        </w:rPr>
        <w:t xml:space="preserve">(and 10% sure that one of these other ones is correct), </w:t>
      </w:r>
      <w:r w:rsidRPr="00CE4B75">
        <w:rPr>
          <w:rStyle w:val="StyleUnderline"/>
          <w:rFonts w:cs="Times New Roman"/>
          <w:highlight w:val="green"/>
        </w:rPr>
        <w:t xml:space="preserve">they would have </w:t>
      </w:r>
      <w:proofErr w:type="gramStart"/>
      <w:r w:rsidRPr="00CA7505">
        <w:rPr>
          <w:rStyle w:val="StyleUnderline"/>
          <w:rFonts w:cs="Times New Roman"/>
        </w:rPr>
        <w:t xml:space="preserve">pretty </w:t>
      </w:r>
      <w:r w:rsidRPr="00CE4B75">
        <w:rPr>
          <w:rStyle w:val="StyleUnderline"/>
          <w:rFonts w:cs="Times New Roman"/>
          <w:highlight w:val="green"/>
        </w:rPr>
        <w:t>strong</w:t>
      </w:r>
      <w:proofErr w:type="gramEnd"/>
      <w:r w:rsidRPr="00CE4B75">
        <w:rPr>
          <w:rStyle w:val="StyleUnderline"/>
          <w:rFonts w:cs="Times New Roman"/>
          <w:highlight w:val="green"/>
        </w:rPr>
        <w:t xml:space="preserve"> reason, from </w:t>
      </w:r>
      <w:r w:rsidRPr="00CA7505">
        <w:rPr>
          <w:rStyle w:val="StyleUnderline"/>
          <w:rFonts w:cs="Times New Roman"/>
        </w:rPr>
        <w:t xml:space="preserve">the standpoint of </w:t>
      </w:r>
      <w:r w:rsidRPr="00CE4B75">
        <w:rPr>
          <w:rStyle w:val="StyleUnderline"/>
          <w:rFonts w:cs="Times New Roman"/>
          <w:highlight w:val="green"/>
        </w:rPr>
        <w:t>moral uncertainty, to reduce existential risk</w:t>
      </w:r>
      <w:r w:rsidRPr="00CA7505">
        <w:rPr>
          <w:rStyle w:val="StyleUnderline"/>
          <w:rFonts w:cs="Times New Roman"/>
        </w:rPr>
        <w:t>.</w:t>
      </w:r>
      <w:r w:rsidRPr="00CA7505">
        <w:rPr>
          <w:rFonts w:cs="Times New Roman"/>
        </w:rPr>
        <w:t xml:space="preserve"> Perhaps most disturbingly still, </w:t>
      </w:r>
      <w:r w:rsidRPr="00CE4B75">
        <w:rPr>
          <w:rStyle w:val="StyleUnderline"/>
          <w:rFonts w:cs="Times New Roman"/>
          <w:highlight w:val="green"/>
        </w:rPr>
        <w:t>even if we are only 1% sure that the well-</w:t>
      </w:r>
      <w:r w:rsidRPr="00CE4B75">
        <w:rPr>
          <w:rStyle w:val="StyleUnderline"/>
          <w:rFonts w:cs="Times New Roman"/>
          <w:highlight w:val="green"/>
        </w:rPr>
        <w:lastRenderedPageBreak/>
        <w:t>being of possible future people matters</w:t>
      </w:r>
      <w:r w:rsidRPr="00CE4B75">
        <w:rPr>
          <w:rStyle w:val="StyleUnderline"/>
          <w:rFonts w:cs="Times New Roman"/>
        </w:rPr>
        <w:t>, it</w:t>
      </w:r>
      <w:r w:rsidRPr="00CA7505">
        <w:rPr>
          <w:rStyle w:val="StyleUnderline"/>
          <w:rFonts w:cs="Times New Roman"/>
        </w:rPr>
        <w:t xml:space="preserve"> is at least arguable that, </w:t>
      </w:r>
      <w:r w:rsidRPr="00CE4B75">
        <w:rPr>
          <w:rStyle w:val="StyleUnderline"/>
          <w:rFonts w:cs="Times New Roman"/>
          <w:highlight w:val="green"/>
        </w:rPr>
        <w:t xml:space="preserve">from </w:t>
      </w:r>
      <w:r w:rsidRPr="00CA7505">
        <w:rPr>
          <w:rStyle w:val="StyleUnderline"/>
          <w:rFonts w:cs="Times New Roman"/>
        </w:rPr>
        <w:t xml:space="preserve">the standpoint of </w:t>
      </w:r>
      <w:r w:rsidRPr="00CE4B75">
        <w:rPr>
          <w:rStyle w:val="StyleUnderline"/>
          <w:rFonts w:cs="Times New Roman"/>
          <w:highlight w:val="green"/>
        </w:rPr>
        <w:t>moral uncertainty, reducing existential risk is the most important thing in the world</w:t>
      </w:r>
      <w:r w:rsidRPr="00CA7505">
        <w:rPr>
          <w:rStyle w:val="StyleUnderline"/>
          <w:rFonts w:cs="Times New Roman"/>
        </w:rPr>
        <w:t>.</w:t>
      </w:r>
      <w:r w:rsidRPr="00CA7505">
        <w:rPr>
          <w:rFonts w:cs="Times New Roman"/>
        </w:rPr>
        <w:t xml:space="preserve"> Again, this is largely </w:t>
      </w:r>
      <w:proofErr w:type="gramStart"/>
      <w:r w:rsidRPr="00CA7505">
        <w:rPr>
          <w:rFonts w:cs="Times New Roman"/>
        </w:rPr>
        <w:t>for the reason that</w:t>
      </w:r>
      <w:proofErr w:type="gramEnd"/>
      <w:r w:rsidRPr="00CA7505">
        <w:rPr>
          <w:rFonts w:cs="Times New Roman"/>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505">
        <w:rPr>
          <w:rStyle w:val="StyleUnderline"/>
          <w:rFonts w:cs="Times New Roman"/>
        </w:rPr>
        <w:t>It is enough for my claim that there is moral agreement in the relevant sense if</w:t>
      </w:r>
      <w:r w:rsidRPr="00CA7505">
        <w:rPr>
          <w:rFonts w:cs="Times New Roman"/>
        </w:rPr>
        <w:t xml:space="preserve">, at least given certain empirical claims about what future lives would most likely be like, </w:t>
      </w:r>
      <w:r w:rsidRPr="00CA7505">
        <w:rPr>
          <w:rStyle w:val="Emphasis"/>
          <w:rFonts w:cs="Times New Roman"/>
        </w:rPr>
        <w:t>all minimally plausible moral views would converge on the conclusion that we should try to save the world</w:t>
      </w:r>
      <w:r w:rsidRPr="00CA7505">
        <w:rPr>
          <w:rStyle w:val="StyleUnderline"/>
          <w:rFonts w:cs="Times New Roman"/>
        </w:rPr>
        <w:t>.</w:t>
      </w:r>
      <w:r w:rsidRPr="00CA7505">
        <w:rPr>
          <w:rFonts w:cs="Times New Roman"/>
        </w:rPr>
        <w:t xml:space="preserve"> While there are some non-crazy </w:t>
      </w:r>
      <w:r w:rsidRPr="00CA7505">
        <w:rPr>
          <w:rStyle w:val="StyleUnderline"/>
          <w:rFonts w:cs="Times New Roman"/>
        </w:rPr>
        <w:t>views that place significantly greater moral weight on avoiding suffering than on promoting happiness</w:t>
      </w:r>
      <w:r w:rsidRPr="00CA7505">
        <w:rPr>
          <w:rFonts w:cs="Times New Roman"/>
        </w:rPr>
        <w:t xml:space="preserve">, for reasons others have offered (and for independent reasons I won’t get into here unless requested to), they nonetheless </w:t>
      </w:r>
      <w:r w:rsidRPr="00CA7505">
        <w:rPr>
          <w:rStyle w:val="StyleUnderline"/>
          <w:rFonts w:cs="Times New Roman"/>
        </w:rPr>
        <w:t xml:space="preserve">seem to be </w:t>
      </w:r>
      <w:proofErr w:type="gramStart"/>
      <w:r w:rsidRPr="00CA7505">
        <w:rPr>
          <w:rStyle w:val="StyleUnderline"/>
          <w:rFonts w:cs="Times New Roman"/>
        </w:rPr>
        <w:t>fairly implausible</w:t>
      </w:r>
      <w:proofErr w:type="gramEnd"/>
      <w:r w:rsidRPr="00CA7505">
        <w:rPr>
          <w:rStyle w:val="StyleUnderline"/>
          <w:rFonts w:cs="Times New Roman"/>
        </w:rPr>
        <w:t xml:space="preserve"> views.</w:t>
      </w:r>
      <w:r w:rsidRPr="00CA7505">
        <w:rPr>
          <w:rFonts w:cs="Times New Roman"/>
        </w:rPr>
        <w:t xml:space="preserve"> And </w:t>
      </w:r>
      <w:r w:rsidRPr="00CA7505">
        <w:rPr>
          <w:rStyle w:val="StyleUnderline"/>
          <w:rFonts w:cs="Times New Roman"/>
        </w:rPr>
        <w:t xml:space="preserve">even if things did not go well for our ancestors, I am optimistic that they will overall go fantastically well for our </w:t>
      </w:r>
      <w:proofErr w:type="gramStart"/>
      <w:r w:rsidRPr="00CA7505">
        <w:rPr>
          <w:rStyle w:val="StyleUnderline"/>
          <w:rFonts w:cs="Times New Roman"/>
        </w:rPr>
        <w:t>descendants, if</w:t>
      </w:r>
      <w:proofErr w:type="gramEnd"/>
      <w:r w:rsidRPr="00CA7505">
        <w:rPr>
          <w:rStyle w:val="StyleUnderline"/>
          <w:rFonts w:cs="Times New Roman"/>
        </w:rPr>
        <w:t xml:space="preserve"> we allow them to. I suspect that most of us alive today – at least those of us not suffering from extreme illness or poverty – have lives that are well worth living, and that things will continue to improve.</w:t>
      </w:r>
      <w:r w:rsidRPr="00CA7505">
        <w:rPr>
          <w:rFonts w:cs="Times New Roman"/>
        </w:rPr>
        <w:t xml:space="preserve"> Derek Parfit, whose work has emphasized future generations as well as agreement in ethics, described our situation clearly and accurately: “We live during the hinge of history. </w:t>
      </w:r>
      <w:r w:rsidRPr="00CA7505">
        <w:rPr>
          <w:rStyle w:val="StyleUnderline"/>
          <w:rFonts w:cs="Times New Roman"/>
        </w:rPr>
        <w:t xml:space="preserve">Given the scientific and technological discoveries of the last two centuries, the world has never changed as fast. </w:t>
      </w:r>
      <w:r w:rsidRPr="00CA7505">
        <w:rPr>
          <w:rFonts w:cs="Times New Roman"/>
        </w:rPr>
        <w:t xml:space="preserve">We shall soon have even greater powers to transform, not only our surroundings, but ourselves and our successors. </w:t>
      </w:r>
      <w:r w:rsidRPr="00CA7505">
        <w:rPr>
          <w:rStyle w:val="StyleUnderline"/>
          <w:rFonts w:cs="Times New Roman"/>
        </w:rPr>
        <w:t xml:space="preserve">If we act wisely in the next few centuries, humanity will survive its most dangerous and decisive period. </w:t>
      </w:r>
      <w:r w:rsidRPr="00CA7505">
        <w:rPr>
          <w:rFonts w:cs="Times New Roman"/>
        </w:rPr>
        <w:t xml:space="preserve">Our descendants could, if necessary, go elsewhere, spreading through this galaxy…. </w:t>
      </w:r>
      <w:r w:rsidRPr="00CA7505">
        <w:rPr>
          <w:rStyle w:val="StyleUnderline"/>
          <w:rFonts w:cs="Times New Roman"/>
        </w:rPr>
        <w:t>Our descendants might, I believe, make the further future very good. But that good future may also depend in part on us. If our selfish recklessness ends human history, we would be acting very wrongly.</w:t>
      </w:r>
      <w:r w:rsidRPr="00CA7505">
        <w:rPr>
          <w:rFonts w:cs="Times New Roman"/>
        </w:rPr>
        <w:t>” (From chapter 36 of On What Matters)</w:t>
      </w:r>
    </w:p>
    <w:p w14:paraId="2BB4E11C" w14:textId="77777777" w:rsidR="00976EA6" w:rsidRPr="003677F5" w:rsidRDefault="00976EA6" w:rsidP="00976EA6">
      <w:pPr>
        <w:pStyle w:val="Heading4"/>
        <w:rPr>
          <w:rFonts w:cs="Calibri"/>
        </w:rPr>
      </w:pPr>
      <w:r>
        <w:rPr>
          <w:rFonts w:cs="Calibri"/>
        </w:rPr>
        <w:t xml:space="preserve">5] </w:t>
      </w:r>
      <w:r w:rsidRPr="003677F5">
        <w:rPr>
          <w:rFonts w:cs="Calibri"/>
        </w:rPr>
        <w:t xml:space="preserve">Use epistemic modesty – that’s multiplying the probability of a framework being true by its general contention impact – </w:t>
      </w:r>
    </w:p>
    <w:p w14:paraId="552CA8CA" w14:textId="77777777" w:rsidR="00976EA6" w:rsidRPr="003677F5" w:rsidRDefault="00976EA6" w:rsidP="00976EA6">
      <w:pPr>
        <w:pStyle w:val="Heading4"/>
        <w:rPr>
          <w:rFonts w:cs="Calibri"/>
        </w:rPr>
      </w:pPr>
      <w:r w:rsidRPr="003677F5">
        <w:rPr>
          <w:rFonts w:cs="Calibri"/>
        </w:rPr>
        <w:t xml:space="preserve">---A] It maximizes the probability of achieving net most moral value—beating a </w:t>
      </w:r>
      <w:proofErr w:type="gramStart"/>
      <w:r w:rsidRPr="003677F5">
        <w:rPr>
          <w:rFonts w:cs="Calibri"/>
        </w:rPr>
        <w:t>framework acts</w:t>
      </w:r>
      <w:proofErr w:type="gramEnd"/>
      <w:r w:rsidRPr="003677F5">
        <w:rPr>
          <w:rFonts w:cs="Calibri"/>
        </w:rPr>
        <w:t xml:space="preserve"> as mitigation to their impacts but the strength of that mitigation is contingent </w:t>
      </w:r>
    </w:p>
    <w:p w14:paraId="2D544160" w14:textId="77777777" w:rsidR="00976EA6" w:rsidRPr="003677F5" w:rsidRDefault="00976EA6" w:rsidP="00976EA6">
      <w:pPr>
        <w:pStyle w:val="Heading4"/>
        <w:rPr>
          <w:rFonts w:cs="Calibri"/>
        </w:rPr>
      </w:pPr>
      <w:r w:rsidRPr="003677F5">
        <w:rPr>
          <w:rFonts w:cs="Calibri"/>
        </w:rPr>
        <w:t xml:space="preserve">---B] EC is too high a burden—thousands of years of philosophy can’t be resolved in 40 minutes. </w:t>
      </w:r>
    </w:p>
    <w:p w14:paraId="7D1CC403" w14:textId="70F3469B" w:rsidR="00B54865" w:rsidRDefault="00B54865" w:rsidP="00B54865">
      <w:pPr>
        <w:pStyle w:val="Heading3"/>
      </w:pPr>
      <w:r>
        <w:lastRenderedPageBreak/>
        <w:t>PIC</w:t>
      </w:r>
    </w:p>
    <w:p w14:paraId="2F636221" w14:textId="77777777" w:rsidR="00D666B8" w:rsidRPr="00D666B8" w:rsidRDefault="00D666B8" w:rsidP="00D666B8">
      <w:pPr>
        <w:spacing w:after="0" w:line="240" w:lineRule="auto"/>
        <w:rPr>
          <w:rFonts w:ascii="Times New Roman" w:eastAsia="Times New Roman" w:hAnsi="Times New Roman" w:cs="Times New Roman"/>
          <w:sz w:val="24"/>
        </w:rPr>
      </w:pPr>
      <w:r w:rsidRPr="00D666B8">
        <w:rPr>
          <w:rFonts w:ascii="Helvetica Neue" w:eastAsia="Times New Roman" w:hAnsi="Helvetica Neue" w:cs="Times New Roman"/>
          <w:color w:val="DCDDDE"/>
          <w:sz w:val="24"/>
        </w:rPr>
        <w:t>(</w:t>
      </w:r>
      <w:proofErr w:type="gramStart"/>
      <w:r w:rsidRPr="00D666B8">
        <w:rPr>
          <w:rFonts w:ascii="Helvetica Neue" w:eastAsia="Times New Roman" w:hAnsi="Helvetica Neue" w:cs="Times New Roman"/>
          <w:color w:val="DCDDDE"/>
          <w:sz w:val="24"/>
        </w:rPr>
        <w:t>plan</w:t>
      </w:r>
      <w:proofErr w:type="gramEnd"/>
      <w:r w:rsidRPr="00D666B8">
        <w:rPr>
          <w:rFonts w:ascii="Helvetica Neue" w:eastAsia="Times New Roman" w:hAnsi="Helvetica Neue" w:cs="Times New Roman"/>
          <w:color w:val="DCDDDE"/>
          <w:sz w:val="24"/>
        </w:rPr>
        <w:t xml:space="preserve"> text) expect for medical workers which strikes would be conditional</w:t>
      </w:r>
    </w:p>
    <w:p w14:paraId="23BE09C1" w14:textId="77777777" w:rsidR="00B54865" w:rsidRDefault="00B54865" w:rsidP="00B54865">
      <w:pPr>
        <w:pStyle w:val="Heading4"/>
      </w:pPr>
      <w:r>
        <w:t>COVID-19 has increased healthcare worker strikes risking health care effectiveness</w:t>
      </w:r>
    </w:p>
    <w:p w14:paraId="4C88FA18" w14:textId="77777777" w:rsidR="00B54865" w:rsidRPr="007B0C2D" w:rsidRDefault="00B54865" w:rsidP="00B54865">
      <w:r>
        <w:t xml:space="preserve">Ryan </w:t>
      </w:r>
      <w:r w:rsidRPr="00AD28DD">
        <w:rPr>
          <w:rStyle w:val="Style13ptBold"/>
        </w:rPr>
        <w:t>Essex, Ph.D., and</w:t>
      </w:r>
      <w:r>
        <w:t xml:space="preserve"> Sharon M. </w:t>
      </w:r>
      <w:r w:rsidRPr="00AD28DD">
        <w:rPr>
          <w:rStyle w:val="Style13ptBold"/>
        </w:rPr>
        <w:t>Weldon, Ph.D</w:t>
      </w:r>
      <w:r>
        <w:t xml:space="preserve">. </w:t>
      </w:r>
      <w:r w:rsidRPr="00AD28DD">
        <w:rPr>
          <w:rStyle w:val="Style13ptBold"/>
        </w:rPr>
        <w:t>6/17</w:t>
      </w:r>
      <w:r>
        <w:t>/21, “Health Care Worker Strikes and the Covid Pandemic,” NEJM, www.nejm.org/doi/full/10.1056/NEJMp2103327//lhs-ap</w:t>
      </w:r>
    </w:p>
    <w:p w14:paraId="3DEF4169" w14:textId="77777777" w:rsidR="00B54865" w:rsidRPr="007B0C2D" w:rsidRDefault="00B54865" w:rsidP="00B54865">
      <w:pPr>
        <w:rPr>
          <w:rStyle w:val="StyleUnderline"/>
        </w:rPr>
      </w:pPr>
      <w:r>
        <w:t xml:space="preserve">While the heroics of health care workers have been celebrated and we’ve gained a renewed appreciation of the risks that many frontline workers face while providing fundamental services, less attention has been paid to those who have refused to work under such dangerous conditions and those who have pointed out that no health care workers needed to be placed at such high risk. Many have rightly argued that heroics were required only because of government neglect, underfunding, and lack of preparation for a pandemic that we knew was coming. </w:t>
      </w:r>
      <w:r w:rsidRPr="00AD28DD">
        <w:rPr>
          <w:rStyle w:val="StyleUnderline"/>
          <w:highlight w:val="cyan"/>
        </w:rPr>
        <w:t>Many workers are</w:t>
      </w:r>
      <w:r>
        <w:t xml:space="preserve"> justifiably </w:t>
      </w:r>
      <w:r w:rsidRPr="00AD28DD">
        <w:rPr>
          <w:rStyle w:val="StyleUnderline"/>
          <w:highlight w:val="cyan"/>
        </w:rPr>
        <w:t>angry</w:t>
      </w:r>
      <w:r>
        <w:t xml:space="preserve">. Although there are no official figures, </w:t>
      </w:r>
      <w:r w:rsidRPr="00AD28DD">
        <w:rPr>
          <w:rStyle w:val="StyleUnderline"/>
          <w:highlight w:val="cyan"/>
        </w:rPr>
        <w:t>Covid</w:t>
      </w:r>
      <w:r w:rsidRPr="007B0C2D">
        <w:rPr>
          <w:rStyle w:val="StyleUnderline"/>
        </w:rPr>
        <w:t xml:space="preserve">-19 appears to have </w:t>
      </w:r>
      <w:r w:rsidRPr="00AD28DD">
        <w:rPr>
          <w:rStyle w:val="StyleUnderline"/>
          <w:highlight w:val="cyan"/>
        </w:rPr>
        <w:t>led to a substantial uptick in strike actions by health care workers</w:t>
      </w:r>
      <w:r w:rsidRPr="007B0C2D">
        <w:rPr>
          <w:rStyle w:val="StyleUnderline"/>
        </w:rPr>
        <w:t>.</w:t>
      </w:r>
    </w:p>
    <w:p w14:paraId="1EAD390E" w14:textId="77777777" w:rsidR="00B54865" w:rsidRDefault="00B54865" w:rsidP="00B54865">
      <w:r>
        <w:t xml:space="preserve">In February 2020, facing an unknown “pneumonia,” experts in Hong Kong called for closing the borders </w:t>
      </w:r>
      <w:proofErr w:type="gramStart"/>
      <w:r>
        <w:t>in an effort to</w:t>
      </w:r>
      <w:proofErr w:type="gramEnd"/>
      <w:r>
        <w:t xml:space="preserve"> mitigate its spread until more could be ascertained about the nature of the virus (which would be labeled Covid-19 on February 11 and deemed a pandemic roughly a month later). The Hong Kong government failed to act, despite calls from experts and health care workers, with support from the </w:t>
      </w:r>
      <w:proofErr w:type="gramStart"/>
      <w:r>
        <w:t>general public</w:t>
      </w:r>
      <w:proofErr w:type="gramEnd"/>
      <w:r>
        <w:t xml:space="preserve">. In late January, </w:t>
      </w:r>
      <w:r w:rsidRPr="007B0C2D">
        <w:rPr>
          <w:rStyle w:val="StyleUnderline"/>
        </w:rPr>
        <w:t xml:space="preserve">labor unions repeatedly called for dialogue with the government regarding border closure. When that effort failed, a vote was held on strike action, for which there was overwhelming support. From February 3 through 7, 2020, health care workers in Hong Kong went on strike, making </w:t>
      </w:r>
      <w:proofErr w:type="gramStart"/>
      <w:r w:rsidRPr="007B0C2D">
        <w:rPr>
          <w:rStyle w:val="StyleUnderline"/>
        </w:rPr>
        <w:t>a number of</w:t>
      </w:r>
      <w:proofErr w:type="gramEnd"/>
      <w:r w:rsidRPr="007B0C2D">
        <w:rPr>
          <w:rStyle w:val="StyleUnderline"/>
        </w:rPr>
        <w:t xml:space="preserve"> demands, including the closure of borders and a sufficient supply of PPE and facilities to manage the potential spread of the virus.</w:t>
      </w:r>
    </w:p>
    <w:p w14:paraId="767294BE" w14:textId="77777777" w:rsidR="00B54865" w:rsidRPr="007B0C2D" w:rsidRDefault="00B54865" w:rsidP="00B54865">
      <w:pPr>
        <w:rPr>
          <w:rStyle w:val="StyleUnderline"/>
        </w:rPr>
      </w:pPr>
      <w:r w:rsidRPr="007B0C2D">
        <w:rPr>
          <w:rStyle w:val="StyleUnderline"/>
        </w:rPr>
        <w:t xml:space="preserve">Such action has not been restricted to </w:t>
      </w:r>
      <w:r w:rsidRPr="00AD28DD">
        <w:rPr>
          <w:rStyle w:val="StyleUnderline"/>
          <w:highlight w:val="cyan"/>
        </w:rPr>
        <w:t>Hong Kong</w:t>
      </w:r>
      <w:r w:rsidRPr="007B0C2D">
        <w:rPr>
          <w:rStyle w:val="StyleUnderline"/>
        </w:rPr>
        <w:t xml:space="preserve">. Amid multiplying cases of Covid-19, health care workers in </w:t>
      </w:r>
      <w:r w:rsidRPr="00AD28DD">
        <w:rPr>
          <w:rStyle w:val="StyleUnderline"/>
          <w:highlight w:val="cyan"/>
        </w:rPr>
        <w:t>Zimbabwe</w:t>
      </w:r>
      <w:r w:rsidRPr="007B0C2D">
        <w:rPr>
          <w:rStyle w:val="StyleUnderline"/>
        </w:rPr>
        <w:t xml:space="preserve"> went on strike in June 2020 because of a lack of PPE and low salaries. Indeed, strike action by health care workers has been a global phenomenon. In the </w:t>
      </w:r>
      <w:r w:rsidRPr="00AD28DD">
        <w:rPr>
          <w:rStyle w:val="StyleUnderline"/>
          <w:highlight w:val="cyan"/>
        </w:rPr>
        <w:t>United States</w:t>
      </w:r>
      <w:r w:rsidRPr="007B0C2D">
        <w:rPr>
          <w:rStyle w:val="StyleUnderline"/>
        </w:rPr>
        <w:t xml:space="preserve">, nurses have gone on strike, and in the </w:t>
      </w:r>
      <w:r w:rsidRPr="00AD28DD">
        <w:rPr>
          <w:rStyle w:val="StyleUnderline"/>
          <w:highlight w:val="cyan"/>
        </w:rPr>
        <w:t>United Kingdom</w:t>
      </w:r>
      <w:r w:rsidRPr="007B0C2D">
        <w:rPr>
          <w:rStyle w:val="StyleUnderline"/>
        </w:rPr>
        <w:t xml:space="preserve"> pharmacists and nurses have threatened strike action. Doctors in </w:t>
      </w:r>
      <w:r w:rsidRPr="00AD28DD">
        <w:rPr>
          <w:rStyle w:val="StyleUnderline"/>
          <w:highlight w:val="cyan"/>
        </w:rPr>
        <w:t>South Korea</w:t>
      </w:r>
      <w:r w:rsidRPr="007B0C2D">
        <w:rPr>
          <w:rStyle w:val="StyleUnderline"/>
        </w:rPr>
        <w:t xml:space="preserve"> launched a nationwide strike in August, and health care workers in </w:t>
      </w:r>
      <w:r w:rsidRPr="00AD28DD">
        <w:rPr>
          <w:rStyle w:val="StyleUnderline"/>
          <w:highlight w:val="cyan"/>
        </w:rPr>
        <w:t>Kenya</w:t>
      </w:r>
      <w:r w:rsidRPr="007B0C2D">
        <w:rPr>
          <w:rStyle w:val="StyleUnderline"/>
        </w:rPr>
        <w:t xml:space="preserve">, </w:t>
      </w:r>
      <w:r w:rsidRPr="00AD28DD">
        <w:rPr>
          <w:rStyle w:val="StyleUnderline"/>
          <w:highlight w:val="cyan"/>
        </w:rPr>
        <w:t>Spain, Bosnia, and Peru</w:t>
      </w:r>
      <w:r w:rsidRPr="007B0C2D">
        <w:rPr>
          <w:rStyle w:val="StyleUnderline"/>
        </w:rPr>
        <w:t xml:space="preserve"> have </w:t>
      </w:r>
      <w:r w:rsidRPr="00AD28DD">
        <w:rPr>
          <w:rStyle w:val="StyleUnderline"/>
          <w:highlight w:val="cyan"/>
        </w:rPr>
        <w:t>all</w:t>
      </w:r>
      <w:r w:rsidRPr="007B0C2D">
        <w:rPr>
          <w:rStyle w:val="StyleUnderline"/>
        </w:rPr>
        <w:t xml:space="preserve"> gone </w:t>
      </w:r>
      <w:r w:rsidRPr="00AD28DD">
        <w:rPr>
          <w:rStyle w:val="StyleUnderline"/>
          <w:highlight w:val="cyan"/>
        </w:rPr>
        <w:t>on strike</w:t>
      </w:r>
      <w:r w:rsidRPr="007B0C2D">
        <w:rPr>
          <w:rStyle w:val="StyleUnderline"/>
        </w:rPr>
        <w:t xml:space="preserve"> at some point during the pandemic.</w:t>
      </w:r>
    </w:p>
    <w:p w14:paraId="24C121E1" w14:textId="77777777" w:rsidR="00B54865" w:rsidRDefault="00B54865" w:rsidP="00B54865">
      <w:r w:rsidRPr="007B0C2D">
        <w:rPr>
          <w:rStyle w:val="StyleUnderline"/>
        </w:rPr>
        <w:t>Health care workers even went on strike after the military coup in Myanmar in February 2021, with a spokesperson noting that they “simply [did] not want to work for the regime that staged the military coup.”</w:t>
      </w:r>
      <w:r>
        <w:t xml:space="preserve">1 Such action must be understood in the context of broader unrest. In Venezuela, for example, many health care workers have had no option to stop working during the pandemic. In what has been described as a crisis within a crisis, </w:t>
      </w:r>
      <w:r w:rsidRPr="007B0C2D">
        <w:rPr>
          <w:rStyle w:val="StyleUnderline"/>
        </w:rPr>
        <w:t>Covid-19 has exacerbated many of the problems of Venezuela’s ailing health care system.</w:t>
      </w:r>
      <w:r>
        <w:t xml:space="preserve"> Though there has been unrest, the Venezuelan government has attempted to silence critics, deny PPE shortages, and blame health care workers. The government also denies that an estimated 200 health care workers have died, contending that there have been only 12 deaths attributable to Covid-19.2</w:t>
      </w:r>
    </w:p>
    <w:p w14:paraId="203D7B19" w14:textId="77777777" w:rsidR="00B54865" w:rsidRPr="007B0C2D" w:rsidRDefault="00B54865" w:rsidP="00B54865">
      <w:r>
        <w:lastRenderedPageBreak/>
        <w:t xml:space="preserve">Though these situations are distinct in multiple ways and health care workers have gone on strike (or protested) for myriad reasons, </w:t>
      </w:r>
      <w:r w:rsidRPr="007B0C2D">
        <w:t xml:space="preserve">common demands underlying nearly all these actions relate to inadequate responses to Covid-19 and inadequate protections for frontline workers; every group </w:t>
      </w:r>
      <w:proofErr w:type="gramStart"/>
      <w:r w:rsidRPr="007B0C2D">
        <w:t>taking action</w:t>
      </w:r>
      <w:proofErr w:type="gramEnd"/>
      <w:r w:rsidRPr="007B0C2D">
        <w:t xml:space="preserve"> has explicitly demanded more PPE.</w:t>
      </w:r>
    </w:p>
    <w:p w14:paraId="71A8370F" w14:textId="77777777" w:rsidR="00B54865" w:rsidRDefault="00B54865" w:rsidP="00B54865">
      <w:r>
        <w:t xml:space="preserve">Experts in law, ethics, and medicine have long debated whether and when strike action by health care personnel can be justified. Although these debates have centered on the risks that </w:t>
      </w:r>
      <w:r w:rsidRPr="00AD28DD">
        <w:rPr>
          <w:rStyle w:val="StyleUnderline"/>
          <w:highlight w:val="cyan"/>
        </w:rPr>
        <w:t>strikes</w:t>
      </w:r>
      <w:r>
        <w:t xml:space="preserve"> carry for patients, these actions also </w:t>
      </w:r>
      <w:r w:rsidRPr="00AD28DD">
        <w:rPr>
          <w:rStyle w:val="StyleUnderline"/>
          <w:highlight w:val="cyan"/>
        </w:rPr>
        <w:t>pose risks for health care workers</w:t>
      </w:r>
      <w:r w:rsidRPr="007B0C2D">
        <w:rPr>
          <w:rStyle w:val="StyleUnderline"/>
        </w:rPr>
        <w:t xml:space="preserve"> — </w:t>
      </w:r>
      <w:r w:rsidRPr="00AD28DD">
        <w:rPr>
          <w:rStyle w:val="StyleUnderline"/>
          <w:highlight w:val="cyan"/>
        </w:rPr>
        <w:t>they may damage morale and team cohesion,</w:t>
      </w:r>
      <w:r w:rsidRPr="007B0C2D">
        <w:rPr>
          <w:rStyle w:val="StyleUnderline"/>
        </w:rPr>
        <w:t xml:space="preserve"> for example, and </w:t>
      </w:r>
      <w:r w:rsidRPr="00AD28DD">
        <w:rPr>
          <w:rStyle w:val="StyleUnderline"/>
          <w:highlight w:val="cyan"/>
        </w:rPr>
        <w:t>in many countries strikes have been repressed violently</w:t>
      </w:r>
      <w:r w:rsidRPr="007B0C2D">
        <w:rPr>
          <w:rStyle w:val="StyleUnderline"/>
        </w:rPr>
        <w:t xml:space="preserve">. Other </w:t>
      </w:r>
      <w:r w:rsidRPr="00AD28DD">
        <w:rPr>
          <w:rStyle w:val="StyleUnderline"/>
          <w:highlight w:val="cyan"/>
        </w:rPr>
        <w:t>risks relate to</w:t>
      </w:r>
      <w:r w:rsidRPr="007B0C2D">
        <w:rPr>
          <w:rStyle w:val="StyleUnderline"/>
        </w:rPr>
        <w:t xml:space="preserve"> public perceptions and to potentially broader </w:t>
      </w:r>
      <w:r w:rsidRPr="00AD28DD">
        <w:rPr>
          <w:rStyle w:val="StyleUnderline"/>
          <w:highlight w:val="cyan"/>
        </w:rPr>
        <w:t>harms for</w:t>
      </w:r>
      <w:r w:rsidRPr="007B0C2D">
        <w:rPr>
          <w:rStyle w:val="StyleUnderline"/>
        </w:rPr>
        <w:t xml:space="preserve"> both society and </w:t>
      </w:r>
      <w:r w:rsidRPr="00AD28DD">
        <w:rPr>
          <w:rStyle w:val="StyleUnderline"/>
          <w:highlight w:val="cyan"/>
        </w:rPr>
        <w:t xml:space="preserve">the health care </w:t>
      </w:r>
      <w:proofErr w:type="gramStart"/>
      <w:r w:rsidRPr="00AD28DD">
        <w:rPr>
          <w:rStyle w:val="StyleUnderline"/>
          <w:highlight w:val="cyan"/>
        </w:rPr>
        <w:t>community</w:t>
      </w:r>
      <w:r w:rsidRPr="007B0C2D">
        <w:rPr>
          <w:rStyle w:val="StyleUnderline"/>
        </w:rPr>
        <w:t xml:space="preserve"> as a whole</w:t>
      </w:r>
      <w:proofErr w:type="gramEnd"/>
      <w:r w:rsidRPr="007B0C2D">
        <w:rPr>
          <w:rStyle w:val="StyleUnderline"/>
        </w:rPr>
        <w:t>.</w:t>
      </w:r>
      <w:r>
        <w:t>3 Perhaps most fundamentally, however, strikes raise questions about what health care workers owe society and what society owes them.</w:t>
      </w:r>
    </w:p>
    <w:p w14:paraId="5D553781" w14:textId="77777777" w:rsidR="00B54865" w:rsidRDefault="00B54865" w:rsidP="00B54865">
      <w:pPr>
        <w:pStyle w:val="Heading4"/>
      </w:pPr>
      <w:r>
        <w:t>Strikes negatively affect healthcare. Gruber &amp; Kleiner 10</w:t>
      </w:r>
    </w:p>
    <w:p w14:paraId="293F2FD9" w14:textId="77777777" w:rsidR="00B54865" w:rsidRDefault="00B54865" w:rsidP="00B54865">
      <w:pPr>
        <w:rPr>
          <w:rStyle w:val="Style13ptBold"/>
          <w:b w:val="0"/>
          <w:bCs/>
          <w:sz w:val="22"/>
          <w:lang w:eastAsia="zh-CN"/>
        </w:rPr>
      </w:pPr>
      <w:r w:rsidRPr="001B4CA9">
        <w:rPr>
          <w:rStyle w:val="Style13ptBold"/>
          <w:b w:val="0"/>
          <w:sz w:val="22"/>
          <w:lang w:eastAsia="zh-CN"/>
        </w:rPr>
        <w:t>Do Strikes Kill? Evidence from New York State Jonathan Gruber and Samuel A. Kleiner NBER Working Paper No. 15855 March 2010 JEL No. I</w:t>
      </w:r>
      <w:proofErr w:type="gramStart"/>
      <w:r w:rsidRPr="001B4CA9">
        <w:rPr>
          <w:rStyle w:val="Style13ptBold"/>
          <w:b w:val="0"/>
          <w:sz w:val="22"/>
          <w:lang w:eastAsia="zh-CN"/>
        </w:rPr>
        <w:t>12,I</w:t>
      </w:r>
      <w:proofErr w:type="gramEnd"/>
      <w:r w:rsidRPr="001B4CA9">
        <w:rPr>
          <w:rStyle w:val="Style13ptBold"/>
          <w:b w:val="0"/>
          <w:sz w:val="22"/>
          <w:lang w:eastAsia="zh-CN"/>
        </w:rPr>
        <w:t>23,J52,J62</w:t>
      </w:r>
      <w:r>
        <w:rPr>
          <w:rStyle w:val="Style13ptBold"/>
          <w:b w:val="0"/>
          <w:sz w:val="22"/>
          <w:lang w:eastAsia="zh-CN"/>
        </w:rPr>
        <w:t xml:space="preserve"> </w:t>
      </w:r>
      <w:hyperlink r:id="rId11" w:history="1">
        <w:r w:rsidRPr="001336BD">
          <w:rPr>
            <w:rStyle w:val="Hyperlink"/>
            <w:bCs/>
            <w:lang w:eastAsia="zh-CN"/>
          </w:rPr>
          <w:t>https://www.nber.org/system/files/working_papers/w15855/w15855.pdf</w:t>
        </w:r>
      </w:hyperlink>
    </w:p>
    <w:p w14:paraId="781B6574" w14:textId="77777777" w:rsidR="00B54865" w:rsidRDefault="00B54865" w:rsidP="00B54865">
      <w:pPr>
        <w:rPr>
          <w:rStyle w:val="Style13ptBold"/>
          <w:b w:val="0"/>
          <w:bCs/>
          <w:sz w:val="22"/>
          <w:lang w:eastAsia="zh-CN"/>
        </w:rPr>
      </w:pPr>
    </w:p>
    <w:p w14:paraId="4E101A3C" w14:textId="77777777" w:rsidR="00B54865" w:rsidRDefault="00B54865" w:rsidP="00B54865">
      <w:pPr>
        <w:rPr>
          <w:rStyle w:val="Emphasis"/>
          <w:lang w:eastAsia="zh-CN"/>
        </w:rPr>
      </w:pPr>
      <w:r w:rsidRPr="001B4CA9">
        <w:rPr>
          <w:rStyle w:val="StyleUnderline"/>
          <w:lang w:eastAsia="zh-CN"/>
        </w:rPr>
        <w:t>We</w:t>
      </w:r>
      <w:r w:rsidRPr="001B4CA9">
        <w:rPr>
          <w:sz w:val="16"/>
          <w:lang w:eastAsia="zh-CN"/>
        </w:rPr>
        <w:t xml:space="preserve"> have </w:t>
      </w:r>
      <w:r w:rsidRPr="001B4CA9">
        <w:rPr>
          <w:rStyle w:val="StyleUnderline"/>
          <w:lang w:eastAsia="zh-CN"/>
        </w:rPr>
        <w:t>gathered data</w:t>
      </w:r>
      <w:r w:rsidRPr="001B4CA9">
        <w:rPr>
          <w:sz w:val="16"/>
          <w:lang w:eastAsia="zh-CN"/>
        </w:rPr>
        <w:t xml:space="preserve"> </w:t>
      </w:r>
      <w:r w:rsidRPr="001B4CA9">
        <w:rPr>
          <w:rStyle w:val="StyleUnderline"/>
          <w:lang w:eastAsia="zh-CN"/>
        </w:rPr>
        <w:t>on</w:t>
      </w:r>
      <w:r w:rsidRPr="001B4CA9">
        <w:rPr>
          <w:sz w:val="16"/>
          <w:lang w:eastAsia="zh-CN"/>
        </w:rPr>
        <w:t xml:space="preserve"> </w:t>
      </w:r>
      <w:r w:rsidRPr="001B4CA9">
        <w:rPr>
          <w:rStyle w:val="StyleUnderline"/>
          <w:lang w:eastAsia="zh-CN"/>
        </w:rPr>
        <w:t>every</w:t>
      </w:r>
      <w:r w:rsidRPr="001B4CA9">
        <w:rPr>
          <w:sz w:val="16"/>
          <w:lang w:eastAsia="zh-CN"/>
        </w:rPr>
        <w:t xml:space="preserve"> </w:t>
      </w:r>
      <w:r w:rsidRPr="001B4CA9">
        <w:rPr>
          <w:rStyle w:val="StyleUnderline"/>
          <w:lang w:eastAsia="zh-CN"/>
        </w:rPr>
        <w:t>hospital strike</w:t>
      </w:r>
      <w:r w:rsidRPr="001B4CA9">
        <w:rPr>
          <w:sz w:val="16"/>
          <w:lang w:eastAsia="zh-CN"/>
        </w:rPr>
        <w:t xml:space="preserve"> </w:t>
      </w:r>
      <w:r w:rsidRPr="001B4CA9">
        <w:rPr>
          <w:rStyle w:val="StyleUnderline"/>
          <w:lang w:eastAsia="zh-CN"/>
        </w:rPr>
        <w:t>over the 1984 to 2004 period in New York State</w:t>
      </w:r>
      <w:r w:rsidRPr="001B4CA9">
        <w:rPr>
          <w:sz w:val="16"/>
          <w:lang w:eastAsia="zh-CN"/>
        </w:rPr>
        <w:t xml:space="preserve">. We carefully match each striking hospital over this period with a set of control hospitals in their area, and examine the evolution of outcomes before, during, and after the strike in the striking versus control hospitals. Our results are </w:t>
      </w:r>
      <w:proofErr w:type="gramStart"/>
      <w:r w:rsidRPr="001B4CA9">
        <w:rPr>
          <w:sz w:val="16"/>
          <w:lang w:eastAsia="zh-CN"/>
        </w:rPr>
        <w:t>striking:</w:t>
      </w:r>
      <w:proofErr w:type="gramEnd"/>
      <w:r w:rsidRPr="001B4CA9">
        <w:rPr>
          <w:sz w:val="16"/>
          <w:lang w:eastAsia="zh-CN"/>
        </w:rPr>
        <w:t xml:space="preserve"> </w:t>
      </w:r>
      <w:r w:rsidRPr="001B4CA9">
        <w:rPr>
          <w:rStyle w:val="StyleUnderline"/>
          <w:lang w:eastAsia="zh-CN"/>
        </w:rPr>
        <w:t>there is a meaningful increase in</w:t>
      </w:r>
      <w:r w:rsidRPr="001B4CA9">
        <w:rPr>
          <w:sz w:val="16"/>
          <w:lang w:eastAsia="zh-CN"/>
        </w:rPr>
        <w:t xml:space="preserve"> both </w:t>
      </w:r>
      <w:r w:rsidRPr="001B4CA9">
        <w:rPr>
          <w:rStyle w:val="StyleUnderline"/>
          <w:lang w:eastAsia="zh-CN"/>
        </w:rPr>
        <w:t xml:space="preserve">hospital mortality and </w:t>
      </w:r>
      <w:r w:rsidRPr="001B4CA9">
        <w:rPr>
          <w:sz w:val="16"/>
          <w:lang w:eastAsia="zh-CN"/>
        </w:rPr>
        <w:t xml:space="preserve">hospital </w:t>
      </w:r>
      <w:r w:rsidRPr="001B4CA9">
        <w:rPr>
          <w:rStyle w:val="StyleUnderline"/>
          <w:lang w:eastAsia="zh-CN"/>
        </w:rPr>
        <w:t>readmission among patients admitted during a hospital strike</w:t>
      </w:r>
      <w:r w:rsidRPr="001B4CA9">
        <w:rPr>
          <w:sz w:val="16"/>
          <w:lang w:eastAsia="zh-CN"/>
        </w:rPr>
        <w:t xml:space="preserve">. Our central estimates suggest that the rate of </w:t>
      </w:r>
      <w:r w:rsidRPr="001B4CA9">
        <w:rPr>
          <w:rStyle w:val="Emphasis"/>
          <w:highlight w:val="cyan"/>
          <w:lang w:eastAsia="zh-CN"/>
        </w:rPr>
        <w:t>hospital mortality is 19.4% higher</w:t>
      </w:r>
      <w:r w:rsidRPr="001B4CA9">
        <w:rPr>
          <w:sz w:val="16"/>
          <w:lang w:eastAsia="zh-CN"/>
        </w:rPr>
        <w:t xml:space="preserve">, and rates of </w:t>
      </w:r>
      <w:r w:rsidRPr="001B4CA9">
        <w:rPr>
          <w:rStyle w:val="Emphasis"/>
          <w:highlight w:val="cyan"/>
          <w:lang w:eastAsia="zh-CN"/>
        </w:rPr>
        <w:t>hospital readmission are 6.5% higher</w:t>
      </w:r>
      <w:r w:rsidRPr="001B4CA9">
        <w:rPr>
          <w:sz w:val="16"/>
          <w:lang w:eastAsia="zh-CN"/>
        </w:rPr>
        <w:t xml:space="preserve">, among those admitted during a strike than among patients in nearby hospitals at the same time. We show that </w:t>
      </w:r>
      <w:r w:rsidRPr="001B4CA9">
        <w:rPr>
          <w:rStyle w:val="StyleUnderline"/>
        </w:rPr>
        <w:t>this</w:t>
      </w:r>
      <w:r w:rsidRPr="001B4CA9">
        <w:rPr>
          <w:rStyle w:val="StyleUnderline"/>
          <w:lang w:eastAsia="zh-CN"/>
        </w:rPr>
        <w:t xml:space="preserve"> </w:t>
      </w:r>
      <w:r w:rsidRPr="001B4CA9">
        <w:rPr>
          <w:rStyle w:val="StyleUnderline"/>
          <w:highlight w:val="cyan"/>
          <w:lang w:eastAsia="zh-CN"/>
        </w:rPr>
        <w:t>deterioration</w:t>
      </w:r>
      <w:r w:rsidRPr="001B4CA9">
        <w:rPr>
          <w:rStyle w:val="StyleUnderline"/>
          <w:lang w:eastAsia="zh-CN"/>
        </w:rPr>
        <w:t xml:space="preserve"> in outcomes </w:t>
      </w:r>
      <w:r w:rsidRPr="001B4CA9">
        <w:rPr>
          <w:rStyle w:val="StyleUnderline"/>
          <w:highlight w:val="cyan"/>
          <w:lang w:eastAsia="zh-CN"/>
        </w:rPr>
        <w:t>occurs</w:t>
      </w:r>
      <w:r w:rsidRPr="001B4CA9">
        <w:rPr>
          <w:rStyle w:val="StyleUnderline"/>
          <w:lang w:eastAsia="zh-CN"/>
        </w:rPr>
        <w:t xml:space="preserve"> only </w:t>
      </w:r>
      <w:r w:rsidRPr="001B4CA9">
        <w:rPr>
          <w:rStyle w:val="StyleUnderline"/>
          <w:highlight w:val="cyan"/>
          <w:lang w:eastAsia="zh-CN"/>
        </w:rPr>
        <w:t>for</w:t>
      </w:r>
      <w:r w:rsidRPr="001B4CA9">
        <w:rPr>
          <w:rStyle w:val="StyleUnderline"/>
          <w:lang w:eastAsia="zh-CN"/>
        </w:rPr>
        <w:t xml:space="preserve"> those </w:t>
      </w:r>
      <w:r w:rsidRPr="001B4CA9">
        <w:rPr>
          <w:rStyle w:val="StyleUnderline"/>
          <w:highlight w:val="cyan"/>
          <w:lang w:eastAsia="zh-CN"/>
        </w:rPr>
        <w:t>patients</w:t>
      </w:r>
      <w:r w:rsidRPr="001B4CA9">
        <w:rPr>
          <w:rStyle w:val="StyleUnderline"/>
          <w:lang w:eastAsia="zh-CN"/>
        </w:rPr>
        <w:t xml:space="preserve"> </w:t>
      </w:r>
      <w:r w:rsidRPr="001B4CA9">
        <w:rPr>
          <w:rStyle w:val="StyleUnderline"/>
          <w:highlight w:val="cyan"/>
          <w:lang w:eastAsia="zh-CN"/>
        </w:rPr>
        <w:t>admitted</w:t>
      </w:r>
      <w:r w:rsidRPr="001B4CA9">
        <w:rPr>
          <w:rStyle w:val="StyleUnderline"/>
          <w:lang w:eastAsia="zh-CN"/>
        </w:rPr>
        <w:t xml:space="preserve"> </w:t>
      </w:r>
      <w:r w:rsidRPr="001B4CA9">
        <w:rPr>
          <w:rStyle w:val="StyleUnderline"/>
          <w:highlight w:val="cyan"/>
          <w:lang w:eastAsia="zh-CN"/>
        </w:rPr>
        <w:t>during the strike</w:t>
      </w:r>
      <w:r w:rsidRPr="001B4CA9">
        <w:rPr>
          <w:sz w:val="16"/>
          <w:lang w:eastAsia="zh-CN"/>
        </w:rPr>
        <w:t xml:space="preserve">, and not for those admitted before or after to the same hospitals. And we find that these changes are not associated with any meaningful change in the composition of patients admitted during the strike or the treatment intensity for patients admitted during these strikes. </w:t>
      </w:r>
      <w:r w:rsidRPr="001B4CA9">
        <w:rPr>
          <w:rStyle w:val="StyleUnderline"/>
          <w:highlight w:val="cyan"/>
          <w:lang w:eastAsia="zh-CN"/>
        </w:rPr>
        <w:t>We</w:t>
      </w:r>
      <w:r w:rsidRPr="001B4CA9">
        <w:rPr>
          <w:rStyle w:val="StyleUnderline"/>
          <w:lang w:eastAsia="zh-CN"/>
        </w:rPr>
        <w:t xml:space="preserve"> </w:t>
      </w:r>
      <w:r w:rsidRPr="001B4CA9">
        <w:rPr>
          <w:rStyle w:val="StyleUnderline"/>
          <w:highlight w:val="cyan"/>
          <w:lang w:eastAsia="zh-CN"/>
        </w:rPr>
        <w:t>also</w:t>
      </w:r>
      <w:r w:rsidRPr="001B4CA9">
        <w:rPr>
          <w:rStyle w:val="StyleUnderline"/>
          <w:lang w:eastAsia="zh-CN"/>
        </w:rPr>
        <w:t xml:space="preserve"> </w:t>
      </w:r>
      <w:r w:rsidRPr="001B4CA9">
        <w:rPr>
          <w:rStyle w:val="StyleUnderline"/>
          <w:highlight w:val="cyan"/>
          <w:lang w:eastAsia="zh-CN"/>
        </w:rPr>
        <w:t>find evidence of</w:t>
      </w:r>
      <w:r w:rsidRPr="001B4CA9">
        <w:rPr>
          <w:rStyle w:val="StyleUnderline"/>
          <w:lang w:eastAsia="zh-CN"/>
        </w:rPr>
        <w:t xml:space="preserve"> a more </w:t>
      </w:r>
      <w:r w:rsidRPr="001B4CA9">
        <w:rPr>
          <w:rStyle w:val="StyleUnderline"/>
          <w:highlight w:val="cyan"/>
          <w:lang w:eastAsia="zh-CN"/>
        </w:rPr>
        <w:t>severe impact</w:t>
      </w:r>
      <w:r w:rsidRPr="001B4CA9">
        <w:rPr>
          <w:rStyle w:val="StyleUnderline"/>
          <w:lang w:eastAsia="zh-CN"/>
        </w:rPr>
        <w:t xml:space="preserve"> of these strikes </w:t>
      </w:r>
      <w:r w:rsidRPr="001B4CA9">
        <w:rPr>
          <w:rStyle w:val="StyleUnderline"/>
          <w:highlight w:val="cyan"/>
          <w:lang w:eastAsia="zh-CN"/>
        </w:rPr>
        <w:t>on patients</w:t>
      </w:r>
      <w:r w:rsidRPr="001B4CA9">
        <w:rPr>
          <w:rStyle w:val="StyleUnderline"/>
          <w:lang w:eastAsia="zh-CN"/>
        </w:rPr>
        <w:t xml:space="preserve"> </w:t>
      </w:r>
      <w:r w:rsidRPr="001B4CA9">
        <w:rPr>
          <w:rStyle w:val="StyleUnderline"/>
          <w:highlight w:val="cyan"/>
          <w:lang w:eastAsia="zh-CN"/>
        </w:rPr>
        <w:t>whose conditions require more intensive nursing</w:t>
      </w:r>
      <w:r w:rsidRPr="001B4CA9">
        <w:rPr>
          <w:rStyle w:val="StyleUnderline"/>
          <w:lang w:eastAsia="zh-CN"/>
        </w:rPr>
        <w:t xml:space="preserve"> inputs</w:t>
      </w:r>
      <w:r w:rsidRPr="001B4CA9">
        <w:rPr>
          <w:sz w:val="16"/>
          <w:lang w:eastAsia="zh-CN"/>
        </w:rPr>
        <w:t xml:space="preserve">, and that outcomes are no better for patients admitted to striking hospitals who employ replacement workers. </w:t>
      </w:r>
      <w:r w:rsidRPr="001B4CA9">
        <w:rPr>
          <w:rStyle w:val="Emphasis"/>
          <w:highlight w:val="cyan"/>
          <w:lang w:eastAsia="zh-CN"/>
        </w:rPr>
        <w:t>Overall, our findings suggest that strikes lead to lower quality of medical care in hospitals.</w:t>
      </w:r>
      <w:r w:rsidRPr="001B4CA9">
        <w:rPr>
          <w:rStyle w:val="Emphasis"/>
          <w:lang w:eastAsia="zh-CN"/>
        </w:rPr>
        <w:t xml:space="preserve"> </w:t>
      </w:r>
    </w:p>
    <w:p w14:paraId="5ACB5CD1" w14:textId="77777777" w:rsidR="00B54865" w:rsidRPr="002206FA" w:rsidRDefault="00B54865" w:rsidP="00B54865">
      <w:pPr>
        <w:rPr>
          <w:b/>
          <w:iCs/>
          <w:sz w:val="26"/>
          <w:u w:val="single"/>
          <w:lang w:eastAsia="zh-CN"/>
        </w:rPr>
      </w:pPr>
    </w:p>
    <w:p w14:paraId="46B4A2C7" w14:textId="77777777" w:rsidR="00B54865" w:rsidRDefault="00B54865" w:rsidP="00B54865">
      <w:pPr>
        <w:pStyle w:val="Heading4"/>
      </w:pPr>
      <w:r>
        <w:t>Poor healthcare leads to rapidly spreading of pandemics and disease and hurts economy.</w:t>
      </w:r>
    </w:p>
    <w:p w14:paraId="1AD598DE" w14:textId="77777777" w:rsidR="00B54865" w:rsidRDefault="00B54865" w:rsidP="00B54865">
      <w:r w:rsidRPr="002908B8">
        <w:t xml:space="preserve">Gregory </w:t>
      </w:r>
      <w:proofErr w:type="spellStart"/>
      <w:r w:rsidRPr="002908B8">
        <w:t>HäRtl</w:t>
      </w:r>
      <w:proofErr w:type="spellEnd"/>
      <w:r w:rsidRPr="002908B8">
        <w:t xml:space="preserve">, 7-5-2018, "Low quality healthcare is increasing the burden of illness and health costs globally," </w:t>
      </w:r>
      <w:r>
        <w:t xml:space="preserve">WHO </w:t>
      </w:r>
      <w:r w:rsidRPr="002908B8">
        <w:t xml:space="preserve">, </w:t>
      </w:r>
      <w:hyperlink r:id="rId12" w:history="1">
        <w:r w:rsidRPr="003E3A21">
          <w:rPr>
            <w:rStyle w:val="Hyperlink"/>
          </w:rPr>
          <w:t>https://www.who.int/news/item/05-07-2018-low-quality-healthcare-is-increasing-the-burden-of-illness-and-health-costs-globally</w:t>
        </w:r>
      </w:hyperlink>
      <w:r>
        <w:t xml:space="preserve"> (Loyola IB)</w:t>
      </w:r>
    </w:p>
    <w:p w14:paraId="0F5637B2" w14:textId="77777777" w:rsidR="00B54865" w:rsidRPr="002908B8" w:rsidRDefault="00B54865" w:rsidP="00B54865">
      <w:r w:rsidRPr="003A68EC">
        <w:rPr>
          <w:rStyle w:val="StyleUnderline"/>
          <w:highlight w:val="cyan"/>
        </w:rPr>
        <w:t>Poor quality health</w:t>
      </w:r>
      <w:r w:rsidRPr="004C4D1F">
        <w:rPr>
          <w:rStyle w:val="StyleUnderline"/>
        </w:rPr>
        <w:t xml:space="preserve"> services are </w:t>
      </w:r>
      <w:r w:rsidRPr="003A68EC">
        <w:rPr>
          <w:rStyle w:val="StyleUnderline"/>
          <w:highlight w:val="cyan"/>
        </w:rPr>
        <w:t>holding back progress on improving health</w:t>
      </w:r>
      <w:r w:rsidRPr="002908B8">
        <w:t xml:space="preserve"> in countries at all income levels, according to a new joint report by the OECD, World Health Organization (WHO) and the World Bank.</w:t>
      </w:r>
    </w:p>
    <w:p w14:paraId="79A3603B" w14:textId="77777777" w:rsidR="00B54865" w:rsidRPr="002908B8" w:rsidRDefault="00B54865" w:rsidP="00B54865">
      <w:r w:rsidRPr="002908B8">
        <w:lastRenderedPageBreak/>
        <w:t xml:space="preserve">Today, </w:t>
      </w:r>
      <w:r w:rsidRPr="003A68EC">
        <w:rPr>
          <w:rStyle w:val="StyleUnderline"/>
          <w:highlight w:val="cyan"/>
        </w:rPr>
        <w:t>inaccurate diagnosis</w:t>
      </w:r>
      <w:r w:rsidRPr="004C4D1F">
        <w:rPr>
          <w:rStyle w:val="StyleUnderline"/>
        </w:rPr>
        <w:t xml:space="preserve">, medication errors, inappropriate </w:t>
      </w:r>
      <w:r w:rsidRPr="003A68EC">
        <w:rPr>
          <w:rStyle w:val="StyleUnderline"/>
          <w:highlight w:val="cyan"/>
        </w:rPr>
        <w:t>or unnecessary treatment</w:t>
      </w:r>
      <w:r w:rsidRPr="002908B8">
        <w:t xml:space="preserve">, </w:t>
      </w:r>
      <w:r w:rsidRPr="003A68EC">
        <w:rPr>
          <w:rStyle w:val="StyleUnderline"/>
          <w:highlight w:val="cyan"/>
        </w:rPr>
        <w:t>inadequate or unsafe clinical facilities or practices</w:t>
      </w:r>
      <w:r w:rsidRPr="002908B8">
        <w:t>, or providers who lack adequate training and expertise prevail in all countries.</w:t>
      </w:r>
    </w:p>
    <w:p w14:paraId="0BAFBCF6" w14:textId="77777777" w:rsidR="00B54865" w:rsidRPr="002908B8" w:rsidRDefault="00B54865" w:rsidP="00B54865">
      <w:r w:rsidRPr="002908B8">
        <w:t xml:space="preserve">The situation is worst in low and middle-income countries where 10 percent of hospitalized patients can expect to acquire an infection during their stay, as compared to seven percent in high income countries. This is despite hospital acquired </w:t>
      </w:r>
      <w:r w:rsidRPr="003A68EC">
        <w:rPr>
          <w:rStyle w:val="StyleUnderline"/>
          <w:highlight w:val="cyan"/>
        </w:rPr>
        <w:t>infections being easily avoided through better hygiene</w:t>
      </w:r>
      <w:r w:rsidRPr="004C4D1F">
        <w:rPr>
          <w:rStyle w:val="StyleUnderline"/>
        </w:rPr>
        <w:t xml:space="preserve">, </w:t>
      </w:r>
      <w:r w:rsidRPr="003A68EC">
        <w:rPr>
          <w:rStyle w:val="StyleUnderline"/>
          <w:highlight w:val="cyan"/>
        </w:rPr>
        <w:t>improved infection control practices</w:t>
      </w:r>
      <w:r w:rsidRPr="004C4D1F">
        <w:rPr>
          <w:rStyle w:val="StyleUnderline"/>
        </w:rPr>
        <w:t xml:space="preserve"> and appropriate use of </w:t>
      </w:r>
      <w:proofErr w:type="gramStart"/>
      <w:r w:rsidRPr="004C4D1F">
        <w:rPr>
          <w:rStyle w:val="StyleUnderline"/>
        </w:rPr>
        <w:t>antimicrobials</w:t>
      </w:r>
      <w:r w:rsidRPr="002908B8">
        <w:t>..</w:t>
      </w:r>
      <w:proofErr w:type="gramEnd"/>
      <w:r w:rsidRPr="002908B8">
        <w:t xml:space="preserve"> At the same time, one in ten patients is harmed during medical treatment in high income countries.</w:t>
      </w:r>
    </w:p>
    <w:p w14:paraId="6FF0D0DA" w14:textId="77777777" w:rsidR="00B54865" w:rsidRPr="002908B8" w:rsidRDefault="00B54865" w:rsidP="00B54865">
      <w:r w:rsidRPr="002908B8">
        <w:t>These are just some of the highlights from Delivering Quality Health Services – a Global Imperative for Universal Health Coverage. The report also highlights that sickness associated with poor quality health care imposes additional expenditure on families and health systems.</w:t>
      </w:r>
    </w:p>
    <w:p w14:paraId="048930D6" w14:textId="77777777" w:rsidR="00B54865" w:rsidRPr="00C61926" w:rsidRDefault="00B54865" w:rsidP="00B54865">
      <w:pPr>
        <w:rPr>
          <w:rStyle w:val="Emphasis"/>
        </w:rPr>
      </w:pPr>
      <w:r w:rsidRPr="002908B8">
        <w:t xml:space="preserve">There has been some progress in improving quality, for example in survival rates for cancer and cardiovascular disease. Even so, the </w:t>
      </w:r>
      <w:r w:rsidRPr="003A68EC">
        <w:rPr>
          <w:rStyle w:val="Emphasis"/>
          <w:highlight w:val="cyan"/>
        </w:rPr>
        <w:t xml:space="preserve">broader economic and social costs of </w:t>
      </w:r>
      <w:proofErr w:type="gramStart"/>
      <w:r w:rsidRPr="003A68EC">
        <w:rPr>
          <w:rStyle w:val="Emphasis"/>
          <w:highlight w:val="cyan"/>
        </w:rPr>
        <w:t>poor quality</w:t>
      </w:r>
      <w:proofErr w:type="gramEnd"/>
      <w:r w:rsidRPr="003A68EC">
        <w:rPr>
          <w:rStyle w:val="Emphasis"/>
          <w:highlight w:val="cyan"/>
        </w:rPr>
        <w:t xml:space="preserve"> care</w:t>
      </w:r>
      <w:r w:rsidRPr="00C61926">
        <w:rPr>
          <w:rStyle w:val="StyleUnderline"/>
        </w:rPr>
        <w:t>,</w:t>
      </w:r>
      <w:r w:rsidRPr="002908B8">
        <w:t xml:space="preserve"> including long-term disability, impairment and lost productivity, </w:t>
      </w:r>
      <w:r w:rsidRPr="003A68EC">
        <w:rPr>
          <w:rStyle w:val="Emphasis"/>
          <w:highlight w:val="cyan"/>
        </w:rPr>
        <w:t>are estimated to amount to trillions of dollars each year.</w:t>
      </w:r>
      <w:r w:rsidRPr="00C61926">
        <w:rPr>
          <w:rStyle w:val="Emphasis"/>
        </w:rPr>
        <w:t> </w:t>
      </w:r>
    </w:p>
    <w:p w14:paraId="1E233C1D" w14:textId="77777777" w:rsidR="00B54865" w:rsidRPr="002908B8" w:rsidRDefault="00B54865" w:rsidP="00B54865">
      <w:r w:rsidRPr="002908B8">
        <w:t>“At WHO we are committed to ensuring that people everywhere can obtain health services when and where they need them,” said WHO Director-General Dr Tedros Adhanom Ghebreyesus. “We are equally committed to ensuring that those services are good quality. Quite honestly, there can be no universal health coverage without quality care.”</w:t>
      </w:r>
    </w:p>
    <w:p w14:paraId="48C5EB1E" w14:textId="77777777" w:rsidR="00B54865" w:rsidRPr="002908B8" w:rsidRDefault="00B54865" w:rsidP="00B54865">
      <w:r w:rsidRPr="002908B8">
        <w:t xml:space="preserve">“Without quality health services, universal health coverage will remain an empty promise,” said OECD Secretary-General </w:t>
      </w:r>
      <w:proofErr w:type="spellStart"/>
      <w:r w:rsidRPr="002908B8">
        <w:t>Ángel</w:t>
      </w:r>
      <w:proofErr w:type="spellEnd"/>
      <w:r w:rsidRPr="002908B8">
        <w:t xml:space="preserve"> Gurría. “</w:t>
      </w:r>
      <w:r w:rsidRPr="00C61926">
        <w:rPr>
          <w:rStyle w:val="StyleUnderline"/>
        </w:rPr>
        <w:t xml:space="preserve">The economic and social benefits are </w:t>
      </w:r>
      <w:proofErr w:type="gramStart"/>
      <w:r w:rsidRPr="00C61926">
        <w:rPr>
          <w:rStyle w:val="StyleUnderline"/>
        </w:rPr>
        <w:t>clear</w:t>
      </w:r>
      <w:proofErr w:type="gramEnd"/>
      <w:r w:rsidRPr="002908B8">
        <w:t xml:space="preserve"> and we need to see a </w:t>
      </w:r>
      <w:r w:rsidRPr="00C61926">
        <w:rPr>
          <w:rStyle w:val="StyleUnderline"/>
        </w:rPr>
        <w:t>much stronger focus on investing in and improving quality to create trust in health services</w:t>
      </w:r>
      <w:r w:rsidRPr="002908B8">
        <w:t xml:space="preserve"> and give everyone access to high-quality, people-</w:t>
      </w:r>
      <w:proofErr w:type="spellStart"/>
      <w:r w:rsidRPr="002908B8">
        <w:t>centred</w:t>
      </w:r>
      <w:proofErr w:type="spellEnd"/>
      <w:r w:rsidRPr="002908B8">
        <w:t xml:space="preserve"> health services.” </w:t>
      </w:r>
    </w:p>
    <w:p w14:paraId="6BD9BBC8" w14:textId="77777777" w:rsidR="00B54865" w:rsidRPr="002908B8" w:rsidRDefault="00B54865" w:rsidP="00B54865">
      <w:r w:rsidRPr="002908B8">
        <w:t>“</w:t>
      </w:r>
      <w:r w:rsidRPr="003A68EC">
        <w:rPr>
          <w:rStyle w:val="Emphasis"/>
          <w:highlight w:val="cyan"/>
        </w:rPr>
        <w:t>Good health is the foundation of a country’s human capital</w:t>
      </w:r>
      <w:r w:rsidRPr="00C61926">
        <w:rPr>
          <w:rStyle w:val="Emphasis"/>
        </w:rPr>
        <w:t xml:space="preserve">, and </w:t>
      </w:r>
      <w:r w:rsidRPr="003A68EC">
        <w:rPr>
          <w:rStyle w:val="Emphasis"/>
          <w:highlight w:val="cyan"/>
        </w:rPr>
        <w:t>no country can afford low-quality or unsafe healthcare</w:t>
      </w:r>
      <w:r w:rsidRPr="002908B8">
        <w:t xml:space="preserve">,” World Bank Group President Jim Yong Kim said. “Low-quality care disproportionately impacts the poor, which is not only morally reprehensible, </w:t>
      </w:r>
      <w:proofErr w:type="gramStart"/>
      <w:r w:rsidRPr="002908B8">
        <w:t>it is</w:t>
      </w:r>
      <w:proofErr w:type="gramEnd"/>
      <w:r w:rsidRPr="002908B8">
        <w:t xml:space="preserve"> economically unsustainable for families and entire countries.” </w:t>
      </w:r>
    </w:p>
    <w:p w14:paraId="1B05D85A" w14:textId="77777777" w:rsidR="00B54865" w:rsidRPr="002908B8" w:rsidRDefault="00B54865" w:rsidP="00B54865">
      <w:r w:rsidRPr="002908B8">
        <w:t>Other key findings in the report paint a picture of quality issues in healthcare around the world:</w:t>
      </w:r>
    </w:p>
    <w:p w14:paraId="4A49AF5D" w14:textId="77777777" w:rsidR="00B54865" w:rsidRPr="002908B8" w:rsidRDefault="00B54865" w:rsidP="00B54865">
      <w:r w:rsidRPr="002908B8">
        <w:t>Health care workers in seven low- and middle-income African countries were only able to make accurate diagnoses one third to three quarters of the time, and clinical guidelines for common conditions were followed less than 45 percent of the time on average.</w:t>
      </w:r>
    </w:p>
    <w:p w14:paraId="07D9653F" w14:textId="77777777" w:rsidR="00B54865" w:rsidRDefault="00B54865" w:rsidP="00B54865">
      <w:r w:rsidRPr="002908B8">
        <w:t>Research in eight high-mortality countries in the Caribbean and Africa found that effective, quality maternal and child health services are far less prevalent than suggested by just looking at access to services. For example, just 28 percent of antenatal care, 26 percent of family planning services and 21 percent of sick-child care across these countries qualified as ‘effective.’</w:t>
      </w:r>
    </w:p>
    <w:p w14:paraId="3A0DC8ED" w14:textId="77777777" w:rsidR="00B54865" w:rsidRPr="002908B8" w:rsidRDefault="00B54865" w:rsidP="00B54865">
      <w:r w:rsidRPr="002908B8">
        <w:t>Around 15 percent of hospital expenditure in high-income countries is due to mistakes in care or patients being infected while in hospitals.</w:t>
      </w:r>
    </w:p>
    <w:p w14:paraId="3DE1F7ED" w14:textId="77777777" w:rsidR="00B54865" w:rsidRPr="00436599" w:rsidRDefault="00B54865" w:rsidP="00B54865">
      <w:r w:rsidRPr="002908B8">
        <w:lastRenderedPageBreak/>
        <w:t xml:space="preserve"> The three </w:t>
      </w:r>
      <w:proofErr w:type="spellStart"/>
      <w:r w:rsidRPr="002908B8">
        <w:t>organisations</w:t>
      </w:r>
      <w:proofErr w:type="spellEnd"/>
      <w:r w:rsidRPr="002908B8">
        <w:t xml:space="preserve"> outline the steps governments, health services and their workers, together with citizens and patients, urgently need to take to improve health care quality.  Governments should lead the way with strong national health care quality policies and strategies. Health systems should focus on competent care and user experience to ensure confidence in the system. Citizens should be empowered and informed to actively engage in health care decisions and in designing new models of care to meet the needs of their local communities. Health care workers should see patients as partners and commit themselves to providing and using data to demonstrate the effectiveness and safety of health care.</w:t>
      </w:r>
    </w:p>
    <w:p w14:paraId="74C165A1" w14:textId="77777777" w:rsidR="00B54865" w:rsidRPr="00131F53" w:rsidRDefault="00B54865" w:rsidP="00B54865">
      <w:pPr>
        <w:pStyle w:val="Heading4"/>
      </w:pPr>
      <w:r w:rsidRPr="009A7E01">
        <w:rPr>
          <w:u w:val="single"/>
        </w:rPr>
        <w:t>Extinction</w:t>
      </w:r>
      <w:r>
        <w:t xml:space="preserve"> – </w:t>
      </w:r>
      <w:r w:rsidRPr="00131F53">
        <w:t xml:space="preserve">defense is wrong </w:t>
      </w:r>
    </w:p>
    <w:p w14:paraId="3A64D4B0" w14:textId="77777777" w:rsidR="00B54865" w:rsidRPr="00131F53" w:rsidRDefault="00B54865" w:rsidP="00B54865">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9403FE0" w14:textId="77777777" w:rsidR="00B54865" w:rsidRPr="00790705" w:rsidRDefault="00B54865" w:rsidP="00B54865">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40DF4958" w14:textId="77777777" w:rsidR="00B54865" w:rsidRPr="00790705" w:rsidRDefault="00B54865" w:rsidP="00B54865">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510D8E0F" w14:textId="77777777" w:rsidR="00B54865" w:rsidRPr="00790705" w:rsidRDefault="00B54865" w:rsidP="00B54865">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100FAE2B" w14:textId="77777777" w:rsidR="00B54865" w:rsidRDefault="00B54865" w:rsidP="00B54865">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w:t>
      </w:r>
    </w:p>
    <w:p w14:paraId="0130491C" w14:textId="318B8E75" w:rsidR="00E42E4C" w:rsidRDefault="00E42E4C" w:rsidP="00F601E6"/>
    <w:p w14:paraId="51E4E935" w14:textId="58B87F9C" w:rsidR="00976EA6" w:rsidRDefault="00FB5843" w:rsidP="00FB5843">
      <w:pPr>
        <w:pStyle w:val="Heading2"/>
      </w:pPr>
      <w:r>
        <w:lastRenderedPageBreak/>
        <w:t>Case</w:t>
      </w:r>
    </w:p>
    <w:p w14:paraId="4C0B12E0" w14:textId="05B5E673" w:rsidR="00FB5843" w:rsidRPr="00FB5843" w:rsidRDefault="00FB5843" w:rsidP="00FB5843"/>
    <w:sectPr w:rsidR="00FB5843" w:rsidRPr="00FB58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33D8"/>
    <w:rsid w:val="000029E3"/>
    <w:rsid w:val="000029E8"/>
    <w:rsid w:val="00004225"/>
    <w:rsid w:val="00005AFA"/>
    <w:rsid w:val="000066CA"/>
    <w:rsid w:val="00007264"/>
    <w:rsid w:val="000076A9"/>
    <w:rsid w:val="000133D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9D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313"/>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FB5"/>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6EA6"/>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012"/>
    <w:rsid w:val="00B43676"/>
    <w:rsid w:val="00B54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6B8"/>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84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B7342F"/>
  <w14:defaultImageDpi w14:val="300"/>
  <w15:docId w15:val="{89BE841F-B0C9-7441-8222-FCF1B96C4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48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133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33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Block Writing,Index Headers,Underline Char Char Char,Citation Char Char,Heading 3 Char1 Char Char,Citation Char Char Char Char,Citation Char1 Char Char, Char Char,Citation"/>
    <w:basedOn w:val="Normal"/>
    <w:next w:val="Normal"/>
    <w:link w:val="Heading3Char"/>
    <w:uiPriority w:val="9"/>
    <w:unhideWhenUsed/>
    <w:qFormat/>
    <w:rsid w:val="000133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133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33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3D8"/>
  </w:style>
  <w:style w:type="character" w:customStyle="1" w:styleId="Heading1Char">
    <w:name w:val="Heading 1 Char"/>
    <w:aliases w:val="Pocket Char"/>
    <w:basedOn w:val="DefaultParagraphFont"/>
    <w:link w:val="Heading1"/>
    <w:uiPriority w:val="9"/>
    <w:rsid w:val="000133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33D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Block Writing Char,Index Headers Char,Underline Char Char Char Char,Citation Char Char Char1,Heading 3 Char1 Char Char Char, Char Char Char"/>
    <w:basedOn w:val="DefaultParagraphFont"/>
    <w:link w:val="Heading3"/>
    <w:uiPriority w:val="9"/>
    <w:rsid w:val="000133D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133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133D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B"/>
    <w:basedOn w:val="DefaultParagraphFont"/>
    <w:uiPriority w:val="1"/>
    <w:qFormat/>
    <w:rsid w:val="000133D8"/>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0133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133D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NoSpacing"/>
    <w:uiPriority w:val="99"/>
    <w:unhideWhenUsed/>
    <w:rsid w:val="000133D8"/>
    <w:rPr>
      <w:color w:val="auto"/>
      <w:u w:val="none"/>
    </w:rPr>
  </w:style>
  <w:style w:type="paragraph" w:styleId="DocumentMap">
    <w:name w:val="Document Map"/>
    <w:basedOn w:val="Normal"/>
    <w:link w:val="DocumentMapChar"/>
    <w:uiPriority w:val="99"/>
    <w:semiHidden/>
    <w:unhideWhenUsed/>
    <w:rsid w:val="000133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33D8"/>
    <w:rPr>
      <w:rFonts w:ascii="Lucida Grande" w:hAnsi="Lucida Grande" w:cs="Lucida Grande"/>
    </w:rPr>
  </w:style>
  <w:style w:type="paragraph" w:customStyle="1" w:styleId="textbold">
    <w:name w:val="text bold"/>
    <w:basedOn w:val="Normal"/>
    <w:link w:val="Emphasis"/>
    <w:uiPriority w:val="20"/>
    <w:qFormat/>
    <w:rsid w:val="00B5486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tag"/>
    <w:basedOn w:val="Heading1"/>
    <w:link w:val="Hyperlink"/>
    <w:autoRedefine/>
    <w:uiPriority w:val="99"/>
    <w:qFormat/>
    <w:rsid w:val="00976EA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1767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ho.int/news/item/05-07-2018-low-quality-healthcare-is-increasing-the-burden-of-illness-and-health-costs-globall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system/files/working_papers/w15855/w15855.pdf" TargetMode="External"/><Relationship Id="rId5" Type="http://schemas.openxmlformats.org/officeDocument/2006/relationships/numbering" Target="numbering.xml"/><Relationship Id="rId10"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mills-proof-of-the-principle-of-utility-a-more-than-halfhearted-defense/FDBE07CBE08D4E17523930BF8C7BBC3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14</Pages>
  <Words>8119</Words>
  <Characters>46280</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5</cp:revision>
  <dcterms:created xsi:type="dcterms:W3CDTF">2021-12-03T18:40:00Z</dcterms:created>
  <dcterms:modified xsi:type="dcterms:W3CDTF">2021-12-03T20:05:00Z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