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487F" w14:textId="3F871947" w:rsidR="001F7877" w:rsidRDefault="001F7877" w:rsidP="001F7877">
      <w:pPr>
        <w:pStyle w:val="Heading3"/>
      </w:pPr>
      <w:r>
        <w:t>FW</w:t>
      </w:r>
    </w:p>
    <w:p w14:paraId="78AE0ACD" w14:textId="5CB8017F" w:rsidR="00F3359F" w:rsidRDefault="00F3359F" w:rsidP="00F3359F">
      <w:pPr>
        <w:pStyle w:val="Heading4"/>
        <w:rPr>
          <w:rFonts w:cs="Calibri"/>
        </w:rPr>
      </w:pPr>
      <w:r w:rsidRPr="004D3217">
        <w:rPr>
          <w:rFonts w:cs="Calibri"/>
        </w:rPr>
        <w:t>The standard is maximizing expected wellbeing.</w:t>
      </w:r>
    </w:p>
    <w:p w14:paraId="47E14B8A" w14:textId="77777777" w:rsidR="00F3359F" w:rsidRPr="00636631" w:rsidRDefault="00F3359F" w:rsidP="00F3359F">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p>
    <w:p w14:paraId="291BCAB8" w14:textId="77777777" w:rsidR="00F3359F" w:rsidRPr="002D6975" w:rsidRDefault="00F3359F" w:rsidP="00F3359F">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2A3CC9AA" w14:textId="77777777" w:rsidR="00F3359F" w:rsidRPr="002D6975" w:rsidRDefault="00F3359F" w:rsidP="00F3359F">
      <w:pPr>
        <w:rPr>
          <w:sz w:val="16"/>
        </w:rPr>
      </w:pPr>
      <w:r w:rsidRPr="002D6975">
        <w:rPr>
          <w:sz w:val="16"/>
        </w:rPr>
        <w:t xml:space="preserve">Let us start by observing, empirically, that </w:t>
      </w:r>
      <w:r w:rsidRPr="002D6975">
        <w:rPr>
          <w:b/>
          <w:u w:val="single"/>
        </w:rPr>
        <w:t xml:space="preserve">a widely shared judgment about intrinsic value and disvalue is that </w:t>
      </w:r>
      <w:r w:rsidRPr="008D3090">
        <w:rPr>
          <w:b/>
          <w:highlight w:val="cyan"/>
          <w:u w:val="single"/>
        </w:rPr>
        <w:t xml:space="preserve">pleasure is intrinsically </w:t>
      </w:r>
      <w:proofErr w:type="gramStart"/>
      <w:r w:rsidRPr="008D3090">
        <w:rPr>
          <w:b/>
          <w:highlight w:val="cyan"/>
          <w:u w:val="single"/>
        </w:rPr>
        <w:t>valuable</w:t>
      </w:r>
      <w:proofErr w:type="gramEnd"/>
      <w:r w:rsidRPr="008D3090">
        <w:rPr>
          <w:b/>
          <w:highlight w:val="cyan"/>
          <w:u w:val="single"/>
        </w:rPr>
        <w:t xml:space="preserve"> and pain is intrinsically </w:t>
      </w:r>
      <w:proofErr w:type="spellStart"/>
      <w:r w:rsidRPr="008D3090">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2D6975">
        <w:rPr>
          <w:b/>
          <w:u w:val="single"/>
        </w:rPr>
        <w:t xml:space="preserve">there is something </w:t>
      </w:r>
      <w:r w:rsidRPr="008D3090">
        <w:rPr>
          <w:b/>
          <w:highlight w:val="cyan"/>
          <w:u w:val="single"/>
        </w:rPr>
        <w:t>undeniably good about the way pleasure feels and</w:t>
      </w:r>
      <w:r w:rsidRPr="002D6975">
        <w:rPr>
          <w:b/>
          <w:u w:val="single"/>
        </w:rPr>
        <w:t xml:space="preserve"> something undeniably </w:t>
      </w:r>
      <w:r w:rsidRPr="008D3090">
        <w:rPr>
          <w:b/>
          <w:highlight w:val="cyan"/>
          <w:u w:val="single"/>
        </w:rPr>
        <w:t>bad about</w:t>
      </w:r>
      <w:r w:rsidRPr="002D6975">
        <w:rPr>
          <w:b/>
          <w:u w:val="single"/>
        </w:rPr>
        <w:t xml:space="preserve"> the way </w:t>
      </w:r>
      <w:r w:rsidRPr="008D3090">
        <w:rPr>
          <w:b/>
          <w:highlight w:val="cyan"/>
          <w:u w:val="single"/>
        </w:rPr>
        <w:t>pain</w:t>
      </w:r>
      <w:r w:rsidRPr="002D6975">
        <w:rPr>
          <w:b/>
          <w:u w:val="single"/>
        </w:rPr>
        <w:t xml:space="preserve"> feels, and </w:t>
      </w:r>
      <w:r w:rsidRPr="008D3090">
        <w:rPr>
          <w:b/>
          <w:highlight w:val="cyan"/>
          <w:u w:val="single"/>
        </w:rPr>
        <w:t>neither</w:t>
      </w:r>
      <w:r w:rsidRPr="002D6975">
        <w:rPr>
          <w:b/>
          <w:u w:val="single"/>
        </w:rPr>
        <w:t xml:space="preserve"> the goodness of pleasure nor the badness of pain seems to be </w:t>
      </w:r>
      <w:r w:rsidRPr="008D3090">
        <w:rPr>
          <w:b/>
          <w:highlight w:val="cyan"/>
          <w:u w:val="single"/>
        </w:rPr>
        <w:t>exhausted by the further effects</w:t>
      </w:r>
      <w:r w:rsidRPr="002D6975">
        <w:rPr>
          <w:b/>
          <w:u w:val="single"/>
        </w:rPr>
        <w:t xml:space="preserve"> 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The special value statuses of pleasure and pain are manifested in how we treat these experiences in our everyday reasoning about values.</w:t>
      </w:r>
      <w:r w:rsidRPr="002D6975">
        <w:rPr>
          <w:sz w:val="16"/>
        </w:rPr>
        <w:t xml:space="preserve"> If you tell me that you are heading for the convenience store, </w:t>
      </w:r>
      <w:r w:rsidRPr="002D6975">
        <w:rPr>
          <w:b/>
          <w:u w:val="single"/>
        </w:rPr>
        <w:t>I might ask: “</w:t>
      </w:r>
      <w:r w:rsidRPr="00840205">
        <w:rPr>
          <w:b/>
          <w:u w:val="single"/>
        </w:rPr>
        <w:t>What for?”</w:t>
      </w:r>
      <w:r w:rsidRPr="002D6975">
        <w:rPr>
          <w:b/>
          <w:u w:val="single"/>
        </w:rPr>
        <w:t xml:space="preserve">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w:t>
      </w:r>
      <w:r w:rsidRPr="00840205">
        <w:rPr>
          <w:b/>
          <w:u w:val="single"/>
        </w:rPr>
        <w:t>is</w:t>
      </w:r>
      <w:r w:rsidRPr="002D6975">
        <w:rPr>
          <w:b/>
          <w:u w:val="single"/>
        </w:rPr>
        <w:t xml:space="preserve"> likely to reach </w:t>
      </w:r>
      <w:r w:rsidRPr="00840205">
        <w:rPr>
          <w:b/>
          <w:u w:val="single"/>
        </w:rPr>
        <w:t>an</w:t>
      </w:r>
      <w:r w:rsidRPr="002D6975">
        <w:rPr>
          <w:b/>
          <w:u w:val="single"/>
        </w:rPr>
        <w:t xml:space="preserve"> awkward </w:t>
      </w:r>
      <w:r w:rsidRPr="00840205">
        <w:rPr>
          <w:b/>
          <w:u w:val="single"/>
        </w:rPr>
        <w:t>end</w:t>
      </w:r>
      <w:r w:rsidRPr="002D6975">
        <w:rPr>
          <w:b/>
          <w:u w:val="single"/>
        </w:rPr>
        <w:t>. The reason is that the pleasure is not good for anything further; it is simply that for which going to the convenience store and buying the soda is good.</w:t>
      </w:r>
      <w:r w:rsidRPr="002D6975">
        <w:rPr>
          <w:sz w:val="16"/>
        </w:rPr>
        <w:t>3 As Aristotle observes</w:t>
      </w:r>
      <w:r w:rsidRPr="002D6975">
        <w:rPr>
          <w:b/>
          <w:u w:val="single"/>
        </w:rPr>
        <w:t>: “We never ask [a man] what his end is in being pleased, because we assume that pleasure is choice worthy in itself.</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3090">
        <w:rPr>
          <w:b/>
          <w:highlight w:val="cyan"/>
          <w:u w:val="single"/>
        </w:rPr>
        <w:t>pleasure and pain</w:t>
      </w:r>
      <w:r w:rsidRPr="002D6975">
        <w:rPr>
          <w:b/>
          <w:u w:val="single"/>
        </w:rPr>
        <w:t xml:space="preserve"> are both places </w:t>
      </w:r>
      <w:r w:rsidRPr="008D3090">
        <w:rPr>
          <w:b/>
          <w:highlight w:val="cyan"/>
          <w:u w:val="single"/>
        </w:rPr>
        <w:t>where we reach the end</w:t>
      </w:r>
      <w:r w:rsidRPr="002D6975">
        <w:rPr>
          <w:b/>
          <w:u w:val="single"/>
        </w:rPr>
        <w:t xml:space="preserve"> of the line </w:t>
      </w:r>
      <w:r w:rsidRPr="008D3090">
        <w:rPr>
          <w:b/>
          <w:highlight w:val="cyan"/>
          <w:u w:val="single"/>
        </w:rPr>
        <w:t>in</w:t>
      </w:r>
      <w:r w:rsidRPr="002D6975">
        <w:rPr>
          <w:b/>
          <w:u w:val="single"/>
        </w:rPr>
        <w:t xml:space="preserve"> matters of </w:t>
      </w:r>
      <w:r w:rsidRPr="008D3090">
        <w:rPr>
          <w:b/>
          <w:highlight w:val="cyan"/>
          <w:u w:val="single"/>
        </w:rPr>
        <w:t>value</w:t>
      </w:r>
      <w:r w:rsidRPr="002D6975">
        <w:rPr>
          <w:b/>
          <w:u w:val="single"/>
        </w:rPr>
        <w:t xml:space="preserve">. </w:t>
      </w:r>
    </w:p>
    <w:p w14:paraId="791149E8" w14:textId="77777777" w:rsidR="00F3359F" w:rsidRPr="002D6975" w:rsidRDefault="00F3359F" w:rsidP="00F3359F">
      <w:pPr>
        <w:pStyle w:val="Heading4"/>
      </w:pPr>
      <w:r>
        <w:t xml:space="preserve">2] </w:t>
      </w:r>
      <w:r w:rsidRPr="002D6975">
        <w:t xml:space="preserve">Moreover, </w:t>
      </w:r>
      <w:r w:rsidRPr="002D6975">
        <w:rPr>
          <w:i/>
        </w:rPr>
        <w:t>only</w:t>
      </w:r>
      <w:r w:rsidRPr="002D6975">
        <w:t xml:space="preserve"> pleasure and pain are intrinsically valuable. All other values can be explained with reference to pleasure; Occam’s razor requires us to treat these as instrumentally valuable. </w:t>
      </w:r>
    </w:p>
    <w:p w14:paraId="274D509B" w14:textId="77777777" w:rsidR="00F3359F" w:rsidRPr="002D6975" w:rsidRDefault="00F3359F" w:rsidP="00F3359F">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5C19FF95" w14:textId="77777777" w:rsidR="00F3359F" w:rsidRPr="002D6975" w:rsidRDefault="00F3359F" w:rsidP="00F3359F">
      <w:pPr>
        <w:rPr>
          <w:sz w:val="16"/>
        </w:rPr>
      </w:pPr>
      <w:r w:rsidRPr="002D6975">
        <w:rPr>
          <w:sz w:val="16"/>
        </w:rPr>
        <w:t>I think several things should be said in response to Moore’s challenge to hedonists. First</w:t>
      </w:r>
      <w:r w:rsidRPr="008D3090">
        <w:rPr>
          <w:sz w:val="16"/>
          <w:highlight w:val="cyan"/>
        </w:rPr>
        <w:t xml:space="preserve">, </w:t>
      </w:r>
      <w:r w:rsidRPr="008D3090">
        <w:rPr>
          <w:b/>
          <w:highlight w:val="cyan"/>
          <w:u w:val="single"/>
        </w:rPr>
        <w:t>I do not think the burden of proof lies on hedonists</w:t>
      </w:r>
      <w:r w:rsidRPr="002D6975">
        <w:rPr>
          <w:b/>
          <w:u w:val="single"/>
        </w:rPr>
        <w:t xml:space="preserve"> to explain why the additional values are not intrinsic values. If someone claims that X is intrinsically valuable, this is a substantive, positive claim, and it lies on him or her to explain why we should believe that X is in fact intrinsically valuable.</w:t>
      </w:r>
      <w:r w:rsidRPr="002D6975">
        <w:rPr>
          <w:sz w:val="16"/>
        </w:rPr>
        <w:t xml:space="preserve"> Possibly, this could be done through thought experiments analogous to those employed in the previous section. Second, </w:t>
      </w:r>
      <w:r w:rsidRPr="002D6975">
        <w:rPr>
          <w:b/>
          <w:u w:val="single"/>
        </w:rPr>
        <w:t xml:space="preserve">there is something peculiar about the list of </w:t>
      </w:r>
      <w:r w:rsidRPr="008D3090">
        <w:rPr>
          <w:b/>
          <w:highlight w:val="cyan"/>
          <w:u w:val="single"/>
        </w:rPr>
        <w:t>additional intrinsic values</w:t>
      </w:r>
      <w:r w:rsidRPr="002D6975">
        <w:rPr>
          <w:sz w:val="16"/>
        </w:rPr>
        <w:t xml:space="preserve"> that counts in hedonism’s favor</w:t>
      </w:r>
      <w:r w:rsidRPr="002D6975">
        <w:rPr>
          <w:b/>
          <w:u w:val="single"/>
        </w:rPr>
        <w:t xml:space="preserve">: the listed values have a strong tendency to be well </w:t>
      </w:r>
      <w:r w:rsidRPr="008D3090">
        <w:rPr>
          <w:b/>
          <w:highlight w:val="cyan"/>
          <w:u w:val="single"/>
        </w:rPr>
        <w:t>explained as things that</w:t>
      </w:r>
      <w:r w:rsidRPr="002D6975">
        <w:rPr>
          <w:b/>
          <w:u w:val="single"/>
        </w:rPr>
        <w:t xml:space="preserve"> help </w:t>
      </w:r>
      <w:r w:rsidRPr="008D3090">
        <w:rPr>
          <w:b/>
          <w:highlight w:val="cyan"/>
          <w:u w:val="single"/>
        </w:rPr>
        <w:t>promote pleasure</w:t>
      </w:r>
      <w:r w:rsidRPr="002D6975">
        <w:rPr>
          <w:b/>
          <w:u w:val="single"/>
        </w:rPr>
        <w:t xml:space="preserve"> and avert pain.</w:t>
      </w:r>
      <w:r w:rsidRPr="002D6975">
        <w:rPr>
          <w:sz w:val="16"/>
        </w:rPr>
        <w:t xml:space="preserve"> To go through </w:t>
      </w:r>
      <w:proofErr w:type="spellStart"/>
      <w:r w:rsidRPr="002D6975">
        <w:rPr>
          <w:sz w:val="16"/>
        </w:rPr>
        <w:t>Frankena’s</w:t>
      </w:r>
      <w:proofErr w:type="spellEnd"/>
      <w:r w:rsidRPr="002D6975">
        <w:rPr>
          <w:sz w:val="16"/>
        </w:rPr>
        <w:t xml:space="preserve"> list, life and consciousness are necessary presuppositions for pleasure; activity, </w:t>
      </w:r>
      <w:r w:rsidRPr="002D6975">
        <w:rPr>
          <w:sz w:val="16"/>
        </w:rPr>
        <w:lastRenderedPageBreak/>
        <w:t xml:space="preserve">health, and strength bring about pleasure; and happiness, beatitude, and contentment are regarded by </w:t>
      </w:r>
      <w:proofErr w:type="spellStart"/>
      <w:r w:rsidRPr="002D6975">
        <w:rPr>
          <w:sz w:val="16"/>
        </w:rPr>
        <w:t>Frankena</w:t>
      </w:r>
      <w:proofErr w:type="spellEnd"/>
      <w:r w:rsidRPr="002D6975">
        <w:rPr>
          <w:sz w:val="16"/>
        </w:rPr>
        <w:t xml:space="preserve"> himself as “pleasures and satisfactions.” The same is arguably true of beauty, harmony, and “proportion in objects contemplated,” </w:t>
      </w:r>
      <w:proofErr w:type="gramStart"/>
      <w:r w:rsidRPr="002D6975">
        <w:rPr>
          <w:sz w:val="16"/>
        </w:rPr>
        <w:t>and also</w:t>
      </w:r>
      <w:proofErr w:type="gramEnd"/>
      <w:r w:rsidRPr="002D6975">
        <w:rPr>
          <w:sz w:val="16"/>
        </w:rPr>
        <w:t xml:space="preserve"> of affection, friendship, harmony, and proportion in life, experiences of achievement, adventure and novelty, self-expression, good reputation, honor and esteem. Other things on </w:t>
      </w:r>
      <w:proofErr w:type="spellStart"/>
      <w:r w:rsidRPr="002D6975">
        <w:rPr>
          <w:sz w:val="16"/>
        </w:rPr>
        <w:t>Frankena’s</w:t>
      </w:r>
      <w:proofErr w:type="spellEnd"/>
      <w:r w:rsidRPr="002D6975">
        <w:rPr>
          <w:sz w:val="16"/>
        </w:rPr>
        <w:t xml:space="preserve"> list, such as understanding, </w:t>
      </w:r>
      <w:r w:rsidRPr="002D6975">
        <w:rPr>
          <w:b/>
          <w:u w:val="single"/>
        </w:rPr>
        <w:t>wisdom, freedom, peace, and security, although they are perhaps not themselves pleasurable, are important means to achieve a happy life, and as such, they are things that hedonists would value highly.</w:t>
      </w:r>
      <w:r w:rsidRPr="002D6975">
        <w:rPr>
          <w:sz w:val="16"/>
        </w:rPr>
        <w:t xml:space="preserve"> </w:t>
      </w:r>
      <w:r w:rsidRPr="008D3090">
        <w:rPr>
          <w:b/>
          <w:highlight w:val="cyan"/>
          <w:u w:val="single"/>
        </w:rPr>
        <w:t>Morally good dispositions</w:t>
      </w:r>
      <w:r w:rsidRPr="002D6975">
        <w:rPr>
          <w:b/>
          <w:u w:val="single"/>
        </w:rPr>
        <w:t xml:space="preserve"> and virtues, cooperation, and just distribution of goods and evils, moreover, are things that, on a collective level, </w:t>
      </w:r>
      <w:r w:rsidRPr="008D3090">
        <w:rPr>
          <w:b/>
          <w:highlight w:val="cyan"/>
          <w:u w:val="single"/>
        </w:rPr>
        <w:t>contribute a happy society</w:t>
      </w:r>
      <w:r w:rsidRPr="002D6975">
        <w:rPr>
          <w:b/>
          <w:u w:val="single"/>
        </w:rPr>
        <w:t>, and thus the traits that would be promoted and cultivated if this were something sought after.</w:t>
      </w:r>
      <w:r w:rsidRPr="002D6975">
        <w:rPr>
          <w:sz w:val="16"/>
        </w:rPr>
        <w:t xml:space="preserve"> To a very large extent, the intrinsic values suggested by pluralists tend to be hedonic instrumental values. Indeed, </w:t>
      </w:r>
      <w:proofErr w:type="gramStart"/>
      <w:r w:rsidRPr="002D6975">
        <w:rPr>
          <w:sz w:val="16"/>
        </w:rPr>
        <w:t>pluralists’</w:t>
      </w:r>
      <w:proofErr w:type="gramEnd"/>
      <w:r w:rsidRPr="002D6975">
        <w:rPr>
          <w:sz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2D6975">
        <w:rPr>
          <w:sz w:val="16"/>
        </w:rPr>
        <w:t>i</w:t>
      </w:r>
      <w:proofErr w:type="spellEnd"/>
      <w:r w:rsidRPr="002D6975">
        <w:rPr>
          <w:sz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D6975">
        <w:rPr>
          <w:b/>
          <w:u w:val="single"/>
        </w:rPr>
        <w:t>the suggested non-hedonic intrinsic values are potentially explainable by appeal to just pleasure and pain</w:t>
      </w:r>
      <w:r w:rsidRPr="002D6975">
        <w:rPr>
          <w:sz w:val="16"/>
        </w:rPr>
        <w:t xml:space="preserve"> (which, following my argument in the previous chapter, we should accept as intrinsically valuable and </w:t>
      </w:r>
      <w:proofErr w:type="spellStart"/>
      <w:r w:rsidRPr="002D6975">
        <w:rPr>
          <w:sz w:val="16"/>
        </w:rPr>
        <w:t>disvaluable</w:t>
      </w:r>
      <w:proofErr w:type="spellEnd"/>
      <w:r w:rsidRPr="002D6975">
        <w:rPr>
          <w:sz w:val="16"/>
        </w:rPr>
        <w:t xml:space="preserve">), </w:t>
      </w:r>
      <w:r w:rsidRPr="002D6975">
        <w:rPr>
          <w:b/>
          <w:u w:val="single"/>
        </w:rPr>
        <w:t>then—</w:t>
      </w:r>
      <w:r w:rsidRPr="008D3090">
        <w:rPr>
          <w:b/>
          <w:highlight w:val="cyan"/>
          <w:u w:val="single"/>
        </w:rPr>
        <w:t>by</w:t>
      </w:r>
      <w:r w:rsidRPr="002D6975">
        <w:rPr>
          <w:b/>
          <w:u w:val="single"/>
        </w:rPr>
        <w:t xml:space="preserve"> appeal to </w:t>
      </w:r>
      <w:r w:rsidRPr="008D3090">
        <w:rPr>
          <w:b/>
          <w:highlight w:val="cyan"/>
          <w:u w:val="single"/>
        </w:rPr>
        <w:t>Occam’s razor—we</w:t>
      </w:r>
      <w:r w:rsidRPr="002D6975">
        <w:rPr>
          <w:b/>
          <w:u w:val="single"/>
        </w:rPr>
        <w:t xml:space="preserve"> have at least a pro tanto reason to </w:t>
      </w:r>
      <w:r w:rsidRPr="008D3090">
        <w:rPr>
          <w:b/>
          <w:highlight w:val="cyan"/>
          <w:u w:val="single"/>
        </w:rPr>
        <w:t>resist</w:t>
      </w:r>
      <w:r w:rsidRPr="002D6975">
        <w:rPr>
          <w:b/>
          <w:u w:val="single"/>
        </w:rPr>
        <w:t xml:space="preserve"> the introduction of </w:t>
      </w:r>
      <w:r w:rsidRPr="008D3090">
        <w:rPr>
          <w:b/>
          <w:highlight w:val="cyan"/>
          <w:u w:val="single"/>
        </w:rPr>
        <w:t>any further intrinsic values</w:t>
      </w:r>
      <w:r w:rsidRPr="002D6975">
        <w:rPr>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2D6975">
        <w:rPr>
          <w:sz w:val="16"/>
        </w:rPr>
        <w:t xml:space="preserve"> </w:t>
      </w:r>
      <w:r w:rsidRPr="002D6975">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2D6975">
        <w:rPr>
          <w:sz w:val="16"/>
        </w:rPr>
        <w:t xml:space="preserve"> The challenge can be phrased as the following question: </w:t>
      </w:r>
      <w:r w:rsidRPr="002D6975">
        <w:rPr>
          <w:b/>
          <w:u w:val="single"/>
        </w:rPr>
        <w:t xml:space="preserve">If the non-hedonic values suggested by pluralists are truly intrinsic </w:t>
      </w:r>
      <w:proofErr w:type="gramStart"/>
      <w:r w:rsidRPr="002D6975">
        <w:rPr>
          <w:b/>
          <w:u w:val="single"/>
        </w:rPr>
        <w:t>values in their own right, then</w:t>
      </w:r>
      <w:proofErr w:type="gramEnd"/>
      <w:r w:rsidRPr="002D6975">
        <w:rPr>
          <w:b/>
          <w:u w:val="single"/>
        </w:rPr>
        <w:t xml:space="preserve"> why do they tend to point toward pleasure and away from pain?</w:t>
      </w:r>
      <w:r w:rsidRPr="002D6975">
        <w:rPr>
          <w:sz w:val="16"/>
        </w:rPr>
        <w:t>27</w:t>
      </w:r>
    </w:p>
    <w:p w14:paraId="6C6ED696" w14:textId="77777777" w:rsidR="00F3359F" w:rsidRPr="00636631" w:rsidRDefault="00F3359F" w:rsidP="00F3359F"/>
    <w:p w14:paraId="732B2210" w14:textId="77777777" w:rsidR="00F3359F" w:rsidRPr="004D3217" w:rsidRDefault="00F3359F" w:rsidP="00F3359F">
      <w:pPr>
        <w:pStyle w:val="Heading4"/>
        <w:rPr>
          <w:rFonts w:cs="Calibri"/>
        </w:rPr>
      </w:pPr>
      <w:r>
        <w:rPr>
          <w:rFonts w:cs="Calibri"/>
        </w:rPr>
        <w:t>3</w:t>
      </w:r>
      <w:r w:rsidRPr="004D3217">
        <w:rPr>
          <w:rFonts w:cs="Calibri"/>
        </w:rPr>
        <w:t>] Actor specificity:</w:t>
      </w:r>
    </w:p>
    <w:p w14:paraId="58C6BD77" w14:textId="77777777" w:rsidR="00F3359F" w:rsidRDefault="00F3359F" w:rsidP="00F3359F">
      <w:pPr>
        <w:pStyle w:val="Heading4"/>
        <w:rPr>
          <w:rFonts w:cs="Calibri"/>
        </w:rPr>
      </w:pPr>
      <w:r>
        <w:rPr>
          <w:rFonts w:cs="Calibri"/>
        </w:rPr>
        <w:t>---</w:t>
      </w:r>
      <w:r w:rsidRPr="004D3217">
        <w:rPr>
          <w:rFonts w:cs="Calibri"/>
        </w:rPr>
        <w:t xml:space="preserve">A] Aggregation – every policy </w:t>
      </w:r>
      <w:proofErr w:type="gramStart"/>
      <w:r w:rsidRPr="004D3217">
        <w:rPr>
          <w:rFonts w:cs="Calibri"/>
        </w:rPr>
        <w:t>benefits</w:t>
      </w:r>
      <w:proofErr w:type="gramEnd"/>
      <w:r w:rsidRPr="004D3217">
        <w:rPr>
          <w:rFonts w:cs="Calibri"/>
        </w:rPr>
        <w:t xml:space="preserve"> some and harms others, </w:t>
      </w:r>
      <w:r>
        <w:rPr>
          <w:rFonts w:cs="Calibri"/>
        </w:rPr>
        <w:t>so</w:t>
      </w:r>
      <w:r w:rsidRPr="004D3217">
        <w:rPr>
          <w:rFonts w:cs="Calibri"/>
        </w:rPr>
        <w:t xml:space="preserve"> side constraints freeze action.</w:t>
      </w:r>
    </w:p>
    <w:p w14:paraId="5B5F6F98" w14:textId="77777777" w:rsidR="00F3359F" w:rsidRDefault="00F3359F" w:rsidP="00F3359F">
      <w:pPr>
        <w:pStyle w:val="Heading4"/>
        <w:rPr>
          <w:rFonts w:cs="Calibri"/>
          <w:color w:val="000000" w:themeColor="text1"/>
        </w:rPr>
      </w:pPr>
      <w:r>
        <w:rPr>
          <w:rFonts w:cs="Calibri"/>
          <w:color w:val="000000" w:themeColor="text1"/>
        </w:rPr>
        <w:t>---</w:t>
      </w:r>
      <w:r w:rsidRPr="008D552A">
        <w:rPr>
          <w:rFonts w:cs="Calibri"/>
          <w:color w:val="000000" w:themeColor="text1"/>
        </w:rPr>
        <w:t xml:space="preserve">B] States lack wills or intentions since policies are collective actions. </w:t>
      </w:r>
    </w:p>
    <w:p w14:paraId="77491399" w14:textId="77777777" w:rsidR="00F3359F" w:rsidRPr="00D1080F" w:rsidRDefault="00F3359F" w:rsidP="00F3359F">
      <w:pPr>
        <w:pStyle w:val="Heading4"/>
      </w:pPr>
      <w:r>
        <w:t xml:space="preserve">---C] </w:t>
      </w:r>
      <w:r w:rsidRPr="008D552A">
        <w:t>No act-omission distinction—governments are responsible for everything in the public sphere, so inaction is implicit authorization of action: they have to yes/no bills, which means everything collapse to aggregation.</w:t>
      </w:r>
    </w:p>
    <w:p w14:paraId="4981DEAD" w14:textId="77777777" w:rsidR="00F3359F" w:rsidRDefault="00F3359F" w:rsidP="00F3359F">
      <w:pPr>
        <w:pStyle w:val="Heading4"/>
        <w:rPr>
          <w:rFonts w:cs="Calibri"/>
          <w:color w:val="000000" w:themeColor="text1"/>
        </w:rPr>
      </w:pPr>
      <w:r>
        <w:rPr>
          <w:rFonts w:cs="Calibri"/>
        </w:rPr>
        <w:t xml:space="preserve">---D] </w:t>
      </w:r>
      <w:r w:rsidRPr="008D552A">
        <w:rPr>
          <w:rFonts w:cs="Calibri"/>
          <w:color w:val="000000" w:themeColor="text1"/>
        </w:rPr>
        <w:t xml:space="preserve">Actor-specificity first since different agents have different ethical standings. Link turns calc </w:t>
      </w:r>
      <w:r>
        <w:rPr>
          <w:rFonts w:cs="Calibri"/>
          <w:color w:val="000000" w:themeColor="text1"/>
        </w:rPr>
        <w:t>indicts</w:t>
      </w:r>
      <w:r w:rsidRPr="008D552A">
        <w:rPr>
          <w:rFonts w:cs="Calibri"/>
          <w:color w:val="000000" w:themeColor="text1"/>
        </w:rPr>
        <w:t xml:space="preserve"> because the alt would be </w:t>
      </w:r>
      <w:r w:rsidRPr="008D552A">
        <w:rPr>
          <w:rFonts w:cs="Calibri"/>
          <w:i/>
          <w:color w:val="000000" w:themeColor="text1"/>
          <w:u w:val="single"/>
        </w:rPr>
        <w:t>no</w:t>
      </w:r>
      <w:r w:rsidRPr="008D552A">
        <w:rPr>
          <w:rFonts w:cs="Calibri"/>
          <w:color w:val="000000" w:themeColor="text1"/>
        </w:rPr>
        <w:t xml:space="preserve"> action.</w:t>
      </w:r>
    </w:p>
    <w:p w14:paraId="164863B3" w14:textId="77777777" w:rsidR="00F3359F" w:rsidRPr="006D74E1" w:rsidRDefault="00F3359F" w:rsidP="00F3359F"/>
    <w:p w14:paraId="72257D20" w14:textId="77777777" w:rsidR="00F3359F" w:rsidRPr="00793750" w:rsidRDefault="00F3359F" w:rsidP="00F3359F">
      <w:pPr>
        <w:pStyle w:val="Heading4"/>
        <w:tabs>
          <w:tab w:val="left" w:pos="2250"/>
        </w:tabs>
        <w:spacing w:line="276" w:lineRule="auto"/>
        <w:rPr>
          <w:rFonts w:cs="Calibri"/>
        </w:rPr>
      </w:pPr>
      <w:r>
        <w:rPr>
          <w:rFonts w:cs="Calibri"/>
        </w:rPr>
        <w:lastRenderedPageBreak/>
        <w:t>4</w:t>
      </w:r>
      <w:r w:rsidRPr="004D3217">
        <w:rPr>
          <w:rFonts w:cs="Calibri"/>
        </w:rPr>
        <w:t>] Lexical pre-requisite: threats to bodily security preclude the ability for moral actors to effectively act upon other moral theories since they are in a constant state of crisis that inhibits the ideal moral conditions which other theories presuppose</w:t>
      </w:r>
    </w:p>
    <w:p w14:paraId="233E302F" w14:textId="77777777" w:rsidR="00F3359F" w:rsidRPr="00793750" w:rsidRDefault="00F3359F" w:rsidP="00F3359F"/>
    <w:p w14:paraId="23CB42C8" w14:textId="77777777" w:rsidR="00F3359F" w:rsidRPr="003677F5" w:rsidRDefault="00F3359F" w:rsidP="00F3359F">
      <w:pPr>
        <w:pStyle w:val="Heading4"/>
        <w:rPr>
          <w:rFonts w:cs="Calibri"/>
        </w:rPr>
      </w:pPr>
      <w:r>
        <w:rPr>
          <w:rFonts w:cs="Calibri"/>
        </w:rPr>
        <w:t xml:space="preserve">5] </w:t>
      </w:r>
      <w:r w:rsidRPr="003677F5">
        <w:rPr>
          <w:rFonts w:cs="Calibri"/>
        </w:rPr>
        <w:t xml:space="preserve">Use epistemic modesty – that’s multiplying the probability of a framework being true by its general contention impact – </w:t>
      </w:r>
    </w:p>
    <w:p w14:paraId="47CDC5FA" w14:textId="77777777" w:rsidR="00F3359F" w:rsidRPr="003677F5" w:rsidRDefault="00F3359F" w:rsidP="00F3359F">
      <w:pPr>
        <w:pStyle w:val="Heading4"/>
        <w:rPr>
          <w:rFonts w:cs="Calibri"/>
        </w:rPr>
      </w:pPr>
      <w:r w:rsidRPr="003677F5">
        <w:rPr>
          <w:rFonts w:cs="Calibri"/>
        </w:rPr>
        <w:t xml:space="preserve">---A] It maximizes the probability of achieving net most moral value—beating a </w:t>
      </w:r>
      <w:proofErr w:type="gramStart"/>
      <w:r w:rsidRPr="003677F5">
        <w:rPr>
          <w:rFonts w:cs="Calibri"/>
        </w:rPr>
        <w:t>framework acts</w:t>
      </w:r>
      <w:proofErr w:type="gramEnd"/>
      <w:r w:rsidRPr="003677F5">
        <w:rPr>
          <w:rFonts w:cs="Calibri"/>
        </w:rPr>
        <w:t xml:space="preserve"> as mitigation to their impacts but the strength of that mitigation is contingent </w:t>
      </w:r>
    </w:p>
    <w:p w14:paraId="3C30E10F" w14:textId="77777777" w:rsidR="00F3359F" w:rsidRPr="003677F5" w:rsidRDefault="00F3359F" w:rsidP="00F3359F">
      <w:pPr>
        <w:pStyle w:val="Heading4"/>
        <w:rPr>
          <w:rFonts w:cs="Calibri"/>
        </w:rPr>
      </w:pPr>
      <w:r w:rsidRPr="003677F5">
        <w:rPr>
          <w:rFonts w:cs="Calibri"/>
        </w:rPr>
        <w:t xml:space="preserve">---B] EC is too high a burden—thousands of years of philosophy can’t be resolved in 40 minutes. </w:t>
      </w:r>
    </w:p>
    <w:p w14:paraId="3A36E31A" w14:textId="77777777" w:rsidR="00F3359F" w:rsidRDefault="00F3359F" w:rsidP="00F3359F">
      <w:pPr>
        <w:pStyle w:val="Heading4"/>
        <w:rPr>
          <w:rFonts w:cs="Calibri"/>
        </w:rPr>
      </w:pPr>
      <w:r w:rsidRPr="003677F5">
        <w:rPr>
          <w:rFonts w:cs="Calibri"/>
        </w:rPr>
        <w:t xml:space="preserve">---C] Topic education—disincentives debaters from going all in for framework which means we get the ideal balance between topic ed and </w:t>
      </w:r>
      <w:proofErr w:type="spellStart"/>
      <w:r w:rsidRPr="003677F5">
        <w:rPr>
          <w:rFonts w:cs="Calibri"/>
        </w:rPr>
        <w:t>phil</w:t>
      </w:r>
      <w:proofErr w:type="spellEnd"/>
      <w:r w:rsidRPr="003677F5">
        <w:rPr>
          <w:rFonts w:cs="Calibri"/>
        </w:rPr>
        <w:t xml:space="preserve"> ed—it’s important to talk about contention-level offense because we only have the topic for two months.</w:t>
      </w:r>
    </w:p>
    <w:p w14:paraId="66B33070" w14:textId="77777777" w:rsidR="00F3359F" w:rsidRPr="0008596A" w:rsidRDefault="00F3359F" w:rsidP="00F3359F">
      <w:pPr>
        <w:pStyle w:val="Heading4"/>
        <w:rPr>
          <w:rFonts w:eastAsia="Times New Roman" w:cs="Calibri"/>
          <w:iCs/>
        </w:rPr>
      </w:pPr>
      <w:r>
        <w:rPr>
          <w:rFonts w:cs="Calibri"/>
        </w:rPr>
        <w:t>---D</w:t>
      </w:r>
      <w:r w:rsidRPr="003677F5">
        <w:rPr>
          <w:rFonts w:cs="Calibri"/>
        </w:rPr>
        <w:t>]</w:t>
      </w:r>
      <w:r w:rsidRPr="0008596A">
        <w:rPr>
          <w:rFonts w:cs="Calibri"/>
        </w:rPr>
        <w:t xml:space="preserve"> Clash — we don’t know if our frameworks are true, but we can debate the topical question. That incentivizes debating both layers instead of solely focusing on framework.</w:t>
      </w:r>
    </w:p>
    <w:p w14:paraId="03562A48" w14:textId="77777777" w:rsidR="00F3359F" w:rsidRPr="006D74E1" w:rsidRDefault="00F3359F" w:rsidP="00F3359F"/>
    <w:p w14:paraId="6C986FE2" w14:textId="3219A68F" w:rsidR="00F3359F" w:rsidRPr="00666FC8" w:rsidRDefault="00F3359F" w:rsidP="00F3359F">
      <w:pPr>
        <w:pStyle w:val="Heading4"/>
        <w:rPr>
          <w:rFonts w:cs="Calibri"/>
        </w:rPr>
      </w:pPr>
      <w:r>
        <w:t xml:space="preserve">6] </w:t>
      </w:r>
      <w:r w:rsidRPr="00666FC8">
        <w:rPr>
          <w:rFonts w:cs="Calibri"/>
        </w:rPr>
        <w:t>Extinction comes first under any framework</w:t>
      </w:r>
    </w:p>
    <w:p w14:paraId="2F093055" w14:textId="77777777" w:rsidR="00F3359F" w:rsidRPr="00666FC8" w:rsidRDefault="00F3359F" w:rsidP="00F3359F">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r>
        <w:t>, recut BWSEKL.</w:t>
      </w:r>
    </w:p>
    <w:p w14:paraId="0E8FF0D8" w14:textId="77777777" w:rsidR="00F3359F" w:rsidRPr="002E237C" w:rsidRDefault="00F3359F" w:rsidP="00F3359F">
      <w:pPr>
        <w:rPr>
          <w:rFonts w:cs="Times New Roman"/>
        </w:rPr>
      </w:pPr>
      <w:r w:rsidRPr="00CA7505">
        <w:rPr>
          <w:rStyle w:val="StyleUnderline"/>
          <w:rFonts w:cs="Times New Roman"/>
        </w:rPr>
        <w:t>There appears to be lot of disagreement in moral philosophy. Whether these many apparent disagreements are deep and irresolvable, I believe there is at least one thing it is reasonable to agree on right now</w:t>
      </w:r>
      <w:r w:rsidRPr="00CA7505">
        <w:rPr>
          <w:rFonts w:cs="Times New Roman"/>
        </w:rPr>
        <w:t>, whatever general moral view we adopt</w:t>
      </w:r>
      <w:r w:rsidRPr="00CA7505">
        <w:rPr>
          <w:rStyle w:val="StyleUnderline"/>
          <w:rFonts w:cs="Times New Roman"/>
        </w:rPr>
        <w:t>: that it is very important to reduce the risk that all intelligent beings on this planet are eliminated by an enormous catastrophe, such as a nuclear war.</w:t>
      </w:r>
      <w:r w:rsidRPr="00CA7505">
        <w:rPr>
          <w:rFonts w:cs="Times New Roman"/>
        </w:rPr>
        <w:t xml:space="preserve"> How we might in fact try to reduce such existential risks is discussed elsewhere. My claim here is only that </w:t>
      </w:r>
      <w:r w:rsidRPr="00CA7505">
        <w:rPr>
          <w:rStyle w:val="StyleUnderline"/>
          <w:rFonts w:cs="Times New Roman"/>
        </w:rPr>
        <w:t xml:space="preserve">we – </w:t>
      </w:r>
      <w:r w:rsidRPr="00CE4B75">
        <w:rPr>
          <w:rStyle w:val="StyleUnderline"/>
          <w:rFonts w:cs="Times New Roman"/>
          <w:highlight w:val="green"/>
        </w:rPr>
        <w:t>whether we’re consequentialists</w:t>
      </w:r>
      <w:r w:rsidRPr="00CA7505">
        <w:rPr>
          <w:rStyle w:val="StyleUnderline"/>
          <w:rFonts w:cs="Times New Roman"/>
        </w:rPr>
        <w:t xml:space="preserve">, </w:t>
      </w:r>
      <w:r w:rsidRPr="00CE4B75">
        <w:rPr>
          <w:rStyle w:val="StyleUnderline"/>
          <w:rFonts w:cs="Times New Roman"/>
          <w:highlight w:val="green"/>
        </w:rPr>
        <w:t>deontologists</w:t>
      </w:r>
      <w:r w:rsidRPr="00CA7505">
        <w:rPr>
          <w:rStyle w:val="StyleUnderline"/>
          <w:rFonts w:cs="Times New Roman"/>
        </w:rPr>
        <w:t xml:space="preserve">, </w:t>
      </w:r>
      <w:r w:rsidRPr="00CE4B75">
        <w:rPr>
          <w:rStyle w:val="StyleUnderline"/>
          <w:rFonts w:cs="Times New Roman"/>
          <w:highlight w:val="green"/>
        </w:rPr>
        <w:t xml:space="preserve">or virtue ethicists </w:t>
      </w:r>
      <w:r w:rsidRPr="00CA7505">
        <w:rPr>
          <w:rStyle w:val="StyleUnderline"/>
          <w:rFonts w:cs="Times New Roman"/>
        </w:rPr>
        <w:t xml:space="preserve">– </w:t>
      </w:r>
      <w:r w:rsidRPr="00CA7505">
        <w:rPr>
          <w:rFonts w:cs="Times New Roman"/>
        </w:rPr>
        <w:t>should all agree that we should try to save the world</w:t>
      </w:r>
      <w:r w:rsidRPr="00CA7505">
        <w:rPr>
          <w:rStyle w:val="StyleUnderline"/>
          <w:rFonts w:cs="Times New Roman"/>
        </w:rPr>
        <w:t xml:space="preserve">. </w:t>
      </w:r>
      <w:r w:rsidRPr="00CA7505">
        <w:rPr>
          <w:rFonts w:cs="Times New Roman"/>
        </w:rPr>
        <w:t xml:space="preserve">According to consequentialism, we should maximize the good, where this is taken to be the goodness, from an impartial perspective, of outcomes. </w:t>
      </w:r>
      <w:r w:rsidRPr="00CE4B75">
        <w:rPr>
          <w:rStyle w:val="StyleUnderline"/>
          <w:rFonts w:cs="Times New Roman"/>
          <w:highlight w:val="green"/>
        </w:rPr>
        <w:t xml:space="preserve">Clearly </w:t>
      </w:r>
      <w:r w:rsidRPr="00CA7505">
        <w:rPr>
          <w:rStyle w:val="StyleUnderline"/>
          <w:rFonts w:cs="Times New Roman"/>
        </w:rPr>
        <w:t>one thing that makes an outcome good is that the people in it are doing well. There is little disagreement here.</w:t>
      </w:r>
      <w:r w:rsidRPr="00CA7505">
        <w:rPr>
          <w:rFonts w:cs="Times New Roman"/>
        </w:rPr>
        <w:t xml:space="preserve"> If the happiness or well-being of possible future people is just as important as that of people who already exist, and if they would have good lives, it is not hard to see how</w:t>
      </w:r>
      <w:r w:rsidRPr="00CA7505">
        <w:rPr>
          <w:rStyle w:val="StyleUnderline"/>
          <w:rFonts w:cs="Times New Roman"/>
        </w:rPr>
        <w:t xml:space="preserve"> </w:t>
      </w:r>
      <w:r w:rsidRPr="00CE4B75">
        <w:rPr>
          <w:rStyle w:val="StyleUnderline"/>
          <w:rFonts w:cs="Times New Roman"/>
          <w:highlight w:val="green"/>
        </w:rPr>
        <w:t xml:space="preserve">reducing existential risk is </w:t>
      </w:r>
      <w:r w:rsidRPr="00CA7505">
        <w:rPr>
          <w:rStyle w:val="StyleUnderline"/>
          <w:rFonts w:cs="Times New Roman"/>
        </w:rPr>
        <w:t xml:space="preserve">easily </w:t>
      </w:r>
      <w:r w:rsidRPr="00CE4B75">
        <w:rPr>
          <w:rStyle w:val="StyleUnderline"/>
          <w:rFonts w:cs="Times New Roman"/>
          <w:highlight w:val="green"/>
        </w:rPr>
        <w:t>the most important thing in the whole world</w:t>
      </w:r>
      <w:r w:rsidRPr="00CA7505">
        <w:rPr>
          <w:rStyle w:val="StyleUnderline"/>
          <w:rFonts w:cs="Times New Roman"/>
        </w:rPr>
        <w:t xml:space="preserve">. This is for the familiar reason that </w:t>
      </w:r>
      <w:r w:rsidRPr="00CE4B75">
        <w:rPr>
          <w:rStyle w:val="StyleUnderline"/>
          <w:rFonts w:cs="Times New Roman"/>
          <w:highlight w:val="green"/>
        </w:rPr>
        <w:t>there are</w:t>
      </w:r>
      <w:r w:rsidRPr="00CA7505">
        <w:rPr>
          <w:rStyle w:val="StyleUnderline"/>
          <w:rFonts w:cs="Times New Roman"/>
        </w:rPr>
        <w:t xml:space="preserve"> so many people who could exist in the future – there are </w:t>
      </w:r>
      <w:r w:rsidRPr="00CE4B75">
        <w:rPr>
          <w:rStyle w:val="StyleUnderline"/>
          <w:rFonts w:cs="Times New Roman"/>
          <w:highlight w:val="green"/>
        </w:rPr>
        <w:t>trillions upon trillions</w:t>
      </w:r>
      <w:r w:rsidRPr="00CA7505">
        <w:rPr>
          <w:rStyle w:val="StyleUnderline"/>
          <w:rFonts w:cs="Times New Roman"/>
        </w:rPr>
        <w:t xml:space="preserve">… </w:t>
      </w:r>
      <w:r w:rsidRPr="00CE4B75">
        <w:rPr>
          <w:rStyle w:val="StyleUnderline"/>
          <w:rFonts w:cs="Times New Roman"/>
          <w:highlight w:val="green"/>
        </w:rPr>
        <w:t>upon trillions</w:t>
      </w:r>
      <w:r w:rsidRPr="00CA7505">
        <w:rPr>
          <w:rStyle w:val="StyleUnderline"/>
          <w:rFonts w:cs="Times New Roman"/>
        </w:rPr>
        <w:t xml:space="preserve">. There are so many </w:t>
      </w:r>
      <w:r w:rsidRPr="00CE4B75">
        <w:rPr>
          <w:rStyle w:val="StyleUnderline"/>
          <w:rFonts w:cs="Times New Roman"/>
          <w:highlight w:val="green"/>
        </w:rPr>
        <w:t xml:space="preserve">possible </w:t>
      </w:r>
      <w:r w:rsidRPr="00CE4B75">
        <w:rPr>
          <w:rStyle w:val="StyleUnderline"/>
          <w:rFonts w:cs="Times New Roman"/>
          <w:highlight w:val="green"/>
        </w:rPr>
        <w:lastRenderedPageBreak/>
        <w:t xml:space="preserve">future people </w:t>
      </w:r>
      <w:r w:rsidRPr="00CA7505">
        <w:rPr>
          <w:rStyle w:val="StyleUnderline"/>
          <w:rFonts w:cs="Times New Roman"/>
        </w:rPr>
        <w:t xml:space="preserve">that </w:t>
      </w:r>
      <w:r w:rsidRPr="00CE4B75">
        <w:rPr>
          <w:rStyle w:val="StyleUnderline"/>
          <w:rFonts w:cs="Times New Roman"/>
          <w:highlight w:val="green"/>
        </w:rPr>
        <w:t xml:space="preserve">reducing existential risk is </w:t>
      </w:r>
      <w:r w:rsidRPr="00CA7505">
        <w:rPr>
          <w:rStyle w:val="StyleUnderline"/>
          <w:rFonts w:cs="Times New Roman"/>
        </w:rPr>
        <w:t xml:space="preserve">arguably the </w:t>
      </w:r>
      <w:r w:rsidRPr="00CE4B75">
        <w:rPr>
          <w:rStyle w:val="StyleUnderline"/>
          <w:rFonts w:cs="Times New Roman"/>
          <w:highlight w:val="green"/>
        </w:rPr>
        <w:t xml:space="preserve">most important </w:t>
      </w:r>
      <w:r w:rsidRPr="00CA7505">
        <w:rPr>
          <w:rStyle w:val="StyleUnderline"/>
          <w:rFonts w:cs="Times New Roman"/>
        </w:rPr>
        <w:t xml:space="preserve">thing in the world, </w:t>
      </w:r>
      <w:r w:rsidRPr="00CE4B75">
        <w:rPr>
          <w:rStyle w:val="StyleUnderline"/>
          <w:rFonts w:cs="Times New Roman"/>
          <w:highlight w:val="green"/>
        </w:rPr>
        <w:t xml:space="preserve">even if the well-being of </w:t>
      </w:r>
      <w:r w:rsidRPr="00CA7505">
        <w:rPr>
          <w:rStyle w:val="StyleUnderline"/>
          <w:rFonts w:cs="Times New Roman"/>
        </w:rPr>
        <w:t xml:space="preserve">these </w:t>
      </w:r>
      <w:r w:rsidRPr="00CE4B75">
        <w:rPr>
          <w:rStyle w:val="StyleUnderline"/>
          <w:rFonts w:cs="Times New Roman"/>
          <w:highlight w:val="green"/>
        </w:rPr>
        <w:t xml:space="preserve">possible people were given </w:t>
      </w:r>
      <w:r w:rsidRPr="00CA7505">
        <w:rPr>
          <w:rStyle w:val="StyleUnderline"/>
          <w:rFonts w:cs="Times New Roman"/>
        </w:rPr>
        <w:t xml:space="preserve">only </w:t>
      </w:r>
      <w:r w:rsidRPr="00CE4B75">
        <w:rPr>
          <w:rStyle w:val="StyleUnderline"/>
          <w:rFonts w:cs="Times New Roman"/>
          <w:highlight w:val="green"/>
        </w:rPr>
        <w:t xml:space="preserve">0.001% </w:t>
      </w:r>
      <w:r w:rsidRPr="00CA7505">
        <w:rPr>
          <w:rStyle w:val="StyleUnderline"/>
          <w:rFonts w:cs="Times New Roman"/>
        </w:rPr>
        <w:t xml:space="preserve">as much </w:t>
      </w:r>
      <w:r w:rsidRPr="00CE4B75">
        <w:rPr>
          <w:rStyle w:val="StyleUnderline"/>
          <w:rFonts w:cs="Times New Roman"/>
          <w:highlight w:val="green"/>
        </w:rPr>
        <w:t xml:space="preserve">weight </w:t>
      </w:r>
      <w:r w:rsidRPr="00CA7505">
        <w:rPr>
          <w:rStyle w:val="StyleUnderline"/>
          <w:rFonts w:cs="Times New Roman"/>
        </w:rPr>
        <w:t>as that of existing people.</w:t>
      </w:r>
      <w:r w:rsidRPr="00CA7505">
        <w:rPr>
          <w:rFonts w:cs="Times New Roman"/>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505">
        <w:rPr>
          <w:rStyle w:val="StyleUnderline"/>
          <w:rFonts w:cs="Times New Roman"/>
        </w:rPr>
        <w:t xml:space="preserve">this case is strengthened by the fact that there’s a good chance that many existing people will, with the aid of life-extension technology, live very long and very </w:t>
      </w:r>
      <w:proofErr w:type="gramStart"/>
      <w:r w:rsidRPr="00CA7505">
        <w:rPr>
          <w:rStyle w:val="StyleUnderline"/>
          <w:rFonts w:cs="Times New Roman"/>
        </w:rPr>
        <w:t>high quality</w:t>
      </w:r>
      <w:proofErr w:type="gramEnd"/>
      <w:r w:rsidRPr="00CA7505">
        <w:rPr>
          <w:rStyle w:val="StyleUnderline"/>
          <w:rFonts w:cs="Times New Roman"/>
        </w:rPr>
        <w:t xml:space="preserve"> lives. You might think what I have just argued applies to consequentialists only. </w:t>
      </w:r>
      <w:r w:rsidRPr="00CE4B75">
        <w:rPr>
          <w:rStyle w:val="StyleUnderline"/>
          <w:rFonts w:cs="Times New Roman"/>
          <w:highlight w:val="green"/>
        </w:rPr>
        <w:t>There is a tendency to assume that</w:t>
      </w:r>
      <w:r w:rsidRPr="00CA7505">
        <w:rPr>
          <w:rStyle w:val="StyleUnderline"/>
          <w:rFonts w:cs="Times New Roman"/>
        </w:rPr>
        <w:t xml:space="preserve">, if an argument appeals to consequentialist considerations (the goodness of </w:t>
      </w:r>
      <w:r w:rsidRPr="00CE4B75">
        <w:rPr>
          <w:rStyle w:val="StyleUnderline"/>
          <w:rFonts w:cs="Times New Roman"/>
          <w:highlight w:val="green"/>
        </w:rPr>
        <w:t>outcomes</w:t>
      </w:r>
      <w:r w:rsidRPr="00CA7505">
        <w:rPr>
          <w:rStyle w:val="StyleUnderline"/>
          <w:rFonts w:cs="Times New Roman"/>
        </w:rPr>
        <w:t xml:space="preserve">), it </w:t>
      </w:r>
      <w:r w:rsidRPr="00CE4B75">
        <w:rPr>
          <w:rStyle w:val="StyleUnderline"/>
          <w:rFonts w:cs="Times New Roman"/>
          <w:highlight w:val="green"/>
        </w:rPr>
        <w:t>is irrelevant to non-consequentialists</w:t>
      </w:r>
      <w:r w:rsidRPr="00CA7505">
        <w:rPr>
          <w:rStyle w:val="StyleUnderline"/>
          <w:rFonts w:cs="Times New Roman"/>
        </w:rPr>
        <w:t xml:space="preserve">. But </w:t>
      </w:r>
      <w:r w:rsidRPr="00CE4B75">
        <w:rPr>
          <w:rStyle w:val="Emphasis"/>
          <w:rFonts w:cs="Times New Roman"/>
          <w:highlight w:val="green"/>
        </w:rPr>
        <w:t>that is a huge mistake</w:t>
      </w:r>
      <w:r w:rsidRPr="00CA7505">
        <w:rPr>
          <w:rStyle w:val="Emphasis"/>
          <w:rFonts w:cs="Times New Roman"/>
        </w:rPr>
        <w:t>.</w:t>
      </w:r>
      <w:r w:rsidRPr="00CA7505">
        <w:rPr>
          <w:rFonts w:cs="Times New Roman"/>
        </w:rPr>
        <w:t xml:space="preserve"> </w:t>
      </w:r>
      <w:r w:rsidRPr="00CE4B75">
        <w:rPr>
          <w:rStyle w:val="StyleUnderline"/>
          <w:rFonts w:cs="Times New Roman"/>
          <w:highlight w:val="green"/>
        </w:rPr>
        <w:t>Non-consequentialism is the view that there’s more that determines right</w:t>
      </w:r>
      <w:r w:rsidRPr="00CA7505">
        <w:rPr>
          <w:rStyle w:val="StyleUnderline"/>
          <w:rFonts w:cs="Times New Roman"/>
        </w:rPr>
        <w:t xml:space="preserve">ness </w:t>
      </w:r>
      <w:r w:rsidRPr="00CE4B75">
        <w:rPr>
          <w:rStyle w:val="StyleUnderline"/>
          <w:rFonts w:cs="Times New Roman"/>
          <w:highlight w:val="green"/>
        </w:rPr>
        <w:t xml:space="preserve">than the </w:t>
      </w:r>
      <w:r w:rsidRPr="00CA7505">
        <w:rPr>
          <w:rStyle w:val="StyleUnderline"/>
          <w:rFonts w:cs="Times New Roman"/>
        </w:rPr>
        <w:t xml:space="preserve">goodness of </w:t>
      </w:r>
      <w:r w:rsidRPr="00CE4B75">
        <w:rPr>
          <w:rStyle w:val="StyleUnderline"/>
          <w:rFonts w:cs="Times New Roman"/>
          <w:highlight w:val="green"/>
        </w:rPr>
        <w:t xml:space="preserve">consequences </w:t>
      </w:r>
      <w:r w:rsidRPr="00CA7505">
        <w:rPr>
          <w:rStyle w:val="StyleUnderline"/>
          <w:rFonts w:cs="Times New Roman"/>
        </w:rPr>
        <w:t xml:space="preserve">or outcomes; </w:t>
      </w:r>
      <w:r w:rsidRPr="00CE4B75">
        <w:rPr>
          <w:rStyle w:val="Emphasis"/>
          <w:rFonts w:cs="Times New Roman"/>
          <w:highlight w:val="green"/>
        </w:rPr>
        <w:t>it is not the view that the latter don’t matter</w:t>
      </w:r>
      <w:r w:rsidRPr="00CA7505">
        <w:rPr>
          <w:rStyle w:val="StyleUnderline"/>
          <w:rFonts w:cs="Times New Roman"/>
        </w:rPr>
        <w:t>.</w:t>
      </w:r>
      <w:r w:rsidRPr="00CA7505">
        <w:rPr>
          <w:rFonts w:cs="Times New Roman"/>
        </w:rPr>
        <w:t xml:space="preserve"> Even John Rawls wrote, “</w:t>
      </w:r>
      <w:r w:rsidRPr="00CA7505">
        <w:rPr>
          <w:rStyle w:val="StyleUnderline"/>
          <w:rFonts w:cs="Times New Roman"/>
        </w:rPr>
        <w:t>All ethical doctrines worth our attention take consequences into account in judging rightness. One which did not would simply be irrational, crazy.</w:t>
      </w:r>
      <w:r w:rsidRPr="00CA7505">
        <w:rPr>
          <w:rFonts w:cs="Times New Roman"/>
        </w:rPr>
        <w:t xml:space="preserve">” </w:t>
      </w:r>
      <w:r w:rsidRPr="00CE4B75">
        <w:rPr>
          <w:rStyle w:val="Emphasis"/>
          <w:rFonts w:cs="Times New Roman"/>
          <w:highlight w:val="green"/>
        </w:rPr>
        <w:t>Minimally plausible versions of deontology and virtue ethics must be concerned in part with promoting the good</w:t>
      </w:r>
      <w:r w:rsidRPr="00CE4B75">
        <w:rPr>
          <w:rStyle w:val="StyleUnderline"/>
          <w:rFonts w:cs="Times New Roman"/>
          <w:highlight w:val="green"/>
        </w:rPr>
        <w:t>,</w:t>
      </w:r>
      <w:r w:rsidRPr="00CA7505">
        <w:rPr>
          <w:rStyle w:val="StyleUnderline"/>
          <w:rFonts w:cs="Times New Roman"/>
        </w:rPr>
        <w:t xml:space="preserve"> from an impartial point of view.</w:t>
      </w:r>
      <w:r w:rsidRPr="00CA7505">
        <w:rPr>
          <w:rFonts w:cs="Times New Roman"/>
        </w:rPr>
        <w:t xml:space="preserve"> </w:t>
      </w:r>
      <w:r w:rsidRPr="00CA7505">
        <w:rPr>
          <w:rStyle w:val="StyleUnderline"/>
          <w:rFonts w:cs="Times New Roman"/>
        </w:rPr>
        <w:t xml:space="preserve">They’d </w:t>
      </w:r>
      <w:r w:rsidRPr="00CE4B75">
        <w:rPr>
          <w:rStyle w:val="StyleUnderline"/>
          <w:rFonts w:cs="Times New Roman"/>
          <w:highlight w:val="green"/>
        </w:rPr>
        <w:t>thus imply very strong reasons to reduce existential risk</w:t>
      </w:r>
      <w:r w:rsidRPr="00CA7505">
        <w:rPr>
          <w:rFonts w:cs="Times New Roman"/>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505">
        <w:rPr>
          <w:rStyle w:val="StyleUnderline"/>
          <w:rFonts w:cs="Times New Roman"/>
        </w:rPr>
        <w:t>Even egoism, the view that each agent should maximize her own good, might imply strong reasons to reduce existential risk.</w:t>
      </w:r>
      <w:r w:rsidRPr="00CA7505">
        <w:rPr>
          <w:rFonts w:cs="Times New Roman"/>
        </w:rPr>
        <w:t xml:space="preserve"> It will depend, among other things, on what one’s own good </w:t>
      </w:r>
      <w:proofErr w:type="gramStart"/>
      <w:r w:rsidRPr="00CA7505">
        <w:rPr>
          <w:rFonts w:cs="Times New Roman"/>
        </w:rPr>
        <w:t>consists</w:t>
      </w:r>
      <w:proofErr w:type="gramEnd"/>
      <w:r w:rsidRPr="00CA7505">
        <w:rPr>
          <w:rFonts w:cs="Times New Roman"/>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7505">
        <w:rPr>
          <w:rFonts w:cs="Times New Roman"/>
        </w:rPr>
        <w:t>actually desires</w:t>
      </w:r>
      <w:proofErr w:type="gramEnd"/>
      <w:r w:rsidRPr="00CA7505">
        <w:rPr>
          <w:rFonts w:cs="Times New Roman"/>
        </w:rPr>
        <w:t xml:space="preserve"> to do that act). </w:t>
      </w:r>
      <w:r w:rsidRPr="00CA7505">
        <w:rPr>
          <w:rStyle w:val="StyleUnderline"/>
          <w:rFonts w:cs="Times New Roman"/>
        </w:rPr>
        <w:t>To be minimally plausible, egoism will need to be paired with a more sophisticated account of well-being.</w:t>
      </w:r>
      <w:r w:rsidRPr="00CA7505">
        <w:rPr>
          <w:rFonts w:cs="Times New Roman"/>
        </w:rPr>
        <w:t xml:space="preserve"> To see this, it is enough to consider, as Plato did, the possibility of a ring of invisibility – </w:t>
      </w:r>
      <w:r w:rsidRPr="00CA7505">
        <w:rPr>
          <w:rStyle w:val="StyleUnderline"/>
          <w:rFonts w:cs="Times New Roman"/>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505">
        <w:rPr>
          <w:rFonts w:cs="Times New Roman"/>
        </w:rPr>
        <w:t xml:space="preserve">, in some robust way, where this would to a significant extent be a function of other-regarding concerns (see chapter 12 of this classic intro to ethics). But </w:t>
      </w:r>
      <w:r w:rsidRPr="00CA7505">
        <w:rPr>
          <w:rStyle w:val="StyleUnderline"/>
          <w:rFonts w:cs="Times New Roman"/>
        </w:rPr>
        <w:t>once these elements are included, we can (roughly, as above) argue that this sort of egoism will imply strong reasons to reduce existential risk.</w:t>
      </w:r>
      <w:r w:rsidRPr="00CA7505">
        <w:rPr>
          <w:rFonts w:cs="Times New Roman"/>
        </w:rPr>
        <w:t xml:space="preserve"> Add to </w:t>
      </w:r>
      <w:proofErr w:type="gramStart"/>
      <w:r w:rsidRPr="00CA7505">
        <w:rPr>
          <w:rFonts w:cs="Times New Roman"/>
        </w:rPr>
        <w:t>all of</w:t>
      </w:r>
      <w:proofErr w:type="gramEnd"/>
      <w:r w:rsidRPr="00CA7505">
        <w:rPr>
          <w:rFonts w:cs="Times New Roman"/>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4B75">
        <w:rPr>
          <w:rStyle w:val="Emphasis"/>
          <w:rFonts w:cs="Times New Roman"/>
          <w:highlight w:val="green"/>
        </w:rPr>
        <w:t xml:space="preserve">We should also </w:t>
      </w:r>
      <w:proofErr w:type="gramStart"/>
      <w:r w:rsidRPr="00CE4B75">
        <w:rPr>
          <w:rStyle w:val="Emphasis"/>
          <w:rFonts w:cs="Times New Roman"/>
          <w:highlight w:val="green"/>
        </w:rPr>
        <w:t>take into account</w:t>
      </w:r>
      <w:proofErr w:type="gramEnd"/>
      <w:r w:rsidRPr="00CE4B75">
        <w:rPr>
          <w:rStyle w:val="Emphasis"/>
          <w:rFonts w:cs="Times New Roman"/>
          <w:highlight w:val="green"/>
        </w:rPr>
        <w:t xml:space="preserve"> </w:t>
      </w:r>
      <w:r w:rsidRPr="00CE4B75">
        <w:rPr>
          <w:rStyle w:val="Emphasis"/>
          <w:rFonts w:cs="Times New Roman"/>
          <w:highlight w:val="green"/>
        </w:rPr>
        <w:lastRenderedPageBreak/>
        <w:t>moral uncertainty.</w:t>
      </w:r>
      <w:r w:rsidRPr="00CA7505">
        <w:rPr>
          <w:rFonts w:cs="Times New Roman"/>
        </w:rPr>
        <w:t xml:space="preserve"> </w:t>
      </w:r>
      <w:r w:rsidRPr="00CA7505">
        <w:rPr>
          <w:rStyle w:val="StyleUnderline"/>
          <w:rFonts w:cs="Times New Roman"/>
        </w:rPr>
        <w:t>What is it reasonable for one to do, when one is uncertain not (only) about the empirical facts, but also about the moral facts?</w:t>
      </w:r>
      <w:r w:rsidRPr="00CA7505">
        <w:rPr>
          <w:rFonts w:cs="Times New Roman"/>
        </w:rPr>
        <w:t xml:space="preserve"> I’ve just argued that </w:t>
      </w:r>
      <w:r w:rsidRPr="00CA7505">
        <w:rPr>
          <w:rStyle w:val="StyleUnderline"/>
          <w:rFonts w:cs="Times New Roman"/>
        </w:rPr>
        <w:t>there’s agreement among minimally plausible ethical views that we have strong reason to reduce existential risk – not only consequentialists, but also deontologists, virtue ethicists, and sophisticated egoists should agree.</w:t>
      </w:r>
      <w:r w:rsidRPr="00CA7505">
        <w:rPr>
          <w:rFonts w:cs="Times New Roman"/>
        </w:rPr>
        <w:t xml:space="preserve"> But </w:t>
      </w:r>
      <w:r w:rsidRPr="00CA7505">
        <w:rPr>
          <w:rStyle w:val="StyleUnderline"/>
          <w:rFonts w:cs="Times New Roman"/>
        </w:rPr>
        <w:t xml:space="preserve">even those (hedonistic egoists) who disagree should have a significant level of confidence that they are mistaken, and that one of the above views is correct. </w:t>
      </w:r>
      <w:r w:rsidRPr="00CE4B75">
        <w:rPr>
          <w:rStyle w:val="StyleUnderline"/>
          <w:rFonts w:cs="Times New Roman"/>
          <w:highlight w:val="green"/>
        </w:rPr>
        <w:t xml:space="preserve">Even if they were 90% sure </w:t>
      </w:r>
      <w:r w:rsidRPr="00CA7505">
        <w:rPr>
          <w:rStyle w:val="StyleUnderline"/>
          <w:rFonts w:cs="Times New Roman"/>
        </w:rPr>
        <w:t xml:space="preserve">that </w:t>
      </w:r>
      <w:r w:rsidRPr="00CE4B75">
        <w:rPr>
          <w:rStyle w:val="StyleUnderline"/>
          <w:rFonts w:cs="Times New Roman"/>
          <w:highlight w:val="green"/>
        </w:rPr>
        <w:t xml:space="preserve">their view is </w:t>
      </w:r>
      <w:r w:rsidRPr="00CA7505">
        <w:rPr>
          <w:rStyle w:val="StyleUnderline"/>
          <w:rFonts w:cs="Times New Roman"/>
        </w:rPr>
        <w:t xml:space="preserve">the </w:t>
      </w:r>
      <w:r w:rsidRPr="00CE4B75">
        <w:rPr>
          <w:rStyle w:val="StyleUnderline"/>
          <w:rFonts w:cs="Times New Roman"/>
          <w:highlight w:val="green"/>
        </w:rPr>
        <w:t xml:space="preserve">correct </w:t>
      </w:r>
      <w:r w:rsidRPr="00CA7505">
        <w:rPr>
          <w:rStyle w:val="StyleUnderline"/>
          <w:rFonts w:cs="Times New Roman"/>
        </w:rPr>
        <w:t xml:space="preserve">one </w:t>
      </w:r>
      <w:r w:rsidRPr="00CA7505">
        <w:rPr>
          <w:rFonts w:cs="Times New Roman"/>
        </w:rPr>
        <w:t xml:space="preserve">(and 10% sure that one of these other ones is correct), </w:t>
      </w:r>
      <w:r w:rsidRPr="00CE4B75">
        <w:rPr>
          <w:rStyle w:val="StyleUnderline"/>
          <w:rFonts w:cs="Times New Roman"/>
          <w:highlight w:val="green"/>
        </w:rPr>
        <w:t xml:space="preserve">they would have </w:t>
      </w:r>
      <w:proofErr w:type="gramStart"/>
      <w:r w:rsidRPr="00CA7505">
        <w:rPr>
          <w:rStyle w:val="StyleUnderline"/>
          <w:rFonts w:cs="Times New Roman"/>
        </w:rPr>
        <w:t xml:space="preserve">pretty </w:t>
      </w:r>
      <w:r w:rsidRPr="00CE4B75">
        <w:rPr>
          <w:rStyle w:val="StyleUnderline"/>
          <w:rFonts w:cs="Times New Roman"/>
          <w:highlight w:val="green"/>
        </w:rPr>
        <w:t>strong</w:t>
      </w:r>
      <w:proofErr w:type="gramEnd"/>
      <w:r w:rsidRPr="00CE4B75">
        <w:rPr>
          <w:rStyle w:val="StyleUnderline"/>
          <w:rFonts w:cs="Times New Roman"/>
          <w:highlight w:val="green"/>
        </w:rPr>
        <w:t xml:space="preserve"> reason, from </w:t>
      </w:r>
      <w:r w:rsidRPr="00CA7505">
        <w:rPr>
          <w:rStyle w:val="StyleUnderline"/>
          <w:rFonts w:cs="Times New Roman"/>
        </w:rPr>
        <w:t xml:space="preserve">the standpoint of </w:t>
      </w:r>
      <w:r w:rsidRPr="00CE4B75">
        <w:rPr>
          <w:rStyle w:val="StyleUnderline"/>
          <w:rFonts w:cs="Times New Roman"/>
          <w:highlight w:val="green"/>
        </w:rPr>
        <w:t>moral uncertainty, to reduce existential risk</w:t>
      </w:r>
      <w:r w:rsidRPr="00CA7505">
        <w:rPr>
          <w:rStyle w:val="StyleUnderline"/>
          <w:rFonts w:cs="Times New Roman"/>
        </w:rPr>
        <w:t>.</w:t>
      </w:r>
      <w:r w:rsidRPr="00CA7505">
        <w:rPr>
          <w:rFonts w:cs="Times New Roman"/>
        </w:rPr>
        <w:t xml:space="preserve"> Perhaps most disturbingly still, </w:t>
      </w:r>
      <w:r w:rsidRPr="00CE4B75">
        <w:rPr>
          <w:rStyle w:val="StyleUnderline"/>
          <w:rFonts w:cs="Times New Roman"/>
          <w:highlight w:val="green"/>
        </w:rPr>
        <w:t>even if we are only 1% sure that the well-being of possible future people matters</w:t>
      </w:r>
      <w:r w:rsidRPr="00CE4B75">
        <w:rPr>
          <w:rStyle w:val="StyleUnderline"/>
          <w:rFonts w:cs="Times New Roman"/>
        </w:rPr>
        <w:t>, it</w:t>
      </w:r>
      <w:r w:rsidRPr="00CA7505">
        <w:rPr>
          <w:rStyle w:val="StyleUnderline"/>
          <w:rFonts w:cs="Times New Roman"/>
        </w:rPr>
        <w:t xml:space="preserve"> is at least arguable that, </w:t>
      </w:r>
      <w:r w:rsidRPr="00CE4B75">
        <w:rPr>
          <w:rStyle w:val="StyleUnderline"/>
          <w:rFonts w:cs="Times New Roman"/>
          <w:highlight w:val="green"/>
        </w:rPr>
        <w:t xml:space="preserve">from </w:t>
      </w:r>
      <w:r w:rsidRPr="00CA7505">
        <w:rPr>
          <w:rStyle w:val="StyleUnderline"/>
          <w:rFonts w:cs="Times New Roman"/>
        </w:rPr>
        <w:t xml:space="preserve">the standpoint of </w:t>
      </w:r>
      <w:r w:rsidRPr="00CE4B75">
        <w:rPr>
          <w:rStyle w:val="StyleUnderline"/>
          <w:rFonts w:cs="Times New Roman"/>
          <w:highlight w:val="green"/>
        </w:rPr>
        <w:t>moral uncertainty, reducing existential risk is the most important thing in the world</w:t>
      </w:r>
      <w:r w:rsidRPr="00CA7505">
        <w:rPr>
          <w:rStyle w:val="StyleUnderline"/>
          <w:rFonts w:cs="Times New Roman"/>
        </w:rPr>
        <w:t>.</w:t>
      </w:r>
      <w:r w:rsidRPr="00CA7505">
        <w:rPr>
          <w:rFonts w:cs="Times New Roman"/>
        </w:rPr>
        <w:t xml:space="preserve"> Again, this is largely </w:t>
      </w:r>
      <w:proofErr w:type="gramStart"/>
      <w:r w:rsidRPr="00CA7505">
        <w:rPr>
          <w:rFonts w:cs="Times New Roman"/>
        </w:rPr>
        <w:t>for the reason that</w:t>
      </w:r>
      <w:proofErr w:type="gramEnd"/>
      <w:r w:rsidRPr="00CA7505">
        <w:rPr>
          <w:rFonts w:cs="Times New Roman"/>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505">
        <w:rPr>
          <w:rStyle w:val="StyleUnderline"/>
          <w:rFonts w:cs="Times New Roman"/>
        </w:rPr>
        <w:t>It is enough for my claim that there is moral agreement in the relevant sense if</w:t>
      </w:r>
      <w:r w:rsidRPr="00CA7505">
        <w:rPr>
          <w:rFonts w:cs="Times New Roman"/>
        </w:rPr>
        <w:t xml:space="preserve">, at least given certain empirical claims about what future lives would most likely be like, </w:t>
      </w:r>
      <w:r w:rsidRPr="00CA7505">
        <w:rPr>
          <w:rStyle w:val="Emphasis"/>
          <w:rFonts w:cs="Times New Roman"/>
        </w:rPr>
        <w:t>all minimally plausible moral views would converge on the conclusion that we should try to save the world</w:t>
      </w:r>
      <w:r w:rsidRPr="00CA7505">
        <w:rPr>
          <w:rStyle w:val="StyleUnderline"/>
          <w:rFonts w:cs="Times New Roman"/>
        </w:rPr>
        <w:t>.</w:t>
      </w:r>
      <w:r w:rsidRPr="00CA7505">
        <w:rPr>
          <w:rFonts w:cs="Times New Roman"/>
        </w:rPr>
        <w:t xml:space="preserve"> While there are some non-crazy </w:t>
      </w:r>
      <w:r w:rsidRPr="00CA7505">
        <w:rPr>
          <w:rStyle w:val="StyleUnderline"/>
          <w:rFonts w:cs="Times New Roman"/>
        </w:rPr>
        <w:t>views that place significantly greater moral weight on avoiding suffering than on promoting happiness</w:t>
      </w:r>
      <w:r w:rsidRPr="00CA7505">
        <w:rPr>
          <w:rFonts w:cs="Times New Roman"/>
        </w:rPr>
        <w:t xml:space="preserve">, for reasons others have offered (and for independent reasons I won’t get into here unless requested to), they nonetheless </w:t>
      </w:r>
      <w:r w:rsidRPr="00CA7505">
        <w:rPr>
          <w:rStyle w:val="StyleUnderline"/>
          <w:rFonts w:cs="Times New Roman"/>
        </w:rPr>
        <w:t xml:space="preserve">seem to be </w:t>
      </w:r>
      <w:proofErr w:type="gramStart"/>
      <w:r w:rsidRPr="00CA7505">
        <w:rPr>
          <w:rStyle w:val="StyleUnderline"/>
          <w:rFonts w:cs="Times New Roman"/>
        </w:rPr>
        <w:t>fairly implausible</w:t>
      </w:r>
      <w:proofErr w:type="gramEnd"/>
      <w:r w:rsidRPr="00CA7505">
        <w:rPr>
          <w:rStyle w:val="StyleUnderline"/>
          <w:rFonts w:cs="Times New Roman"/>
        </w:rPr>
        <w:t xml:space="preserve"> views.</w:t>
      </w:r>
      <w:r w:rsidRPr="00CA7505">
        <w:rPr>
          <w:rFonts w:cs="Times New Roman"/>
        </w:rPr>
        <w:t xml:space="preserve"> And </w:t>
      </w:r>
      <w:r w:rsidRPr="00CA7505">
        <w:rPr>
          <w:rStyle w:val="StyleUnderline"/>
          <w:rFonts w:cs="Times New Roman"/>
        </w:rPr>
        <w:t xml:space="preserve">even if things did not go well for our ancestors, I am optimistic that they will overall go fantastically well for our </w:t>
      </w:r>
      <w:proofErr w:type="gramStart"/>
      <w:r w:rsidRPr="00CA7505">
        <w:rPr>
          <w:rStyle w:val="StyleUnderline"/>
          <w:rFonts w:cs="Times New Roman"/>
        </w:rPr>
        <w:t>descendants, if</w:t>
      </w:r>
      <w:proofErr w:type="gramEnd"/>
      <w:r w:rsidRPr="00CA7505">
        <w:rPr>
          <w:rStyle w:val="StyleUnderline"/>
          <w:rFonts w:cs="Times New Roman"/>
        </w:rPr>
        <w:t xml:space="preserve"> we allow them to. I suspect that most of us alive today – at least those of us not suffering from extreme illness or poverty – have lives that are well worth living, and that things will continue to improve.</w:t>
      </w:r>
      <w:r w:rsidRPr="00CA7505">
        <w:rPr>
          <w:rFonts w:cs="Times New Roman"/>
        </w:rPr>
        <w:t xml:space="preserve"> Derek Parfit, whose work has emphasized future generations as well as agreement in ethics, described our situation clearly and accurately: “We live during the hinge of history. </w:t>
      </w:r>
      <w:r w:rsidRPr="00CA7505">
        <w:rPr>
          <w:rStyle w:val="StyleUnderline"/>
          <w:rFonts w:cs="Times New Roman"/>
        </w:rPr>
        <w:t xml:space="preserve">Given the scientific and technological discoveries of the last two centuries, the world has never changed as fast. </w:t>
      </w:r>
      <w:r w:rsidRPr="00CA7505">
        <w:rPr>
          <w:rFonts w:cs="Times New Roman"/>
        </w:rPr>
        <w:t xml:space="preserve">We shall soon have even greater powers to transform, not only our surroundings, but ourselves and our successors. </w:t>
      </w:r>
      <w:r w:rsidRPr="00CA7505">
        <w:rPr>
          <w:rStyle w:val="StyleUnderline"/>
          <w:rFonts w:cs="Times New Roman"/>
        </w:rPr>
        <w:t xml:space="preserve">If we act wisely in the next few centuries, humanity will survive its most dangerous and decisive period. </w:t>
      </w:r>
      <w:r w:rsidRPr="00CA7505">
        <w:rPr>
          <w:rFonts w:cs="Times New Roman"/>
        </w:rPr>
        <w:t xml:space="preserve">Our descendants could, if necessary, go elsewhere, spreading through this galaxy…. </w:t>
      </w:r>
      <w:r w:rsidRPr="00CA7505">
        <w:rPr>
          <w:rStyle w:val="StyleUnderline"/>
          <w:rFonts w:cs="Times New Roman"/>
        </w:rPr>
        <w:t>Our descendants might, I believe, make the further future very good. But that good future may also depend in part on us. If our selfish recklessness ends human history, we would be acting very wrongly.</w:t>
      </w:r>
      <w:r w:rsidRPr="00CA7505">
        <w:rPr>
          <w:rFonts w:cs="Times New Roman"/>
        </w:rPr>
        <w:t>” (From chapter 36 of On What Matters)</w:t>
      </w:r>
    </w:p>
    <w:p w14:paraId="6166C7B9" w14:textId="24C3C3F7" w:rsidR="00F3359F" w:rsidRPr="004D5A6D" w:rsidRDefault="00F3359F" w:rsidP="00F3359F">
      <w:pPr>
        <w:rPr>
          <w:rFonts w:asciiTheme="minorHAnsi" w:hAnsiTheme="minorHAnsi" w:cstheme="minorHAnsi"/>
          <w:sz w:val="16"/>
        </w:rPr>
      </w:pPr>
    </w:p>
    <w:p w14:paraId="03814A7E" w14:textId="4B3778E8" w:rsidR="0095158C" w:rsidRPr="004D5A6D" w:rsidRDefault="0095158C" w:rsidP="0095158C">
      <w:pPr>
        <w:pStyle w:val="Heading3"/>
        <w:rPr>
          <w:rFonts w:asciiTheme="minorHAnsi" w:hAnsiTheme="minorHAnsi" w:cstheme="minorHAnsi"/>
        </w:rPr>
      </w:pPr>
      <w:r w:rsidRPr="004D5A6D">
        <w:rPr>
          <w:rFonts w:asciiTheme="minorHAnsi" w:hAnsiTheme="minorHAnsi" w:cstheme="minorHAnsi"/>
        </w:rPr>
        <w:lastRenderedPageBreak/>
        <w:t xml:space="preserve">1AC – </w:t>
      </w:r>
      <w:r>
        <w:rPr>
          <w:rFonts w:asciiTheme="minorHAnsi" w:hAnsiTheme="minorHAnsi" w:cstheme="minorHAnsi"/>
        </w:rPr>
        <w:t>Global Vaccination</w:t>
      </w:r>
      <w:r w:rsidRPr="004D5A6D">
        <w:rPr>
          <w:rFonts w:asciiTheme="minorHAnsi" w:hAnsiTheme="minorHAnsi" w:cstheme="minorHAnsi"/>
        </w:rPr>
        <w:t xml:space="preserve">  </w:t>
      </w:r>
    </w:p>
    <w:p w14:paraId="121377ED" w14:textId="5B3C3B16"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 xml:space="preserve">COVID in the Global South is getting worse – Only quick vaccine waiver implementation reduces global spread. </w:t>
      </w:r>
    </w:p>
    <w:p w14:paraId="0FEC82C3" w14:textId="77777777" w:rsidR="0095158C" w:rsidRPr="004D5A6D" w:rsidRDefault="0095158C" w:rsidP="0095158C">
      <w:pPr>
        <w:rPr>
          <w:rFonts w:asciiTheme="minorHAnsi" w:hAnsiTheme="minorHAnsi" w:cstheme="minorHAnsi"/>
        </w:rPr>
      </w:pPr>
      <w:r w:rsidRPr="004D5A6D">
        <w:rPr>
          <w:rStyle w:val="Style13ptBold"/>
          <w:rFonts w:asciiTheme="minorHAnsi" w:hAnsiTheme="minorHAnsi" w:cstheme="minorHAnsi"/>
        </w:rPr>
        <w:t>OAG 6/26</w:t>
      </w:r>
      <w:r w:rsidRPr="004D5A6D">
        <w:rPr>
          <w:rFonts w:asciiTheme="minorHAnsi" w:hAnsiTheme="minorHAnsi" w:cstheme="minorHAnsi"/>
        </w:rPr>
        <w:t xml:space="preserve"> [July 26, 2021, “Report warns that Global South faces “deadliest stage of pandemic”,” Open Access Government, https://www.openaccessgovernment.org/global-south-pandemic/116091//lhs-ap] </w:t>
      </w:r>
    </w:p>
    <w:p w14:paraId="7F612723"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rPr>
        <w:t xml:space="preserve">The Institute for Government and </w:t>
      </w:r>
      <w:proofErr w:type="spellStart"/>
      <w:r w:rsidRPr="004D5A6D">
        <w:rPr>
          <w:rFonts w:asciiTheme="minorHAnsi" w:hAnsiTheme="minorHAnsi" w:cstheme="minorHAnsi"/>
        </w:rPr>
        <w:t>Wellcome</w:t>
      </w:r>
      <w:proofErr w:type="spellEnd"/>
      <w:r w:rsidRPr="004D5A6D">
        <w:rPr>
          <w:rFonts w:asciiTheme="minorHAnsi" w:hAnsiTheme="minorHAnsi" w:cstheme="minorHAnsi"/>
        </w:rPr>
        <w:t xml:space="preserve"> Trust report says that </w:t>
      </w:r>
      <w:r w:rsidRPr="004D5A6D">
        <w:rPr>
          <w:rStyle w:val="StyleUnderline"/>
          <w:rFonts w:asciiTheme="minorHAnsi" w:hAnsiTheme="minorHAnsi" w:cstheme="minorHAnsi"/>
          <w:highlight w:val="cyan"/>
        </w:rPr>
        <w:t>attempts to</w:t>
      </w:r>
      <w:r w:rsidRPr="004D5A6D">
        <w:rPr>
          <w:rStyle w:val="StyleUnderline"/>
          <w:rFonts w:asciiTheme="minorHAnsi" w:hAnsiTheme="minorHAnsi" w:cstheme="minorHAnsi"/>
        </w:rPr>
        <w:t xml:space="preserve"> globally </w:t>
      </w:r>
      <w:r w:rsidRPr="004D5A6D">
        <w:rPr>
          <w:rStyle w:val="StyleUnderline"/>
          <w:rFonts w:asciiTheme="minorHAnsi" w:hAnsiTheme="minorHAnsi" w:cstheme="minorHAnsi"/>
          <w:highlight w:val="cyan"/>
        </w:rPr>
        <w:t>end the pandemic</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have been “</w:t>
      </w:r>
      <w:r w:rsidRPr="004D5A6D">
        <w:rPr>
          <w:rStyle w:val="Emphasis"/>
          <w:rFonts w:asciiTheme="minorHAnsi" w:hAnsiTheme="minorHAnsi" w:cstheme="minorHAnsi"/>
          <w:highlight w:val="cyan"/>
        </w:rPr>
        <w:t>weak and fragmented</w:t>
      </w:r>
      <w:r w:rsidRPr="004D5A6D">
        <w:rPr>
          <w:rStyle w:val="StyleUnderline"/>
          <w:rFonts w:asciiTheme="minorHAnsi" w:hAnsiTheme="minorHAnsi" w:cstheme="minorHAnsi"/>
        </w:rPr>
        <w:t xml:space="preserve">” – with the Global North </w:t>
      </w:r>
      <w:r w:rsidRPr="004D5A6D">
        <w:rPr>
          <w:rStyle w:val="StyleUnderline"/>
          <w:rFonts w:asciiTheme="minorHAnsi" w:hAnsiTheme="minorHAnsi" w:cstheme="minorHAnsi"/>
          <w:highlight w:val="cyan"/>
        </w:rPr>
        <w:t>leaving the Global South to face a</w:t>
      </w:r>
      <w:r w:rsidRPr="004D5A6D">
        <w:rPr>
          <w:rStyle w:val="StyleUnderline"/>
          <w:rFonts w:asciiTheme="minorHAnsi" w:hAnsiTheme="minorHAnsi" w:cstheme="minorHAnsi"/>
        </w:rPr>
        <w:t xml:space="preserve">n increasingly </w:t>
      </w:r>
      <w:r w:rsidRPr="004D5A6D">
        <w:rPr>
          <w:rStyle w:val="Emphasis"/>
          <w:rFonts w:asciiTheme="minorHAnsi" w:hAnsiTheme="minorHAnsi" w:cstheme="minorHAnsi"/>
          <w:highlight w:val="cyan"/>
        </w:rPr>
        <w:t>devastating pandemic</w:t>
      </w:r>
    </w:p>
    <w:p w14:paraId="4D2761AD"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Right now, richer countries in the world are reaching points of general population immunity. The UK is well beyond 60% vaccinated, with access to three leading vaccines –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Pfizer and AstraZeneca. But as the country </w:t>
      </w:r>
      <w:proofErr w:type="spellStart"/>
      <w:r w:rsidRPr="004D5A6D">
        <w:rPr>
          <w:rFonts w:asciiTheme="minorHAnsi" w:hAnsiTheme="minorHAnsi" w:cstheme="minorHAnsi"/>
        </w:rPr>
        <w:t>acclimatises</w:t>
      </w:r>
      <w:proofErr w:type="spellEnd"/>
      <w:r w:rsidRPr="004D5A6D">
        <w:rPr>
          <w:rFonts w:asciiTheme="minorHAnsi" w:hAnsiTheme="minorHAnsi" w:cstheme="minorHAnsi"/>
        </w:rPr>
        <w:t xml:space="preserve"> to the “new normal”, other countries continue to undergo waves of COVID </w:t>
      </w:r>
      <w:proofErr w:type="spellStart"/>
      <w:r w:rsidRPr="004D5A6D">
        <w:rPr>
          <w:rFonts w:asciiTheme="minorHAnsi" w:hAnsiTheme="minorHAnsi" w:cstheme="minorHAnsi"/>
        </w:rPr>
        <w:t>hospitalisation</w:t>
      </w:r>
      <w:proofErr w:type="spellEnd"/>
      <w:r w:rsidRPr="004D5A6D">
        <w:rPr>
          <w:rFonts w:asciiTheme="minorHAnsi" w:hAnsiTheme="minorHAnsi" w:cstheme="minorHAnsi"/>
        </w:rPr>
        <w:t xml:space="preserve"> and death.</w:t>
      </w:r>
    </w:p>
    <w:p w14:paraId="7ADAFC57"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Will the pandemic end if it continues in some parts of the world?</w:t>
      </w:r>
    </w:p>
    <w:p w14:paraId="3E0F9549"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 xml:space="preserve">This </w:t>
      </w:r>
      <w:r w:rsidRPr="004D5A6D">
        <w:rPr>
          <w:rStyle w:val="StyleUnderline"/>
          <w:rFonts w:asciiTheme="minorHAnsi" w:hAnsiTheme="minorHAnsi" w:cstheme="minorHAnsi"/>
          <w:highlight w:val="cyan"/>
        </w:rPr>
        <w:t>report</w:t>
      </w:r>
      <w:r w:rsidRPr="004D5A6D">
        <w:rPr>
          <w:rStyle w:val="StyleUnderline"/>
          <w:rFonts w:asciiTheme="minorHAnsi" w:hAnsiTheme="minorHAnsi" w:cstheme="minorHAnsi"/>
        </w:rPr>
        <w:t xml:space="preserve">, authored by Tom </w:t>
      </w:r>
      <w:proofErr w:type="spellStart"/>
      <w:r w:rsidRPr="004D5A6D">
        <w:rPr>
          <w:rStyle w:val="StyleUnderline"/>
          <w:rFonts w:asciiTheme="minorHAnsi" w:hAnsiTheme="minorHAnsi" w:cstheme="minorHAnsi"/>
        </w:rPr>
        <w:t>Sasse</w:t>
      </w:r>
      <w:proofErr w:type="spellEnd"/>
      <w:r w:rsidRPr="004D5A6D">
        <w:rPr>
          <w:rStyle w:val="StyleUnderline"/>
          <w:rFonts w:asciiTheme="minorHAnsi" w:hAnsiTheme="minorHAnsi" w:cstheme="minorHAnsi"/>
        </w:rPr>
        <w:t xml:space="preserve"> at the Institute for Government</w:t>
      </w:r>
      <w:r w:rsidRPr="004D5A6D">
        <w:rPr>
          <w:rFonts w:asciiTheme="minorHAnsi" w:hAnsiTheme="minorHAnsi" w:cstheme="minorHAnsi"/>
        </w:rPr>
        <w:t xml:space="preserve"> (</w:t>
      </w:r>
      <w:proofErr w:type="spellStart"/>
      <w:r w:rsidRPr="004D5A6D">
        <w:rPr>
          <w:rFonts w:asciiTheme="minorHAnsi" w:hAnsiTheme="minorHAnsi" w:cstheme="minorHAnsi"/>
        </w:rPr>
        <w:t>IfG</w:t>
      </w:r>
      <w:proofErr w:type="spellEnd"/>
      <w:r w:rsidRPr="004D5A6D">
        <w:rPr>
          <w:rFonts w:asciiTheme="minorHAnsi" w:hAnsiTheme="minorHAnsi" w:cstheme="minorHAnsi"/>
        </w:rPr>
        <w:t xml:space="preserve">), </w:t>
      </w:r>
      <w:r w:rsidRPr="004D5A6D">
        <w:rPr>
          <w:rStyle w:val="StyleUnderline"/>
          <w:rFonts w:asciiTheme="minorHAnsi" w:hAnsiTheme="minorHAnsi" w:cstheme="minorHAnsi"/>
        </w:rPr>
        <w:t xml:space="preserve">is </w:t>
      </w:r>
      <w:r w:rsidRPr="004D5A6D">
        <w:rPr>
          <w:rStyle w:val="StyleUnderline"/>
          <w:rFonts w:asciiTheme="minorHAnsi" w:hAnsiTheme="minorHAnsi" w:cstheme="minorHAnsi"/>
          <w:highlight w:val="cyan"/>
        </w:rPr>
        <w:t>supported by</w:t>
      </w:r>
      <w:r w:rsidRPr="004D5A6D">
        <w:rPr>
          <w:rStyle w:val="StyleUnderline"/>
          <w:rFonts w:asciiTheme="minorHAnsi" w:hAnsiTheme="minorHAnsi" w:cstheme="minorHAnsi"/>
        </w:rPr>
        <w:t xml:space="preserve"> insight from </w:t>
      </w:r>
      <w:r w:rsidRPr="004D5A6D">
        <w:rPr>
          <w:rStyle w:val="StyleUnderline"/>
          <w:rFonts w:asciiTheme="minorHAnsi" w:hAnsiTheme="minorHAnsi" w:cstheme="minorHAnsi"/>
          <w:highlight w:val="cyan"/>
        </w:rPr>
        <w:t xml:space="preserve">a roundtable of </w:t>
      </w:r>
      <w:r w:rsidRPr="004D5A6D">
        <w:rPr>
          <w:rStyle w:val="Emphasis"/>
          <w:rFonts w:asciiTheme="minorHAnsi" w:hAnsiTheme="minorHAnsi" w:cstheme="minorHAnsi"/>
          <w:highlight w:val="cyan"/>
        </w:rPr>
        <w:t>scientists and healthcare experts</w:t>
      </w:r>
      <w:r w:rsidRPr="004D5A6D">
        <w:rPr>
          <w:rStyle w:val="StyleUnderline"/>
          <w:rFonts w:asciiTheme="minorHAnsi" w:hAnsiTheme="minorHAnsi" w:cstheme="minorHAnsi"/>
        </w:rPr>
        <w:t xml:space="preserve"> from the </w:t>
      </w:r>
      <w:proofErr w:type="spellStart"/>
      <w:r w:rsidRPr="004D5A6D">
        <w:rPr>
          <w:rStyle w:val="StyleUnderline"/>
          <w:rFonts w:asciiTheme="minorHAnsi" w:hAnsiTheme="minorHAnsi" w:cstheme="minorHAnsi"/>
        </w:rPr>
        <w:t>Wellcome</w:t>
      </w:r>
      <w:proofErr w:type="spellEnd"/>
      <w:r w:rsidRPr="004D5A6D">
        <w:rPr>
          <w:rStyle w:val="StyleUnderline"/>
          <w:rFonts w:asciiTheme="minorHAnsi" w:hAnsiTheme="minorHAnsi" w:cstheme="minorHAnsi"/>
        </w:rPr>
        <w:t xml:space="preserve"> Trust</w:t>
      </w:r>
      <w:r w:rsidRPr="004D5A6D">
        <w:rPr>
          <w:rFonts w:asciiTheme="minorHAnsi" w:hAnsiTheme="minorHAnsi" w:cstheme="minorHAnsi"/>
        </w:rPr>
        <w:t xml:space="preserve">. He examines the difference between Global North and Global South countries, and </w:t>
      </w:r>
      <w:r w:rsidRPr="004D5A6D">
        <w:rPr>
          <w:rStyle w:val="StyleUnderline"/>
          <w:rFonts w:asciiTheme="minorHAnsi" w:hAnsiTheme="minorHAnsi" w:cstheme="minorHAnsi"/>
          <w:highlight w:val="cyan"/>
        </w:rPr>
        <w:t>asks</w:t>
      </w:r>
      <w:r w:rsidRPr="004D5A6D">
        <w:rPr>
          <w:rFonts w:asciiTheme="minorHAnsi" w:hAnsiTheme="minorHAnsi" w:cstheme="minorHAnsi"/>
        </w:rPr>
        <w:t xml:space="preserve"> the question that haunts most policy-makers – </w:t>
      </w:r>
      <w:r w:rsidRPr="004D5A6D">
        <w:rPr>
          <w:rStyle w:val="StyleUnderline"/>
          <w:rFonts w:asciiTheme="minorHAnsi" w:hAnsiTheme="minorHAnsi" w:cstheme="minorHAnsi"/>
          <w:highlight w:val="cyan"/>
        </w:rPr>
        <w:t xml:space="preserve">is the pandemic going to </w:t>
      </w:r>
      <w:r w:rsidRPr="004D5A6D">
        <w:rPr>
          <w:rStyle w:val="StyleUnderline"/>
          <w:rFonts w:asciiTheme="minorHAnsi" w:hAnsiTheme="minorHAnsi" w:cstheme="minorHAnsi"/>
        </w:rPr>
        <w:t xml:space="preserve">truly </w:t>
      </w:r>
      <w:r w:rsidRPr="004D5A6D">
        <w:rPr>
          <w:rStyle w:val="StyleUnderline"/>
          <w:rFonts w:asciiTheme="minorHAnsi" w:hAnsiTheme="minorHAnsi" w:cstheme="minorHAnsi"/>
          <w:highlight w:val="cyan"/>
        </w:rPr>
        <w:t>end</w:t>
      </w:r>
      <w:r w:rsidRPr="004D5A6D">
        <w:rPr>
          <w:rStyle w:val="StyleUnderline"/>
          <w:rFonts w:asciiTheme="minorHAnsi" w:hAnsiTheme="minorHAnsi" w:cstheme="minorHAnsi"/>
        </w:rPr>
        <w:t>?</w:t>
      </w:r>
    </w:p>
    <w:p w14:paraId="76DED8C6"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 xml:space="preserve">The answer appears to be a resolute </w:t>
      </w:r>
      <w:r w:rsidRPr="004D5A6D">
        <w:rPr>
          <w:rStyle w:val="StyleUnderline"/>
          <w:rFonts w:asciiTheme="minorHAnsi" w:hAnsiTheme="minorHAnsi" w:cstheme="minorHAnsi"/>
          <w:highlight w:val="cyan"/>
        </w:rPr>
        <w:t>no, unless more vaccinations are delivered to countries</w:t>
      </w:r>
      <w:r w:rsidRPr="004D5A6D">
        <w:rPr>
          <w:rStyle w:val="StyleUnderline"/>
          <w:rFonts w:asciiTheme="minorHAnsi" w:hAnsiTheme="minorHAnsi" w:cstheme="minorHAnsi"/>
        </w:rPr>
        <w:t xml:space="preserve"> which are </w:t>
      </w:r>
      <w:r w:rsidRPr="004D5A6D">
        <w:rPr>
          <w:rStyle w:val="StyleUnderline"/>
          <w:rFonts w:asciiTheme="minorHAnsi" w:hAnsiTheme="minorHAnsi" w:cstheme="minorHAnsi"/>
          <w:highlight w:val="cyan"/>
        </w:rPr>
        <w:t xml:space="preserve">hardly </w:t>
      </w:r>
      <w:r w:rsidRPr="004D5A6D">
        <w:rPr>
          <w:rStyle w:val="Emphasis"/>
          <w:rFonts w:asciiTheme="minorHAnsi" w:hAnsiTheme="minorHAnsi" w:cstheme="minorHAnsi"/>
          <w:highlight w:val="cyan"/>
        </w:rPr>
        <w:t xml:space="preserve">1% </w:t>
      </w:r>
      <w:proofErr w:type="gramStart"/>
      <w:r w:rsidRPr="004D5A6D">
        <w:rPr>
          <w:rStyle w:val="Emphasis"/>
          <w:rFonts w:asciiTheme="minorHAnsi" w:hAnsiTheme="minorHAnsi" w:cstheme="minorHAnsi"/>
          <w:highlight w:val="cyan"/>
        </w:rPr>
        <w:t>single-dosed</w:t>
      </w:r>
      <w:proofErr w:type="gramEnd"/>
      <w:r w:rsidRPr="004D5A6D">
        <w:rPr>
          <w:rStyle w:val="StyleUnderline"/>
          <w:rFonts w:asciiTheme="minorHAnsi" w:hAnsiTheme="minorHAnsi" w:cstheme="minorHAnsi"/>
          <w:highlight w:val="cyan"/>
        </w:rPr>
        <w:t>.</w:t>
      </w:r>
    </w:p>
    <w:p w14:paraId="5E2F1A2A"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He writes: “Many </w:t>
      </w:r>
      <w:r w:rsidRPr="004D5A6D">
        <w:rPr>
          <w:rStyle w:val="StyleUnderline"/>
          <w:rFonts w:asciiTheme="minorHAnsi" w:hAnsiTheme="minorHAnsi" w:cstheme="minorHAnsi"/>
          <w:highlight w:val="cyan"/>
        </w:rPr>
        <w:t>l</w:t>
      </w:r>
      <w:r w:rsidRPr="004D5A6D">
        <w:rPr>
          <w:rStyle w:val="StyleUnderline"/>
          <w:rFonts w:asciiTheme="minorHAnsi" w:hAnsiTheme="minorHAnsi" w:cstheme="minorHAnsi"/>
        </w:rPr>
        <w:t xml:space="preserve">ow-and </w:t>
      </w:r>
      <w:r w:rsidRPr="004D5A6D">
        <w:rPr>
          <w:rStyle w:val="StyleUnderline"/>
          <w:rFonts w:asciiTheme="minorHAnsi" w:hAnsiTheme="minorHAnsi" w:cstheme="minorHAnsi"/>
          <w:highlight w:val="cyan"/>
        </w:rPr>
        <w:t>m</w:t>
      </w:r>
      <w:r w:rsidRPr="004D5A6D">
        <w:rPr>
          <w:rStyle w:val="StyleUnderline"/>
          <w:rFonts w:asciiTheme="minorHAnsi" w:hAnsiTheme="minorHAnsi" w:cstheme="minorHAnsi"/>
        </w:rPr>
        <w:t>iddle-</w:t>
      </w:r>
      <w:r w:rsidRPr="004D5A6D">
        <w:rPr>
          <w:rStyle w:val="StyleUnderline"/>
          <w:rFonts w:asciiTheme="minorHAnsi" w:hAnsiTheme="minorHAnsi" w:cstheme="minorHAnsi"/>
          <w:highlight w:val="cyan"/>
        </w:rPr>
        <w:t>i</w:t>
      </w:r>
      <w:r w:rsidRPr="004D5A6D">
        <w:rPr>
          <w:rStyle w:val="StyleUnderline"/>
          <w:rFonts w:asciiTheme="minorHAnsi" w:hAnsiTheme="minorHAnsi" w:cstheme="minorHAnsi"/>
        </w:rPr>
        <w:t xml:space="preserve">ncome </w:t>
      </w:r>
      <w:r w:rsidRPr="004D5A6D">
        <w:rPr>
          <w:rStyle w:val="StyleUnderline"/>
          <w:rFonts w:asciiTheme="minorHAnsi" w:hAnsiTheme="minorHAnsi" w:cstheme="minorHAnsi"/>
          <w:highlight w:val="cyan"/>
        </w:rPr>
        <w:t>c</w:t>
      </w:r>
      <w:r w:rsidRPr="004D5A6D">
        <w:rPr>
          <w:rStyle w:val="StyleUnderline"/>
          <w:rFonts w:asciiTheme="minorHAnsi" w:hAnsiTheme="minorHAnsi" w:cstheme="minorHAnsi"/>
        </w:rPr>
        <w:t>ountrie</w:t>
      </w:r>
      <w:r w:rsidRPr="004D5A6D">
        <w:rPr>
          <w:rStyle w:val="StyleUnderline"/>
          <w:rFonts w:asciiTheme="minorHAnsi" w:hAnsiTheme="minorHAnsi" w:cstheme="minorHAnsi"/>
          <w:highlight w:val="cyan"/>
        </w:rPr>
        <w:t>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are facing the </w:t>
      </w:r>
      <w:r w:rsidRPr="004D5A6D">
        <w:rPr>
          <w:rStyle w:val="Emphasis"/>
          <w:rFonts w:asciiTheme="minorHAnsi" w:hAnsiTheme="minorHAnsi" w:cstheme="minorHAnsi"/>
          <w:highlight w:val="cyan"/>
        </w:rPr>
        <w:t>deadliest stage</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of the pandemic</w:t>
      </w:r>
      <w:r w:rsidRPr="004D5A6D">
        <w:rPr>
          <w:rFonts w:asciiTheme="minorHAnsi" w:hAnsiTheme="minorHAnsi" w:cstheme="minorHAnsi"/>
        </w:rPr>
        <w:t xml:space="preserve"> to date. </w:t>
      </w:r>
      <w:r w:rsidRPr="004D5A6D">
        <w:rPr>
          <w:rStyle w:val="StyleUnderline"/>
          <w:rFonts w:asciiTheme="minorHAnsi" w:hAnsiTheme="minorHAnsi" w:cstheme="minorHAnsi"/>
          <w:highlight w:val="cyan"/>
        </w:rPr>
        <w:t xml:space="preserve">The speed at which </w:t>
      </w:r>
      <w:r w:rsidRPr="004D5A6D">
        <w:rPr>
          <w:rStyle w:val="StyleUnderline"/>
          <w:rFonts w:asciiTheme="minorHAnsi" w:hAnsiTheme="minorHAnsi" w:cstheme="minorHAnsi"/>
        </w:rPr>
        <w:t xml:space="preserve">the virus is evolving and spreading – and the ease with which </w:t>
      </w:r>
      <w:r w:rsidRPr="004D5A6D">
        <w:rPr>
          <w:rStyle w:val="StyleUnderline"/>
          <w:rFonts w:asciiTheme="minorHAnsi" w:hAnsiTheme="minorHAnsi" w:cstheme="minorHAnsi"/>
          <w:highlight w:val="cyan"/>
        </w:rPr>
        <w:t>new variants move</w:t>
      </w:r>
      <w:r w:rsidRPr="004D5A6D">
        <w:rPr>
          <w:rStyle w:val="StyleUnderline"/>
          <w:rFonts w:asciiTheme="minorHAnsi" w:hAnsiTheme="minorHAnsi" w:cstheme="minorHAnsi"/>
        </w:rPr>
        <w:t xml:space="preserve"> across borders between highly connected countries – should </w:t>
      </w:r>
      <w:r w:rsidRPr="004D5A6D">
        <w:rPr>
          <w:rStyle w:val="StyleUnderline"/>
          <w:rFonts w:asciiTheme="minorHAnsi" w:hAnsiTheme="minorHAnsi" w:cstheme="minorHAnsi"/>
          <w:highlight w:val="cyan"/>
        </w:rPr>
        <w:t xml:space="preserve">tell </w:t>
      </w:r>
      <w:r w:rsidRPr="004D5A6D">
        <w:rPr>
          <w:rStyle w:val="StyleUnderline"/>
          <w:rFonts w:asciiTheme="minorHAnsi" w:hAnsiTheme="minorHAnsi" w:cstheme="minorHAnsi"/>
        </w:rPr>
        <w:t xml:space="preserve">us </w:t>
      </w:r>
      <w:r w:rsidRPr="004D5A6D">
        <w:rPr>
          <w:rStyle w:val="StyleUnderline"/>
          <w:rFonts w:asciiTheme="minorHAnsi" w:hAnsiTheme="minorHAnsi" w:cstheme="minorHAnsi"/>
          <w:highlight w:val="cyan"/>
        </w:rPr>
        <w:t>that</w:t>
      </w:r>
      <w:r w:rsidRPr="004D5A6D">
        <w:rPr>
          <w:rStyle w:val="StyleUnderline"/>
          <w:rFonts w:asciiTheme="minorHAnsi" w:hAnsiTheme="minorHAnsi" w:cstheme="minorHAnsi"/>
        </w:rPr>
        <w:t>,</w:t>
      </w:r>
      <w:r w:rsidRPr="004D5A6D">
        <w:rPr>
          <w:rFonts w:asciiTheme="minorHAnsi" w:hAnsiTheme="minorHAnsi" w:cstheme="minorHAnsi"/>
        </w:rPr>
        <w:t xml:space="preserve"> as much as they might like to, </w:t>
      </w:r>
      <w:r w:rsidRPr="004D5A6D">
        <w:rPr>
          <w:rStyle w:val="StyleUnderline"/>
          <w:rFonts w:asciiTheme="minorHAnsi" w:hAnsiTheme="minorHAnsi" w:cstheme="minorHAnsi"/>
          <w:highlight w:val="cyan"/>
        </w:rPr>
        <w:t>no country</w:t>
      </w:r>
      <w:r w:rsidRPr="004D5A6D">
        <w:rPr>
          <w:rStyle w:val="StyleUnderline"/>
          <w:rFonts w:asciiTheme="minorHAnsi" w:hAnsiTheme="minorHAnsi" w:cstheme="minorHAnsi"/>
        </w:rPr>
        <w:t xml:space="preserve"> or group of countries </w:t>
      </w:r>
      <w:r w:rsidRPr="004D5A6D">
        <w:rPr>
          <w:rStyle w:val="StyleUnderline"/>
          <w:rFonts w:asciiTheme="minorHAnsi" w:hAnsiTheme="minorHAnsi" w:cstheme="minorHAnsi"/>
          <w:highlight w:val="cyan"/>
        </w:rPr>
        <w:t>will exit the</w:t>
      </w:r>
      <w:r w:rsidRPr="004D5A6D">
        <w:rPr>
          <w:rStyle w:val="StyleUnderline"/>
          <w:rFonts w:asciiTheme="minorHAnsi" w:hAnsiTheme="minorHAnsi" w:cstheme="minorHAnsi"/>
        </w:rPr>
        <w:t xml:space="preserve"> Covid-19 </w:t>
      </w:r>
      <w:r w:rsidRPr="004D5A6D">
        <w:rPr>
          <w:rStyle w:val="StyleUnderline"/>
          <w:rFonts w:asciiTheme="minorHAnsi" w:hAnsiTheme="minorHAnsi" w:cstheme="minorHAnsi"/>
          <w:highlight w:val="cyan"/>
        </w:rPr>
        <w:t>crisis alone</w:t>
      </w:r>
      <w:r w:rsidRPr="004D5A6D">
        <w:rPr>
          <w:rStyle w:val="StyleUnderline"/>
          <w:rFonts w:asciiTheme="minorHAnsi" w:hAnsiTheme="minorHAnsi" w:cstheme="minorHAnsi"/>
        </w:rPr>
        <w:t>.”</w:t>
      </w:r>
    </w:p>
    <w:p w14:paraId="500BAF5F"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highlight w:val="cyan"/>
        </w:rPr>
        <w:t>The G7</w:t>
      </w:r>
      <w:r w:rsidRPr="004D5A6D">
        <w:rPr>
          <w:rStyle w:val="StyleUnderline"/>
          <w:rFonts w:asciiTheme="minorHAnsi" w:hAnsiTheme="minorHAnsi" w:cstheme="minorHAnsi"/>
        </w:rPr>
        <w:t xml:space="preserve"> meeting</w:t>
      </w:r>
      <w:r w:rsidRPr="004D5A6D">
        <w:rPr>
          <w:rFonts w:asciiTheme="minorHAnsi" w:hAnsiTheme="minorHAnsi" w:cstheme="minorHAnsi"/>
        </w:rPr>
        <w:t xml:space="preserve"> in the UK did little to resolve issues in the Global South, including vaccine accessibility. The seven countries </w:t>
      </w:r>
      <w:r w:rsidRPr="004D5A6D">
        <w:rPr>
          <w:rStyle w:val="StyleUnderline"/>
          <w:rFonts w:asciiTheme="minorHAnsi" w:hAnsiTheme="minorHAnsi" w:cstheme="minorHAnsi"/>
          <w:highlight w:val="cyan"/>
        </w:rPr>
        <w:t>agreed to fund $7 billion in vaccines</w:t>
      </w:r>
      <w:r w:rsidRPr="004D5A6D">
        <w:rPr>
          <w:rStyle w:val="StyleUnderline"/>
          <w:rFonts w:asciiTheme="minorHAnsi" w:hAnsiTheme="minorHAnsi" w:cstheme="minorHAnsi"/>
        </w:rPr>
        <w:t xml:space="preserve">, which are </w:t>
      </w:r>
      <w:r w:rsidRPr="004D5A6D">
        <w:rPr>
          <w:rStyle w:val="Emphasis"/>
          <w:rFonts w:asciiTheme="minorHAnsi" w:hAnsiTheme="minorHAnsi" w:cstheme="minorHAnsi"/>
          <w:highlight w:val="cyan"/>
        </w:rPr>
        <w:t xml:space="preserve">far less than </w:t>
      </w:r>
      <w:r w:rsidRPr="004D5A6D">
        <w:rPr>
          <w:rStyle w:val="Emphasis"/>
          <w:rFonts w:asciiTheme="minorHAnsi" w:hAnsiTheme="minorHAnsi" w:cstheme="minorHAnsi"/>
        </w:rPr>
        <w:t xml:space="preserve">what is </w:t>
      </w:r>
      <w:r w:rsidRPr="004D5A6D">
        <w:rPr>
          <w:rStyle w:val="Emphasis"/>
          <w:rFonts w:asciiTheme="minorHAnsi" w:hAnsiTheme="minorHAnsi" w:cstheme="minorHAnsi"/>
          <w:highlight w:val="cyan"/>
        </w:rPr>
        <w:t>needed</w:t>
      </w:r>
      <w:r w:rsidRPr="004D5A6D">
        <w:rPr>
          <w:rStyle w:val="StyleUnderline"/>
          <w:rFonts w:asciiTheme="minorHAnsi" w:hAnsiTheme="minorHAnsi" w:cstheme="minorHAnsi"/>
        </w:rPr>
        <w:t xml:space="preserve"> by countries in the Global South.</w:t>
      </w:r>
    </w:p>
    <w:p w14:paraId="6B53C1DA"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Intellectual property limitations?</w:t>
      </w:r>
    </w:p>
    <w:p w14:paraId="0740A915"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Additionally, some countries in the Global North continue to support </w:t>
      </w:r>
      <w:r w:rsidRPr="004D5A6D">
        <w:rPr>
          <w:rStyle w:val="StyleUnderline"/>
          <w:rFonts w:asciiTheme="minorHAnsi" w:hAnsiTheme="minorHAnsi" w:cstheme="minorHAnsi"/>
        </w:rPr>
        <w:t xml:space="preserve">an </w:t>
      </w:r>
      <w:r w:rsidRPr="004D5A6D">
        <w:rPr>
          <w:rStyle w:val="StyleUnderline"/>
          <w:rFonts w:asciiTheme="minorHAnsi" w:hAnsiTheme="minorHAnsi" w:cstheme="minorHAnsi"/>
          <w:highlight w:val="cyan"/>
        </w:rPr>
        <w:t>i</w:t>
      </w:r>
      <w:r w:rsidRPr="004D5A6D">
        <w:rPr>
          <w:rStyle w:val="StyleUnderline"/>
          <w:rFonts w:asciiTheme="minorHAnsi" w:hAnsiTheme="minorHAnsi" w:cstheme="minorHAnsi"/>
        </w:rPr>
        <w:t xml:space="preserve">ntellectual </w:t>
      </w:r>
      <w:r w:rsidRPr="004D5A6D">
        <w:rPr>
          <w:rStyle w:val="StyleUnderline"/>
          <w:rFonts w:asciiTheme="minorHAnsi" w:hAnsiTheme="minorHAnsi" w:cstheme="minorHAnsi"/>
          <w:highlight w:val="cyan"/>
        </w:rPr>
        <w:t>p</w:t>
      </w:r>
      <w:r w:rsidRPr="004D5A6D">
        <w:rPr>
          <w:rStyle w:val="StyleUnderline"/>
          <w:rFonts w:asciiTheme="minorHAnsi" w:hAnsiTheme="minorHAnsi" w:cstheme="minorHAnsi"/>
        </w:rPr>
        <w:t xml:space="preserve">roperty law </w:t>
      </w:r>
      <w:r w:rsidRPr="004D5A6D">
        <w:rPr>
          <w:rStyle w:val="StyleUnderline"/>
          <w:rFonts w:asciiTheme="minorHAnsi" w:hAnsiTheme="minorHAnsi" w:cstheme="minorHAnsi"/>
          <w:highlight w:val="cyan"/>
        </w:rPr>
        <w:t>that restricts</w:t>
      </w:r>
      <w:r w:rsidRPr="004D5A6D">
        <w:rPr>
          <w:rStyle w:val="StyleUnderline"/>
          <w:rFonts w:asciiTheme="minorHAnsi" w:hAnsiTheme="minorHAnsi" w:cstheme="minorHAnsi"/>
        </w:rPr>
        <w:t xml:space="preserve"> Global South countries from manufacturing </w:t>
      </w:r>
      <w:r w:rsidRPr="004D5A6D">
        <w:rPr>
          <w:rStyle w:val="StyleUnderline"/>
          <w:rFonts w:asciiTheme="minorHAnsi" w:hAnsiTheme="minorHAnsi" w:cstheme="minorHAnsi"/>
          <w:highlight w:val="cyan"/>
        </w:rPr>
        <w:t>a generic</w:t>
      </w:r>
      <w:r w:rsidRPr="004D5A6D">
        <w:rPr>
          <w:rStyle w:val="StyleUnderline"/>
          <w:rFonts w:asciiTheme="minorHAnsi" w:hAnsiTheme="minorHAnsi" w:cstheme="minorHAnsi"/>
        </w:rPr>
        <w:t xml:space="preserve"> form of COVID </w:t>
      </w:r>
      <w:r w:rsidRPr="004D5A6D">
        <w:rPr>
          <w:rStyle w:val="StyleUnderline"/>
          <w:rFonts w:asciiTheme="minorHAnsi" w:hAnsiTheme="minorHAnsi" w:cstheme="minorHAnsi"/>
          <w:highlight w:val="cyan"/>
        </w:rPr>
        <w:t>vaccine</w:t>
      </w:r>
      <w:r w:rsidRPr="004D5A6D">
        <w:rPr>
          <w:rStyle w:val="StyleUnderline"/>
          <w:rFonts w:asciiTheme="minorHAnsi" w:hAnsiTheme="minorHAnsi" w:cstheme="minorHAnsi"/>
        </w:rPr>
        <w:t xml:space="preserve"> themselves</w:t>
      </w:r>
      <w:r w:rsidRPr="004D5A6D">
        <w:rPr>
          <w:rFonts w:asciiTheme="minorHAnsi" w:hAnsiTheme="minorHAnsi" w:cstheme="minorHAnsi"/>
        </w:rPr>
        <w:t xml:space="preserve">. This limitation </w:t>
      </w:r>
      <w:r w:rsidRPr="004D5A6D">
        <w:rPr>
          <w:rStyle w:val="StyleUnderline"/>
          <w:rFonts w:asciiTheme="minorHAnsi" w:hAnsiTheme="minorHAnsi" w:cstheme="minorHAnsi"/>
          <w:highlight w:val="cyan"/>
        </w:rPr>
        <w:t xml:space="preserve">remains </w:t>
      </w:r>
      <w:r w:rsidRPr="004D5A6D">
        <w:rPr>
          <w:rStyle w:val="StyleUnderline"/>
          <w:rFonts w:asciiTheme="minorHAnsi" w:hAnsiTheme="minorHAnsi" w:cstheme="minorHAnsi"/>
        </w:rPr>
        <w:t xml:space="preserve">as </w:t>
      </w:r>
      <w:r w:rsidRPr="004D5A6D">
        <w:rPr>
          <w:rStyle w:val="StyleUnderline"/>
          <w:rFonts w:asciiTheme="minorHAnsi" w:hAnsiTheme="minorHAnsi" w:cstheme="minorHAnsi"/>
          <w:highlight w:val="cyan"/>
        </w:rPr>
        <w:t xml:space="preserve">a </w:t>
      </w:r>
      <w:r w:rsidRPr="004D5A6D">
        <w:rPr>
          <w:rStyle w:val="Emphasis"/>
          <w:rFonts w:asciiTheme="minorHAnsi" w:hAnsiTheme="minorHAnsi" w:cstheme="minorHAnsi"/>
          <w:highlight w:val="cyan"/>
        </w:rPr>
        <w:t>key issue</w:t>
      </w:r>
      <w:r w:rsidRPr="004D5A6D">
        <w:rPr>
          <w:rStyle w:val="StyleUnderline"/>
          <w:rFonts w:asciiTheme="minorHAnsi" w:hAnsiTheme="minorHAnsi" w:cstheme="minorHAnsi"/>
          <w:highlight w:val="cyan"/>
        </w:rPr>
        <w:t>, as countries like Bangladesh have factories capable of producing vaccines</w:t>
      </w:r>
      <w:r w:rsidRPr="004D5A6D">
        <w:rPr>
          <w:rStyle w:val="StyleUnderline"/>
          <w:rFonts w:asciiTheme="minorHAnsi" w:hAnsiTheme="minorHAnsi" w:cstheme="minorHAnsi"/>
        </w:rPr>
        <w:t xml:space="preserve"> – </w:t>
      </w:r>
      <w:r w:rsidRPr="004D5A6D">
        <w:rPr>
          <w:rStyle w:val="StyleUnderline"/>
          <w:rFonts w:asciiTheme="minorHAnsi" w:hAnsiTheme="minorHAnsi" w:cstheme="minorHAnsi"/>
          <w:highlight w:val="cyan"/>
        </w:rPr>
        <w:t>but</w:t>
      </w:r>
      <w:r w:rsidRPr="004D5A6D">
        <w:rPr>
          <w:rStyle w:val="StyleUnderline"/>
          <w:rFonts w:asciiTheme="minorHAnsi" w:hAnsiTheme="minorHAnsi" w:cstheme="minorHAnsi"/>
        </w:rPr>
        <w:t xml:space="preserve"> will be </w:t>
      </w:r>
      <w:r w:rsidRPr="004D5A6D">
        <w:rPr>
          <w:rStyle w:val="StyleUnderline"/>
          <w:rFonts w:asciiTheme="minorHAnsi" w:hAnsiTheme="minorHAnsi" w:cstheme="minorHAnsi"/>
          <w:highlight w:val="cyan"/>
        </w:rPr>
        <w:t>subject to</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immense </w:t>
      </w:r>
      <w:r w:rsidRPr="004D5A6D">
        <w:rPr>
          <w:rStyle w:val="Emphasis"/>
          <w:rFonts w:asciiTheme="minorHAnsi" w:hAnsiTheme="minorHAnsi" w:cstheme="minorHAnsi"/>
          <w:highlight w:val="cyan"/>
        </w:rPr>
        <w:t>legal retaliation</w:t>
      </w:r>
      <w:r w:rsidRPr="004D5A6D">
        <w:rPr>
          <w:rStyle w:val="StyleUnderline"/>
          <w:rFonts w:asciiTheme="minorHAnsi" w:hAnsiTheme="minorHAnsi" w:cstheme="minorHAnsi"/>
        </w:rPr>
        <w:t xml:space="preserve"> if they do so.</w:t>
      </w:r>
      <w:r w:rsidRPr="004D5A6D">
        <w:rPr>
          <w:rFonts w:asciiTheme="minorHAnsi" w:hAnsiTheme="minorHAnsi" w:cstheme="minorHAnsi"/>
        </w:rPr>
        <w:t xml:space="preserve"> The WTO continue to meet and debate the possibility of a waiver on this law, but it appears to be a continued stalemate as South Africa and India push for support.</w:t>
      </w:r>
    </w:p>
    <w:p w14:paraId="56A338DC"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According to the </w:t>
      </w:r>
      <w:proofErr w:type="spellStart"/>
      <w:r w:rsidRPr="004D5A6D">
        <w:rPr>
          <w:rFonts w:asciiTheme="minorHAnsi" w:hAnsiTheme="minorHAnsi" w:cstheme="minorHAnsi"/>
        </w:rPr>
        <w:t>IfG</w:t>
      </w:r>
      <w:proofErr w:type="spellEnd"/>
      <w:r w:rsidRPr="004D5A6D">
        <w:rPr>
          <w:rFonts w:asciiTheme="minorHAnsi" w:hAnsiTheme="minorHAnsi" w:cstheme="minorHAnsi"/>
        </w:rPr>
        <w:t xml:space="preserve">, the G20 meeting in </w:t>
      </w:r>
      <w:proofErr w:type="gramStart"/>
      <w:r w:rsidRPr="004D5A6D">
        <w:rPr>
          <w:rFonts w:asciiTheme="minorHAnsi" w:hAnsiTheme="minorHAnsi" w:cstheme="minorHAnsi"/>
        </w:rPr>
        <w:t>October,</w:t>
      </w:r>
      <w:proofErr w:type="gramEnd"/>
      <w:r w:rsidRPr="004D5A6D">
        <w:rPr>
          <w:rFonts w:asciiTheme="minorHAnsi" w:hAnsiTheme="minorHAnsi" w:cstheme="minorHAnsi"/>
        </w:rPr>
        <w:t xml:space="preserve"> 2021 needs to be a turning point in global strategy.</w:t>
      </w:r>
    </w:p>
    <w:p w14:paraId="4EC92C88" w14:textId="77777777" w:rsidR="0095158C" w:rsidRPr="004D5A6D" w:rsidRDefault="0095158C" w:rsidP="0095158C">
      <w:pPr>
        <w:rPr>
          <w:rFonts w:asciiTheme="minorHAnsi" w:hAnsiTheme="minorHAnsi" w:cstheme="minorHAnsi"/>
        </w:rPr>
      </w:pPr>
      <w:proofErr w:type="spellStart"/>
      <w:r w:rsidRPr="004D5A6D">
        <w:rPr>
          <w:rFonts w:asciiTheme="minorHAnsi" w:hAnsiTheme="minorHAnsi" w:cstheme="minorHAnsi"/>
        </w:rPr>
        <w:lastRenderedPageBreak/>
        <w:t>Sasse</w:t>
      </w:r>
      <w:proofErr w:type="spellEnd"/>
      <w:r w:rsidRPr="004D5A6D">
        <w:rPr>
          <w:rFonts w:asciiTheme="minorHAnsi" w:hAnsiTheme="minorHAnsi" w:cstheme="minorHAnsi"/>
        </w:rPr>
        <w:t xml:space="preserve"> further says: “The next few months will be crucial. The world needs to take urgent action to avoid repeated India-style outbreaks.”</w:t>
      </w:r>
    </w:p>
    <w:p w14:paraId="16BE4ABB"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 xml:space="preserve">Current solutions like COVAX have failed – Many populations remain dangerously unvaccinated </w:t>
      </w:r>
    </w:p>
    <w:p w14:paraId="1D459BF0" w14:textId="77777777" w:rsidR="0095158C" w:rsidRPr="004D5A6D" w:rsidRDefault="0095158C" w:rsidP="0095158C">
      <w:pPr>
        <w:rPr>
          <w:rFonts w:asciiTheme="minorHAnsi" w:hAnsiTheme="minorHAnsi" w:cstheme="minorHAnsi"/>
        </w:rPr>
      </w:pPr>
      <w:r w:rsidRPr="004D5A6D">
        <w:rPr>
          <w:rStyle w:val="Style13ptBold"/>
          <w:rFonts w:asciiTheme="minorHAnsi" w:hAnsiTheme="minorHAnsi" w:cstheme="minorHAnsi"/>
        </w:rPr>
        <w:t>Osborn 8/6</w:t>
      </w:r>
      <w:r w:rsidRPr="004D5A6D">
        <w:rPr>
          <w:rFonts w:asciiTheme="minorHAnsi" w:hAnsiTheme="minorHAnsi" w:cstheme="minorHAnsi"/>
        </w:rP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127BFBEA"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It’s Big Pharma’s World</w:t>
      </w:r>
    </w:p>
    <w:p w14:paraId="397BFC8D"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64947E12"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Last October, </w:t>
      </w:r>
      <w:r w:rsidRPr="004D5A6D">
        <w:rPr>
          <w:rStyle w:val="StyleUnderline"/>
          <w:rFonts w:asciiTheme="minorHAnsi" w:hAnsiTheme="minorHAnsi" w:cstheme="minorHAnsi"/>
          <w:highlight w:val="cyan"/>
        </w:rPr>
        <w:t>Paraguay made its first payment for</w:t>
      </w:r>
      <w:r w:rsidRPr="004D5A6D">
        <w:rPr>
          <w:rFonts w:asciiTheme="minorHAnsi" w:hAnsiTheme="minorHAnsi" w:cstheme="minorHAnsi"/>
          <w:sz w:val="16"/>
        </w:rPr>
        <w:t xml:space="preserve"> an order of </w:t>
      </w:r>
      <w:r w:rsidRPr="004D5A6D">
        <w:rPr>
          <w:rStyle w:val="StyleUnderline"/>
          <w:rFonts w:asciiTheme="minorHAnsi" w:hAnsiTheme="minorHAnsi" w:cstheme="minorHAnsi"/>
          <w:highlight w:val="cyan"/>
        </w:rPr>
        <w:t xml:space="preserve">4.3 million </w:t>
      </w:r>
      <w:r w:rsidRPr="004D5A6D">
        <w:rPr>
          <w:rStyle w:val="StyleUnderline"/>
          <w:rFonts w:asciiTheme="minorHAnsi" w:hAnsiTheme="minorHAnsi" w:cstheme="minorHAnsi"/>
        </w:rPr>
        <w:t xml:space="preserve">vaccine </w:t>
      </w:r>
      <w:r w:rsidRPr="004D5A6D">
        <w:rPr>
          <w:rStyle w:val="StyleUnderline"/>
          <w:rFonts w:asciiTheme="minorHAnsi" w:hAnsiTheme="minorHAnsi" w:cstheme="minorHAnsi"/>
          <w:highlight w:val="cyan"/>
        </w:rPr>
        <w:t xml:space="preserve">doses </w:t>
      </w:r>
      <w:r w:rsidRPr="004D5A6D">
        <w:rPr>
          <w:rStyle w:val="StyleUnderline"/>
          <w:rFonts w:asciiTheme="minorHAnsi" w:hAnsiTheme="minorHAnsi" w:cstheme="minorHAnsi"/>
        </w:rPr>
        <w:t>from COVAX,</w:t>
      </w:r>
      <w:r w:rsidRPr="004D5A6D">
        <w:rPr>
          <w:rFonts w:asciiTheme="minorHAnsi" w:hAnsiTheme="minorHAnsi" w:cstheme="minorHAnsi"/>
          <w:sz w:val="16"/>
        </w:rPr>
        <w:t xml:space="preserve"> which was designed to get countries better prices than deals reached directly with manufacturers. </w:t>
      </w:r>
      <w:r w:rsidRPr="004D5A6D">
        <w:rPr>
          <w:rStyle w:val="StyleUnderline"/>
          <w:rFonts w:asciiTheme="minorHAnsi" w:hAnsiTheme="minorHAnsi" w:cstheme="minorHAnsi"/>
          <w:highlight w:val="cyan"/>
        </w:rPr>
        <w:t>But</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COVAX</w:t>
      </w:r>
      <w:r w:rsidRPr="004D5A6D">
        <w:rPr>
          <w:rFonts w:asciiTheme="minorHAnsi" w:hAnsiTheme="minorHAnsi" w:cstheme="minorHAnsi"/>
          <w:sz w:val="16"/>
        </w:rPr>
        <w:t xml:space="preserve"> had </w:t>
      </w:r>
      <w:r w:rsidRPr="004D5A6D">
        <w:rPr>
          <w:rStyle w:val="StyleUnderline"/>
          <w:rFonts w:asciiTheme="minorHAnsi" w:hAnsiTheme="minorHAnsi" w:cstheme="minorHAnsi"/>
          <w:highlight w:val="cyan"/>
        </w:rPr>
        <w:t>only delivered</w:t>
      </w:r>
      <w:r w:rsidRPr="004D5A6D">
        <w:rPr>
          <w:rFonts w:asciiTheme="minorHAnsi" w:hAnsiTheme="minorHAnsi" w:cstheme="minorHAnsi"/>
          <w:sz w:val="16"/>
        </w:rPr>
        <w:t xml:space="preserve"> the country </w:t>
      </w:r>
      <w:r w:rsidRPr="004D5A6D">
        <w:rPr>
          <w:rStyle w:val="Emphasis"/>
          <w:rFonts w:asciiTheme="minorHAnsi" w:hAnsiTheme="minorHAnsi" w:cstheme="minorHAnsi"/>
          <w:highlight w:val="cyan"/>
        </w:rPr>
        <w:t>340,800</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doses by the end of July. </w:t>
      </w:r>
      <w:r w:rsidRPr="004D5A6D">
        <w:rPr>
          <w:rFonts w:asciiTheme="minorHAnsi" w:hAnsiTheme="minorHAnsi" w:cstheme="minorHAnsi"/>
          <w:sz w:val="16"/>
        </w:rPr>
        <w:t xml:space="preserve">As of the most recent official data on July 25, </w:t>
      </w:r>
      <w:r w:rsidRPr="004D5A6D">
        <w:rPr>
          <w:rStyle w:val="Emphasis"/>
          <w:rFonts w:asciiTheme="minorHAnsi" w:hAnsiTheme="minorHAnsi" w:cstheme="minorHAnsi"/>
          <w:highlight w:val="cyan"/>
        </w:rPr>
        <w:t>just 4 percent</w:t>
      </w:r>
      <w:r w:rsidRPr="004D5A6D">
        <w:rPr>
          <w:rStyle w:val="StyleUnderline"/>
          <w:rFonts w:asciiTheme="minorHAnsi" w:hAnsiTheme="minorHAnsi" w:cstheme="minorHAnsi"/>
        </w:rPr>
        <w:t xml:space="preserve"> </w:t>
      </w:r>
      <w:r w:rsidRPr="004D5A6D">
        <w:rPr>
          <w:rFonts w:asciiTheme="minorHAnsi" w:hAnsiTheme="minorHAnsi" w:cstheme="minorHAnsi"/>
          <w:sz w:val="16"/>
        </w:rPr>
        <w:t>of Paraguayans</w:t>
      </w:r>
      <w:r w:rsidRPr="004D5A6D">
        <w:rPr>
          <w:rStyle w:val="StyleUnderline"/>
          <w:rFonts w:asciiTheme="minorHAnsi" w:hAnsiTheme="minorHAnsi" w:cstheme="minorHAnsi"/>
        </w:rPr>
        <w:t xml:space="preserve"> had been </w:t>
      </w:r>
      <w:r w:rsidRPr="004D5A6D">
        <w:rPr>
          <w:rStyle w:val="StyleUnderline"/>
          <w:rFonts w:asciiTheme="minorHAnsi" w:hAnsiTheme="minorHAnsi" w:cstheme="minorHAnsi"/>
          <w:highlight w:val="cyan"/>
        </w:rPr>
        <w:t>fully vaccinated</w:t>
      </w:r>
      <w:r w:rsidRPr="004D5A6D">
        <w:rPr>
          <w:rFonts w:asciiTheme="minorHAnsi" w:hAnsiTheme="minorHAnsi" w:cstheme="minorHAnsi"/>
          <w:sz w:val="16"/>
        </w:rPr>
        <w:t>.</w:t>
      </w:r>
    </w:p>
    <w:p w14:paraId="2FB55201"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“We bet on the COVAX mechanism to generate equity,” Abdo Benítez said. “I have to say it with pain. I cannot stay quiet.”</w:t>
      </w:r>
    </w:p>
    <w:p w14:paraId="5A17C58E" w14:textId="77777777" w:rsidR="0095158C" w:rsidRPr="004D5A6D" w:rsidRDefault="0095158C" w:rsidP="0095158C">
      <w:pPr>
        <w:rPr>
          <w:rStyle w:val="Emphasis"/>
          <w:rFonts w:asciiTheme="minorHAnsi" w:hAnsiTheme="minorHAnsi" w:cstheme="minorHAnsi"/>
        </w:rPr>
      </w:pPr>
      <w:r w:rsidRPr="004D5A6D">
        <w:rPr>
          <w:rFonts w:asciiTheme="minorHAnsi" w:hAnsiTheme="minorHAnsi" w:cstheme="minorHAnsi"/>
          <w:sz w:val="16"/>
        </w:rPr>
        <w:t xml:space="preserve">Globally, </w:t>
      </w:r>
      <w:r w:rsidRPr="004D5A6D">
        <w:rPr>
          <w:rStyle w:val="StyleUnderline"/>
          <w:rFonts w:asciiTheme="minorHAnsi" w:hAnsiTheme="minorHAnsi" w:cstheme="minorHAnsi"/>
          <w:highlight w:val="cyan"/>
        </w:rPr>
        <w:t xml:space="preserve">COVAX is running </w:t>
      </w:r>
      <w:r w:rsidRPr="004D5A6D">
        <w:rPr>
          <w:rStyle w:val="Emphasis"/>
          <w:rFonts w:asciiTheme="minorHAnsi" w:hAnsiTheme="minorHAnsi" w:cstheme="minorHAnsi"/>
          <w:highlight w:val="cyan"/>
        </w:rPr>
        <w:t>half a billion doses short</w:t>
      </w:r>
      <w:r w:rsidRPr="004D5A6D">
        <w:rPr>
          <w:rStyle w:val="StyleUnderline"/>
          <w:rFonts w:asciiTheme="minorHAnsi" w:hAnsiTheme="minorHAnsi" w:cstheme="minorHAnsi"/>
          <w:highlight w:val="cyan"/>
        </w:rPr>
        <w:t xml:space="preserve"> of</w:t>
      </w:r>
      <w:r w:rsidRPr="004D5A6D">
        <w:rPr>
          <w:rStyle w:val="StyleUnderline"/>
          <w:rFonts w:asciiTheme="minorHAnsi" w:hAnsiTheme="minorHAnsi" w:cstheme="minorHAnsi"/>
        </w:rPr>
        <w:t xml:space="preserve"> its </w:t>
      </w:r>
      <w:r w:rsidRPr="004D5A6D">
        <w:rPr>
          <w:rStyle w:val="StyleUnderline"/>
          <w:rFonts w:asciiTheme="minorHAnsi" w:hAnsiTheme="minorHAnsi" w:cstheme="minorHAnsi"/>
          <w:highlight w:val="cyan"/>
        </w:rPr>
        <w:t>delivery goals</w:t>
      </w:r>
      <w:r w:rsidRPr="004D5A6D">
        <w:rPr>
          <w:rStyle w:val="StyleUnderline"/>
          <w:rFonts w:asciiTheme="minorHAnsi" w:hAnsiTheme="minorHAnsi" w:cstheme="minorHAnsi"/>
        </w:rPr>
        <w:t>.</w:t>
      </w:r>
      <w:r w:rsidRPr="004D5A6D">
        <w:rPr>
          <w:rFonts w:asciiTheme="minorHAnsi" w:hAnsiTheme="minorHAnsi" w:cstheme="minorHAnsi"/>
          <w:sz w:val="16"/>
        </w:rPr>
        <w:t xml:space="preserve"> Though one of its architects said COVAX aimed to “ensure that ability to pay does not become a barrier to accessing [vaccines],” the opposite appears to have occurred. </w:t>
      </w:r>
      <w:r w:rsidRPr="004D5A6D">
        <w:rPr>
          <w:rStyle w:val="StyleUnderline"/>
          <w:rFonts w:asciiTheme="minorHAnsi" w:hAnsiTheme="minorHAnsi" w:cstheme="minorHAnsi"/>
        </w:rPr>
        <w:t>Vaccine-</w:t>
      </w:r>
      <w:r w:rsidRPr="004D5A6D">
        <w:rPr>
          <w:rStyle w:val="StyleUnderline"/>
          <w:rFonts w:asciiTheme="minorHAnsi" w:hAnsiTheme="minorHAnsi" w:cstheme="minorHAnsi"/>
          <w:highlight w:val="cyan"/>
        </w:rPr>
        <w:t>makers</w:t>
      </w:r>
      <w:r w:rsidRPr="004D5A6D">
        <w:rPr>
          <w:rStyle w:val="StyleUnderline"/>
          <w:rFonts w:asciiTheme="minorHAnsi" w:hAnsiTheme="minorHAnsi" w:cstheme="minorHAnsi"/>
        </w:rPr>
        <w:t xml:space="preserve"> have been </w:t>
      </w:r>
      <w:r w:rsidRPr="004D5A6D">
        <w:rPr>
          <w:rStyle w:val="StyleUnderline"/>
          <w:rFonts w:asciiTheme="minorHAnsi" w:hAnsiTheme="minorHAnsi" w:cstheme="minorHAnsi"/>
          <w:highlight w:val="cyan"/>
        </w:rPr>
        <w:t>reluctant to sell to COVAX, and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wealthy countries bypassed</w:t>
      </w:r>
      <w:r w:rsidRPr="004D5A6D">
        <w:rPr>
          <w:rStyle w:val="StyleUnderline"/>
          <w:rFonts w:asciiTheme="minorHAnsi" w:hAnsiTheme="minorHAnsi" w:cstheme="minorHAnsi"/>
        </w:rPr>
        <w:t xml:space="preserve"> the initiative </w:t>
      </w:r>
      <w:r w:rsidRPr="004D5A6D">
        <w:rPr>
          <w:rStyle w:val="StyleUnderline"/>
          <w:rFonts w:asciiTheme="minorHAnsi" w:hAnsiTheme="minorHAnsi" w:cstheme="minorHAnsi"/>
          <w:highlight w:val="cyan"/>
        </w:rPr>
        <w:t>to scoop up</w:t>
      </w:r>
      <w:r w:rsidRPr="004D5A6D">
        <w:rPr>
          <w:rStyle w:val="StyleUnderline"/>
          <w:rFonts w:asciiTheme="minorHAnsi" w:hAnsiTheme="minorHAnsi" w:cstheme="minorHAnsi"/>
        </w:rPr>
        <w:t xml:space="preserve"> much of manufacturers’ available </w:t>
      </w:r>
      <w:r w:rsidRPr="004D5A6D">
        <w:rPr>
          <w:rStyle w:val="StyleUnderline"/>
          <w:rFonts w:asciiTheme="minorHAnsi" w:hAnsiTheme="minorHAnsi" w:cstheme="minorHAnsi"/>
          <w:highlight w:val="cyan"/>
        </w:rPr>
        <w:t>supply</w:t>
      </w:r>
      <w:r w:rsidRPr="004D5A6D">
        <w:rPr>
          <w:rStyle w:val="StyleUnderline"/>
          <w:rFonts w:asciiTheme="minorHAnsi" w:hAnsiTheme="minorHAnsi" w:cstheme="minorHAnsi"/>
        </w:rPr>
        <w:t xml:space="preserve"> in direct deals. </w:t>
      </w:r>
      <w:r w:rsidRPr="004D5A6D">
        <w:rPr>
          <w:rFonts w:asciiTheme="minorHAnsi" w:hAnsiTheme="minorHAnsi" w:cstheme="minorHAnsi"/>
          <w:sz w:val="16"/>
        </w:rPr>
        <w:t>And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there has been little tech</w:t>
      </w:r>
      <w:r w:rsidRPr="004D5A6D">
        <w:rPr>
          <w:rStyle w:val="StyleUnderline"/>
          <w:rFonts w:asciiTheme="minorHAnsi" w:hAnsiTheme="minorHAnsi" w:cstheme="minorHAnsi"/>
        </w:rPr>
        <w:t xml:space="preserve">nology </w:t>
      </w:r>
      <w:r w:rsidRPr="004D5A6D">
        <w:rPr>
          <w:rStyle w:val="StyleUnderline"/>
          <w:rFonts w:asciiTheme="minorHAnsi" w:hAnsiTheme="minorHAnsi" w:cstheme="minorHAnsi"/>
          <w:highlight w:val="cyan"/>
        </w:rPr>
        <w:t>transfer</w:t>
      </w:r>
      <w:r w:rsidRPr="004D5A6D">
        <w:rPr>
          <w:rStyle w:val="StyleUnderline"/>
          <w:rFonts w:asciiTheme="minorHAnsi" w:hAnsiTheme="minorHAnsi" w:cstheme="minorHAnsi"/>
        </w:rPr>
        <w:t xml:space="preserve"> to expand global vaccine production, meaning that </w:t>
      </w:r>
      <w:r w:rsidRPr="004D5A6D">
        <w:rPr>
          <w:rStyle w:val="StyleUnderline"/>
          <w:rFonts w:asciiTheme="minorHAnsi" w:hAnsiTheme="minorHAnsi" w:cstheme="minorHAnsi"/>
          <w:highlight w:val="cyan"/>
        </w:rPr>
        <w:t xml:space="preserve">a delay at one plant can cause </w:t>
      </w:r>
      <w:r w:rsidRPr="004D5A6D">
        <w:rPr>
          <w:rStyle w:val="Emphasis"/>
          <w:rFonts w:asciiTheme="minorHAnsi" w:hAnsiTheme="minorHAnsi" w:cstheme="minorHAnsi"/>
          <w:highlight w:val="cyan"/>
        </w:rPr>
        <w:t>huge backups</w:t>
      </w:r>
      <w:r w:rsidRPr="004D5A6D">
        <w:rPr>
          <w:rStyle w:val="StyleUnderline"/>
          <w:rFonts w:asciiTheme="minorHAnsi" w:hAnsiTheme="minorHAnsi" w:cstheme="minorHAnsi"/>
        </w:rPr>
        <w:t xml:space="preserve"> that </w:t>
      </w:r>
      <w:r w:rsidRPr="004D5A6D">
        <w:rPr>
          <w:rStyle w:val="Emphasis"/>
          <w:rFonts w:asciiTheme="minorHAnsi" w:hAnsiTheme="minorHAnsi" w:cstheme="minorHAnsi"/>
        </w:rPr>
        <w:t>ripple around the world.</w:t>
      </w:r>
    </w:p>
    <w:p w14:paraId="5D02C694"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Global </w:t>
      </w:r>
      <w:r w:rsidRPr="004D5A6D">
        <w:rPr>
          <w:rStyle w:val="StyleUnderline"/>
          <w:rFonts w:asciiTheme="minorHAnsi" w:hAnsiTheme="minorHAnsi" w:cstheme="minorHAnsi"/>
        </w:rPr>
        <w:t>vaccine distribution has overwhelmingly functioned according to the preferences of pharmaceutical companies and wealthy countries, rather than through an equity-based system.</w:t>
      </w:r>
      <w:r w:rsidRPr="004D5A6D">
        <w:rPr>
          <w:rFonts w:asciiTheme="minorHAnsi" w:hAnsiTheme="minorHAnsi" w:cstheme="minorHAnsi"/>
          <w:sz w:val="16"/>
        </w:rPr>
        <w:t xml:space="preserve"> Though </w:t>
      </w:r>
      <w:r w:rsidRPr="004D5A6D">
        <w:rPr>
          <w:rStyle w:val="StyleUnderline"/>
          <w:rFonts w:asciiTheme="minorHAnsi" w:hAnsiTheme="minorHAnsi" w:cstheme="minorHAnsi"/>
          <w:highlight w:val="cyan"/>
        </w:rPr>
        <w:t>the United States</w:t>
      </w:r>
      <w:r w:rsidRPr="004D5A6D">
        <w:rPr>
          <w:rFonts w:asciiTheme="minorHAnsi" w:hAnsiTheme="minorHAnsi" w:cstheme="minorHAnsi"/>
          <w:sz w:val="16"/>
        </w:rPr>
        <w:t xml:space="preserve">, the largest vaccine donor to date, says it </w:t>
      </w:r>
      <w:r w:rsidRPr="004D5A6D">
        <w:rPr>
          <w:rStyle w:val="StyleUnderline"/>
          <w:rFonts w:asciiTheme="minorHAnsi" w:hAnsiTheme="minorHAnsi" w:cstheme="minorHAnsi"/>
          <w:highlight w:val="cyan"/>
        </w:rPr>
        <w:t>allocates doses</w:t>
      </w:r>
      <w:r w:rsidRPr="004D5A6D">
        <w:rPr>
          <w:rFonts w:asciiTheme="minorHAnsi" w:hAnsiTheme="minorHAnsi" w:cstheme="minorHAnsi"/>
          <w:sz w:val="16"/>
        </w:rPr>
        <w:t xml:space="preserve"> based on criteria aimed at saving lives, it is doing so </w:t>
      </w:r>
      <w:r w:rsidRPr="004D5A6D">
        <w:rPr>
          <w:rStyle w:val="StyleUnderline"/>
          <w:rFonts w:asciiTheme="minorHAnsi" w:hAnsiTheme="minorHAnsi" w:cstheme="minorHAnsi"/>
          <w:highlight w:val="cyan"/>
        </w:rPr>
        <w:t>at a scale</w:t>
      </w:r>
      <w:r w:rsidRPr="004D5A6D">
        <w:rPr>
          <w:rStyle w:val="StyleUnderline"/>
          <w:rFonts w:asciiTheme="minorHAnsi" w:hAnsiTheme="minorHAnsi" w:cstheme="minorHAnsi"/>
        </w:rPr>
        <w:t xml:space="preserve"> that is a mere </w:t>
      </w:r>
      <w:r w:rsidRPr="004D5A6D">
        <w:rPr>
          <w:rStyle w:val="Emphasis"/>
          <w:rFonts w:asciiTheme="minorHAnsi" w:hAnsiTheme="minorHAnsi" w:cstheme="minorHAnsi"/>
          <w:highlight w:val="cyan"/>
        </w:rPr>
        <w:t>one-hundredth</w:t>
      </w:r>
      <w:r w:rsidRPr="004D5A6D">
        <w:rPr>
          <w:rStyle w:val="StyleUnderline"/>
          <w:rFonts w:asciiTheme="minorHAnsi" w:hAnsiTheme="minorHAnsi" w:cstheme="minorHAnsi"/>
          <w:highlight w:val="cyan"/>
        </w:rPr>
        <w:t xml:space="preserve"> of what</w:t>
      </w:r>
      <w:r w:rsidRPr="004D5A6D">
        <w:rPr>
          <w:rStyle w:val="StyleUnderline"/>
          <w:rFonts w:asciiTheme="minorHAnsi" w:hAnsiTheme="minorHAnsi" w:cstheme="minorHAnsi"/>
        </w:rPr>
        <w:t xml:space="preserve"> the WHO says </w:t>
      </w:r>
      <w:r w:rsidRPr="004D5A6D">
        <w:rPr>
          <w:rStyle w:val="StyleUnderline"/>
          <w:rFonts w:asciiTheme="minorHAnsi" w:hAnsiTheme="minorHAnsi" w:cstheme="minorHAnsi"/>
          <w:highlight w:val="cyan"/>
        </w:rPr>
        <w:t>is necessary</w:t>
      </w:r>
      <w:r w:rsidRPr="004D5A6D">
        <w:rPr>
          <w:rStyle w:val="StyleUnderline"/>
          <w:rFonts w:asciiTheme="minorHAnsi" w:hAnsiTheme="minorHAnsi" w:cstheme="minorHAnsi"/>
        </w:rPr>
        <w:t xml:space="preserve"> to get the pandemic under control globally</w:t>
      </w:r>
      <w:r w:rsidRPr="004D5A6D">
        <w:rPr>
          <w:rFonts w:asciiTheme="minorHAnsi" w:hAnsiTheme="minorHAnsi" w:cstheme="minorHAnsi"/>
          <w:sz w:val="16"/>
        </w:rPr>
        <w:t>.</w:t>
      </w:r>
    </w:p>
    <w:p w14:paraId="4E890E7B"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Now,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delta</w:t>
      </w:r>
      <w:r w:rsidRPr="004D5A6D">
        <w:rPr>
          <w:rStyle w:val="StyleUnderline"/>
          <w:rFonts w:asciiTheme="minorHAnsi" w:hAnsiTheme="minorHAnsi" w:cstheme="minorHAnsi"/>
        </w:rPr>
        <w:t xml:space="preserve"> variant </w:t>
      </w:r>
      <w:r w:rsidRPr="004D5A6D">
        <w:rPr>
          <w:rStyle w:val="StyleUnderline"/>
          <w:rFonts w:asciiTheme="minorHAnsi" w:hAnsiTheme="minorHAnsi" w:cstheme="minorHAnsi"/>
          <w:highlight w:val="cyan"/>
        </w:rPr>
        <w:t>takes hold</w:t>
      </w:r>
      <w:r w:rsidRPr="004D5A6D">
        <w:rPr>
          <w:rFonts w:asciiTheme="minorHAnsi" w:hAnsiTheme="minorHAnsi" w:cstheme="minorHAnsi"/>
          <w:sz w:val="16"/>
        </w:rPr>
        <w:t xml:space="preserve">, several </w:t>
      </w:r>
      <w:r w:rsidRPr="004D5A6D">
        <w:rPr>
          <w:rStyle w:val="StyleUnderline"/>
          <w:rFonts w:asciiTheme="minorHAnsi" w:hAnsiTheme="minorHAnsi" w:cstheme="minorHAnsi"/>
          <w:highlight w:val="cyan"/>
        </w:rPr>
        <w:t>Latin American policymakers are scrambling to</w:t>
      </w:r>
      <w:r w:rsidRPr="004D5A6D">
        <w:rPr>
          <w:rFonts w:asciiTheme="minorHAnsi" w:hAnsiTheme="minorHAnsi" w:cstheme="minorHAnsi"/>
          <w:sz w:val="16"/>
        </w:rPr>
        <w:t xml:space="preserve"> redefine their vaccine strategies and </w:t>
      </w:r>
      <w:r w:rsidRPr="004D5A6D">
        <w:rPr>
          <w:rStyle w:val="Emphasis"/>
          <w:rFonts w:asciiTheme="minorHAnsi" w:hAnsiTheme="minorHAnsi" w:cstheme="minorHAnsi"/>
          <w:highlight w:val="cyan"/>
        </w:rPr>
        <w:t>boost</w:t>
      </w:r>
      <w:r w:rsidRPr="004D5A6D">
        <w:rPr>
          <w:rStyle w:val="Emphasis"/>
          <w:rFonts w:asciiTheme="minorHAnsi" w:hAnsiTheme="minorHAnsi" w:cstheme="minorHAnsi"/>
        </w:rPr>
        <w:t xml:space="preserve"> local </w:t>
      </w:r>
      <w:r w:rsidRPr="004D5A6D">
        <w:rPr>
          <w:rStyle w:val="Emphasis"/>
          <w:rFonts w:asciiTheme="minorHAnsi" w:hAnsiTheme="minorHAnsi" w:cstheme="minorHAnsi"/>
          <w:highlight w:val="cyan"/>
        </w:rPr>
        <w:t>production</w:t>
      </w:r>
      <w:r w:rsidRPr="004D5A6D">
        <w:rPr>
          <w:rFonts w:asciiTheme="minorHAnsi" w:hAnsiTheme="minorHAnsi" w:cstheme="minorHAnsi"/>
          <w:sz w:val="16"/>
        </w:rPr>
        <w:t>.</w:t>
      </w:r>
    </w:p>
    <w:p w14:paraId="7AFD620A"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 xml:space="preserve">Seeking new supply. With its COVAX shots delayed, Paraguay has secured new contracts with Pfizer and </w:t>
      </w:r>
      <w:proofErr w:type="spellStart"/>
      <w:r w:rsidRPr="004D5A6D">
        <w:rPr>
          <w:rFonts w:asciiTheme="minorHAnsi" w:hAnsiTheme="minorHAnsi" w:cstheme="minorHAnsi"/>
          <w:sz w:val="16"/>
          <w:szCs w:val="16"/>
        </w:rPr>
        <w:t>Moderna</w:t>
      </w:r>
      <w:proofErr w:type="spellEnd"/>
      <w:r w:rsidRPr="004D5A6D">
        <w:rPr>
          <w:rFonts w:asciiTheme="minorHAnsi" w:hAnsiTheme="minorHAnsi" w:cstheme="minorHAnsi"/>
          <w:sz w:val="16"/>
          <w:szCs w:val="16"/>
        </w:rPr>
        <w:t xml:space="preserve">. The Dominican Republic, which also complained about COVAX delays, increased its orders from China’s </w:t>
      </w:r>
      <w:proofErr w:type="spellStart"/>
      <w:r w:rsidRPr="004D5A6D">
        <w:rPr>
          <w:rFonts w:asciiTheme="minorHAnsi" w:hAnsiTheme="minorHAnsi" w:cstheme="minorHAnsi"/>
          <w:sz w:val="16"/>
          <w:szCs w:val="16"/>
        </w:rPr>
        <w:t>Sinovac</w:t>
      </w:r>
      <w:proofErr w:type="spellEnd"/>
      <w:r w:rsidRPr="004D5A6D">
        <w:rPr>
          <w:rFonts w:asciiTheme="minorHAnsi" w:hAnsiTheme="minorHAnsi" w:cstheme="minorHAnsi"/>
          <w:sz w:val="16"/>
          <w:szCs w:val="16"/>
        </w:rPr>
        <w:t>.</w:t>
      </w:r>
    </w:p>
    <w:p w14:paraId="65A72645"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sz w:val="16"/>
        </w:rPr>
        <w:t xml:space="preserve">These moves have come with their own challenges. An official from Paraguay, which diplomatically recognizes Taiwan, said </w:t>
      </w:r>
      <w:r w:rsidRPr="004D5A6D">
        <w:rPr>
          <w:rStyle w:val="StyleUnderline"/>
          <w:rFonts w:asciiTheme="minorHAnsi" w:hAnsiTheme="minorHAnsi" w:cstheme="minorHAnsi"/>
        </w:rPr>
        <w:t xml:space="preserve">a subsidiary of Chinese manufacturer </w:t>
      </w:r>
      <w:proofErr w:type="spellStart"/>
      <w:r w:rsidRPr="004D5A6D">
        <w:rPr>
          <w:rStyle w:val="StyleUnderline"/>
          <w:rFonts w:asciiTheme="minorHAnsi" w:hAnsiTheme="minorHAnsi" w:cstheme="minorHAnsi"/>
          <w:highlight w:val="cyan"/>
        </w:rPr>
        <w:t>Sinopharm</w:t>
      </w:r>
      <w:proofErr w:type="spellEnd"/>
      <w:r w:rsidRPr="004D5A6D">
        <w:rPr>
          <w:rStyle w:val="StyleUnderline"/>
          <w:rFonts w:asciiTheme="minorHAnsi" w:hAnsiTheme="minorHAnsi" w:cstheme="minorHAnsi"/>
          <w:highlight w:val="cyan"/>
        </w:rPr>
        <w:t xml:space="preserve"> canceled 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contract for </w:t>
      </w:r>
      <w:r w:rsidRPr="004D5A6D">
        <w:rPr>
          <w:rStyle w:val="Emphasis"/>
          <w:rFonts w:asciiTheme="minorHAnsi" w:hAnsiTheme="minorHAnsi" w:cstheme="minorHAnsi"/>
          <w:highlight w:val="cyan"/>
        </w:rPr>
        <w:t>“geopolitical reasons,”</w:t>
      </w:r>
      <w:r w:rsidRPr="004D5A6D">
        <w:rPr>
          <w:rFonts w:asciiTheme="minorHAnsi" w:hAnsiTheme="minorHAnsi" w:cstheme="minorHAnsi"/>
          <w:sz w:val="16"/>
        </w:rPr>
        <w:t xml:space="preserve"> while </w:t>
      </w:r>
      <w:r w:rsidRPr="004D5A6D">
        <w:rPr>
          <w:rStyle w:val="StyleUnderline"/>
          <w:rFonts w:asciiTheme="minorHAnsi" w:hAnsiTheme="minorHAnsi" w:cstheme="minorHAnsi"/>
          <w:highlight w:val="cyan"/>
        </w:rPr>
        <w:t>Pfizer</w:t>
      </w:r>
      <w:r w:rsidRPr="004D5A6D">
        <w:rPr>
          <w:rStyle w:val="StyleUnderline"/>
          <w:rFonts w:asciiTheme="minorHAnsi" w:hAnsiTheme="minorHAnsi" w:cstheme="minorHAnsi"/>
        </w:rPr>
        <w:t xml:space="preserve"> reportedly </w:t>
      </w:r>
      <w:r w:rsidRPr="004D5A6D">
        <w:rPr>
          <w:rStyle w:val="StyleUnderline"/>
          <w:rFonts w:asciiTheme="minorHAnsi" w:hAnsiTheme="minorHAnsi" w:cstheme="minorHAnsi"/>
          <w:highlight w:val="cyan"/>
        </w:rPr>
        <w:t>pressured</w:t>
      </w:r>
      <w:r w:rsidRPr="004D5A6D">
        <w:rPr>
          <w:rStyle w:val="StyleUnderline"/>
          <w:rFonts w:asciiTheme="minorHAnsi" w:hAnsiTheme="minorHAnsi" w:cstheme="minorHAnsi"/>
        </w:rPr>
        <w:t xml:space="preserve"> Latin American </w:t>
      </w:r>
      <w:r w:rsidRPr="004D5A6D">
        <w:rPr>
          <w:rStyle w:val="StyleUnderline"/>
          <w:rFonts w:asciiTheme="minorHAnsi" w:hAnsiTheme="minorHAnsi" w:cstheme="minorHAnsi"/>
          <w:highlight w:val="cyan"/>
        </w:rPr>
        <w:t xml:space="preserve">governments to sign over </w:t>
      </w:r>
      <w:r w:rsidRPr="004D5A6D">
        <w:rPr>
          <w:rStyle w:val="Emphasis"/>
          <w:rFonts w:asciiTheme="minorHAnsi" w:hAnsiTheme="minorHAnsi" w:cstheme="minorHAnsi"/>
          <w:highlight w:val="cyan"/>
        </w:rPr>
        <w:t>unprecedented sovereign assets</w:t>
      </w:r>
      <w:r w:rsidRPr="004D5A6D">
        <w:rPr>
          <w:rStyle w:val="StyleUnderline"/>
          <w:rFonts w:asciiTheme="minorHAnsi" w:hAnsiTheme="minorHAnsi" w:cstheme="minorHAnsi"/>
        </w:rPr>
        <w:t xml:space="preserve"> as guarantees against the cost of potential lawsuits.</w:t>
      </w:r>
    </w:p>
    <w:p w14:paraId="58742305"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 xml:space="preserve">Countries have also slowly worked to build local production capacity. A plant in Argentina had its first full course of locally produced Sputnik V doses approved for quality this week. Cuba is exporting its homemade vaccine Abdala to Venezuela and may soon send it to Bolivia, while Brazil’s </w:t>
      </w:r>
      <w:proofErr w:type="spellStart"/>
      <w:r w:rsidRPr="004D5A6D">
        <w:rPr>
          <w:rFonts w:asciiTheme="minorHAnsi" w:hAnsiTheme="minorHAnsi" w:cstheme="minorHAnsi"/>
          <w:sz w:val="16"/>
          <w:szCs w:val="16"/>
        </w:rPr>
        <w:t>Butanvac</w:t>
      </w:r>
      <w:proofErr w:type="spellEnd"/>
      <w:r w:rsidRPr="004D5A6D">
        <w:rPr>
          <w:rFonts w:asciiTheme="minorHAnsi" w:hAnsiTheme="minorHAnsi" w:cstheme="minorHAnsi"/>
          <w:sz w:val="16"/>
          <w:szCs w:val="16"/>
        </w:rPr>
        <w:t xml:space="preserve"> and Mexico’s Patria shots are in clinical trials. On Wednesday, Chile announced plans to build a plant that will fill and finish doses of </w:t>
      </w:r>
      <w:proofErr w:type="spellStart"/>
      <w:r w:rsidRPr="004D5A6D">
        <w:rPr>
          <w:rFonts w:asciiTheme="minorHAnsi" w:hAnsiTheme="minorHAnsi" w:cstheme="minorHAnsi"/>
          <w:sz w:val="16"/>
          <w:szCs w:val="16"/>
        </w:rPr>
        <w:t>Sinovac’s</w:t>
      </w:r>
      <w:proofErr w:type="spellEnd"/>
      <w:r w:rsidRPr="004D5A6D">
        <w:rPr>
          <w:rFonts w:asciiTheme="minorHAnsi" w:hAnsiTheme="minorHAnsi" w:cstheme="minorHAnsi"/>
          <w:sz w:val="16"/>
          <w:szCs w:val="16"/>
        </w:rPr>
        <w:t xml:space="preserve"> vaccine.</w:t>
      </w:r>
    </w:p>
    <w:p w14:paraId="7A705D9D"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lastRenderedPageBreak/>
        <w:t xml:space="preserve">At the request of the Community of Latin American and Caribbean States, the United Nations’ Alicia </w:t>
      </w:r>
      <w:proofErr w:type="spellStart"/>
      <w:r w:rsidRPr="004D5A6D">
        <w:rPr>
          <w:rFonts w:asciiTheme="minorHAnsi" w:hAnsiTheme="minorHAnsi" w:cstheme="minorHAnsi"/>
          <w:sz w:val="16"/>
          <w:szCs w:val="16"/>
        </w:rPr>
        <w:t>Bárcena</w:t>
      </w:r>
      <w:proofErr w:type="spellEnd"/>
      <w:r w:rsidRPr="004D5A6D">
        <w:rPr>
          <w:rFonts w:asciiTheme="minorHAnsi" w:hAnsiTheme="minorHAnsi" w:cstheme="minorHAnsi"/>
          <w:sz w:val="16"/>
          <w:szCs w:val="16"/>
        </w:rPr>
        <w:t xml:space="preserve"> presented the group with a road map to strengthening regional vaccine access at its annual meeting last week. It includes collaborating on intellectual property (IP) access and bringing more production capacity online.</w:t>
      </w:r>
    </w:p>
    <w:p w14:paraId="43C45854"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Weighing compulsory licensing. While negotiations on a special IP waiver for COVID-19 health technologies are stalled at the World Trade Organization (WTO), an existing WTO agreement already permits countries to sidestep pharmaceutical patents and other IP rights in certain emergencies. Chile, Colombia, and Ecuador have passed resolutions facilitating this process in the face of COVID-19.</w:t>
      </w:r>
    </w:p>
    <w:p w14:paraId="5E7D77F0"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In Brazil, President Jair Bolsonaro’s executive branch has opposed an IP waiver. But the country’s legislature is in the final stages of approving a bill that would allow Congress to issue compulsory licenses according to WTO agreements, permitting local firms to produce and export COVID-19 vaccines and therapeutics without the patent holders’ consent. Brazil used the threat of such licenses in the early 2000s to pressure pharmaceutical companies to lower HIV drug costs.</w:t>
      </w:r>
    </w:p>
    <w:p w14:paraId="0E6F21D6"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The Brazilian bill is backed by groups ranging from AIDS activists and Black activists to center-right senators—a sign of the broad support that remains in the country for this kind of measure.</w:t>
      </w:r>
    </w:p>
    <w:p w14:paraId="5871B494"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The cost of current trends. Health experts have warned that, </w:t>
      </w:r>
      <w:r w:rsidRPr="004D5A6D">
        <w:rPr>
          <w:rStyle w:val="StyleUnderline"/>
          <w:rFonts w:asciiTheme="minorHAnsi" w:hAnsiTheme="minorHAnsi" w:cstheme="minorHAnsi"/>
          <w:highlight w:val="cyan"/>
        </w:rPr>
        <w:t>the slower</w:t>
      </w:r>
      <w:r w:rsidRPr="004D5A6D">
        <w:rPr>
          <w:rStyle w:val="StyleUnderline"/>
          <w:rFonts w:asciiTheme="minorHAnsi" w:hAnsiTheme="minorHAnsi" w:cstheme="minorHAnsi"/>
        </w:rPr>
        <w:t xml:space="preserve"> the rate of </w:t>
      </w:r>
      <w:r w:rsidRPr="004D5A6D">
        <w:rPr>
          <w:rStyle w:val="StyleUnderline"/>
          <w:rFonts w:asciiTheme="minorHAnsi" w:hAnsiTheme="minorHAnsi" w:cstheme="minorHAnsi"/>
          <w:highlight w:val="cyan"/>
        </w:rPr>
        <w:t>vaccination</w:t>
      </w:r>
      <w:r w:rsidRPr="004D5A6D">
        <w:rPr>
          <w:rStyle w:val="StyleUnderline"/>
          <w:rFonts w:asciiTheme="minorHAnsi" w:hAnsiTheme="minorHAnsi" w:cstheme="minorHAnsi"/>
        </w:rPr>
        <w:t xml:space="preserve"> around the globe, </w:t>
      </w:r>
      <w:r w:rsidRPr="004D5A6D">
        <w:rPr>
          <w:rStyle w:val="StyleUnderline"/>
          <w:rFonts w:asciiTheme="minorHAnsi" w:hAnsiTheme="minorHAnsi" w:cstheme="minorHAnsi"/>
          <w:highlight w:val="cyan"/>
        </w:rPr>
        <w:t>the more likely</w:t>
      </w:r>
      <w:r w:rsidRPr="004D5A6D">
        <w:rPr>
          <w:rStyle w:val="StyleUnderline"/>
          <w:rFonts w:asciiTheme="minorHAnsi" w:hAnsiTheme="minorHAnsi" w:cstheme="minorHAnsi"/>
        </w:rPr>
        <w:t xml:space="preserve"> it is that </w:t>
      </w:r>
      <w:r w:rsidRPr="004D5A6D">
        <w:rPr>
          <w:rStyle w:val="StyleUnderline"/>
          <w:rFonts w:asciiTheme="minorHAnsi" w:hAnsiTheme="minorHAnsi" w:cstheme="minorHAnsi"/>
          <w:highlight w:val="cyan"/>
        </w:rPr>
        <w:t>new</w:t>
      </w:r>
      <w:r w:rsidRPr="004D5A6D">
        <w:rPr>
          <w:rFonts w:asciiTheme="minorHAnsi" w:hAnsiTheme="minorHAnsi" w:cstheme="minorHAnsi"/>
          <w:sz w:val="16"/>
        </w:rPr>
        <w:t>—</w:t>
      </w:r>
      <w:r w:rsidRPr="004D5A6D">
        <w:rPr>
          <w:rStyle w:val="StyleUnderline"/>
          <w:rFonts w:asciiTheme="minorHAnsi" w:hAnsiTheme="minorHAnsi" w:cstheme="minorHAnsi"/>
          <w:highlight w:val="cyan"/>
        </w:rPr>
        <w:t>and</w:t>
      </w:r>
      <w:r w:rsidRPr="004D5A6D">
        <w:rPr>
          <w:rFonts w:asciiTheme="minorHAnsi" w:hAnsiTheme="minorHAnsi" w:cstheme="minorHAnsi"/>
          <w:sz w:val="16"/>
        </w:rPr>
        <w:t xml:space="preserve"> potentially </w:t>
      </w:r>
      <w:r w:rsidRPr="004D5A6D">
        <w:rPr>
          <w:rStyle w:val="Emphasis"/>
          <w:rFonts w:asciiTheme="minorHAnsi" w:hAnsiTheme="minorHAnsi" w:cstheme="minorHAnsi"/>
          <w:highlight w:val="cyan"/>
        </w:rPr>
        <w:t>more lethal</w:t>
      </w:r>
      <w:r w:rsidRPr="004D5A6D">
        <w:rPr>
          <w:rFonts w:asciiTheme="minorHAnsi" w:hAnsiTheme="minorHAnsi" w:cstheme="minorHAnsi"/>
          <w:sz w:val="16"/>
        </w:rPr>
        <w:t>—</w:t>
      </w:r>
      <w:r w:rsidRPr="004D5A6D">
        <w:rPr>
          <w:rStyle w:val="StyleUnderline"/>
          <w:rFonts w:asciiTheme="minorHAnsi" w:hAnsiTheme="minorHAnsi" w:cstheme="minorHAnsi"/>
          <w:highlight w:val="cyan"/>
        </w:rPr>
        <w:t>variants</w:t>
      </w:r>
      <w:r w:rsidRPr="004D5A6D">
        <w:rPr>
          <w:rFonts w:asciiTheme="minorHAnsi" w:hAnsiTheme="minorHAnsi" w:cstheme="minorHAnsi"/>
          <w:sz w:val="16"/>
        </w:rPr>
        <w:t xml:space="preserve"> of the coronavirus </w:t>
      </w:r>
      <w:r w:rsidRPr="004D5A6D">
        <w:rPr>
          <w:rStyle w:val="StyleUnderline"/>
          <w:rFonts w:asciiTheme="minorHAnsi" w:hAnsiTheme="minorHAnsi" w:cstheme="minorHAnsi"/>
          <w:highlight w:val="cyan"/>
        </w:rPr>
        <w:t>will develop</w:t>
      </w:r>
      <w:r w:rsidRPr="004D5A6D">
        <w:rPr>
          <w:rStyle w:val="StyleUnderline"/>
          <w:rFonts w:asciiTheme="minorHAnsi" w:hAnsiTheme="minorHAnsi" w:cstheme="minorHAnsi"/>
        </w:rPr>
        <w:t xml:space="preserve">. </w:t>
      </w:r>
      <w:r w:rsidRPr="004D5A6D">
        <w:rPr>
          <w:rFonts w:asciiTheme="minorHAnsi" w:hAnsiTheme="minorHAnsi" w:cstheme="minorHAnsi"/>
          <w:sz w:val="16"/>
        </w:rPr>
        <w:t>The International Monetary Fund (IMF) estimates that a roughly $50 billion push to vaccinate 40 percent of all countries’ populations by the end of 2021 and 60 percent by mid-2022 will bring $9 trillion in global GDP gains.</w:t>
      </w:r>
    </w:p>
    <w:p w14:paraId="1D29878E" w14:textId="77777777" w:rsidR="0095158C" w:rsidRPr="004D5A6D" w:rsidRDefault="0095158C" w:rsidP="0095158C">
      <w:pPr>
        <w:rPr>
          <w:rStyle w:val="Emphasis"/>
          <w:rFonts w:asciiTheme="minorHAnsi" w:hAnsiTheme="minorHAnsi" w:cstheme="minorHAnsi"/>
        </w:rPr>
      </w:pPr>
      <w:r w:rsidRPr="004D5A6D">
        <w:rPr>
          <w:rStyle w:val="StyleUnderline"/>
          <w:rFonts w:asciiTheme="minorHAnsi" w:hAnsiTheme="minorHAnsi" w:cstheme="minorHAnsi"/>
        </w:rPr>
        <w:t xml:space="preserve">Continuing vaccinations at their current scale has consequences for </w:t>
      </w:r>
      <w:r w:rsidRPr="004D5A6D">
        <w:rPr>
          <w:rStyle w:val="Emphasis"/>
          <w:rFonts w:asciiTheme="minorHAnsi" w:hAnsiTheme="minorHAnsi" w:cstheme="minorHAnsi"/>
        </w:rPr>
        <w:t>political stability and migration</w:t>
      </w:r>
      <w:r w:rsidRPr="004D5A6D">
        <w:rPr>
          <w:rFonts w:asciiTheme="minorHAnsi" w:hAnsiTheme="minorHAnsi" w:cstheme="minorHAnsi"/>
          <w:sz w:val="16"/>
        </w:rPr>
        <w:t xml:space="preserve">, too. For example, </w:t>
      </w:r>
      <w:r w:rsidRPr="004D5A6D">
        <w:rPr>
          <w:rStyle w:val="StyleUnderline"/>
          <w:rFonts w:asciiTheme="minorHAnsi" w:hAnsiTheme="minorHAnsi" w:cstheme="minorHAnsi"/>
        </w:rPr>
        <w:t>more Nicaraguans were encountered at the U.S. southern border in the last three months than in any 12-month period in the last 20 years.</w:t>
      </w:r>
      <w:r w:rsidRPr="004D5A6D">
        <w:rPr>
          <w:rFonts w:asciiTheme="minorHAnsi" w:hAnsiTheme="minorHAnsi" w:cstheme="minorHAnsi"/>
          <w:sz w:val="16"/>
        </w:rPr>
        <w:t xml:space="preserve"> Political repression in Nicaragua plays a role in this, but so too does the fact that </w:t>
      </w:r>
      <w:r w:rsidRPr="004D5A6D">
        <w:rPr>
          <w:rStyle w:val="StyleUnderline"/>
          <w:rFonts w:asciiTheme="minorHAnsi" w:hAnsiTheme="minorHAnsi" w:cstheme="minorHAnsi"/>
        </w:rPr>
        <w:t xml:space="preserve">Costa Rica’s tourism-focused economy, where Nicaraguan migrants usually seek work, remains </w:t>
      </w:r>
      <w:r w:rsidRPr="004D5A6D">
        <w:rPr>
          <w:rStyle w:val="Emphasis"/>
          <w:rFonts w:asciiTheme="minorHAnsi" w:hAnsiTheme="minorHAnsi" w:cstheme="minorHAnsi"/>
        </w:rPr>
        <w:t>hard-hit by COVID-19.</w:t>
      </w:r>
    </w:p>
    <w:p w14:paraId="5D421ABE"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4C08C1CA" w14:textId="77777777" w:rsidR="0095158C" w:rsidRPr="004D5A6D" w:rsidRDefault="0095158C" w:rsidP="0095158C">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6FF4943"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0AAA51E1"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The vaccine shortage will worsen global political instability –</w:t>
      </w:r>
    </w:p>
    <w:p w14:paraId="4313E39A"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6D0F73FE" w14:textId="77777777" w:rsidR="0095158C" w:rsidRPr="004D5A6D" w:rsidRDefault="0095158C" w:rsidP="0095158C">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04E1CA71" w14:textId="77777777" w:rsidR="0095158C" w:rsidRPr="004D5A6D" w:rsidRDefault="0095158C" w:rsidP="0095158C">
      <w:pPr>
        <w:rPr>
          <w:rFonts w:asciiTheme="minorHAnsi" w:hAnsiTheme="minorHAnsi" w:cstheme="minorHAnsi"/>
        </w:rPr>
      </w:pPr>
      <w:r w:rsidRPr="004D5A6D">
        <w:rPr>
          <w:rStyle w:val="StyleUnderline"/>
          <w:rFonts w:asciiTheme="minorHAnsi" w:hAnsiTheme="minorHAnsi" w:cstheme="minorHAnsi"/>
        </w:rPr>
        <w:lastRenderedPageBreak/>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65200B91"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1968B490"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60E3A797"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18A13D4D"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7CB96698"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6FA1DB30" w14:textId="77777777" w:rsidR="0095158C" w:rsidRPr="004D5A6D" w:rsidRDefault="0095158C" w:rsidP="0095158C">
      <w:pPr>
        <w:rPr>
          <w:rStyle w:val="StyleUnderline"/>
          <w:rFonts w:asciiTheme="minorHAnsi" w:hAnsiTheme="minorHAnsi" w:cstheme="minorHAnsi"/>
        </w:rPr>
      </w:pPr>
      <w:r w:rsidRPr="004D5A6D">
        <w:rPr>
          <w:rStyle w:val="Emphasis"/>
          <w:rFonts w:asciiTheme="minorHAnsi" w:hAnsiTheme="minorHAnsi" w:cstheme="minorHAnsi"/>
          <w:highlight w:val="cyan"/>
        </w:rPr>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2F62B7F3"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w:t>
      </w:r>
      <w:r w:rsidRPr="004D5A6D">
        <w:rPr>
          <w:rFonts w:asciiTheme="minorHAnsi" w:hAnsiTheme="minorHAnsi" w:cstheme="minorHAnsi"/>
        </w:rPr>
        <w:lastRenderedPageBreak/>
        <w:t xml:space="preserve">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7937B453" w14:textId="55AB0FE5" w:rsidR="0095158C" w:rsidRDefault="0095158C" w:rsidP="0095158C">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395388D3" w14:textId="77777777" w:rsidR="0095158C" w:rsidRPr="00B40755" w:rsidRDefault="0095158C" w:rsidP="0095158C"/>
    <w:p w14:paraId="08B183B7"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1D16CBB7" w14:textId="77777777" w:rsidR="0095158C" w:rsidRPr="004D5A6D" w:rsidRDefault="0095158C" w:rsidP="0095158C">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E91E2DB"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DB8A7F4" w14:textId="77777777" w:rsidR="0095158C" w:rsidRPr="004D5A6D" w:rsidRDefault="0095158C" w:rsidP="0095158C">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000FFE8E"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00A548EF"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underpinned by conventional and </w:t>
      </w:r>
      <w:r w:rsidRPr="004D5A6D">
        <w:rPr>
          <w:rStyle w:val="StyleUnderline"/>
          <w:rFonts w:asciiTheme="minorHAnsi" w:hAnsiTheme="minorHAnsi" w:cstheme="minorHAnsi"/>
        </w:rPr>
        <w:lastRenderedPageBreak/>
        <w:t>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5FEBA6E8"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E6EEE9C"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30C4C0EC" w14:textId="77777777" w:rsidR="0095158C" w:rsidRPr="004D5A6D" w:rsidRDefault="0095158C" w:rsidP="0095158C">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729E718"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6D933086" w14:textId="77777777" w:rsidR="0095158C" w:rsidRPr="004D5A6D" w:rsidRDefault="0095158C" w:rsidP="0095158C">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42B97659"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Plan: The member nations of the World Trade Organization ought to reduce intellectual property protections for medicines by implementing a COVID-19 medicine waiver.</w:t>
      </w:r>
    </w:p>
    <w:p w14:paraId="5FFDFCF0" w14:textId="77777777" w:rsidR="0095158C" w:rsidRPr="004D5A6D" w:rsidRDefault="0095158C" w:rsidP="0095158C">
      <w:pPr>
        <w:pStyle w:val="Heading3"/>
        <w:rPr>
          <w:rFonts w:asciiTheme="minorHAnsi" w:hAnsiTheme="minorHAnsi" w:cstheme="minorHAnsi"/>
        </w:rPr>
      </w:pPr>
      <w:r w:rsidRPr="004D5A6D">
        <w:rPr>
          <w:rFonts w:asciiTheme="minorHAnsi" w:hAnsiTheme="minorHAnsi" w:cstheme="minorHAnsi"/>
        </w:rPr>
        <w:lastRenderedPageBreak/>
        <w:t>1AC – Solvency</w:t>
      </w:r>
    </w:p>
    <w:p w14:paraId="2DDD5D67"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Waiver drives information sharing and accelerates vaccine innovation and production within months</w:t>
      </w:r>
    </w:p>
    <w:p w14:paraId="20550692" w14:textId="77777777" w:rsidR="0095158C" w:rsidRPr="004D5A6D" w:rsidRDefault="0095158C" w:rsidP="0095158C">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8E9D3D2"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Waiving Intellectual Property</w:t>
      </w:r>
    </w:p>
    <w:p w14:paraId="3D7015C0" w14:textId="77777777" w:rsidR="0095158C" w:rsidRPr="004D5A6D" w:rsidRDefault="0095158C" w:rsidP="0095158C">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0FFF4756"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4F6066E3"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4057F898" w14:textId="77777777" w:rsidR="0095158C" w:rsidRPr="004D5A6D" w:rsidRDefault="0095158C" w:rsidP="0095158C">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4D5A6D">
        <w:rPr>
          <w:rStyle w:val="StyleUnderline"/>
          <w:rFonts w:asciiTheme="minorHAnsi" w:hAnsiTheme="minorHAnsi" w:cstheme="minorHAnsi"/>
          <w:highlight w:val="cyan"/>
        </w:rPr>
        <w:t>waiver that</w:t>
      </w:r>
      <w:r w:rsidRPr="004D5A6D">
        <w:rPr>
          <w:rStyle w:val="StyleUnderline"/>
          <w:rFonts w:asciiTheme="minorHAnsi" w:hAnsiTheme="minorHAnsi" w:cstheme="minorHAnsi"/>
        </w:rPr>
        <w:t xml:space="preserve"> covers all IP, including patents and trade secrets, and </w:t>
      </w:r>
      <w:r w:rsidRPr="004D5A6D">
        <w:rPr>
          <w:rStyle w:val="StyleUnderline"/>
          <w:rFonts w:asciiTheme="minorHAnsi" w:hAnsiTheme="minorHAnsi" w:cstheme="minorHAnsi"/>
          <w:highlight w:val="cyan"/>
        </w:rPr>
        <w:t>extends to all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tech</w:t>
      </w:r>
      <w:r w:rsidRPr="004D5A6D">
        <w:rPr>
          <w:rStyle w:val="StyleUnderline"/>
          <w:rFonts w:asciiTheme="minorHAnsi" w:hAnsiTheme="minorHAnsi" w:cstheme="minorHAnsi"/>
        </w:rPr>
        <w:t>nologies</w:t>
      </w:r>
      <w:r w:rsidRPr="004D5A6D">
        <w:rPr>
          <w:rStyle w:val="StyleUnderline"/>
          <w:rFonts w:asciiTheme="minorHAnsi" w:hAnsiTheme="minorHAnsi" w:cstheme="minorHAnsi"/>
          <w:highlight w:val="cyan"/>
        </w:rPr>
        <w:t xml:space="preserve"> is </w:t>
      </w:r>
      <w:r w:rsidRPr="004D5A6D">
        <w:rPr>
          <w:rStyle w:val="Emphasis"/>
          <w:rFonts w:asciiTheme="minorHAnsi" w:hAnsiTheme="minorHAnsi" w:cstheme="minorHAnsi"/>
          <w:highlight w:val="cyan"/>
        </w:rPr>
        <w:t>urgent</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Negotiators must avoid delay</w:t>
      </w:r>
      <w:r w:rsidRPr="004D5A6D">
        <w:rPr>
          <w:rStyle w:val="StyleUnderline"/>
          <w:rFonts w:asciiTheme="minorHAnsi" w:hAnsiTheme="minorHAnsi" w:cstheme="minorHAnsi"/>
          <w:highlight w:val="cyan"/>
        </w:rPr>
        <w:t>.</w:t>
      </w:r>
      <w:r w:rsidRPr="004D5A6D">
        <w:rPr>
          <w:rFonts w:asciiTheme="minorHAnsi" w:hAnsiTheme="minorHAnsi" w:cstheme="minorHAnsi"/>
        </w:rPr>
        <w:t xml:space="preserve"> Waiver negotiations among WTO members in 2003 took 9 months </w:t>
      </w:r>
      <w:r w:rsidRPr="004D5A6D">
        <w:rPr>
          <w:rStyle w:val="StyleUnderline"/>
          <w:rFonts w:asciiTheme="minorHAnsi" w:hAnsiTheme="minorHAnsi" w:cstheme="minorHAnsi"/>
        </w:rPr>
        <w:t>and</w:t>
      </w:r>
      <w:r w:rsidRPr="004D5A6D">
        <w:rPr>
          <w:rFonts w:asciiTheme="minorHAnsi" w:hAnsiTheme="minorHAnsi" w:cstheme="minorHAnsi"/>
        </w:rPr>
        <w:t xml:space="preserve"> governments have so far been slow in negotiating the current IP waiver proposal. </w:t>
      </w:r>
      <w:r w:rsidRPr="004D5A6D">
        <w:rPr>
          <w:rStyle w:val="StyleUnderline"/>
          <w:rFonts w:asciiTheme="minorHAnsi" w:hAnsiTheme="minorHAnsi" w:cstheme="minorHAnsi"/>
        </w:rPr>
        <w:t xml:space="preserve">Movement toward a waiver also might support voluntary action. </w:t>
      </w:r>
      <w:r w:rsidRPr="004D5A6D">
        <w:rPr>
          <w:rStyle w:val="StyleUnderline"/>
          <w:rFonts w:asciiTheme="minorHAnsi" w:hAnsiTheme="minorHAnsi" w:cstheme="minorHAnsi"/>
          <w:highlight w:val="cyan"/>
        </w:rPr>
        <w:t>Following</w:t>
      </w:r>
      <w:r w:rsidRPr="004D5A6D">
        <w:rPr>
          <w:rStyle w:val="StyleUnderline"/>
          <w:rFonts w:asciiTheme="minorHAnsi" w:hAnsiTheme="minorHAnsi" w:cstheme="minorHAnsi"/>
        </w:rPr>
        <w:t xml:space="preserve"> President Biden’s announcement </w:t>
      </w:r>
      <w:r w:rsidRPr="004D5A6D">
        <w:rPr>
          <w:rStyle w:val="StyleUnderline"/>
          <w:rFonts w:asciiTheme="minorHAnsi" w:hAnsiTheme="minorHAnsi" w:cstheme="minorHAnsi"/>
          <w:highlight w:val="cyan"/>
        </w:rPr>
        <w:t>support</w:t>
      </w:r>
      <w:r w:rsidRPr="004D5A6D">
        <w:rPr>
          <w:rStyle w:val="StyleUnderline"/>
          <w:rFonts w:asciiTheme="minorHAnsi" w:hAnsiTheme="minorHAnsi" w:cstheme="minorHAnsi"/>
        </w:rPr>
        <w:t xml:space="preserve">ing an IP waiver,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and Pfizer</w:t>
      </w:r>
      <w:r w:rsidRPr="004D5A6D">
        <w:rPr>
          <w:rStyle w:val="StyleUnderline"/>
          <w:rFonts w:asciiTheme="minorHAnsi" w:hAnsiTheme="minorHAnsi" w:cstheme="minorHAnsi"/>
        </w:rPr>
        <w:t xml:space="preserve">-BioNTech both </w:t>
      </w:r>
      <w:r w:rsidRPr="004D5A6D">
        <w:rPr>
          <w:rStyle w:val="StyleUnderline"/>
          <w:rFonts w:asciiTheme="minorHAnsi" w:hAnsiTheme="minorHAnsi" w:cstheme="minorHAnsi"/>
          <w:highlight w:val="cyan"/>
        </w:rPr>
        <w:t>pledged additional doses to LMICs</w:t>
      </w:r>
      <w:r w:rsidRPr="004D5A6D">
        <w:rPr>
          <w:rStyle w:val="StyleUnderline"/>
          <w:rFonts w:asciiTheme="minorHAnsi" w:hAnsiTheme="minorHAnsi" w:cstheme="minorHAnsi"/>
        </w:rPr>
        <w:t xml:space="preserve">, a welcome sign that waiver </w:t>
      </w:r>
      <w:r w:rsidRPr="004D5A6D">
        <w:rPr>
          <w:rStyle w:val="Emphasis"/>
          <w:rFonts w:asciiTheme="minorHAnsi" w:hAnsiTheme="minorHAnsi" w:cstheme="minorHAnsi"/>
          <w:highlight w:val="cyan"/>
        </w:rPr>
        <w:t>negotiations</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might incentivize sharing</w:t>
      </w:r>
      <w:r w:rsidRPr="004D5A6D">
        <w:rPr>
          <w:rStyle w:val="Emphasis"/>
          <w:rFonts w:asciiTheme="minorHAnsi" w:hAnsiTheme="minorHAnsi" w:cstheme="minorHAnsi"/>
        </w:rPr>
        <w:t>.</w:t>
      </w:r>
    </w:p>
    <w:p w14:paraId="09E8A8CD"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Sharing Technology and Expanding Manufacturing Capacity</w:t>
      </w:r>
    </w:p>
    <w:p w14:paraId="3DA0822F"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rPr>
        <w:lastRenderedPageBreak/>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4D5A6D">
        <w:rPr>
          <w:rStyle w:val="StyleUnderline"/>
          <w:rFonts w:asciiTheme="minorHAnsi" w:hAnsiTheme="minorHAnsi" w:cstheme="minorHAnsi"/>
          <w:highlight w:val="cyan"/>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within a few months</w:t>
      </w:r>
      <w:r w:rsidRPr="004D5A6D">
        <w:rPr>
          <w:rFonts w:asciiTheme="minorHAnsi" w:hAnsiTheme="minorHAnsi" w:cstheme="minorHAnsi"/>
        </w:rPr>
        <w:t xml:space="preserve">, showing that </w:t>
      </w:r>
      <w:r w:rsidRPr="004D5A6D">
        <w:rPr>
          <w:rStyle w:val="StyleUnderline"/>
          <w:rFonts w:asciiTheme="minorHAnsi" w:hAnsiTheme="minorHAnsi" w:cstheme="minorHAnsi"/>
          <w:highlight w:val="cyan"/>
        </w:rPr>
        <w:t>arguments suggesting</w:t>
      </w:r>
      <w:r w:rsidRPr="004D5A6D">
        <w:rPr>
          <w:rStyle w:val="StyleUnderline"/>
          <w:rFonts w:asciiTheme="minorHAnsi" w:hAnsiTheme="minorHAnsi" w:cstheme="minorHAnsi"/>
        </w:rPr>
        <w:t xml:space="preserve"> local </w:t>
      </w:r>
      <w:r w:rsidRPr="004D5A6D">
        <w:rPr>
          <w:rStyle w:val="StyleUnderline"/>
          <w:rFonts w:asciiTheme="minorHAnsi" w:hAnsiTheme="minorHAnsi" w:cstheme="minorHAnsi"/>
          <w:highlight w:val="cyan"/>
        </w:rPr>
        <w:t xml:space="preserve">manufacturing will take too long are </w:t>
      </w:r>
      <w:r w:rsidRPr="004D5A6D">
        <w:rPr>
          <w:rStyle w:val="Emphasis"/>
          <w:rFonts w:asciiTheme="minorHAnsi" w:hAnsiTheme="minorHAnsi" w:cstheme="minorHAnsi"/>
          <w:highlight w:val="cyan"/>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51AF2A60" w14:textId="77777777" w:rsidR="0095158C" w:rsidRPr="004D5A6D" w:rsidRDefault="0095158C" w:rsidP="0095158C">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4D5A6D">
        <w:rPr>
          <w:rStyle w:val="StyleUnderline"/>
          <w:rFonts w:asciiTheme="minorHAnsi" w:hAnsiTheme="minorHAnsi" w:cstheme="minorHAnsi"/>
          <w:highlight w:val="cyan"/>
        </w:rPr>
        <w:t xml:space="preserve">Public funding should come with </w:t>
      </w:r>
      <w:r w:rsidRPr="004D5A6D">
        <w:rPr>
          <w:rStyle w:val="Emphasis"/>
          <w:rFonts w:asciiTheme="minorHAnsi" w:hAnsiTheme="minorHAnsi" w:cstheme="minorHAnsi"/>
          <w:highlight w:val="cyan"/>
        </w:rPr>
        <w:t>ethical obligations</w:t>
      </w:r>
      <w:r w:rsidRPr="004D5A6D">
        <w:rPr>
          <w:rStyle w:val="StyleUnderline"/>
          <w:rFonts w:asciiTheme="minorHAnsi" w:hAnsiTheme="minorHAnsi" w:cstheme="minorHAnsi"/>
          <w:highlight w:val="cyan"/>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47F994E5" w14:textId="77777777" w:rsidR="0095158C" w:rsidRPr="004D5A6D" w:rsidRDefault="0095158C" w:rsidP="0095158C">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4D5A6D">
        <w:rPr>
          <w:rStyle w:val="StyleUnderline"/>
          <w:rFonts w:asciiTheme="minorHAnsi" w:hAnsiTheme="minorHAnsi" w:cstheme="minorHAnsi"/>
          <w:highlight w:val="cyan"/>
        </w:rPr>
        <w:t xml:space="preserve">has plans to make </w:t>
      </w:r>
      <w:r w:rsidRPr="004D5A6D">
        <w:rPr>
          <w:rStyle w:val="Emphasis"/>
          <w:rFonts w:asciiTheme="minorHAnsi" w:hAnsiTheme="minorHAnsi" w:cstheme="minorHAnsi"/>
          <w:highlight w:val="cyan"/>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South Africa, Vietnam, Brazil, India, and other countries 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4D5A6D">
        <w:rPr>
          <w:rStyle w:val="Emphasis"/>
          <w:rFonts w:asciiTheme="minorHAnsi" w:hAnsiTheme="minorHAnsi" w:cstheme="minorHAnsi"/>
          <w:highlight w:val="cyan"/>
        </w:rPr>
        <w:t>Far more is achievable</w:t>
      </w:r>
      <w:r w:rsidRPr="004D5A6D">
        <w:rPr>
          <w:rStyle w:val="StyleUnderline"/>
          <w:rFonts w:asciiTheme="minorHAnsi" w:hAnsiTheme="minorHAnsi" w:cstheme="minorHAnsi"/>
        </w:rPr>
        <w:t>.</w:t>
      </w:r>
    </w:p>
    <w:p w14:paraId="4CD1DDDF" w14:textId="77777777" w:rsidR="0095158C" w:rsidRPr="004D5A6D" w:rsidRDefault="0095158C" w:rsidP="0095158C">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4D5A6D">
        <w:rPr>
          <w:rStyle w:val="StyleUnderline"/>
          <w:rFonts w:asciiTheme="minorHAnsi" w:hAnsiTheme="minorHAnsi" w:cstheme="minorHAnsi"/>
          <w:highlight w:val="cyan"/>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2A399532" w14:textId="77777777" w:rsidR="0095158C" w:rsidRPr="004D5A6D" w:rsidRDefault="0095158C" w:rsidP="0095158C">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7E1D6931" w14:textId="77777777" w:rsidR="0095158C" w:rsidRPr="004D5A6D" w:rsidRDefault="0095158C" w:rsidP="0095158C">
      <w:pPr>
        <w:rPr>
          <w:rFonts w:asciiTheme="minorHAnsi" w:hAnsiTheme="minorHAnsi" w:cstheme="minorHAnsi"/>
        </w:rPr>
      </w:pPr>
    </w:p>
    <w:p w14:paraId="49596853"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060404CF" w14:textId="77777777" w:rsidR="0095158C" w:rsidRPr="004D5A6D" w:rsidRDefault="0095158C" w:rsidP="0095158C">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xml:space="preserve">, School of Nursing, Faculty of Health &amp; Social Development, University of British Columbia, Vancouver, BC, Canada; Srinivas Murthy, Faculty of Medicine, University of British Columbia, Vancouver, BC, Canada; 21 May 2021; </w:t>
      </w:r>
      <w:r w:rsidRPr="004D5A6D">
        <w:rPr>
          <w:rFonts w:asciiTheme="minorHAnsi" w:hAnsiTheme="minorHAnsi" w:cstheme="minorHAnsi"/>
        </w:rPr>
        <w:lastRenderedPageBreak/>
        <w:t>Canada, global vaccine supply, and the TRIPS waiver. Can J Public Health 112, 543–547 (2021). https://doi.org/10.17269/s41997-021-00541-4//lhs-ap]</w:t>
      </w:r>
    </w:p>
    <w:p w14:paraId="633925B4"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2268668D" w14:textId="77777777" w:rsidR="0095158C" w:rsidRPr="004D5A6D" w:rsidRDefault="0095158C" w:rsidP="0095158C">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1A32E1E0" w14:textId="77777777" w:rsidR="0095158C" w:rsidRPr="004D5A6D" w:rsidRDefault="0095158C" w:rsidP="0095158C">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441084D9" w14:textId="77777777" w:rsidR="0095158C" w:rsidRPr="004D5A6D" w:rsidRDefault="0095158C" w:rsidP="0095158C">
      <w:pPr>
        <w:pStyle w:val="Heading4"/>
        <w:rPr>
          <w:rFonts w:asciiTheme="minorHAnsi" w:hAnsiTheme="minorHAnsi" w:cstheme="minorHAnsi"/>
        </w:rPr>
      </w:pPr>
      <w:r w:rsidRPr="004D5A6D">
        <w:rPr>
          <w:rFonts w:asciiTheme="minorHAnsi" w:hAnsiTheme="minorHAnsi" w:cstheme="minorHAnsi"/>
        </w:rPr>
        <w:t xml:space="preserve">Err </w:t>
      </w:r>
      <w:proofErr w:type="spellStart"/>
      <w:r w:rsidRPr="004D5A6D">
        <w:rPr>
          <w:rFonts w:asciiTheme="minorHAnsi" w:hAnsiTheme="minorHAnsi" w:cstheme="minorHAnsi"/>
        </w:rPr>
        <w:t>aff</w:t>
      </w:r>
      <w:proofErr w:type="spellEnd"/>
      <w:r w:rsidRPr="004D5A6D">
        <w:rPr>
          <w:rFonts w:asciiTheme="minorHAnsi" w:hAnsiTheme="minorHAnsi" w:cstheme="minorHAnsi"/>
        </w:rPr>
        <w:t xml:space="preserve"> on probability – Academic consensus supports a waiver, and government funding solves innovation</w:t>
      </w:r>
    </w:p>
    <w:p w14:paraId="48C55C30" w14:textId="77777777" w:rsidR="0095158C" w:rsidRPr="004D5A6D" w:rsidRDefault="0095158C" w:rsidP="0095158C">
      <w:pPr>
        <w:rPr>
          <w:rFonts w:asciiTheme="minorHAnsi" w:hAnsiTheme="minorHAnsi" w:cstheme="minorHAnsi"/>
        </w:rPr>
      </w:pPr>
      <w:r w:rsidRPr="004D5A6D">
        <w:rPr>
          <w:rStyle w:val="Style13ptBold"/>
          <w:rFonts w:asciiTheme="minorHAnsi" w:hAnsiTheme="minorHAnsi" w:cstheme="minorHAnsi"/>
        </w:rPr>
        <w:t>McDermott 7/14</w:t>
      </w:r>
      <w:r w:rsidRPr="004D5A6D">
        <w:rPr>
          <w:rFonts w:asciiTheme="minorHAnsi" w:hAnsiTheme="minorHAnsi" w:cstheme="minorHAnsi"/>
        </w:rPr>
        <w:t xml:space="preserve"> </w:t>
      </w:r>
      <w:r w:rsidRPr="004D5A6D">
        <w:rPr>
          <w:rFonts w:asciiTheme="minorHAnsi" w:hAnsiTheme="minorHAnsi" w:cstheme="minorHAnsi"/>
          <w:sz w:val="16"/>
          <w:szCs w:val="16"/>
        </w:rPr>
        <w:t>[Eileen McDermott is the Editor-in-Chief of IPWatchdog.com. Eileen is a veteran IP and legal journalist, and no stranger to the intellectual property world, having held editorial and managerial positions at several publications and industry organizations. She has acted as editorial consultant for the International Trademark Association (INTA), chiefly overseeing the editorial process for the Association’s twice-monthly newsletter, the INTA Bulletin. Eileen has also served as a freelance editor for the World Intellectual Property Organization (WIPO); as senior consulting editor for the Intellectual Property Owners Association (IPO) from 2015 to 2017; as Managing Editor and Editor-in-Chief at INTA from 2013 to 2016; and was Americas Editor for Managing Intellectual Property magazine from 2007 to 2013. July 14, 2021, “International Academics Push for TRIPS COVID IP Waiver Hold-Outs to Drop Opposition,” IP Watchdog, https://www.ipwatchdog.com/2021/07/14/international-academics-push-trips-covid-ip-waiver-hold-outs-drop-opposition/id=135455//lhs-ap]</w:t>
      </w:r>
    </w:p>
    <w:p w14:paraId="7557256A" w14:textId="260FB9DE" w:rsidR="0095158C" w:rsidRDefault="0095158C" w:rsidP="00424B1F">
      <w:pPr>
        <w:rPr>
          <w:rStyle w:val="StyleUnderline"/>
          <w:rFonts w:asciiTheme="minorHAnsi" w:hAnsiTheme="minorHAnsi" w:cstheme="minorHAnsi"/>
        </w:rPr>
      </w:pPr>
      <w:r w:rsidRPr="004D5A6D">
        <w:rPr>
          <w:rStyle w:val="Emphasis"/>
          <w:rFonts w:asciiTheme="minorHAnsi" w:hAnsiTheme="minorHAnsi" w:cstheme="minorHAnsi"/>
          <w:highlight w:val="cyan"/>
        </w:rPr>
        <w:t>One-hundred-twenty-four</w:t>
      </w:r>
      <w:r w:rsidRPr="004D5A6D">
        <w:rPr>
          <w:rStyle w:val="StyleUnderline"/>
          <w:rFonts w:asciiTheme="minorHAnsi" w:hAnsiTheme="minorHAnsi" w:cstheme="minorHAnsi"/>
        </w:rPr>
        <w:t xml:space="preserve"> professors and </w:t>
      </w:r>
      <w:r w:rsidRPr="004D5A6D">
        <w:rPr>
          <w:rStyle w:val="StyleUnderline"/>
          <w:rFonts w:asciiTheme="minorHAnsi" w:hAnsiTheme="minorHAnsi" w:cstheme="minorHAnsi"/>
          <w:highlight w:val="cyan"/>
        </w:rPr>
        <w:t>academics</w:t>
      </w:r>
      <w:r w:rsidRPr="004D5A6D">
        <w:rPr>
          <w:rStyle w:val="StyleUnderline"/>
          <w:rFonts w:asciiTheme="minorHAnsi" w:hAnsiTheme="minorHAnsi" w:cstheme="minorHAnsi"/>
        </w:rPr>
        <w:t xml:space="preserve"> from around the world have penned an open letter </w:t>
      </w:r>
      <w:r w:rsidRPr="004D5A6D">
        <w:rPr>
          <w:rStyle w:val="StyleUnderline"/>
          <w:rFonts w:asciiTheme="minorHAnsi" w:hAnsiTheme="minorHAnsi" w:cstheme="minorHAnsi"/>
          <w:highlight w:val="cyan"/>
        </w:rPr>
        <w:t>supporting</w:t>
      </w:r>
      <w:r w:rsidRPr="004D5A6D">
        <w:rPr>
          <w:rStyle w:val="StyleUnderline"/>
          <w:rFonts w:asciiTheme="minorHAnsi" w:hAnsiTheme="minorHAnsi" w:cstheme="minorHAnsi"/>
        </w:rPr>
        <w:t xml:space="preserve"> India and South Africa’s </w:t>
      </w:r>
      <w:r w:rsidRPr="004D5A6D">
        <w:rPr>
          <w:rStyle w:val="StyleUnderline"/>
          <w:rFonts w:asciiTheme="minorHAnsi" w:hAnsiTheme="minorHAnsi" w:cstheme="minorHAnsi"/>
          <w:highlight w:val="cyan"/>
        </w:rPr>
        <w:t xml:space="preserve">proposed </w:t>
      </w:r>
    </w:p>
    <w:p w14:paraId="445A4733" w14:textId="566A494A" w:rsidR="00AD1855" w:rsidRDefault="00AD1855" w:rsidP="00424B1F">
      <w:pPr>
        <w:rPr>
          <w:rStyle w:val="StyleUnderline"/>
          <w:rFonts w:asciiTheme="minorHAnsi" w:hAnsiTheme="minorHAnsi" w:cstheme="minorHAnsi"/>
        </w:rPr>
      </w:pPr>
    </w:p>
    <w:p w14:paraId="468A8CF3" w14:textId="0BC95AFA" w:rsidR="00AD1855" w:rsidRDefault="00AD1855" w:rsidP="00AD1855">
      <w:pPr>
        <w:pStyle w:val="Heading2"/>
        <w:rPr>
          <w:rStyle w:val="StyleUnderline"/>
          <w:rFonts w:asciiTheme="minorHAnsi" w:hAnsiTheme="minorHAnsi" w:cstheme="minorHAnsi"/>
        </w:rPr>
      </w:pPr>
      <w:r>
        <w:rPr>
          <w:rStyle w:val="StyleUnderline"/>
          <w:rFonts w:asciiTheme="minorHAnsi" w:hAnsiTheme="minorHAnsi" w:cstheme="minorHAnsi"/>
        </w:rPr>
        <w:lastRenderedPageBreak/>
        <w:t xml:space="preserve">2ar: </w:t>
      </w:r>
    </w:p>
    <w:p w14:paraId="46B3F327" w14:textId="36FE5DC2" w:rsidR="00AD1855" w:rsidRDefault="00AD1855" w:rsidP="00AD1855">
      <w:pPr>
        <w:pStyle w:val="ListParagraph"/>
        <w:numPr>
          <w:ilvl w:val="0"/>
          <w:numId w:val="12"/>
        </w:numPr>
      </w:pPr>
      <w:r>
        <w:t xml:space="preserve">Extend Util </w:t>
      </w:r>
    </w:p>
    <w:p w14:paraId="3C2C0EE9" w14:textId="0102D673" w:rsidR="00AD1855" w:rsidRDefault="00AD1855" w:rsidP="00AD1855">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p>
    <w:p w14:paraId="64E9B259" w14:textId="62518AC9" w:rsidR="00AD1855" w:rsidRDefault="00AD1855" w:rsidP="00AD1855">
      <w:r>
        <w:t>2] Moen- only pleasure and pain are intrinsically valuable</w:t>
      </w:r>
    </w:p>
    <w:p w14:paraId="6D462559" w14:textId="301EC0FB" w:rsidR="00AD1855" w:rsidRDefault="00AD1855" w:rsidP="00AD1855">
      <w:r>
        <w:t xml:space="preserve">3] Use epistemic </w:t>
      </w:r>
      <w:proofErr w:type="spellStart"/>
      <w:r>
        <w:t>modesty</w:t>
      </w:r>
      <w:proofErr w:type="spellEnd"/>
      <w:r>
        <w:t xml:space="preserve"> </w:t>
      </w:r>
    </w:p>
    <w:p w14:paraId="26DE3560" w14:textId="31A9E0A2" w:rsidR="00AD1855" w:rsidRDefault="00AD1855" w:rsidP="00AD1855">
      <w:r>
        <w:t>4] extinction comes first</w:t>
      </w:r>
    </w:p>
    <w:p w14:paraId="575FB504" w14:textId="600ECBFD" w:rsidR="00AD1855" w:rsidRDefault="00AD1855" w:rsidP="00AD1855">
      <w:r>
        <w:t xml:space="preserve">2.  Case: </w:t>
      </w:r>
    </w:p>
    <w:p w14:paraId="32B4836D" w14:textId="77777777" w:rsidR="00AD1855" w:rsidRPr="00B40755" w:rsidRDefault="00AD1855" w:rsidP="00AD1855"/>
    <w:p w14:paraId="77353DD3" w14:textId="6834E27E" w:rsidR="0095158C" w:rsidRPr="0095158C" w:rsidRDefault="0095158C" w:rsidP="0095158C">
      <w:pPr>
        <w:tabs>
          <w:tab w:val="left" w:pos="6700"/>
        </w:tabs>
      </w:pPr>
    </w:p>
    <w:sectPr w:rsidR="0095158C" w:rsidRPr="009515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AD4CC4"/>
    <w:multiLevelType w:val="hybridMultilevel"/>
    <w:tmpl w:val="90F21178"/>
    <w:lvl w:ilvl="0" w:tplc="82683C60">
      <w:start w:val="1"/>
      <w:numFmt w:val="decimal"/>
      <w:lvlText w:val="%1."/>
      <w:lvlJc w:val="left"/>
      <w:pPr>
        <w:ind w:left="720" w:hanging="360"/>
      </w:pPr>
      <w:rPr>
        <w:rFonts w:asciiTheme="minorHAnsi" w:hAnsiTheme="minorHAnsi" w:cstheme="minorHAnsi"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47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87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90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B1F"/>
    <w:rsid w:val="004270E3"/>
    <w:rsid w:val="004348DC"/>
    <w:rsid w:val="00434921"/>
    <w:rsid w:val="00442018"/>
    <w:rsid w:val="00446567"/>
    <w:rsid w:val="00447B10"/>
    <w:rsid w:val="0045190F"/>
    <w:rsid w:val="00452EE4"/>
    <w:rsid w:val="00452F0B"/>
    <w:rsid w:val="004536D6"/>
    <w:rsid w:val="00454728"/>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5A5"/>
    <w:rsid w:val="006379E9"/>
    <w:rsid w:val="006438CB"/>
    <w:rsid w:val="006529B9"/>
    <w:rsid w:val="00652AC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58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85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337"/>
    <w:rsid w:val="00BD2244"/>
    <w:rsid w:val="00BE35A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9F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59F"/>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D02C8"/>
  <w14:defaultImageDpi w14:val="300"/>
  <w15:docId w15:val="{10C24F21-1B05-FC49-8E51-879DC698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5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35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5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35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9"/>
    <w:unhideWhenUsed/>
    <w:qFormat/>
    <w:rsid w:val="00BE35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5A9"/>
  </w:style>
  <w:style w:type="character" w:customStyle="1" w:styleId="Heading1Char">
    <w:name w:val="Heading 1 Char"/>
    <w:aliases w:val="Pocket Char"/>
    <w:basedOn w:val="DefaultParagraphFont"/>
    <w:link w:val="Heading1"/>
    <w:uiPriority w:val="9"/>
    <w:rsid w:val="00BE35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5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35A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BE35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35A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BE35A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BE35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35A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BE35A9"/>
    <w:rPr>
      <w:color w:val="auto"/>
      <w:u w:val="none"/>
    </w:rPr>
  </w:style>
  <w:style w:type="paragraph" w:styleId="DocumentMap">
    <w:name w:val="Document Map"/>
    <w:basedOn w:val="Normal"/>
    <w:link w:val="DocumentMapChar"/>
    <w:uiPriority w:val="99"/>
    <w:semiHidden/>
    <w:unhideWhenUsed/>
    <w:rsid w:val="00BE35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5A9"/>
    <w:rPr>
      <w:rFonts w:ascii="Lucida Grande" w:hAnsi="Lucida Grande" w:cs="Lucida Grande"/>
    </w:rPr>
  </w:style>
  <w:style w:type="paragraph" w:customStyle="1" w:styleId="textbold">
    <w:name w:val="text bold"/>
    <w:basedOn w:val="Normal"/>
    <w:link w:val="Emphasis"/>
    <w:uiPriority w:val="20"/>
    <w:qFormat/>
    <w:rsid w:val="0095158C"/>
    <w:pPr>
      <w:ind w:left="720"/>
      <w:jc w:val="both"/>
    </w:pPr>
    <w:rPr>
      <w:b/>
      <w:iCs/>
      <w:u w:val="single"/>
    </w:rPr>
  </w:style>
  <w:style w:type="paragraph" w:styleId="ListParagraph">
    <w:name w:val="List Paragraph"/>
    <w:basedOn w:val="Normal"/>
    <w:uiPriority w:val="34"/>
    <w:qFormat/>
    <w:rsid w:val="00AD1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7246</Words>
  <Characters>41303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3</cp:revision>
  <dcterms:created xsi:type="dcterms:W3CDTF">2021-09-25T23:58:00Z</dcterms:created>
  <dcterms:modified xsi:type="dcterms:W3CDTF">2021-09-26T01:11:00Z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