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798A0C" w14:textId="77777777" w:rsidR="0063674A" w:rsidRDefault="0063674A" w:rsidP="0063674A">
      <w:pPr>
        <w:pStyle w:val="Heading1"/>
      </w:pPr>
      <w:proofErr w:type="spellStart"/>
      <w:r>
        <w:t>Aff</w:t>
      </w:r>
      <w:proofErr w:type="spellEnd"/>
    </w:p>
    <w:p w14:paraId="12B1ACDB" w14:textId="77777777" w:rsidR="0063674A" w:rsidRPr="003010D8" w:rsidRDefault="0063674A" w:rsidP="0063674A">
      <w:pPr>
        <w:pStyle w:val="Heading4"/>
      </w:pPr>
      <w:r>
        <w:t>Plan- The United States ought to recognize an unconditional right to strike for workers.</w:t>
      </w:r>
    </w:p>
    <w:p w14:paraId="45410468" w14:textId="77777777" w:rsidR="0063674A" w:rsidRDefault="0063674A" w:rsidP="0063674A">
      <w:pPr>
        <w:pStyle w:val="Heading3"/>
      </w:pPr>
      <w:r>
        <w:lastRenderedPageBreak/>
        <w:t xml:space="preserve">Advantage   </w:t>
      </w:r>
    </w:p>
    <w:p w14:paraId="6A52E21F" w14:textId="77777777" w:rsidR="0063674A" w:rsidRDefault="0063674A" w:rsidP="0063674A">
      <w:pPr>
        <w:pStyle w:val="Heading4"/>
      </w:pPr>
      <w:r>
        <w:t xml:space="preserve">The Advantage is Unions </w:t>
      </w:r>
    </w:p>
    <w:p w14:paraId="08B99F06" w14:textId="77777777" w:rsidR="0063674A" w:rsidRDefault="0063674A" w:rsidP="0063674A">
      <w:pPr>
        <w:pStyle w:val="Heading4"/>
      </w:pPr>
      <w:r>
        <w:t>Scenario 1 is Innovation</w:t>
      </w:r>
    </w:p>
    <w:p w14:paraId="541661E6" w14:textId="77777777" w:rsidR="0063674A" w:rsidRDefault="0063674A" w:rsidP="0063674A">
      <w:pPr>
        <w:pStyle w:val="Heading4"/>
      </w:pPr>
      <w:r>
        <w:t xml:space="preserve">Unionization percentages in the US are declining. </w:t>
      </w:r>
    </w:p>
    <w:p w14:paraId="79B6A1A6" w14:textId="77777777" w:rsidR="0063674A" w:rsidRPr="002F4EF0" w:rsidRDefault="0063674A" w:rsidP="0063674A">
      <w:r w:rsidRPr="002F4EF0">
        <w:t>Human Rights Watch, 4-29-2021, "Why the US PRO Act Matters for the Right to Unionize: Questions and Answers," https://www.hrw.org/news/2021/04/29/why-us-pro-act-matters-right-unionize-questions-and-answers</w:t>
      </w:r>
    </w:p>
    <w:p w14:paraId="6E644920" w14:textId="77777777" w:rsidR="0063674A" w:rsidRPr="002F4EF0" w:rsidRDefault="0063674A" w:rsidP="0063674A">
      <w:r w:rsidRPr="002F4EF0">
        <w:t>What is the state of union membership in the United States?</w:t>
      </w:r>
      <w:r>
        <w:t xml:space="preserve"> (Loyola IB)</w:t>
      </w:r>
    </w:p>
    <w:p w14:paraId="18563927" w14:textId="77777777" w:rsidR="0063674A" w:rsidRPr="002F4EF0" w:rsidRDefault="0063674A" w:rsidP="0063674A">
      <w:r w:rsidRPr="002F4EF0">
        <w:t xml:space="preserve">In </w:t>
      </w:r>
      <w:r w:rsidRPr="002240F2">
        <w:rPr>
          <w:rStyle w:val="Emphasis"/>
          <w:highlight w:val="cyan"/>
        </w:rPr>
        <w:t>2020</w:t>
      </w:r>
      <w:r w:rsidRPr="00AB483B">
        <w:rPr>
          <w:rStyle w:val="StyleUnderline"/>
        </w:rPr>
        <w:t>, after a period of steady decline, union membership</w:t>
      </w:r>
      <w:r w:rsidRPr="002F4EF0">
        <w:t xml:space="preserve"> (the share of workers who are members of a union, also referred to as union density) in </w:t>
      </w:r>
      <w:r w:rsidRPr="002240F2">
        <w:rPr>
          <w:rStyle w:val="Emphasis"/>
          <w:highlight w:val="cyan"/>
        </w:rPr>
        <w:t>the U</w:t>
      </w:r>
      <w:r w:rsidRPr="00AB483B">
        <w:rPr>
          <w:rStyle w:val="Emphasis"/>
        </w:rPr>
        <w:t xml:space="preserve">nited </w:t>
      </w:r>
      <w:r w:rsidRPr="002240F2">
        <w:rPr>
          <w:rStyle w:val="Emphasis"/>
          <w:highlight w:val="cyan"/>
        </w:rPr>
        <w:t>S</w:t>
      </w:r>
      <w:r w:rsidRPr="002240F2">
        <w:rPr>
          <w:rStyle w:val="Emphasis"/>
        </w:rPr>
        <w:t>t</w:t>
      </w:r>
      <w:r w:rsidRPr="00AB483B">
        <w:rPr>
          <w:rStyle w:val="Emphasis"/>
        </w:rPr>
        <w:t xml:space="preserve">ates </w:t>
      </w:r>
      <w:r w:rsidRPr="002240F2">
        <w:rPr>
          <w:rStyle w:val="Emphasis"/>
          <w:highlight w:val="cyan"/>
        </w:rPr>
        <w:t>stood at a very low </w:t>
      </w:r>
      <w:hyperlink r:id="rId9" w:tgtFrame="_blank" w:history="1">
        <w:r w:rsidRPr="002240F2">
          <w:rPr>
            <w:rStyle w:val="Emphasis"/>
            <w:rFonts w:eastAsiaTheme="majorEastAsia"/>
            <w:highlight w:val="cyan"/>
          </w:rPr>
          <w:t>10.8 percent</w:t>
        </w:r>
      </w:hyperlink>
      <w:r w:rsidRPr="002F4EF0">
        <w:t xml:space="preserve">. The share of US workers with </w:t>
      </w:r>
      <w:r w:rsidRPr="00AB483B">
        <w:rPr>
          <w:rStyle w:val="StyleUnderline"/>
        </w:rPr>
        <w:t>collective bargaining coverage</w:t>
      </w:r>
      <w:r w:rsidRPr="002F4EF0">
        <w:t xml:space="preserve"> (those represented by a union, including nonunion members) </w:t>
      </w:r>
      <w:r w:rsidRPr="002240F2">
        <w:rPr>
          <w:rStyle w:val="Emphasis"/>
          <w:highlight w:val="cyan"/>
        </w:rPr>
        <w:t>was similarly low, at </w:t>
      </w:r>
      <w:hyperlink r:id="rId10" w:tgtFrame="_blank" w:history="1">
        <w:r w:rsidRPr="002240F2">
          <w:rPr>
            <w:rStyle w:val="Emphasis"/>
            <w:rFonts w:eastAsiaTheme="majorEastAsia"/>
            <w:highlight w:val="cyan"/>
          </w:rPr>
          <w:t>12.1 percent</w:t>
        </w:r>
      </w:hyperlink>
      <w:r w:rsidRPr="00AB483B">
        <w:rPr>
          <w:rStyle w:val="Emphasis"/>
        </w:rPr>
        <w:t xml:space="preserve">. </w:t>
      </w:r>
      <w:r w:rsidRPr="002F4EF0">
        <w:t>Union membership was significantly higher in the 1950s through the 1970s with about a third of workers being part of, or protected by, a union, but after 1973, union membership in the private sector became the target of antiworker politicians and corporations.</w:t>
      </w:r>
    </w:p>
    <w:p w14:paraId="3EDB4FA1" w14:textId="77777777" w:rsidR="0063674A" w:rsidRDefault="0063674A" w:rsidP="0063674A">
      <w:r w:rsidRPr="002F4EF0">
        <w:t>Historical </w:t>
      </w:r>
      <w:hyperlink r:id="rId11" w:tgtFrame="_blank" w:history="1">
        <w:r w:rsidRPr="002F4EF0">
          <w:rPr>
            <w:rStyle w:val="Hyperlink"/>
            <w:rFonts w:eastAsiaTheme="majorEastAsia"/>
          </w:rPr>
          <w:t>data</w:t>
        </w:r>
      </w:hyperlink>
      <w:r w:rsidRPr="002F4EF0">
        <w:t xml:space="preserve"> show that the </w:t>
      </w:r>
      <w:r w:rsidRPr="002240F2">
        <w:rPr>
          <w:rStyle w:val="StyleUnderline"/>
          <w:highlight w:val="cyan"/>
        </w:rPr>
        <w:t>decline in </w:t>
      </w:r>
      <w:hyperlink r:id="rId12" w:tgtFrame="_blank" w:history="1">
        <w:r w:rsidRPr="002240F2">
          <w:rPr>
            <w:rStyle w:val="StyleUnderline"/>
            <w:rFonts w:eastAsiaTheme="majorEastAsia"/>
            <w:highlight w:val="cyan"/>
          </w:rPr>
          <w:t>bargaining</w:t>
        </w:r>
      </w:hyperlink>
      <w:r w:rsidRPr="002240F2">
        <w:rPr>
          <w:rStyle w:val="StyleUnderline"/>
          <w:highlight w:val="cyan"/>
        </w:rPr>
        <w:t> power coincided with stagnating </w:t>
      </w:r>
      <w:hyperlink r:id="rId13" w:tgtFrame="_blank" w:history="1">
        <w:r w:rsidRPr="002240F2">
          <w:rPr>
            <w:rStyle w:val="StyleUnderline"/>
            <w:rFonts w:eastAsiaTheme="majorEastAsia"/>
            <w:highlight w:val="cyan"/>
          </w:rPr>
          <w:t xml:space="preserve">wages </w:t>
        </w:r>
        <w:r w:rsidRPr="002240F2">
          <w:rPr>
            <w:rStyle w:val="StyleUnderline"/>
            <w:rFonts w:eastAsiaTheme="majorEastAsia"/>
          </w:rPr>
          <w:t>for lower income workers and growing</w:t>
        </w:r>
      </w:hyperlink>
      <w:r w:rsidRPr="00AB483B">
        <w:rPr>
          <w:rStyle w:val="StyleUnderline"/>
        </w:rPr>
        <w:t> income inequality.</w:t>
      </w:r>
      <w:r w:rsidRPr="002F4EF0">
        <w:t xml:space="preserve"> Researchers at Harvard University and the University of Washington found that the drop in union density may have accounted for as much as </w:t>
      </w:r>
      <w:hyperlink r:id="rId14" w:tgtFrame="_blank" w:history="1">
        <w:r w:rsidRPr="002F4EF0">
          <w:rPr>
            <w:rStyle w:val="Hyperlink"/>
            <w:rFonts w:eastAsiaTheme="majorEastAsia"/>
          </w:rPr>
          <w:t>40 percent of rising inequality</w:t>
        </w:r>
      </w:hyperlink>
      <w:r w:rsidRPr="002F4EF0">
        <w:t>.</w:t>
      </w:r>
    </w:p>
    <w:p w14:paraId="7E8AB1BF" w14:textId="77777777" w:rsidR="0063674A" w:rsidRDefault="0063674A" w:rsidP="0063674A">
      <w:r w:rsidRPr="002F4EF0">
        <w:t xml:space="preserve">Presently, </w:t>
      </w:r>
      <w:r w:rsidRPr="002240F2">
        <w:rPr>
          <w:rStyle w:val="Emphasis"/>
          <w:highlight w:val="cyan"/>
        </w:rPr>
        <w:t>a worker covered by a collective bargaining agreement in the U</w:t>
      </w:r>
      <w:r w:rsidRPr="00AB483B">
        <w:rPr>
          <w:rStyle w:val="Emphasis"/>
        </w:rPr>
        <w:t xml:space="preserve">nited </w:t>
      </w:r>
      <w:r w:rsidRPr="002240F2">
        <w:rPr>
          <w:rStyle w:val="Emphasis"/>
          <w:highlight w:val="cyan"/>
        </w:rPr>
        <w:t>S</w:t>
      </w:r>
      <w:r w:rsidRPr="00AB483B">
        <w:rPr>
          <w:rStyle w:val="Emphasis"/>
        </w:rPr>
        <w:t>tates </w:t>
      </w:r>
      <w:hyperlink r:id="rId15" w:tgtFrame="_blank" w:history="1">
        <w:r w:rsidRPr="002240F2">
          <w:rPr>
            <w:rStyle w:val="Emphasis"/>
            <w:rFonts w:eastAsiaTheme="majorEastAsia"/>
            <w:highlight w:val="cyan"/>
          </w:rPr>
          <w:t>on average earns about 11.2 percent more</w:t>
        </w:r>
      </w:hyperlink>
      <w:r w:rsidRPr="00AB483B">
        <w:rPr>
          <w:rStyle w:val="StyleUnderline"/>
        </w:rPr>
        <w:t> than a worker with a similar education</w:t>
      </w:r>
      <w:r w:rsidRPr="002F4EF0">
        <w:t xml:space="preserve">, occupation, </w:t>
      </w:r>
      <w:r w:rsidRPr="002240F2">
        <w:rPr>
          <w:highlight w:val="cyan"/>
        </w:rPr>
        <w:t xml:space="preserve">and </w:t>
      </w:r>
      <w:r w:rsidRPr="002240F2">
        <w:rPr>
          <w:rStyle w:val="Emphasis"/>
          <w:highlight w:val="cyan"/>
        </w:rPr>
        <w:t>experience in a nonunionized</w:t>
      </w:r>
      <w:r w:rsidRPr="00AB483B">
        <w:rPr>
          <w:rStyle w:val="Emphasis"/>
        </w:rPr>
        <w:t xml:space="preserve"> </w:t>
      </w:r>
      <w:r w:rsidRPr="002240F2">
        <w:rPr>
          <w:rStyle w:val="Emphasis"/>
          <w:highlight w:val="cyan"/>
        </w:rPr>
        <w:t>workplace in the same sector</w:t>
      </w:r>
      <w:r w:rsidRPr="00AB483B">
        <w:rPr>
          <w:rStyle w:val="Emphasis"/>
        </w:rPr>
        <w:t xml:space="preserve">. </w:t>
      </w:r>
      <w:r w:rsidRPr="002F4EF0">
        <w:t xml:space="preserve">This difference is more pronounced for Black and Hispanic workers, which suggests that </w:t>
      </w:r>
      <w:r w:rsidRPr="00AB483B">
        <w:rPr>
          <w:rStyle w:val="StyleUnderline"/>
        </w:rPr>
        <w:t>unions can help to reduce the racial wage gap</w:t>
      </w:r>
      <w:r w:rsidRPr="002F4EF0">
        <w:t>. On average, Black workers represented by a union earn </w:t>
      </w:r>
      <w:hyperlink r:id="rId16" w:tgtFrame="_blank" w:history="1">
        <w:r w:rsidRPr="002F4EF0">
          <w:rPr>
            <w:rStyle w:val="Hyperlink"/>
            <w:rFonts w:eastAsiaTheme="majorEastAsia"/>
          </w:rPr>
          <w:t>13.7 percent more</w:t>
        </w:r>
      </w:hyperlink>
      <w:r w:rsidRPr="002F4EF0">
        <w:t> than their nonunionized peers, and </w:t>
      </w:r>
      <w:hyperlink r:id="rId17" w:tgtFrame="_blank" w:history="1">
        <w:r w:rsidRPr="002F4EF0">
          <w:rPr>
            <w:rStyle w:val="Hyperlink"/>
            <w:rFonts w:eastAsiaTheme="majorEastAsia"/>
          </w:rPr>
          <w:t>Hispanic workers</w:t>
        </w:r>
      </w:hyperlink>
      <w:r w:rsidRPr="002F4EF0">
        <w:t> represented by a union earn </w:t>
      </w:r>
      <w:hyperlink r:id="rId18" w:tgtFrame="_blank" w:history="1">
        <w:r w:rsidRPr="002F4EF0">
          <w:rPr>
            <w:rStyle w:val="Hyperlink"/>
            <w:rFonts w:eastAsiaTheme="majorEastAsia"/>
          </w:rPr>
          <w:t>20.1 percent more</w:t>
        </w:r>
      </w:hyperlink>
      <w:r w:rsidRPr="002F4EF0">
        <w:t>.</w:t>
      </w:r>
    </w:p>
    <w:p w14:paraId="29D1D98F" w14:textId="77777777" w:rsidR="0063674A" w:rsidRDefault="0063674A" w:rsidP="0063674A">
      <w:pPr>
        <w:pStyle w:val="Heading4"/>
      </w:pPr>
      <w:r>
        <w:t>Strikes generate support for unions – its critical to their power</w:t>
      </w:r>
    </w:p>
    <w:p w14:paraId="72940F73" w14:textId="77777777" w:rsidR="0063674A" w:rsidRDefault="0063674A" w:rsidP="0063674A">
      <w:r w:rsidRPr="00463DA2">
        <w:rPr>
          <w:rStyle w:val="Style13ptBold"/>
        </w:rPr>
        <w:t>Reich</w:t>
      </w:r>
      <w:r>
        <w:rPr>
          <w:rStyle w:val="Style13ptBold"/>
        </w:rPr>
        <w:t xml:space="preserve"> et al, </w:t>
      </w:r>
      <w:r w:rsidRPr="00463DA2">
        <w:rPr>
          <w:rStyle w:val="Style13ptBold"/>
        </w:rPr>
        <w:t>2021</w:t>
      </w:r>
      <w:r>
        <w:rPr>
          <w:rStyle w:val="Style13ptBold"/>
        </w:rPr>
        <w:t xml:space="preserve">. </w:t>
      </w:r>
      <w:r>
        <w:t xml:space="preserve">Alexander </w:t>
      </w:r>
      <w:r w:rsidRPr="00463DA2">
        <w:t xml:space="preserve">Hertel-Fernandez et </w:t>
      </w:r>
      <w:proofErr w:type="gramStart"/>
      <w:r w:rsidRPr="00463DA2">
        <w:t>al,</w:t>
      </w:r>
      <w:r>
        <w:rPr>
          <w:rStyle w:val="Style13ptBold"/>
        </w:rPr>
        <w:t>.</w:t>
      </w:r>
      <w:proofErr w:type="gramEnd"/>
      <w:r>
        <w:t xml:space="preserve"> Suresh Naidu, and </w:t>
      </w:r>
      <w:r w:rsidRPr="00463DA2">
        <w:t>Adam Reich et al, 2021.</w:t>
      </w:r>
      <w:r>
        <w:t xml:space="preserve"> Alexander Hertel-Fernandez is an associate professor of public affairs at Columbia University, where he studies American political economy, with a focus on the politics of business, labor, wealthy donors, and policy. Adam Reich is an associate professor of sociology at Columbia University, Naidu is a professor of economics and public affairs at Columbia University. “Schooled by Strikes? The Effects of Large-Scale Labor Unrest on Mass Attitudes toward the Labor Movement.” </w:t>
      </w:r>
      <w:r>
        <w:rPr>
          <w:i/>
          <w:iCs/>
        </w:rPr>
        <w:t xml:space="preserve">Perspectives on </w:t>
      </w:r>
      <w:r w:rsidRPr="009937CE">
        <w:rPr>
          <w:i/>
          <w:iCs/>
        </w:rPr>
        <w:t>Politics</w:t>
      </w:r>
      <w:r>
        <w:t xml:space="preserve">, </w:t>
      </w:r>
      <w:r w:rsidRPr="009937CE">
        <w:t>American</w:t>
      </w:r>
      <w:r>
        <w:t xml:space="preserve"> Political Science Association, March 2021 Vol 19 No. 1. doi:10.1017/S1537592720001279</w:t>
      </w:r>
    </w:p>
    <w:p w14:paraId="35219A13" w14:textId="77777777" w:rsidR="0063674A" w:rsidRDefault="0063674A" w:rsidP="0063674A">
      <w:r>
        <w:t xml:space="preserve">We examined </w:t>
      </w:r>
      <w:r w:rsidRPr="006E2394">
        <w:rPr>
          <w:rStyle w:val="Emphasis"/>
          <w:highlight w:val="cyan"/>
        </w:rPr>
        <w:t>the political consequences</w:t>
      </w:r>
      <w:r w:rsidRPr="006E2394">
        <w:rPr>
          <w:rStyle w:val="Emphasis"/>
        </w:rPr>
        <w:t xml:space="preserve"> </w:t>
      </w:r>
      <w:r w:rsidRPr="006E2394">
        <w:t xml:space="preserve">of large-scale teacher </w:t>
      </w:r>
      <w:r w:rsidRPr="006E2394">
        <w:rPr>
          <w:highlight w:val="cyan"/>
        </w:rPr>
        <w:t>strikes,</w:t>
      </w:r>
      <w:r>
        <w:t xml:space="preserve"> studying how firsthand exposure changed mass attitudes and public preferences. Across a range of specifications and approaches, we find that increased </w:t>
      </w:r>
      <w:r w:rsidRPr="006E2394">
        <w:rPr>
          <w:highlight w:val="cyan"/>
        </w:rPr>
        <w:t xml:space="preserve">exposure to the strikes </w:t>
      </w:r>
      <w:r w:rsidRPr="006E2394">
        <w:rPr>
          <w:rStyle w:val="Emphasis"/>
          <w:highlight w:val="cyan"/>
        </w:rPr>
        <w:t>led to greater support for the walkouts</w:t>
      </w:r>
      <w:r>
        <w:t xml:space="preserve">, </w:t>
      </w:r>
      <w:r w:rsidRPr="00463DA2">
        <w:rPr>
          <w:rStyle w:val="StyleUnderline"/>
        </w:rPr>
        <w:t xml:space="preserve">more support for legal rights for teachers and unions, and, especially, greater personal interest in labor action at people’s own jobs, though not necessarily through traditional </w:t>
      </w:r>
      <w:r w:rsidRPr="00463DA2">
        <w:rPr>
          <w:rStyle w:val="StyleUnderline"/>
        </w:rPr>
        <w:lastRenderedPageBreak/>
        <w:t>unions.</w:t>
      </w:r>
      <w:r>
        <w:t xml:space="preserve"> Returning to the theoretical expectations we outlined earlier, the teacher strikes appear to have changed the ways that parents think about the labor movement</w:t>
      </w:r>
      <w:r w:rsidRPr="006E2394">
        <w:rPr>
          <w:highlight w:val="cyan"/>
        </w:rPr>
        <w:t xml:space="preserve">, </w:t>
      </w:r>
      <w:r w:rsidRPr="006E2394">
        <w:rPr>
          <w:rStyle w:val="Emphasis"/>
          <w:highlight w:val="cyan"/>
        </w:rPr>
        <w:t>generating greater public support</w:t>
      </w:r>
      <w:r>
        <w:t xml:space="preserve">. The results regarding workers’ interest in undertaking labor action in their own jobs also suggests evidence in favor of the public inspiration and imitation hypothesis, underscoring the role </w:t>
      </w:r>
      <w:proofErr w:type="gramStart"/>
      <w:r w:rsidRPr="00463DA2">
        <w:rPr>
          <w:rStyle w:val="StyleUnderline"/>
        </w:rPr>
        <w:t xml:space="preserve">that </w:t>
      </w:r>
      <w:r w:rsidRPr="006E2394">
        <w:rPr>
          <w:rStyle w:val="StyleUnderline"/>
          <w:highlight w:val="cyan"/>
        </w:rPr>
        <w:t>social movements and mobilizations</w:t>
      </w:r>
      <w:proofErr w:type="gramEnd"/>
      <w:r w:rsidRPr="006E2394">
        <w:rPr>
          <w:rStyle w:val="StyleUnderline"/>
          <w:highlight w:val="cyan"/>
        </w:rPr>
        <w:t xml:space="preserve"> can play in teaching noninvolved members about the movement and tactics</w:t>
      </w:r>
      <w:r>
        <w:t xml:space="preserve">. Still, an important caveat to these findings is that strike-exposed parents were not more likely to say that they would vote for a traditional union at their jobs, possibly reflecting the fact that the strikes emphasized individual teachers and not necessarily teacher unions as organizations either in schools or in parents’ own workplaces. Further research might explore this difference, together with the fact that we find somewhat stronger evidence in favor of the imitation hypothesis (i.e., support for labor action at one’s own work) than for the public support hypothesis (i.e., support for the striking teachers). Before we discuss the broader implications of our findings for the understanding of the labor movement, we briefly review and address several caveats to the interpretation of our results. One concern is whether the results we identify from a single survey can speak to enduring changes in public opinion about the strikes and unions. Given the timing of the teacher strikes in the first half of 2018, our respondents were reflecting on events that happened 7–12 months in the past. </w:t>
      </w:r>
      <w:r w:rsidRPr="006E2394">
        <w:rPr>
          <w:rStyle w:val="StyleUnderline"/>
          <w:highlight w:val="cyan"/>
        </w:rPr>
        <w:t>We therefore think that our results represent more durable changes in opinion</w:t>
      </w:r>
      <w:r w:rsidRPr="00463DA2">
        <w:rPr>
          <w:rStyle w:val="StyleUnderline"/>
        </w:rPr>
        <w:t xml:space="preserve"> </w:t>
      </w:r>
      <w:proofErr w:type="gramStart"/>
      <w:r w:rsidRPr="00463DA2">
        <w:rPr>
          <w:rStyle w:val="StyleUnderline"/>
        </w:rPr>
        <w:t>as a result of</w:t>
      </w:r>
      <w:proofErr w:type="gramEnd"/>
      <w:r w:rsidRPr="00463DA2">
        <w:rPr>
          <w:rStyle w:val="StyleUnderline"/>
        </w:rPr>
        <w:t xml:space="preserve"> the strikes, in line with other studies of </w:t>
      </w:r>
      <w:r w:rsidRPr="006E2394">
        <w:rPr>
          <w:rStyle w:val="StyleUnderline"/>
          <w:highlight w:val="cyan"/>
        </w:rPr>
        <w:t>historical mobilizations and long-term changes in attitudes</w:t>
      </w:r>
      <w:r w:rsidRPr="00463DA2">
        <w:rPr>
          <w:rStyle w:val="StyleUnderline"/>
        </w:rPr>
        <w:t xml:space="preserve"> (</w:t>
      </w:r>
      <w:proofErr w:type="spellStart"/>
      <w:r w:rsidRPr="00463DA2">
        <w:rPr>
          <w:rStyle w:val="StyleUnderline"/>
        </w:rPr>
        <w:t>Mazumder</w:t>
      </w:r>
      <w:proofErr w:type="spellEnd"/>
      <w:r w:rsidRPr="00463DA2">
        <w:rPr>
          <w:rStyle w:val="StyleUnderline"/>
        </w:rPr>
        <w:t xml:space="preserve"> 2018</w:t>
      </w:r>
      <w:r>
        <w:t xml:space="preserve">). The AFL-CIO time-series polling data, moreover, further suggest that there were </w:t>
      </w:r>
      <w:r w:rsidRPr="00463DA2">
        <w:rPr>
          <w:rStyle w:val="StyleUnderline"/>
        </w:rPr>
        <w:t>increases in aggregate public support for unions in the strike states after the strikes occurred</w:t>
      </w:r>
      <w:r>
        <w:t xml:space="preserve">. Nevertheless, follow-up studies should examine how opinion toward, and interest in, unions evolve in the mass teacher strike states, and it would be especially interesting to understand whether unions have begun capitalizing on the interest in the labor movement that the strikes generated. We also note that, despite the large sample size of our original survey, we still lack sufficient statistical power to fully explore the effects of the strikes on </w:t>
      </w:r>
      <w:proofErr w:type="gramStart"/>
      <w:r>
        <w:t>all of</w:t>
      </w:r>
      <w:proofErr w:type="gramEnd"/>
      <w:r>
        <w:t xml:space="preserve"> our survey outcomes. Future studies ought to consider alternative designs with the power to probe the individual outcomes that were not considered in this study.</w:t>
      </w:r>
    </w:p>
    <w:p w14:paraId="6520A8EF" w14:textId="77777777" w:rsidR="0063674A" w:rsidRDefault="0063674A" w:rsidP="0063674A">
      <w:r>
        <w:t xml:space="preserve">Another question is how to generalize from our results to other strikes and labor actions. Although it is beyond the scope of this article to develop and test a more general theory of strike action, there are factors that suggest that the </w:t>
      </w:r>
      <w:r w:rsidRPr="00463DA2">
        <w:rPr>
          <w:rStyle w:val="StyleUnderline"/>
        </w:rPr>
        <w:t xml:space="preserve">teacher </w:t>
      </w:r>
      <w:r w:rsidRPr="006E2394">
        <w:rPr>
          <w:rStyle w:val="StyleUnderline"/>
          <w:highlight w:val="cyan"/>
        </w:rPr>
        <w:t>strikes we study here represent a hard test for building public support</w:t>
      </w:r>
      <w:r w:rsidRPr="00463DA2">
        <w:rPr>
          <w:rStyle w:val="StyleUnderline"/>
        </w:rPr>
        <w:t xml:space="preserve">. The affected states had relatively weak public sector labor movements, meaning that few individuals had personal connections to unions; most were also generally conservative and Republican leaning, further </w:t>
      </w:r>
      <w:r w:rsidRPr="006E2394">
        <w:rPr>
          <w:rStyle w:val="StyleUnderline"/>
          <w:highlight w:val="cyan"/>
        </w:rPr>
        <w:t>potentially reducing the receptivity of the public to the teachers’ demands</w:t>
      </w:r>
      <w:r w:rsidRPr="006E2394">
        <w:rPr>
          <w:highlight w:val="cyan"/>
        </w:rPr>
        <w:t>.</w:t>
      </w:r>
      <w:r>
        <w:t xml:space="preserve"> And lastly, the type of work we study —teaching—involves close interaction with a very sympathetic constituency: children and their parents. This should make strike disruptions more controversial and increase the likelihood of political backlash (and indeed, we do find that the strikes were less persuasive for parents who may have lacked access to childcare). Nevertheless, additional factors may have strengthened the effects of the strikes; namely, that education spending in the strike and walkout states had dropped so precipitously since the Great Recession, giving teachers the opportunity to connect their demands to broader public goods. </w:t>
      </w:r>
      <w:r w:rsidRPr="00463DA2">
        <w:rPr>
          <w:rStyle w:val="StyleUnderline"/>
        </w:rPr>
        <w:t xml:space="preserve">Considering these factors together, we feel comfortable arguing that </w:t>
      </w:r>
      <w:r w:rsidRPr="006E2394">
        <w:rPr>
          <w:rStyle w:val="StyleUnderline"/>
          <w:highlight w:val="cyan"/>
        </w:rPr>
        <w:t xml:space="preserve">strikes are </w:t>
      </w:r>
      <w:r w:rsidRPr="006122FC">
        <w:rPr>
          <w:rStyle w:val="StyleUnderline"/>
        </w:rPr>
        <w:t>likely t</w:t>
      </w:r>
      <w:r w:rsidRPr="006E2394">
        <w:rPr>
          <w:rStyle w:val="StyleUnderline"/>
          <w:highlight w:val="cyan"/>
        </w:rPr>
        <w:t xml:space="preserve">o be successful in other contexts where involved employees can successfully leverage close connections to the clients and customers they serve and connect their grievances to the </w:t>
      </w:r>
      <w:r w:rsidRPr="006E2394">
        <w:rPr>
          <w:rStyle w:val="StyleUnderline"/>
          <w:highlight w:val="cyan"/>
        </w:rPr>
        <w:lastRenderedPageBreak/>
        <w:t>interests</w:t>
      </w:r>
      <w:r w:rsidRPr="00463DA2">
        <w:rPr>
          <w:rStyle w:val="StyleUnderline"/>
        </w:rPr>
        <w:t xml:space="preserve"> of the broader community</w:t>
      </w:r>
      <w:r>
        <w:t xml:space="preserve">. This is likely to be especially true in cases where individuals feel they are not receiving the level of quality service they deserve from businesses or governments. The flip side of our argument is that strikes are less likely to be successful—and may produce backlash—when </w:t>
      </w:r>
      <w:r w:rsidRPr="006122FC">
        <w:rPr>
          <w:highlight w:val="cyan"/>
        </w:rPr>
        <w:t>the mass public views striking workers’ demands as illegitimate or opposed to their own interests</w:t>
      </w:r>
      <w:r>
        <w:t xml:space="preserve"> or when individuals are especially inconvenienced by labor action and do not have readily available alternatives (such as lacking childcare during school strikes). This suggests that teachers’ unions’ provision of meals and childcare to parents (as happened in </w:t>
      </w:r>
      <w:proofErr w:type="gramStart"/>
      <w:r>
        <w:t>a number of</w:t>
      </w:r>
      <w:proofErr w:type="gramEnd"/>
      <w:r>
        <w:t xml:space="preserve"> the recent strikes) is a particularly important tactic to avoid public backlash. In addition, our results suggest that future strikes on their own are unlikely to change public opinion if all they do is to provide information about workers’ grievances or disrupt work routines. Our exploratory </w:t>
      </w:r>
      <w:r w:rsidRPr="006122FC">
        <w:rPr>
          <w:highlight w:val="cyan"/>
        </w:rPr>
        <w:t>analysis of the mechanisms driving our results suggests that it was not necessarily information</w:t>
      </w:r>
      <w:r>
        <w:t xml:space="preserve"> about poor school quality or the strikes themselves that changed parents’ minds, but perhaps the fact that the teachers were discussing the public goods they were seeking for the broader community. We anticipate </w:t>
      </w:r>
      <w:r w:rsidRPr="006122FC">
        <w:rPr>
          <w:highlight w:val="cyan"/>
        </w:rPr>
        <w:t>that strikes or walkouts that adopt a similar strategy</w:t>
      </w:r>
      <w:r>
        <w:t>—</w:t>
      </w:r>
      <w:proofErr w:type="gramStart"/>
      <w:r>
        <w:t>similar to</w:t>
      </w:r>
      <w:proofErr w:type="gramEnd"/>
      <w:r>
        <w:t xml:space="preserve"> the </w:t>
      </w:r>
      <w:r w:rsidRPr="006122FC">
        <w:rPr>
          <w:highlight w:val="cyan"/>
        </w:rPr>
        <w:t>notion of “bargaining for the common good”—</w:t>
      </w:r>
      <w:r>
        <w:t>would be most likely to register effects like ours in the future (</w:t>
      </w:r>
      <w:proofErr w:type="spellStart"/>
      <w:r>
        <w:t>McCartin</w:t>
      </w:r>
      <w:proofErr w:type="spellEnd"/>
      <w:r>
        <w:t xml:space="preserve"> 2016). Notably, that is exactly the strategy deployed by teachers in Los Angeles, who spent several years building ties to community members and explaining the broader benefits that a stronger union could offer to their community in the run-up to a strike in early 2019 (Caputo-Pearl and </w:t>
      </w:r>
      <w:proofErr w:type="spellStart"/>
      <w:r>
        <w:t>McAlevey</w:t>
      </w:r>
      <w:proofErr w:type="spellEnd"/>
      <w:r>
        <w:t xml:space="preserve"> 2019). In all, our results complement a long line of work arguing for the primacy of the strike as a tactic for labor influence (</w:t>
      </w:r>
      <w:proofErr w:type="gramStart"/>
      <w:r>
        <w:t>e.g.</w:t>
      </w:r>
      <w:proofErr w:type="gramEnd"/>
      <w:r>
        <w:t xml:space="preserve"> Burns 2011; Rosenfeld 2006; Rubin 1986). Although this literature generally has focused on the economic consequences of strikes, we have shown that strikes can also have significant effects on public opinion. Even though </w:t>
      </w:r>
      <w:r w:rsidRPr="006122FC">
        <w:rPr>
          <w:rStyle w:val="Emphasis"/>
          <w:highlight w:val="cyan"/>
        </w:rPr>
        <w:t>private sector strikes have long sought to</w:t>
      </w:r>
      <w:r w:rsidRPr="006122FC">
        <w:rPr>
          <w:rStyle w:val="Emphasis"/>
        </w:rPr>
        <w:t xml:space="preserve"> </w:t>
      </w:r>
      <w:r w:rsidRPr="006122FC">
        <w:rPr>
          <w:rStyle w:val="Emphasis"/>
          <w:highlight w:val="cyan"/>
        </w:rPr>
        <w:t>amass public support</w:t>
      </w:r>
      <w:r>
        <w:t xml:space="preserve">, public-facing </w:t>
      </w:r>
      <w:r w:rsidRPr="006122FC">
        <w:rPr>
          <w:rStyle w:val="Emphasis"/>
          <w:highlight w:val="cyan"/>
        </w:rPr>
        <w:t>strikes are even more important for public sector labor unions</w:t>
      </w:r>
      <w:r>
        <w:t xml:space="preserve">, given their </w:t>
      </w:r>
      <w:r w:rsidRPr="006122FC">
        <w:rPr>
          <w:rStyle w:val="Emphasis"/>
          <w:highlight w:val="cyan"/>
        </w:rPr>
        <w:t>structure of production</w:t>
      </w:r>
      <w:r>
        <w:t xml:space="preserve"> and the fact that </w:t>
      </w:r>
      <w:proofErr w:type="spellStart"/>
      <w:proofErr w:type="gramStart"/>
      <w:r>
        <w:t>their“</w:t>
      </w:r>
      <w:proofErr w:type="gramEnd"/>
      <w:r>
        <w:t>managers”are</w:t>
      </w:r>
      <w:proofErr w:type="spellEnd"/>
      <w:r>
        <w:t xml:space="preserve"> ultimately elected officials. But how should we view strikes relative to the other strategies that </w:t>
      </w:r>
      <w:r w:rsidRPr="006122FC">
        <w:rPr>
          <w:rStyle w:val="Emphasis"/>
          <w:highlight w:val="cyan"/>
        </w:rPr>
        <w:t>public sector unions might deploy in politics</w:t>
      </w:r>
      <w:r>
        <w:t xml:space="preserve">, such as campaign contributions, inside lobbying, or mobilization of their members (cf. DiSalvo 2015; Moe 2011)? Given the large cost of mass strikes in terms of time and grassroots organizing, we expect that public sector unions will be most likely to turn to public-facing strikes (like the 2018 teacher walkouts) when these other lower-cost inside strategies </w:t>
      </w:r>
      <w:proofErr w:type="gramStart"/>
      <w:r>
        <w:t>are</w:t>
      </w:r>
      <w:proofErr w:type="gramEnd"/>
      <w:r>
        <w:t xml:space="preserve"> unsuccessful and when their demands are popular in the mass public.</w:t>
      </w:r>
    </w:p>
    <w:p w14:paraId="30FDD774" w14:textId="77777777" w:rsidR="0063674A" w:rsidRPr="00A540C2" w:rsidRDefault="0063674A" w:rsidP="0063674A">
      <w:pPr>
        <w:rPr>
          <w:u w:val="single"/>
        </w:rPr>
      </w:pPr>
      <w:r>
        <w:t xml:space="preserve">Under these circumstances, government unions have every reason to broaden the scope of conflict to include the mass public (cf. Schattschneider 1960). But when unions can deploy less costly activities (like simply having a lobbyist meet with lawmakers) or when they are pursuing demands that are more controversial with the public, we suspect that unions will opt for less public-facing strategies (on the logic of inside versus outside lobbying more generally, see, for example, </w:t>
      </w:r>
      <w:proofErr w:type="spellStart"/>
      <w:r>
        <w:t>Kollman</w:t>
      </w:r>
      <w:proofErr w:type="spellEnd"/>
      <w:r>
        <w:t xml:space="preserve"> 1998). Indeed, our results complement work by Terry Moe and Sarah Anzia describing how teacher unions work through low-salience and low-visibility strategies, such as capturing school boards, pension boards, or education bureaucracies, when they are pushing policies that tend not to be supported by the public (Anzia 2013; Anzia and Moe 2015; Moe 2011). Our results yield a final implication for thinking about the historical development of the labor </w:t>
      </w:r>
      <w:proofErr w:type="spellStart"/>
      <w:r>
        <w:t>smovement</w:t>
      </w:r>
      <w:proofErr w:type="spellEnd"/>
      <w:r>
        <w:t xml:space="preserve">: suggest that the decline of strikes we tracked in Figure 1 may form a vicious cycle for the long-term political power of labor. </w:t>
      </w:r>
      <w:r w:rsidRPr="00586372">
        <w:rPr>
          <w:rStyle w:val="StyleUnderline"/>
        </w:rPr>
        <w:t xml:space="preserve">As we have documented, </w:t>
      </w:r>
      <w:r w:rsidRPr="006122FC">
        <w:rPr>
          <w:rStyle w:val="Emphasis"/>
        </w:rPr>
        <w:t>strikes seem to be an important way that people form opinions about unions and develop interest in labor action</w:t>
      </w:r>
      <w:r w:rsidRPr="00586372">
        <w:rPr>
          <w:rStyle w:val="StyleUnderline"/>
        </w:rPr>
        <w:t xml:space="preserve">. </w:t>
      </w:r>
      <w:r w:rsidRPr="00586372">
        <w:rPr>
          <w:rStyle w:val="StyleUnderline"/>
        </w:rPr>
        <w:lastRenderedPageBreak/>
        <w:t xml:space="preserve">As both strikes and union membership have declined precipitously over the past decades, few members of the public have had opportunities to gain firsthand knowledge and interest in unions. Moreover, </w:t>
      </w:r>
      <w:r w:rsidRPr="006122FC">
        <w:rPr>
          <w:rStyle w:val="StyleUnderline"/>
        </w:rPr>
        <w:t>strikes appear to foster greater interest in further strikes</w:t>
      </w:r>
      <w:r w:rsidRPr="00586372">
        <w:rPr>
          <w:rStyle w:val="StyleUnderline"/>
        </w:rPr>
        <w:t>, feeding on one another. If unions are to regain any economic or political clout in the coming years, our study suggests that the strike must be a central strategy of the labor movement.</w:t>
      </w:r>
    </w:p>
    <w:p w14:paraId="153F55EF" w14:textId="77777777" w:rsidR="0063674A" w:rsidRDefault="0063674A" w:rsidP="0063674A">
      <w:pPr>
        <w:pStyle w:val="Heading4"/>
      </w:pPr>
      <w:r>
        <w:t>Right to Strike mobilizes socio-economic inequality.</w:t>
      </w:r>
    </w:p>
    <w:p w14:paraId="39D06EAB" w14:textId="77777777" w:rsidR="0063674A" w:rsidRPr="005915E7" w:rsidRDefault="0063674A" w:rsidP="0063674A">
      <w:r w:rsidRPr="005915E7">
        <w:t>Human Rights Watch, 4-29-2021, "Why the US PRO Act Matters for the Right to Unionize: Questions and Answers," https://www.hrw.org/news/2021/04/29/why-us-pro-act-matters-right-unionize-questions-and-answers</w:t>
      </w:r>
    </w:p>
    <w:p w14:paraId="0C325C7B" w14:textId="77777777" w:rsidR="0063674A" w:rsidRPr="005915E7" w:rsidRDefault="0063674A" w:rsidP="0063674A">
      <w:r w:rsidRPr="005915E7">
        <w:t>How does the right to organize affect economic and social inequality?</w:t>
      </w:r>
      <w:r>
        <w:t xml:space="preserve"> (Loyola IB)</w:t>
      </w:r>
    </w:p>
    <w:p w14:paraId="0312A3AB" w14:textId="77777777" w:rsidR="0063674A" w:rsidRPr="005915E7" w:rsidRDefault="0063674A" w:rsidP="0063674A">
      <w:r w:rsidRPr="00222D7B">
        <w:rPr>
          <w:rStyle w:val="StyleUnderline"/>
          <w:highlight w:val="cyan"/>
        </w:rPr>
        <w:t>Protecting</w:t>
      </w:r>
      <w:r w:rsidRPr="00AB483B">
        <w:rPr>
          <w:rStyle w:val="StyleUnderline"/>
        </w:rPr>
        <w:t xml:space="preserve"> the </w:t>
      </w:r>
      <w:r w:rsidRPr="00222D7B">
        <w:rPr>
          <w:rStyle w:val="StyleUnderline"/>
          <w:highlight w:val="cyan"/>
        </w:rPr>
        <w:t>rights to organize and bargain</w:t>
      </w:r>
      <w:r w:rsidRPr="00AB483B">
        <w:rPr>
          <w:rStyle w:val="StyleUnderline"/>
        </w:rPr>
        <w:t xml:space="preserve"> collectively </w:t>
      </w:r>
      <w:r w:rsidRPr="00222D7B">
        <w:rPr>
          <w:rStyle w:val="StyleUnderline"/>
          <w:highlight w:val="cyan"/>
        </w:rPr>
        <w:t>can play a key role in </w:t>
      </w:r>
      <w:hyperlink r:id="rId19" w:tgtFrame="_blank" w:history="1">
        <w:r w:rsidRPr="00222D7B">
          <w:rPr>
            <w:rStyle w:val="StyleUnderline"/>
            <w:rFonts w:eastAsiaTheme="majorEastAsia"/>
            <w:highlight w:val="cyan"/>
          </w:rPr>
          <w:t>reducing economic and social inequality</w:t>
        </w:r>
      </w:hyperlink>
      <w:r w:rsidRPr="00AB483B">
        <w:rPr>
          <w:rStyle w:val="StyleUnderline"/>
        </w:rPr>
        <w:t>.</w:t>
      </w:r>
      <w:r w:rsidRPr="005915E7">
        <w:t xml:space="preserve"> </w:t>
      </w:r>
      <w:r w:rsidRPr="00AB483B">
        <w:rPr>
          <w:rStyle w:val="StyleUnderline"/>
        </w:rPr>
        <w:t xml:space="preserve">These </w:t>
      </w:r>
      <w:r w:rsidRPr="00222D7B">
        <w:rPr>
          <w:rStyle w:val="StyleUnderline"/>
          <w:highlight w:val="cyan"/>
        </w:rPr>
        <w:t>rights allow workers to stand together and bargain for fair wages</w:t>
      </w:r>
      <w:r w:rsidRPr="005915E7">
        <w:t>, adequate benefits, and safe working conditions, and they protect against unjustified job loss and discriminatory or unfair employer behavior, which can help to narrow the racial and gender wage gap.</w:t>
      </w:r>
    </w:p>
    <w:p w14:paraId="7D1D8772" w14:textId="77777777" w:rsidR="0063674A" w:rsidRPr="005915E7" w:rsidRDefault="0063674A" w:rsidP="0063674A">
      <w:r w:rsidRPr="005915E7">
        <w:t>Many policymakers and commentators have long promoted hard work and </w:t>
      </w:r>
      <w:hyperlink r:id="rId20" w:tgtFrame="_blank" w:history="1">
        <w:r w:rsidRPr="005915E7">
          <w:rPr>
            <w:rStyle w:val="Hyperlink"/>
            <w:rFonts w:eastAsiaTheme="majorEastAsia"/>
          </w:rPr>
          <w:t>academic success</w:t>
        </w:r>
      </w:hyperlink>
      <w:r w:rsidRPr="005915E7">
        <w:t xml:space="preserve"> as primary tools for overcoming a precarious economic existence, but </w:t>
      </w:r>
      <w:r w:rsidRPr="00AB483B">
        <w:rPr>
          <w:rStyle w:val="StyleUnderline"/>
        </w:rPr>
        <w:t>research published in 2018 for the </w:t>
      </w:r>
      <w:hyperlink r:id="rId21" w:tgtFrame="_blank" w:history="1">
        <w:r w:rsidRPr="00AB483B">
          <w:rPr>
            <w:rStyle w:val="StyleUnderline"/>
            <w:rFonts w:eastAsiaTheme="majorEastAsia"/>
          </w:rPr>
          <w:t>National Bureau of Economic Research</w:t>
        </w:r>
      </w:hyperlink>
      <w:r w:rsidRPr="00AB483B">
        <w:rPr>
          <w:rStyle w:val="StyleUnderline"/>
        </w:rPr>
        <w:t xml:space="preserve"> in the </w:t>
      </w:r>
      <w:r w:rsidRPr="00222D7B">
        <w:rPr>
          <w:rStyle w:val="StyleUnderline"/>
          <w:highlight w:val="cyan"/>
        </w:rPr>
        <w:t>US shows that this approach overemphasizes the ability of individuals</w:t>
      </w:r>
      <w:r w:rsidRPr="00AB483B">
        <w:rPr>
          <w:rStyle w:val="StyleUnderline"/>
        </w:rPr>
        <w:t xml:space="preserve"> to pull themselves up by their bootstraps and </w:t>
      </w:r>
      <w:r w:rsidRPr="00222D7B">
        <w:rPr>
          <w:rStyle w:val="StyleUnderline"/>
          <w:highlight w:val="cyan"/>
        </w:rPr>
        <w:t>neglects the many structural barriers</w:t>
      </w:r>
      <w:r w:rsidRPr="005915E7">
        <w:t xml:space="preserve"> that limit economic opportunity or </w:t>
      </w:r>
      <w:r w:rsidRPr="00AB483B">
        <w:rPr>
          <w:rStyle w:val="StyleUnderline"/>
        </w:rPr>
        <w:t xml:space="preserve">keep people trapped in poverty. </w:t>
      </w:r>
      <w:r w:rsidRPr="005915E7">
        <w:t>Labor movements and unions are tools of workers to overcome these barriers collectively and to </w:t>
      </w:r>
      <w:hyperlink r:id="rId22" w:tgtFrame="_blank" w:history="1">
        <w:r w:rsidRPr="005915E7">
          <w:rPr>
            <w:rStyle w:val="Hyperlink"/>
            <w:rFonts w:eastAsiaTheme="majorEastAsia"/>
          </w:rPr>
          <w:t>address power imbalances</w:t>
        </w:r>
      </w:hyperlink>
      <w:r w:rsidRPr="005915E7">
        <w:t> between workers and employers in a labor market. They can also play a critical role in tempering exploitation through </w:t>
      </w:r>
      <w:hyperlink r:id="rId23" w:tgtFrame="_blank" w:history="1">
        <w:r w:rsidRPr="005915E7">
          <w:rPr>
            <w:rStyle w:val="Hyperlink"/>
            <w:rFonts w:eastAsiaTheme="majorEastAsia"/>
          </w:rPr>
          <w:t>monopsony</w:t>
        </w:r>
      </w:hyperlink>
      <w:r w:rsidRPr="005915E7">
        <w:t>, a situation in which a few powerful employers depress workers’ wages by dominating the labor market.</w:t>
      </w:r>
    </w:p>
    <w:p w14:paraId="70E226AF" w14:textId="77777777" w:rsidR="0063674A" w:rsidRDefault="0063674A" w:rsidP="0063674A">
      <w:pPr>
        <w:rPr>
          <w:rStyle w:val="Emphasis"/>
        </w:rPr>
      </w:pPr>
      <w:r w:rsidRPr="00AB483B">
        <w:rPr>
          <w:rStyle w:val="StyleUnderline"/>
        </w:rPr>
        <w:t>Protecting the right to organize may also limit the </w:t>
      </w:r>
      <w:hyperlink r:id="rId24" w:anchor=":~:text=Corporate%20capture%20refers%20to%20the%20means%20by%20which,or%20remove%2Fundermine%20relevant%20regulations%20that%20seek%20to%20" w:tgtFrame="_blank" w:history="1">
        <w:r w:rsidRPr="00AB483B">
          <w:rPr>
            <w:rStyle w:val="StyleUnderline"/>
            <w:rFonts w:eastAsiaTheme="majorEastAsia"/>
          </w:rPr>
          <w:t>corporate capture</w:t>
        </w:r>
      </w:hyperlink>
      <w:r w:rsidRPr="00AB483B">
        <w:rPr>
          <w:rStyle w:val="StyleUnderline"/>
        </w:rPr>
        <w:t> of public institutions.</w:t>
      </w:r>
      <w:r w:rsidRPr="005915E7">
        <w:t xml:space="preserve"> Companies regularly lobby and pressure legislatures, </w:t>
      </w:r>
      <w:proofErr w:type="gramStart"/>
      <w:r w:rsidRPr="00222D7B">
        <w:rPr>
          <w:rStyle w:val="StyleUnderline"/>
          <w:highlight w:val="cyan"/>
        </w:rPr>
        <w:t>policymakers</w:t>
      </w:r>
      <w:proofErr w:type="gramEnd"/>
      <w:r w:rsidRPr="00222D7B">
        <w:rPr>
          <w:rStyle w:val="StyleUnderline"/>
          <w:highlight w:val="cyan"/>
        </w:rPr>
        <w:t xml:space="preserve"> and government agencies to weaken workers’ rights</w:t>
      </w:r>
      <w:r w:rsidRPr="00AB483B">
        <w:rPr>
          <w:rStyle w:val="StyleUnderline"/>
        </w:rPr>
        <w:t xml:space="preserve"> </w:t>
      </w:r>
      <w:r w:rsidRPr="00222D7B">
        <w:rPr>
          <w:rStyle w:val="StyleUnderline"/>
          <w:highlight w:val="cyan"/>
        </w:rPr>
        <w:t>protections that the companies perceive to be detrimental to their business interests</w:t>
      </w:r>
      <w:r w:rsidRPr="00AB483B">
        <w:rPr>
          <w:rStyle w:val="StyleUnderline"/>
        </w:rPr>
        <w:t>.</w:t>
      </w:r>
      <w:r w:rsidRPr="005915E7">
        <w:t xml:space="preserve"> The </w:t>
      </w:r>
      <w:r w:rsidRPr="00222D7B">
        <w:rPr>
          <w:highlight w:val="cyan"/>
        </w:rPr>
        <w:t>co</w:t>
      </w:r>
      <w:r w:rsidRPr="00222D7B">
        <w:rPr>
          <w:rStyle w:val="Emphasis"/>
          <w:highlight w:val="cyan"/>
        </w:rPr>
        <w:t>llective power of unions and other labor groups serves as a critical check on this influence</w:t>
      </w:r>
      <w:r w:rsidRPr="00AB483B">
        <w:rPr>
          <w:rStyle w:val="Emphasis"/>
        </w:rPr>
        <w:t>.</w:t>
      </w:r>
      <w:r w:rsidRPr="005915E7">
        <w:t xml:space="preserve"> In a 2019 study, researchers at </w:t>
      </w:r>
      <w:hyperlink r:id="rId25" w:tgtFrame="_blank" w:history="1">
        <w:r w:rsidRPr="005915E7">
          <w:rPr>
            <w:rStyle w:val="Hyperlink"/>
            <w:rFonts w:eastAsiaTheme="majorEastAsia"/>
          </w:rPr>
          <w:t>Duke University and the University of Toulouse</w:t>
        </w:r>
      </w:hyperlink>
      <w:r w:rsidRPr="005915E7">
        <w:t> found that w</w:t>
      </w:r>
      <w:r w:rsidRPr="00AB483B">
        <w:rPr>
          <w:rStyle w:val="StyleUnderline"/>
        </w:rPr>
        <w:t xml:space="preserve">here unions are weaker, politicians tend to be less responsive to the preferences of low-income earners and more attentive to the interests of the elites. </w:t>
      </w:r>
      <w:r w:rsidRPr="00222D7B">
        <w:rPr>
          <w:rStyle w:val="Emphasis"/>
          <w:highlight w:val="cyan"/>
        </w:rPr>
        <w:t>Participation in unions also </w:t>
      </w:r>
      <w:hyperlink r:id="rId26" w:tgtFrame="_blank" w:history="1">
        <w:r w:rsidRPr="00222D7B">
          <w:rPr>
            <w:rStyle w:val="Emphasis"/>
            <w:rFonts w:eastAsiaTheme="majorEastAsia"/>
            <w:highlight w:val="cyan"/>
          </w:rPr>
          <w:t>appears</w:t>
        </w:r>
      </w:hyperlink>
      <w:r w:rsidRPr="00222D7B">
        <w:rPr>
          <w:rStyle w:val="Emphasis"/>
          <w:highlight w:val="cyan"/>
        </w:rPr>
        <w:t> to </w:t>
      </w:r>
      <w:hyperlink r:id="rId27" w:tgtFrame="_blank" w:history="1">
        <w:r w:rsidRPr="00222D7B">
          <w:rPr>
            <w:rStyle w:val="Emphasis"/>
            <w:rFonts w:eastAsiaTheme="majorEastAsia"/>
            <w:highlight w:val="cyan"/>
          </w:rPr>
          <w:t>promote voter participation</w:t>
        </w:r>
      </w:hyperlink>
      <w:r w:rsidRPr="00222D7B">
        <w:rPr>
          <w:rStyle w:val="Emphasis"/>
          <w:highlight w:val="cyan"/>
        </w:rPr>
        <w:t> in elections.</w:t>
      </w:r>
    </w:p>
    <w:p w14:paraId="2EF30BAD" w14:textId="77777777" w:rsidR="0063674A" w:rsidRDefault="0063674A" w:rsidP="0063674A">
      <w:pPr>
        <w:pStyle w:val="Heading4"/>
      </w:pPr>
      <w:r>
        <w:t>Unionization uniquely increases biopharma innovation.</w:t>
      </w:r>
    </w:p>
    <w:p w14:paraId="3D13A851" w14:textId="77777777" w:rsidR="0063674A" w:rsidRPr="00496ACF" w:rsidRDefault="0063674A" w:rsidP="0063674A">
      <w:pPr>
        <w:spacing w:after="0" w:line="240" w:lineRule="auto"/>
        <w:rPr>
          <w:rFonts w:ascii="Times New Roman" w:eastAsia="Times New Roman" w:hAnsi="Times New Roman" w:cs="Times New Roman"/>
          <w:sz w:val="24"/>
        </w:rPr>
      </w:pPr>
      <w:proofErr w:type="spellStart"/>
      <w:r w:rsidRPr="006A52CB">
        <w:rPr>
          <w:rStyle w:val="Style13ptBold"/>
        </w:rPr>
        <w:t>Pilma</w:t>
      </w:r>
      <w:proofErr w:type="spellEnd"/>
      <w:r w:rsidRPr="006A52CB">
        <w:rPr>
          <w:rStyle w:val="Style13ptBold"/>
        </w:rPr>
        <w:t>, 8-16-2021</w:t>
      </w:r>
      <w:r w:rsidRPr="006A52CB">
        <w:t xml:space="preserve">, </w:t>
      </w:r>
      <w:r w:rsidRPr="00496ACF">
        <w:t>( Pharmaceutical Industry Labor-Management Association)</w:t>
      </w:r>
      <w:r>
        <w:t xml:space="preserve"> </w:t>
      </w:r>
      <w:r w:rsidRPr="006A52CB">
        <w:t xml:space="preserve">"New Study Shows Partnership Between New York's Skilled Craft Unions And The Biopharmaceutical Industry Resulted In Nearly $3 Billion In Investment Over Six Years," No Publication, </w:t>
      </w:r>
      <w:hyperlink r:id="rId28" w:history="1">
        <w:r w:rsidRPr="006A52CB">
          <w:rPr>
            <w:rStyle w:val="Hyperlink"/>
          </w:rPr>
          <w:t>https://www.prnewswire.com/news-releases/new-study-shows-partnership-between-new-yorks-skilled-craft-unions-and-the-biopharmaceutical-industry-resulted-in-nearly-3-billion-in-investment-over-six-years-301355420.html</w:t>
        </w:r>
      </w:hyperlink>
      <w:r>
        <w:t xml:space="preserve"> (Loyola IB)</w:t>
      </w:r>
    </w:p>
    <w:p w14:paraId="362CF54E" w14:textId="77777777" w:rsidR="0063674A" w:rsidRPr="006A52CB" w:rsidRDefault="0063674A" w:rsidP="0063674A">
      <w:r w:rsidRPr="006A52CB">
        <w:t xml:space="preserve">NEW YORK, Aug. 16, 2021 /PRNewswire/ -- The </w:t>
      </w:r>
      <w:r w:rsidRPr="002126A2">
        <w:rPr>
          <w:rStyle w:val="StyleUnderline"/>
          <w:highlight w:val="cyan"/>
        </w:rPr>
        <w:t>Pharma</w:t>
      </w:r>
      <w:r w:rsidRPr="00834473">
        <w:rPr>
          <w:rStyle w:val="StyleUnderline"/>
        </w:rPr>
        <w:t xml:space="preserve">ceutical </w:t>
      </w:r>
      <w:r w:rsidRPr="002126A2">
        <w:rPr>
          <w:rStyle w:val="StyleUnderline"/>
          <w:highlight w:val="cyan"/>
        </w:rPr>
        <w:t>Industry Labor-Management Association</w:t>
      </w:r>
      <w:r w:rsidRPr="006A52CB">
        <w:t xml:space="preserve"> released an update to its </w:t>
      </w:r>
      <w:r w:rsidRPr="002126A2">
        <w:rPr>
          <w:rStyle w:val="StyleUnderline"/>
          <w:highlight w:val="cyan"/>
        </w:rPr>
        <w:t>first-of-its-kind report on the econ</w:t>
      </w:r>
      <w:r w:rsidRPr="00834473">
        <w:rPr>
          <w:rStyle w:val="StyleUnderline"/>
        </w:rPr>
        <w:t xml:space="preserve">omic impact </w:t>
      </w:r>
      <w:r w:rsidRPr="002126A2">
        <w:rPr>
          <w:rStyle w:val="StyleUnderline"/>
          <w:highlight w:val="cyan"/>
        </w:rPr>
        <w:t>of the long-</w:t>
      </w:r>
      <w:r w:rsidRPr="002126A2">
        <w:rPr>
          <w:rStyle w:val="StyleUnderline"/>
          <w:highlight w:val="cyan"/>
        </w:rPr>
        <w:lastRenderedPageBreak/>
        <w:t xml:space="preserve">standing partnership between </w:t>
      </w:r>
      <w:r w:rsidRPr="002126A2">
        <w:rPr>
          <w:rStyle w:val="StyleUnderline"/>
        </w:rPr>
        <w:t xml:space="preserve">skilled craft </w:t>
      </w:r>
      <w:r w:rsidRPr="002126A2">
        <w:rPr>
          <w:rStyle w:val="StyleUnderline"/>
          <w:highlight w:val="cyan"/>
        </w:rPr>
        <w:t>unions</w:t>
      </w:r>
      <w:r w:rsidRPr="00834473">
        <w:rPr>
          <w:rStyle w:val="StyleUnderline"/>
        </w:rPr>
        <w:t xml:space="preserve"> </w:t>
      </w:r>
      <w:r w:rsidRPr="002126A2">
        <w:rPr>
          <w:rStyle w:val="StyleUnderline"/>
          <w:highlight w:val="cyan"/>
        </w:rPr>
        <w:t>and the biopharmaceutical industry</w:t>
      </w:r>
      <w:r w:rsidRPr="006A52CB">
        <w:t xml:space="preserve"> in New York and 13 other states. The report found that New York building </w:t>
      </w:r>
      <w:r w:rsidRPr="002126A2">
        <w:rPr>
          <w:rStyle w:val="StyleUnderline"/>
          <w:highlight w:val="cyan"/>
        </w:rPr>
        <w:t>trades helped drive $2.93 billion in investment on major construction projects</w:t>
      </w:r>
      <w:r w:rsidRPr="006A52CB">
        <w:t xml:space="preserve"> (over $5 million) active at any point between 2015 and 2021. During the same </w:t>
      </w:r>
      <w:proofErr w:type="gramStart"/>
      <w:r w:rsidRPr="006A52CB">
        <w:t>time period</w:t>
      </w:r>
      <w:proofErr w:type="gramEnd"/>
      <w:r w:rsidRPr="006A52CB">
        <w:t xml:space="preserve">, </w:t>
      </w:r>
      <w:r w:rsidRPr="002126A2">
        <w:rPr>
          <w:rStyle w:val="StyleUnderline"/>
          <w:highlight w:val="cyan"/>
        </w:rPr>
        <w:t>skilled craft union worker earnings</w:t>
      </w:r>
      <w:r w:rsidRPr="00834473">
        <w:rPr>
          <w:rStyle w:val="StyleUnderline"/>
        </w:rPr>
        <w:t xml:space="preserve"> in New York reached </w:t>
      </w:r>
      <w:r w:rsidRPr="002126A2">
        <w:rPr>
          <w:rStyle w:val="StyleUnderline"/>
          <w:highlight w:val="cyan"/>
        </w:rPr>
        <w:t>nearly $112.5 million</w:t>
      </w:r>
      <w:r w:rsidRPr="006A52CB">
        <w:t xml:space="preserve"> – </w:t>
      </w:r>
      <w:r w:rsidRPr="002126A2">
        <w:rPr>
          <w:highlight w:val="cyan"/>
        </w:rPr>
        <w:t>representing more than 3 million hours of work</w:t>
      </w:r>
      <w:r w:rsidRPr="006A52CB">
        <w:t xml:space="preserve"> – in addition </w:t>
      </w:r>
      <w:r w:rsidRPr="00F42FBF">
        <w:rPr>
          <w:highlight w:val="cyan"/>
        </w:rPr>
        <w:t xml:space="preserve">to </w:t>
      </w:r>
      <w:r w:rsidRPr="00F42FBF">
        <w:rPr>
          <w:rStyle w:val="StyleUnderline"/>
          <w:highlight w:val="cyan"/>
        </w:rPr>
        <w:t>significant funding for union</w:t>
      </w:r>
      <w:r w:rsidRPr="00834473">
        <w:rPr>
          <w:rStyle w:val="StyleUnderline"/>
        </w:rPr>
        <w:t xml:space="preserve"> health insurance and pension benefits.</w:t>
      </w:r>
      <w:r w:rsidRPr="006A52CB">
        <w:t xml:space="preserve"> Updated from a study between 2012 and 2017, the study shows a steady growth in investment from the biopharmaceutical industry both in New York and in the US – with the investment and earnings growing every year since 2015.</w:t>
      </w:r>
    </w:p>
    <w:p w14:paraId="75CB8EEB" w14:textId="77777777" w:rsidR="0063674A" w:rsidRPr="006A52CB" w:rsidRDefault="0063674A" w:rsidP="0063674A">
      <w:r w:rsidRPr="006A52CB">
        <w:t xml:space="preserve">"This </w:t>
      </w:r>
      <w:r w:rsidRPr="00F42FBF">
        <w:rPr>
          <w:rStyle w:val="StyleUnderline"/>
          <w:highlight w:val="cyan"/>
        </w:rPr>
        <w:t>study demonstrates the value of the critical partnership between</w:t>
      </w:r>
      <w:r w:rsidRPr="00834473">
        <w:rPr>
          <w:rStyle w:val="StyleUnderline"/>
        </w:rPr>
        <w:t xml:space="preserve"> the </w:t>
      </w:r>
      <w:r w:rsidRPr="00F42FBF">
        <w:rPr>
          <w:rStyle w:val="StyleUnderline"/>
          <w:highlight w:val="cyan"/>
        </w:rPr>
        <w:t>biopharmaceutical industry</w:t>
      </w:r>
      <w:r w:rsidRPr="00834473">
        <w:rPr>
          <w:rStyle w:val="StyleUnderline"/>
        </w:rPr>
        <w:t xml:space="preserve"> and the </w:t>
      </w:r>
      <w:r w:rsidRPr="00F42FBF">
        <w:rPr>
          <w:rStyle w:val="StyleUnderline"/>
          <w:highlight w:val="cyan"/>
        </w:rPr>
        <w:t>skilled</w:t>
      </w:r>
      <w:r w:rsidRPr="00834473">
        <w:rPr>
          <w:rStyle w:val="StyleUnderline"/>
        </w:rPr>
        <w:t xml:space="preserve"> construction craft </w:t>
      </w:r>
      <w:r w:rsidRPr="00F42FBF">
        <w:rPr>
          <w:rStyle w:val="StyleUnderline"/>
          <w:highlight w:val="cyan"/>
        </w:rPr>
        <w:t>union</w:t>
      </w:r>
      <w:r w:rsidRPr="006A52CB">
        <w:t xml:space="preserve"> workers in New York," said Matthew </w:t>
      </w:r>
      <w:proofErr w:type="spellStart"/>
      <w:r w:rsidRPr="006A52CB">
        <w:t>Aracich</w:t>
      </w:r>
      <w:proofErr w:type="spellEnd"/>
      <w:r w:rsidRPr="006A52CB">
        <w:t xml:space="preserve">, President, Building and Construction Trades Council of Nassau &amp; Suffolk Counties. "As New York looks to recover from the human and economic losses of the COVID-19 pandemic, the biopharmaceutical industry – and the skilled union craft workers that work on industry jobsites– led in developing a path to recovery. Our </w:t>
      </w:r>
      <w:r w:rsidRPr="00F42FBF">
        <w:rPr>
          <w:rStyle w:val="Emphasis"/>
          <w:highlight w:val="cyan"/>
        </w:rPr>
        <w:t>members are proud of the work</w:t>
      </w:r>
      <w:r w:rsidRPr="00F42FBF">
        <w:rPr>
          <w:rStyle w:val="StyleUnderline"/>
        </w:rPr>
        <w:t xml:space="preserve"> </w:t>
      </w:r>
      <w:r w:rsidRPr="00F42FBF">
        <w:rPr>
          <w:rStyle w:val="Emphasis"/>
        </w:rPr>
        <w:t xml:space="preserve">they </w:t>
      </w:r>
      <w:r w:rsidRPr="00F42FBF">
        <w:rPr>
          <w:rStyle w:val="Emphasis"/>
          <w:highlight w:val="cyan"/>
        </w:rPr>
        <w:t>provided to help bring an end to the pandemic</w:t>
      </w:r>
      <w:r w:rsidRPr="006A52CB">
        <w:t>. Here in New York, the biopharmaceutical industry relies on high quality training, skills and safety of our members in both building and retrofitting complex facilities."</w:t>
      </w:r>
    </w:p>
    <w:p w14:paraId="1D36C88E" w14:textId="77777777" w:rsidR="0063674A" w:rsidRPr="006A52CB" w:rsidRDefault="0063674A" w:rsidP="0063674A">
      <w:r w:rsidRPr="006A52CB">
        <w:t>The study was conducted by the Institute for Construction Economic Research (</w:t>
      </w:r>
      <w:r w:rsidRPr="00834473">
        <w:rPr>
          <w:rStyle w:val="StyleUnderline"/>
        </w:rPr>
        <w:t>ICERES</w:t>
      </w:r>
      <w:r w:rsidRPr="006A52CB">
        <w:t xml:space="preserve">), a non-partisan network of academic </w:t>
      </w:r>
      <w:r w:rsidRPr="00F42FBF">
        <w:rPr>
          <w:highlight w:val="cyan"/>
        </w:rPr>
        <w:t xml:space="preserve">researchers </w:t>
      </w:r>
      <w:r w:rsidRPr="00F42FBF">
        <w:rPr>
          <w:rStyle w:val="StyleUnderline"/>
          <w:highlight w:val="cyan"/>
        </w:rPr>
        <w:t>whose goal is to find pragmatic solution</w:t>
      </w:r>
      <w:r w:rsidRPr="00834473">
        <w:rPr>
          <w:rStyle w:val="StyleUnderline"/>
        </w:rPr>
        <w:t xml:space="preserve">s </w:t>
      </w:r>
      <w:r w:rsidRPr="00F42FBF">
        <w:rPr>
          <w:rStyle w:val="StyleUnderline"/>
          <w:highlight w:val="cyan"/>
        </w:rPr>
        <w:t>to workplace and labor market issues</w:t>
      </w:r>
      <w:r w:rsidRPr="006A52CB">
        <w:t xml:space="preserve"> in the construction industry. Data for the study were provided by Industrial Information Resources (IIR), a global consulting firm specializing in market data on major power, energy, and industrial infrastructure projects in the United States.</w:t>
      </w:r>
    </w:p>
    <w:p w14:paraId="59B8BABD" w14:textId="77777777" w:rsidR="0063674A" w:rsidRPr="006A52CB" w:rsidRDefault="0063674A" w:rsidP="0063674A">
      <w:r w:rsidRPr="006A52CB">
        <w:t>Additional key findings of the report include:</w:t>
      </w:r>
    </w:p>
    <w:p w14:paraId="1EE0C59F" w14:textId="77777777" w:rsidR="0063674A" w:rsidRPr="006A52CB" w:rsidRDefault="0063674A" w:rsidP="0063674A">
      <w:r w:rsidRPr="006A52CB">
        <w:t xml:space="preserve">41 </w:t>
      </w:r>
      <w:r w:rsidRPr="00834473">
        <w:rPr>
          <w:rStyle w:val="StyleUnderline"/>
        </w:rPr>
        <w:t>major construction projects were active</w:t>
      </w:r>
      <w:r w:rsidRPr="006A52CB">
        <w:t xml:space="preserve"> in New York at any point during the six-year </w:t>
      </w:r>
      <w:proofErr w:type="gramStart"/>
      <w:r w:rsidRPr="006A52CB">
        <w:t>time period</w:t>
      </w:r>
      <w:proofErr w:type="gramEnd"/>
      <w:r w:rsidRPr="006A52CB">
        <w:t xml:space="preserve"> analyzed.</w:t>
      </w:r>
    </w:p>
    <w:p w14:paraId="300A19E3" w14:textId="77777777" w:rsidR="0063674A" w:rsidRPr="006A52CB" w:rsidRDefault="0063674A" w:rsidP="0063674A">
      <w:r w:rsidRPr="006A52CB">
        <w:t xml:space="preserve">14 skilled New York craft </w:t>
      </w:r>
      <w:r w:rsidRPr="00F42FBF">
        <w:rPr>
          <w:rStyle w:val="Emphasis"/>
          <w:highlight w:val="cyan"/>
        </w:rPr>
        <w:t>unions contributed an estimated 3,090,661 labor hours to biopharmaceutical industry construction projects</w:t>
      </w:r>
      <w:r w:rsidRPr="00834473">
        <w:rPr>
          <w:rStyle w:val="Emphasis"/>
        </w:rPr>
        <w:t xml:space="preserve"> over the six years</w:t>
      </w:r>
      <w:r w:rsidRPr="006A52CB">
        <w:t>, earning $112,469,159.</w:t>
      </w:r>
    </w:p>
    <w:p w14:paraId="0E8FEAFD" w14:textId="77777777" w:rsidR="0063674A" w:rsidRPr="006A52CB" w:rsidRDefault="0063674A" w:rsidP="0063674A">
      <w:r w:rsidRPr="006A52CB">
        <w:t>Electricians, instrumentation technicians, plumbers and pipefitters, and carpenters had the highest number of labor hours among the New York trades.</w:t>
      </w:r>
    </w:p>
    <w:p w14:paraId="4236B75D" w14:textId="77777777" w:rsidR="0063674A" w:rsidRPr="006A52CB" w:rsidRDefault="0063674A" w:rsidP="0063674A">
      <w:r w:rsidRPr="006A52CB">
        <w:t>"</w:t>
      </w:r>
      <w:r w:rsidRPr="00834473">
        <w:rPr>
          <w:rStyle w:val="StyleUnderline"/>
        </w:rPr>
        <w:t>Skilled construction trades people have been integral to Pfizer's global R&amp;D facility</w:t>
      </w:r>
      <w:r w:rsidRPr="006A52CB">
        <w:t xml:space="preserve"> in Pearl River, NY, </w:t>
      </w:r>
      <w:r w:rsidRPr="00F42FBF">
        <w:rPr>
          <w:rStyle w:val="Emphasis"/>
          <w:highlight w:val="cyan"/>
        </w:rPr>
        <w:t>helping to enable the research, development, and delivery of our vaccines portfolio</w:t>
      </w:r>
      <w:r w:rsidRPr="006A52CB">
        <w:t>," said Steve Bjornson, Vice President and Chief Operating Officer, Vaccine Research and Development, Pfizer Inc.</w:t>
      </w:r>
    </w:p>
    <w:p w14:paraId="48254141" w14:textId="77777777" w:rsidR="0063674A" w:rsidRPr="006A52CB" w:rsidRDefault="0063674A" w:rsidP="0063674A">
      <w:r w:rsidRPr="006A52CB">
        <w:t xml:space="preserve">The </w:t>
      </w:r>
      <w:r w:rsidRPr="00834473">
        <w:rPr>
          <w:rStyle w:val="StyleUnderline"/>
        </w:rPr>
        <w:t>biopharmaceutical sector in New York turns to union contractors and their workers because of their long-established and highly effective training and apprenticeship programs</w:t>
      </w:r>
      <w:r w:rsidRPr="006A52CB">
        <w:t>. Building, refurbishing, and retrofitting biopharmaceutical facilities to handle next-generation research and development requires an educated, skilled, and experienced labor force.</w:t>
      </w:r>
    </w:p>
    <w:p w14:paraId="5845259E" w14:textId="77777777" w:rsidR="0063674A" w:rsidRPr="006A52CB" w:rsidRDefault="0063674A" w:rsidP="0063674A">
      <w:r w:rsidRPr="006A52CB">
        <w:lastRenderedPageBreak/>
        <w:t xml:space="preserve">North America's Building Trades Unions spend more than $1.6 billion a year on apprentice and education programs throughout the country without imposing a nickel of student debt or requiring a dime of taxpayer money. Workers develop skills while on the jobsite and participate in classroom learning in the evenings. North America's Building Trades Unions (NABTU) sponsors comprehensive apprenticeship readiness programs (ARPs) throughout the U.S. These programs provide a gateway for </w:t>
      </w:r>
      <w:proofErr w:type="gramStart"/>
      <w:r w:rsidRPr="006A52CB">
        <w:t>local residents</w:t>
      </w:r>
      <w:proofErr w:type="gramEnd"/>
      <w:r w:rsidRPr="006A52CB">
        <w:t xml:space="preserve"> – focusing on women, people of color, and transitioning veterans – to gain access to Building Trades' registered apprenticeship programs.</w:t>
      </w:r>
    </w:p>
    <w:p w14:paraId="6FC0F16B" w14:textId="77777777" w:rsidR="0063674A" w:rsidRPr="006A52CB" w:rsidRDefault="0063674A" w:rsidP="0063674A">
      <w:r w:rsidRPr="006A52CB">
        <w:t>The full report is available at </w:t>
      </w:r>
      <w:hyperlink r:id="rId29" w:tgtFrame="_blank" w:history="1">
        <w:r w:rsidRPr="006A52CB">
          <w:rPr>
            <w:rStyle w:val="Hyperlink"/>
          </w:rPr>
          <w:t>www.pilma.org/unionjobs</w:t>
        </w:r>
      </w:hyperlink>
      <w:r w:rsidRPr="006A52CB">
        <w:t>.</w:t>
      </w:r>
    </w:p>
    <w:p w14:paraId="57FA7999" w14:textId="77777777" w:rsidR="0063674A" w:rsidRPr="006A52CB" w:rsidRDefault="0063674A" w:rsidP="0063674A">
      <w:r w:rsidRPr="006A52CB">
        <w:t>Study Methodology</w:t>
      </w:r>
    </w:p>
    <w:p w14:paraId="3F17D9CB" w14:textId="77777777" w:rsidR="0063674A" w:rsidRPr="006A52CB" w:rsidRDefault="0063674A" w:rsidP="0063674A">
      <w:r w:rsidRPr="006A52CB">
        <w:t>The report examined private-sector biopharmaceutical construction projects active at any time between 2015 and 2020 in 14 states (CA, CO, CT, DE, IL, MA, MD, MI, NJ, NY, OH, OR, PA, and WA). The states included in this report were selected by PILMA. The report relies extensively on data from Industrial Information Resources (IIR), a global consulting firm specializing in market data on major power, energy, and industrial infrastructure projects in the U.S. The study team identified major private-sector projects in each state and made estimates of total industry construction spending and labor demand based on IIR data. Projects that were co-developed with academic institutions, government (</w:t>
      </w:r>
      <w:proofErr w:type="gramStart"/>
      <w:r w:rsidRPr="006A52CB">
        <w:t>e.g.</w:t>
      </w:r>
      <w:proofErr w:type="gramEnd"/>
      <w:r w:rsidRPr="006A52CB">
        <w:t xml:space="preserve"> NIH), and hospital systems were not included in the analysis. The second part of the study integrated data from IIR and the U.S. Census Bureau to examine the economic impact of the partnership between the pharmaceutical and biotech industry and construction trades unions.</w:t>
      </w:r>
    </w:p>
    <w:p w14:paraId="110B1A37" w14:textId="77777777" w:rsidR="0063674A" w:rsidRPr="006A52CB" w:rsidRDefault="0063674A" w:rsidP="0063674A">
      <w:r w:rsidRPr="006A52CB">
        <w:t>About Pharmaceutical Industry Labor-Management Association</w:t>
      </w:r>
    </w:p>
    <w:p w14:paraId="71F95ECF" w14:textId="77777777" w:rsidR="0063674A" w:rsidRPr="006A52CB" w:rsidRDefault="0063674A" w:rsidP="0063674A">
      <w:r w:rsidRPr="006A52CB">
        <w:t>PILMA is a coalition of labor organizations and companies in the pharmaceutical industry who have joined forces to grow this important sector in our economy, create high-quality jobs, and promote medical innovations to cure disease. More information is available at </w:t>
      </w:r>
      <w:hyperlink r:id="rId30" w:tgtFrame="_blank" w:history="1">
        <w:r w:rsidRPr="006A52CB">
          <w:rPr>
            <w:rStyle w:val="Hyperlink"/>
          </w:rPr>
          <w:t>www.pilma.org</w:t>
        </w:r>
      </w:hyperlink>
      <w:r w:rsidRPr="006A52CB">
        <w:t>.</w:t>
      </w:r>
    </w:p>
    <w:p w14:paraId="06B71933" w14:textId="77777777" w:rsidR="0063674A" w:rsidRPr="006A52CB" w:rsidRDefault="0063674A" w:rsidP="0063674A">
      <w:r w:rsidRPr="006A52CB">
        <w:t>The Institute for Construction Economics Research (ICERES)</w:t>
      </w:r>
    </w:p>
    <w:p w14:paraId="394E5F84" w14:textId="77777777" w:rsidR="0063674A" w:rsidRPr="006A52CB" w:rsidRDefault="0063674A" w:rsidP="0063674A">
      <w:r w:rsidRPr="006A52CB">
        <w:t>The Institute for Construction Economics Research (ICERES) is a non-partisan network of academic researchers whose goal is to find pragmatic solutions to workplace and labor market issues in the construction industry.</w:t>
      </w:r>
    </w:p>
    <w:p w14:paraId="0EB32851" w14:textId="77777777" w:rsidR="0063674A" w:rsidRPr="00600555" w:rsidRDefault="0063674A" w:rsidP="0063674A">
      <w:pPr>
        <w:rPr>
          <w:rStyle w:val="Emphasis"/>
          <w:b w:val="0"/>
          <w:iCs w:val="0"/>
          <w:u w:val="none"/>
        </w:rPr>
      </w:pPr>
      <w:r w:rsidRPr="006A52CB">
        <w:t>SOURCE PILMA</w:t>
      </w:r>
    </w:p>
    <w:p w14:paraId="0A1E6B58" w14:textId="77777777" w:rsidR="0063674A" w:rsidRDefault="0063674A" w:rsidP="0063674A">
      <w:pPr>
        <w:pStyle w:val="Heading4"/>
      </w:pPr>
      <w:r>
        <w:t xml:space="preserve">Disruptive innovation in healthcare </w:t>
      </w:r>
      <w:r w:rsidRPr="00984A50">
        <w:rPr>
          <w:u w:val="single"/>
        </w:rPr>
        <w:t>solves pandemics</w:t>
      </w:r>
    </w:p>
    <w:p w14:paraId="4C08C01F" w14:textId="77777777" w:rsidR="0063674A" w:rsidRPr="00805D8F" w:rsidRDefault="0063674A" w:rsidP="0063674A">
      <w:r w:rsidRPr="00642FA8">
        <w:rPr>
          <w:rStyle w:val="Style13ptBold"/>
        </w:rPr>
        <w:t>Shaikh 15</w:t>
      </w:r>
      <w:r>
        <w:t xml:space="preserve"> (</w:t>
      </w:r>
      <w:proofErr w:type="spellStart"/>
      <w:r>
        <w:t>Affan</w:t>
      </w:r>
      <w:proofErr w:type="spellEnd"/>
      <w:r>
        <w:t xml:space="preserve"> T. Shaikh, Professor at Emory’s school of public health Lisa </w:t>
      </w:r>
      <w:proofErr w:type="spellStart"/>
      <w:r>
        <w:t>Ferland</w:t>
      </w:r>
      <w:proofErr w:type="spellEnd"/>
      <w:r>
        <w:t>, Robert Hood-Cree, Loren Shaffer, and Scott J. N. McNabb, September 23</w:t>
      </w:r>
      <w:r w:rsidRPr="00642FA8">
        <w:rPr>
          <w:vertAlign w:val="superscript"/>
        </w:rPr>
        <w:t>rd</w:t>
      </w:r>
      <w:r>
        <w:t xml:space="preserve"> 2015, “</w:t>
      </w:r>
      <w:r w:rsidRPr="00E73C94">
        <w:rPr>
          <w:rStyle w:val="Emphasis"/>
          <w:highlight w:val="cyan"/>
        </w:rPr>
        <w:t>Disruptive Innovation Can Prevent the Next Pandemic</w:t>
      </w:r>
      <w:r>
        <w:t xml:space="preserve">” NCBI </w:t>
      </w:r>
      <w:hyperlink r:id="rId31" w:history="1">
        <w:r w:rsidRPr="00320953">
          <w:rPr>
            <w:rStyle w:val="Hyperlink"/>
          </w:rPr>
          <w:t>https://www.ncbi.nlm.nih.gov/pmc/articles/PMC4585064/</w:t>
        </w:r>
      </w:hyperlink>
      <w:r>
        <w:t>) MULCH</w:t>
      </w:r>
    </w:p>
    <w:p w14:paraId="06BF4519" w14:textId="77777777" w:rsidR="0063674A" w:rsidRPr="00695775" w:rsidRDefault="0063674A" w:rsidP="0063674A">
      <w:pPr>
        <w:rPr>
          <w:rStyle w:val="Emphasis"/>
        </w:rPr>
      </w:pPr>
      <w:r w:rsidRPr="00F522E9">
        <w:rPr>
          <w:rStyle w:val="StyleUnderline"/>
        </w:rPr>
        <w:t xml:space="preserve">Public health surveillance </w:t>
      </w:r>
      <w:r w:rsidRPr="00E73C94">
        <w:rPr>
          <w:rStyle w:val="StyleUnderline"/>
          <w:highlight w:val="cyan"/>
        </w:rPr>
        <w:t>(PHS</w:t>
      </w:r>
      <w:r w:rsidRPr="00F522E9">
        <w:rPr>
          <w:rStyle w:val="StyleUnderline"/>
        </w:rPr>
        <w:t xml:space="preserve">) </w:t>
      </w:r>
      <w:r w:rsidRPr="00E73C94">
        <w:rPr>
          <w:rStyle w:val="StyleUnderline"/>
          <w:highlight w:val="cyan"/>
        </w:rPr>
        <w:t>is at a tipping point,</w:t>
      </w:r>
      <w:r w:rsidRPr="00F522E9">
        <w:rPr>
          <w:rStyle w:val="StyleUnderline"/>
        </w:rPr>
        <w:t xml:space="preserve"> where the application </w:t>
      </w:r>
      <w:r w:rsidRPr="009B752E">
        <w:rPr>
          <w:rStyle w:val="StyleUnderline"/>
        </w:rPr>
        <w:t xml:space="preserve">of </w:t>
      </w:r>
      <w:r w:rsidRPr="00E73C94">
        <w:rPr>
          <w:rStyle w:val="StyleUnderline"/>
          <w:highlight w:val="cyan"/>
        </w:rPr>
        <w:t>novel processes,</w:t>
      </w:r>
      <w:r w:rsidRPr="00F522E9">
        <w:rPr>
          <w:rStyle w:val="StyleUnderline"/>
        </w:rPr>
        <w:t xml:space="preserve"> technologies, and tools promise to </w:t>
      </w:r>
      <w:r w:rsidRPr="00E73C94">
        <w:rPr>
          <w:rStyle w:val="StyleUnderline"/>
          <w:highlight w:val="cyan"/>
        </w:rPr>
        <w:t xml:space="preserve">vastly improve </w:t>
      </w:r>
      <w:r w:rsidRPr="009B752E">
        <w:rPr>
          <w:rStyle w:val="StyleUnderline"/>
        </w:rPr>
        <w:t>efficiency</w:t>
      </w:r>
      <w:r w:rsidRPr="00F522E9">
        <w:rPr>
          <w:rStyle w:val="StyleUnderline"/>
        </w:rPr>
        <w:t xml:space="preserve"> and </w:t>
      </w:r>
      <w:r w:rsidRPr="00E73C94">
        <w:rPr>
          <w:rStyle w:val="StyleUnderline"/>
          <w:highlight w:val="cyan"/>
        </w:rPr>
        <w:t>effectiveness.</w:t>
      </w:r>
      <w:r w:rsidRPr="00F522E9">
        <w:rPr>
          <w:rStyle w:val="StyleUnderline"/>
        </w:rPr>
        <w:t xml:space="preserve"> Yet twentieth century, entrenched </w:t>
      </w:r>
      <w:proofErr w:type="gramStart"/>
      <w:r w:rsidRPr="00F522E9">
        <w:rPr>
          <w:rStyle w:val="StyleUnderline"/>
        </w:rPr>
        <w:t>ideology</w:t>
      </w:r>
      <w:proofErr w:type="gramEnd"/>
      <w:r w:rsidRPr="00F522E9">
        <w:rPr>
          <w:rStyle w:val="StyleUnderline"/>
        </w:rPr>
        <w:t xml:space="preserve"> and lack of training results in slow uptake and resistance to change</w:t>
      </w:r>
      <w:r w:rsidRPr="001858A9">
        <w:rPr>
          <w:sz w:val="16"/>
        </w:rPr>
        <w:t xml:space="preserve">. The term </w:t>
      </w:r>
      <w:r w:rsidRPr="00F522E9">
        <w:rPr>
          <w:rStyle w:val="Emphasis"/>
        </w:rPr>
        <w:t>disruptive innovation</w:t>
      </w:r>
      <w:r w:rsidRPr="001858A9">
        <w:rPr>
          <w:sz w:val="16"/>
        </w:rPr>
        <w:t xml:space="preserve"> – used to describe advances in technology and processes that change existing </w:t>
      </w:r>
      <w:r w:rsidRPr="001858A9">
        <w:rPr>
          <w:sz w:val="16"/>
        </w:rPr>
        <w:lastRenderedPageBreak/>
        <w:t xml:space="preserve">markets </w:t>
      </w:r>
      <w:r w:rsidRPr="00F522E9">
        <w:rPr>
          <w:rStyle w:val="StyleUnderline"/>
        </w:rPr>
        <w:t>– is useful to describe the transformation of PHS</w:t>
      </w:r>
      <w:r w:rsidRPr="00F94D53">
        <w:rPr>
          <w:rStyle w:val="StyleUnderline"/>
        </w:rPr>
        <w:t>. Past disruptive innovations used in PHS, such as distance learning, the smart phone, and field-based laboratory testing have outpaced older services, practices, and technologies used in the traditional classroom, governmental offices, and personal communication, respectively</w:t>
      </w:r>
      <w:r w:rsidRPr="001858A9">
        <w:rPr>
          <w:sz w:val="16"/>
        </w:rPr>
        <w:t xml:space="preserve">. Arguably, the greatest of these is the Internet – an infrastructural innovation that continues to enable exponential benefits in seemingly limitless ways. Considering the Global Health Security Agenda and facing emerging and reemerging infectious disease threats, evolving environmental and behavioral risks, and </w:t>
      </w:r>
      <w:proofErr w:type="gramStart"/>
      <w:r w:rsidRPr="001858A9">
        <w:rPr>
          <w:sz w:val="16"/>
        </w:rPr>
        <w:t>ever changing</w:t>
      </w:r>
      <w:proofErr w:type="gramEnd"/>
      <w:r w:rsidRPr="001858A9">
        <w:rPr>
          <w:sz w:val="16"/>
        </w:rPr>
        <w:t xml:space="preserve"> epidemiologic trends, PHS must transform</w:t>
      </w:r>
      <w:r w:rsidRPr="00695775">
        <w:rPr>
          <w:rStyle w:val="StyleUnderline"/>
        </w:rPr>
        <w:t xml:space="preserve">. Embracing </w:t>
      </w:r>
      <w:r w:rsidRPr="00E73C94">
        <w:rPr>
          <w:rStyle w:val="StyleUnderline"/>
          <w:highlight w:val="cyan"/>
        </w:rPr>
        <w:t>disruptive innovation in</w:t>
      </w:r>
      <w:r w:rsidRPr="00695775">
        <w:rPr>
          <w:rStyle w:val="StyleUnderline"/>
        </w:rPr>
        <w:t xml:space="preserve"> the structures and processes of </w:t>
      </w:r>
      <w:r w:rsidRPr="00E73C94">
        <w:rPr>
          <w:rStyle w:val="StyleUnderline"/>
          <w:highlight w:val="cyan"/>
        </w:rPr>
        <w:t>PHS</w:t>
      </w:r>
      <w:r w:rsidRPr="00695775">
        <w:rPr>
          <w:rStyle w:val="StyleUnderline"/>
        </w:rPr>
        <w:t xml:space="preserve"> can be unpredictable. However, it </w:t>
      </w:r>
      <w:r w:rsidRPr="00E73C94">
        <w:rPr>
          <w:rStyle w:val="StyleUnderline"/>
          <w:highlight w:val="cyan"/>
        </w:rPr>
        <w:t xml:space="preserve">is </w:t>
      </w:r>
      <w:r w:rsidRPr="00E73C94">
        <w:rPr>
          <w:rStyle w:val="Emphasis"/>
          <w:highlight w:val="cyan"/>
        </w:rPr>
        <w:t>necessary to</w:t>
      </w:r>
      <w:r w:rsidRPr="00695775">
        <w:rPr>
          <w:rStyle w:val="Emphasis"/>
        </w:rPr>
        <w:t xml:space="preserve"> strengthen and unlock the potential to </w:t>
      </w:r>
      <w:r w:rsidRPr="00E73C94">
        <w:rPr>
          <w:rStyle w:val="Emphasis"/>
          <w:highlight w:val="cyan"/>
        </w:rPr>
        <w:t>prevent, detect, and respond</w:t>
      </w:r>
      <w:r w:rsidRPr="00695775">
        <w:rPr>
          <w:rStyle w:val="Emphasis"/>
        </w:rPr>
        <w:t>.</w:t>
      </w:r>
    </w:p>
    <w:p w14:paraId="72CA8FC5" w14:textId="77777777" w:rsidR="0063674A" w:rsidRPr="0032197C" w:rsidRDefault="0063674A" w:rsidP="0063674A">
      <w:r>
        <w:t xml:space="preserve">Introduction </w:t>
      </w:r>
      <w:r w:rsidRPr="001858A9">
        <w:rPr>
          <w:sz w:val="16"/>
        </w:rPr>
        <w:t xml:space="preserve">Fifty-two years ago, Alexander Langmuir articulated our modern understanding of public health surveillance (PHS) – the systematic collection, consolidation and evaluation, and dissemination of data (1). In this workflow process, public health provides epidemiologic intelligence to assess and track conditions of public health importance, define public health priorities, evaluate programs, and conduct public health research (2). </w:t>
      </w:r>
      <w:r w:rsidRPr="001858A9">
        <w:rPr>
          <w:rStyle w:val="StyleUnderline"/>
        </w:rPr>
        <w:t xml:space="preserve">However, </w:t>
      </w:r>
      <w:r w:rsidRPr="00E73C94">
        <w:rPr>
          <w:rStyle w:val="StyleUnderline"/>
          <w:highlight w:val="cyan"/>
        </w:rPr>
        <w:t>amid</w:t>
      </w:r>
      <w:r w:rsidRPr="001858A9">
        <w:rPr>
          <w:rStyle w:val="StyleUnderline"/>
        </w:rPr>
        <w:t xml:space="preserve"> this </w:t>
      </w:r>
      <w:r w:rsidRPr="00E73C94">
        <w:rPr>
          <w:rStyle w:val="StyleUnderline"/>
          <w:highlight w:val="cyan"/>
        </w:rPr>
        <w:t>rapidly changing world, PHS</w:t>
      </w:r>
      <w:r w:rsidRPr="001858A9">
        <w:rPr>
          <w:rStyle w:val="StyleUnderline"/>
        </w:rPr>
        <w:t xml:space="preserve"> has </w:t>
      </w:r>
      <w:r w:rsidRPr="00E73C94">
        <w:rPr>
          <w:rStyle w:val="StyleUnderline"/>
          <w:highlight w:val="cyan"/>
        </w:rPr>
        <w:t>remained sluggish</w:t>
      </w:r>
      <w:r w:rsidRPr="001858A9">
        <w:rPr>
          <w:rStyle w:val="StyleUnderline"/>
        </w:rPr>
        <w:t xml:space="preserve"> and hindered by the impediments of siloed, vertical</w:t>
      </w:r>
      <w:r w:rsidRPr="001858A9">
        <w:rPr>
          <w:sz w:val="16"/>
        </w:rPr>
        <w:t xml:space="preserve"> (outcome-specific) systems, inadequate training and technical expertise, different </w:t>
      </w:r>
      <w:proofErr w:type="gramStart"/>
      <w:r w:rsidRPr="001858A9">
        <w:rPr>
          <w:sz w:val="16"/>
        </w:rPr>
        <w:t>information</w:t>
      </w:r>
      <w:proofErr w:type="gramEnd"/>
      <w:r w:rsidRPr="001858A9">
        <w:rPr>
          <w:sz w:val="16"/>
        </w:rPr>
        <w:t xml:space="preserve"> and communication technology (ICT) standards, concerns over data sharing and confidentiality, poor interoperability, and inadequate analytical approaches and tools (3–7).</w:t>
      </w:r>
    </w:p>
    <w:p w14:paraId="5FFA618A" w14:textId="77777777" w:rsidR="0063674A" w:rsidRPr="001858A9" w:rsidRDefault="0063674A" w:rsidP="0063674A">
      <w:pPr>
        <w:rPr>
          <w:sz w:val="16"/>
        </w:rPr>
      </w:pPr>
      <w:r w:rsidRPr="00E73C94">
        <w:rPr>
          <w:rStyle w:val="StyleUnderline"/>
          <w:highlight w:val="cyan"/>
        </w:rPr>
        <w:t>Gaps</w:t>
      </w:r>
      <w:r w:rsidRPr="001858A9">
        <w:rPr>
          <w:rStyle w:val="StyleUnderline"/>
        </w:rPr>
        <w:t xml:space="preserve"> and impediments </w:t>
      </w:r>
      <w:r w:rsidRPr="00E73C94">
        <w:rPr>
          <w:rStyle w:val="StyleUnderline"/>
          <w:highlight w:val="cyan"/>
        </w:rPr>
        <w:t>in PHS</w:t>
      </w:r>
      <w:r w:rsidRPr="001858A9">
        <w:rPr>
          <w:rStyle w:val="StyleUnderline"/>
        </w:rPr>
        <w:t xml:space="preserve"> </w:t>
      </w:r>
      <w:r w:rsidRPr="00E73C94">
        <w:rPr>
          <w:rStyle w:val="StyleUnderline"/>
          <w:highlight w:val="cyan"/>
        </w:rPr>
        <w:t>have become increasingly evident</w:t>
      </w:r>
      <w:r w:rsidRPr="001858A9">
        <w:rPr>
          <w:rStyle w:val="StyleUnderline"/>
        </w:rPr>
        <w:t xml:space="preserve"> to the world in the wake of the largest Ebola epidemic ever – in which these challenges impacted our ability to prevent, detect, and respond</w:t>
      </w:r>
      <w:r w:rsidRPr="001858A9">
        <w:rPr>
          <w:sz w:val="16"/>
        </w:rPr>
        <w:t>. Under the looming threat of MERS-</w:t>
      </w:r>
      <w:proofErr w:type="spellStart"/>
      <w:r w:rsidRPr="001858A9">
        <w:rPr>
          <w:sz w:val="16"/>
        </w:rPr>
        <w:t>CoV</w:t>
      </w:r>
      <w:proofErr w:type="spellEnd"/>
      <w:r w:rsidRPr="001858A9">
        <w:rPr>
          <w:sz w:val="16"/>
        </w:rPr>
        <w:t>, leishmaniasis, influenza, multidrug-resistant tuberculosis, and plague</w:t>
      </w:r>
      <w:r w:rsidRPr="001858A9">
        <w:rPr>
          <w:rStyle w:val="Emphasis"/>
        </w:rPr>
        <w:t xml:space="preserve">, the global public health community now realizes the urgent need to address shortcomings in PHS. </w:t>
      </w:r>
      <w:r w:rsidRPr="001858A9">
        <w:rPr>
          <w:rStyle w:val="StyleUnderline"/>
        </w:rPr>
        <w:t xml:space="preserve">Properly </w:t>
      </w:r>
      <w:r w:rsidRPr="00E73C94">
        <w:rPr>
          <w:rStyle w:val="StyleUnderline"/>
          <w:highlight w:val="cyan"/>
        </w:rPr>
        <w:t>preparing for the next</w:t>
      </w:r>
      <w:r w:rsidRPr="001858A9">
        <w:rPr>
          <w:rStyle w:val="StyleUnderline"/>
        </w:rPr>
        <w:t xml:space="preserve"> major </w:t>
      </w:r>
      <w:r w:rsidRPr="00E73C94">
        <w:rPr>
          <w:rStyle w:val="StyleUnderline"/>
          <w:highlight w:val="cyan"/>
        </w:rPr>
        <w:t xml:space="preserve">outbreak hinges on </w:t>
      </w:r>
      <w:r w:rsidRPr="009B752E">
        <w:rPr>
          <w:rStyle w:val="StyleUnderline"/>
        </w:rPr>
        <w:t>our willingness to transform</w:t>
      </w:r>
      <w:r w:rsidRPr="001858A9">
        <w:rPr>
          <w:rStyle w:val="StyleUnderline"/>
        </w:rPr>
        <w:t>; the consequences of not doing so are dire.</w:t>
      </w:r>
    </w:p>
    <w:p w14:paraId="237CD768" w14:textId="77777777" w:rsidR="0063674A" w:rsidRPr="00984A50" w:rsidRDefault="0063674A" w:rsidP="0063674A">
      <w:pPr>
        <w:rPr>
          <w:sz w:val="16"/>
        </w:rPr>
      </w:pPr>
      <w:r w:rsidRPr="009B752E">
        <w:rPr>
          <w:rStyle w:val="Emphasis"/>
        </w:rPr>
        <w:t>Transforming PHS</w:t>
      </w:r>
      <w:r w:rsidRPr="001858A9">
        <w:rPr>
          <w:rStyle w:val="Emphasis"/>
        </w:rPr>
        <w:t xml:space="preserve"> to meet the needs of the twenty-first century requires </w:t>
      </w:r>
      <w:r w:rsidRPr="00E73C94">
        <w:rPr>
          <w:rStyle w:val="Emphasis"/>
          <w:highlight w:val="cyan"/>
        </w:rPr>
        <w:t>novel approaches</w:t>
      </w:r>
      <w:r w:rsidRPr="001858A9">
        <w:rPr>
          <w:sz w:val="16"/>
        </w:rPr>
        <w:t xml:space="preserve">. A helpful concept to understand and chart this future is </w:t>
      </w:r>
      <w:r w:rsidRPr="00E73C94">
        <w:rPr>
          <w:rStyle w:val="StyleUnderline"/>
          <w:highlight w:val="cyan"/>
        </w:rPr>
        <w:t>disruptive innovation</w:t>
      </w:r>
      <w:r w:rsidRPr="001858A9">
        <w:rPr>
          <w:sz w:val="16"/>
        </w:rPr>
        <w:t xml:space="preserve"> – a term first introduced by Clayton Christensen to describe </w:t>
      </w:r>
      <w:r w:rsidRPr="001858A9">
        <w:rPr>
          <w:rStyle w:val="StyleUnderline"/>
        </w:rPr>
        <w:t xml:space="preserve">innovations </w:t>
      </w:r>
      <w:r w:rsidRPr="00E73C94">
        <w:rPr>
          <w:rStyle w:val="StyleUnderline"/>
          <w:highlight w:val="cyan"/>
        </w:rPr>
        <w:t>in tech</w:t>
      </w:r>
      <w:r w:rsidRPr="001858A9">
        <w:rPr>
          <w:rStyle w:val="StyleUnderline"/>
        </w:rPr>
        <w:t xml:space="preserve">nology </w:t>
      </w:r>
      <w:r w:rsidRPr="00E73C94">
        <w:rPr>
          <w:rStyle w:val="StyleUnderline"/>
          <w:highlight w:val="cyan"/>
        </w:rPr>
        <w:t>and process</w:t>
      </w:r>
      <w:r w:rsidRPr="001858A9">
        <w:rPr>
          <w:rStyle w:val="StyleUnderline"/>
        </w:rPr>
        <w:t>es that disrupt existing markets</w:t>
      </w:r>
      <w:r w:rsidRPr="001858A9">
        <w:rPr>
          <w:sz w:val="16"/>
        </w:rPr>
        <w:t xml:space="preserve"> (8). </w:t>
      </w:r>
      <w:r w:rsidRPr="001858A9">
        <w:rPr>
          <w:rStyle w:val="StyleUnderline"/>
        </w:rPr>
        <w:t xml:space="preserve">Disruptive innovations occur when advances in technologies or processes create markets in existing industries. This </w:t>
      </w:r>
      <w:r w:rsidRPr="00E73C94">
        <w:rPr>
          <w:rStyle w:val="StyleUnderline"/>
          <w:highlight w:val="cyan"/>
        </w:rPr>
        <w:t>differs from</w:t>
      </w:r>
      <w:r w:rsidRPr="001858A9">
        <w:rPr>
          <w:rStyle w:val="StyleUnderline"/>
        </w:rPr>
        <w:t xml:space="preserve"> </w:t>
      </w:r>
      <w:r w:rsidRPr="00E73C94">
        <w:rPr>
          <w:rStyle w:val="StyleUnderline"/>
          <w:highlight w:val="cyan"/>
        </w:rPr>
        <w:t>sustaining innovation</w:t>
      </w:r>
      <w:r w:rsidRPr="001858A9">
        <w:rPr>
          <w:rStyle w:val="StyleUnderline"/>
        </w:rPr>
        <w:t>s</w:t>
      </w:r>
      <w:r w:rsidRPr="00E73C94">
        <w:rPr>
          <w:rStyle w:val="StyleUnderline"/>
          <w:highlight w:val="cyan"/>
        </w:rPr>
        <w:t>, where</w:t>
      </w:r>
      <w:r w:rsidRPr="001858A9">
        <w:rPr>
          <w:rStyle w:val="StyleUnderline"/>
        </w:rPr>
        <w:t xml:space="preserve"> existing </w:t>
      </w:r>
      <w:r w:rsidRPr="00E73C94">
        <w:rPr>
          <w:rStyle w:val="StyleUnderline"/>
          <w:highlight w:val="cyan"/>
        </w:rPr>
        <w:t>practices are incrementally improved</w:t>
      </w:r>
      <w:r w:rsidRPr="001858A9">
        <w:rPr>
          <w:rStyle w:val="StyleUnderline"/>
        </w:rPr>
        <w:t xml:space="preserve"> to meet the demands of existing customers; in contrast, newly introduced innovations with </w:t>
      </w:r>
      <w:r w:rsidRPr="00E73C94">
        <w:rPr>
          <w:rStyle w:val="StyleUnderline"/>
          <w:highlight w:val="cyan"/>
        </w:rPr>
        <w:t>disruptive</w:t>
      </w:r>
      <w:r w:rsidRPr="001858A9">
        <w:rPr>
          <w:rStyle w:val="StyleUnderline"/>
        </w:rPr>
        <w:t xml:space="preserve"> potential (typically unrefined, simple, and affordable in character) target lower-end market needs or </w:t>
      </w:r>
      <w:r w:rsidRPr="00E73C94">
        <w:rPr>
          <w:rStyle w:val="StyleUnderline"/>
          <w:highlight w:val="cyan"/>
        </w:rPr>
        <w:t>create entirely new market segments</w:t>
      </w:r>
      <w:r w:rsidRPr="001858A9">
        <w:rPr>
          <w:sz w:val="16"/>
        </w:rPr>
        <w:t xml:space="preserve">. As sustaining innovations improve </w:t>
      </w:r>
      <w:r w:rsidRPr="00E73C94">
        <w:rPr>
          <w:rStyle w:val="StyleUnderline"/>
          <w:highlight w:val="cyan"/>
        </w:rPr>
        <w:t>disrupting tech</w:t>
      </w:r>
      <w:r w:rsidRPr="009B752E">
        <w:rPr>
          <w:rStyle w:val="StyleUnderline"/>
        </w:rPr>
        <w:t>nologies or processes</w:t>
      </w:r>
      <w:r w:rsidRPr="001858A9">
        <w:rPr>
          <w:sz w:val="16"/>
        </w:rPr>
        <w:t xml:space="preserve">, </w:t>
      </w:r>
      <w:r w:rsidRPr="001858A9">
        <w:rPr>
          <w:rStyle w:val="Emphasis"/>
        </w:rPr>
        <w:t xml:space="preserve">these new innovations </w:t>
      </w:r>
      <w:r w:rsidRPr="00E73C94">
        <w:rPr>
          <w:rStyle w:val="Emphasis"/>
          <w:highlight w:val="cyan"/>
        </w:rPr>
        <w:t>will meet</w:t>
      </w:r>
      <w:r w:rsidRPr="001858A9">
        <w:rPr>
          <w:rStyle w:val="Emphasis"/>
        </w:rPr>
        <w:t xml:space="preserve"> increasingly </w:t>
      </w:r>
      <w:r w:rsidRPr="00E73C94">
        <w:rPr>
          <w:rStyle w:val="Emphasis"/>
          <w:highlight w:val="cyan"/>
        </w:rPr>
        <w:t>greater needs,</w:t>
      </w:r>
      <w:r w:rsidRPr="001858A9">
        <w:rPr>
          <w:rStyle w:val="Emphasis"/>
        </w:rPr>
        <w:t xml:space="preserve"> capture </w:t>
      </w:r>
      <w:r w:rsidRPr="00E73C94">
        <w:rPr>
          <w:rStyle w:val="Emphasis"/>
          <w:highlight w:val="cyan"/>
        </w:rPr>
        <w:t>greater market share, and</w:t>
      </w:r>
      <w:r w:rsidRPr="001858A9">
        <w:rPr>
          <w:rStyle w:val="Emphasis"/>
        </w:rPr>
        <w:t xml:space="preserve"> eventually </w:t>
      </w:r>
      <w:r w:rsidRPr="00E73C94">
        <w:rPr>
          <w:rStyle w:val="Emphasis"/>
          <w:highlight w:val="cyan"/>
        </w:rPr>
        <w:t>reshape the industry</w:t>
      </w:r>
      <w:r w:rsidRPr="001858A9">
        <w:rPr>
          <w:rStyle w:val="Emphasis"/>
        </w:rPr>
        <w:t>.</w:t>
      </w:r>
      <w:r w:rsidRPr="001858A9">
        <w:rPr>
          <w:sz w:val="16"/>
        </w:rPr>
        <w:t xml:space="preserve"> Christensen uses the example of increasingly smaller disk sizes in the hard disk drive industry, the introduction of hydraulic technology in the mechanical excavator industry, and the rise of </w:t>
      </w:r>
      <w:proofErr w:type="spellStart"/>
      <w:r w:rsidRPr="001858A9">
        <w:rPr>
          <w:sz w:val="16"/>
        </w:rPr>
        <w:t>minimills</w:t>
      </w:r>
      <w:proofErr w:type="spellEnd"/>
      <w:r w:rsidRPr="001858A9">
        <w:rPr>
          <w:sz w:val="16"/>
        </w:rPr>
        <w:t xml:space="preserve"> in the steel industry to demonstrate the impact of disruptive innovations (8</w:t>
      </w:r>
      <w:r w:rsidRPr="001858A9">
        <w:rPr>
          <w:rStyle w:val="StyleUnderline"/>
        </w:rPr>
        <w:t>). Here, we describe the need for disruptive innovation in PHS and identify opportunities for disruption in PHS structures and processes</w:t>
      </w:r>
      <w:r w:rsidRPr="001858A9">
        <w:rPr>
          <w:sz w:val="16"/>
        </w:rPr>
        <w:t>.</w:t>
      </w:r>
    </w:p>
    <w:p w14:paraId="07607652" w14:textId="77777777" w:rsidR="0063674A" w:rsidRDefault="0063674A" w:rsidP="0063674A">
      <w:pPr>
        <w:pStyle w:val="Heading4"/>
      </w:pPr>
      <w:r>
        <w:t xml:space="preserve">New pandemics </w:t>
      </w:r>
      <w:r w:rsidRPr="00984A50">
        <w:rPr>
          <w:u w:val="single"/>
        </w:rPr>
        <w:t>are coming</w:t>
      </w:r>
      <w:r>
        <w:t xml:space="preserve"> and cause </w:t>
      </w:r>
      <w:r w:rsidRPr="00984A50">
        <w:rPr>
          <w:u w:val="single"/>
        </w:rPr>
        <w:t>extinction</w:t>
      </w:r>
      <w:r>
        <w:t xml:space="preserve"> – preventative measures solve</w:t>
      </w:r>
    </w:p>
    <w:p w14:paraId="1AA7CA7C" w14:textId="77777777" w:rsidR="0063674A" w:rsidRPr="00DD1EA5" w:rsidRDefault="0063674A" w:rsidP="0063674A">
      <w:r>
        <w:rPr>
          <w:rStyle w:val="Style13ptBold"/>
        </w:rPr>
        <w:t xml:space="preserve">Diamandis 21 </w:t>
      </w:r>
      <w:r>
        <w:t>(</w:t>
      </w:r>
      <w:proofErr w:type="spellStart"/>
      <w:r>
        <w:t>Eleftherios</w:t>
      </w:r>
      <w:proofErr w:type="spellEnd"/>
      <w:r>
        <w:t xml:space="preserve"> P. Diamandis, Division Head of Clinical Biochemistry at Mount Sinai Hospital and Biochemist-in-Chief at the University Health Network and is Professor &amp; Head, Clinical Biochemistry, Department of Laboratory Medicine and Pathobiology, University of Toronto, Ontario, Canada, April 14</w:t>
      </w:r>
      <w:r w:rsidRPr="00BB6BA5">
        <w:rPr>
          <w:vertAlign w:val="superscript"/>
        </w:rPr>
        <w:t>th</w:t>
      </w:r>
      <w:proofErr w:type="gramStart"/>
      <w:r>
        <w:t xml:space="preserve"> 2021</w:t>
      </w:r>
      <w:proofErr w:type="gramEnd"/>
      <w:r>
        <w:t xml:space="preserve">, “The Mother of All Battles: Viruses vs. Humans. Can Humans Avoid Extinction in 50-100 Years?” modified to fix author typo [“could result </w:t>
      </w:r>
      <w:proofErr w:type="spellStart"/>
      <w:r>
        <w:t>n</w:t>
      </w:r>
      <w:proofErr w:type="spellEnd"/>
      <w:r>
        <w:t xml:space="preserve">” </w:t>
      </w:r>
      <w:r>
        <w:sym w:font="Wingdings" w:char="F0E0"/>
      </w:r>
      <w:r>
        <w:t xml:space="preserve"> “could result in” </w:t>
      </w:r>
      <w:hyperlink r:id="rId32" w:history="1">
        <w:r w:rsidRPr="00D81E01">
          <w:rPr>
            <w:rStyle w:val="Hyperlink"/>
          </w:rPr>
          <w:t>https://www.preprints.org/manuscript/202104.0397/v1</w:t>
        </w:r>
      </w:hyperlink>
      <w:r>
        <w:t>) MULCH</w:t>
      </w:r>
    </w:p>
    <w:p w14:paraId="320FAE58" w14:textId="77777777" w:rsidR="0063674A" w:rsidRDefault="0063674A" w:rsidP="0063674A">
      <w:pPr>
        <w:rPr>
          <w:rStyle w:val="StyleUnderline"/>
        </w:rPr>
      </w:pPr>
      <w:r w:rsidRPr="00D1393A">
        <w:rPr>
          <w:rStyle w:val="StyleUnderline"/>
        </w:rPr>
        <w:lastRenderedPageBreak/>
        <w:t>The recent SARS-CoV-2 pandemic,</w:t>
      </w:r>
      <w:r w:rsidRPr="007661A1">
        <w:rPr>
          <w:rStyle w:val="StyleUnderline"/>
        </w:rPr>
        <w:t xml:space="preserve"> which is causing </w:t>
      </w:r>
      <w:r w:rsidRPr="00E73C94">
        <w:rPr>
          <w:rStyle w:val="StyleUnderline"/>
          <w:highlight w:val="cyan"/>
        </w:rPr>
        <w:t>COVID</w:t>
      </w:r>
      <w:r w:rsidRPr="007661A1">
        <w:rPr>
          <w:rStyle w:val="StyleUnderline"/>
        </w:rPr>
        <w:t xml:space="preserve"> 19 disease, </w:t>
      </w:r>
      <w:r w:rsidRPr="00F522E9">
        <w:rPr>
          <w:rStyle w:val="StyleUnderline"/>
        </w:rPr>
        <w:t>has</w:t>
      </w:r>
      <w:r w:rsidRPr="00E73C94">
        <w:rPr>
          <w:rStyle w:val="StyleUnderline"/>
          <w:highlight w:val="cyan"/>
        </w:rPr>
        <w:t xml:space="preserve"> taught us</w:t>
      </w:r>
      <w:r w:rsidRPr="007661A1">
        <w:rPr>
          <w:rStyle w:val="StyleUnderline"/>
        </w:rPr>
        <w:t xml:space="preserve"> unexpected lessons </w:t>
      </w:r>
      <w:r w:rsidRPr="00E73C94">
        <w:rPr>
          <w:rStyle w:val="StyleUnderline"/>
          <w:highlight w:val="cyan"/>
        </w:rPr>
        <w:t>about</w:t>
      </w:r>
      <w:r w:rsidRPr="007661A1">
        <w:rPr>
          <w:rStyle w:val="StyleUnderline"/>
        </w:rPr>
        <w:t xml:space="preserve"> the </w:t>
      </w:r>
      <w:r w:rsidRPr="00E73C94">
        <w:rPr>
          <w:rStyle w:val="Emphasis"/>
          <w:highlight w:val="cyan"/>
        </w:rPr>
        <w:t>dangers of</w:t>
      </w:r>
      <w:r w:rsidRPr="007661A1">
        <w:rPr>
          <w:rStyle w:val="Emphasis"/>
        </w:rPr>
        <w:t xml:space="preserve"> human </w:t>
      </w:r>
      <w:r w:rsidRPr="00E73C94">
        <w:rPr>
          <w:rStyle w:val="Emphasis"/>
          <w:highlight w:val="cyan"/>
        </w:rPr>
        <w:t>extinction through</w:t>
      </w:r>
      <w:r w:rsidRPr="007661A1">
        <w:rPr>
          <w:rStyle w:val="Emphasis"/>
        </w:rPr>
        <w:t xml:space="preserve"> highly contagious and lethal </w:t>
      </w:r>
      <w:r w:rsidRPr="00E73C94">
        <w:rPr>
          <w:rStyle w:val="Emphasis"/>
          <w:highlight w:val="cyan"/>
        </w:rPr>
        <w:t>diseases</w:t>
      </w:r>
      <w:r w:rsidRPr="007661A1">
        <w:rPr>
          <w:rStyle w:val="Emphasis"/>
        </w:rPr>
        <w:t>.</w:t>
      </w:r>
      <w:r w:rsidRPr="007661A1">
        <w:rPr>
          <w:sz w:val="16"/>
        </w:rPr>
        <w:t xml:space="preserve"> As the </w:t>
      </w:r>
      <w:r w:rsidRPr="007661A1">
        <w:rPr>
          <w:rStyle w:val="StyleUnderline"/>
        </w:rPr>
        <w:t xml:space="preserve">COVID 19 pandemic is now being controlled by various isolation measures, </w:t>
      </w:r>
      <w:proofErr w:type="gramStart"/>
      <w:r w:rsidRPr="007661A1">
        <w:rPr>
          <w:rStyle w:val="StyleUnderline"/>
        </w:rPr>
        <w:t>therapeutics</w:t>
      </w:r>
      <w:proofErr w:type="gramEnd"/>
      <w:r w:rsidRPr="007661A1">
        <w:rPr>
          <w:rStyle w:val="StyleUnderline"/>
        </w:rPr>
        <w:t xml:space="preserve"> and vaccines, it became clear that </w:t>
      </w:r>
      <w:r w:rsidRPr="00E73C94">
        <w:rPr>
          <w:rStyle w:val="StyleUnderline"/>
          <w:highlight w:val="cyan"/>
        </w:rPr>
        <w:t>our current lifestyle</w:t>
      </w:r>
      <w:r w:rsidRPr="00D1393A">
        <w:rPr>
          <w:rStyle w:val="StyleUnderline"/>
        </w:rPr>
        <w:t xml:space="preserve"> and</w:t>
      </w:r>
      <w:r w:rsidRPr="007661A1">
        <w:rPr>
          <w:rStyle w:val="StyleUnderline"/>
        </w:rPr>
        <w:t xml:space="preserve"> societal functions </w:t>
      </w:r>
      <w:r w:rsidRPr="00E73C94">
        <w:rPr>
          <w:rStyle w:val="StyleUnderline"/>
          <w:highlight w:val="cyan"/>
        </w:rPr>
        <w:t>may not be sustainable</w:t>
      </w:r>
      <w:r w:rsidRPr="007661A1">
        <w:rPr>
          <w:rStyle w:val="StyleUnderline"/>
        </w:rPr>
        <w:t xml:space="preserve"> in the long term.</w:t>
      </w:r>
      <w:r w:rsidRPr="007661A1">
        <w:rPr>
          <w:sz w:val="16"/>
        </w:rPr>
        <w:t xml:space="preserve"> </w:t>
      </w:r>
      <w:r w:rsidRPr="00E73C94">
        <w:rPr>
          <w:rStyle w:val="Emphasis"/>
          <w:highlight w:val="cyan"/>
        </w:rPr>
        <w:t>We</w:t>
      </w:r>
      <w:r w:rsidRPr="007661A1">
        <w:rPr>
          <w:rStyle w:val="Emphasis"/>
        </w:rPr>
        <w:t xml:space="preserve"> now </w:t>
      </w:r>
      <w:proofErr w:type="gramStart"/>
      <w:r w:rsidRPr="00E73C94">
        <w:rPr>
          <w:rStyle w:val="Emphasis"/>
          <w:highlight w:val="cyan"/>
        </w:rPr>
        <w:t>have to</w:t>
      </w:r>
      <w:proofErr w:type="gramEnd"/>
      <w:r w:rsidRPr="00E73C94">
        <w:rPr>
          <w:rStyle w:val="Emphasis"/>
          <w:highlight w:val="cyan"/>
        </w:rPr>
        <w:t xml:space="preserve"> start </w:t>
      </w:r>
      <w:r w:rsidRPr="00D1393A">
        <w:rPr>
          <w:rStyle w:val="Emphasis"/>
        </w:rPr>
        <w:t>thinking</w:t>
      </w:r>
      <w:r w:rsidRPr="007661A1">
        <w:rPr>
          <w:rStyle w:val="Emphasis"/>
        </w:rPr>
        <w:t xml:space="preserve"> and </w:t>
      </w:r>
      <w:r w:rsidRPr="00E73C94">
        <w:rPr>
          <w:rStyle w:val="Emphasis"/>
          <w:highlight w:val="cyan"/>
        </w:rPr>
        <w:t>planning on</w:t>
      </w:r>
      <w:r w:rsidRPr="007661A1">
        <w:rPr>
          <w:rStyle w:val="Emphasis"/>
        </w:rPr>
        <w:t xml:space="preserve"> how to face </w:t>
      </w:r>
      <w:r w:rsidRPr="00E73C94">
        <w:rPr>
          <w:rStyle w:val="Emphasis"/>
          <w:highlight w:val="cyan"/>
        </w:rPr>
        <w:t>the next</w:t>
      </w:r>
      <w:r w:rsidRPr="007661A1">
        <w:rPr>
          <w:rStyle w:val="Emphasis"/>
        </w:rPr>
        <w:t xml:space="preserve"> dangerous </w:t>
      </w:r>
      <w:r w:rsidRPr="00E73C94">
        <w:rPr>
          <w:rStyle w:val="Emphasis"/>
          <w:highlight w:val="cyan"/>
        </w:rPr>
        <w:t>pandemic,</w:t>
      </w:r>
      <w:r w:rsidRPr="007661A1">
        <w:rPr>
          <w:sz w:val="16"/>
        </w:rPr>
        <w:t xml:space="preserve"> not just overcoming the one that is upon us now</w:t>
      </w:r>
      <w:r w:rsidRPr="007661A1">
        <w:rPr>
          <w:rStyle w:val="StyleUnderline"/>
        </w:rPr>
        <w:t xml:space="preserve">. </w:t>
      </w:r>
      <w:r w:rsidRPr="00E73C94">
        <w:rPr>
          <w:rStyle w:val="StyleUnderline"/>
          <w:highlight w:val="cyan"/>
        </w:rPr>
        <w:t>Is there</w:t>
      </w:r>
      <w:r w:rsidRPr="007661A1">
        <w:rPr>
          <w:rStyle w:val="StyleUnderline"/>
        </w:rPr>
        <w:t xml:space="preserve"> any </w:t>
      </w:r>
      <w:r w:rsidRPr="00E73C94">
        <w:rPr>
          <w:rStyle w:val="StyleUnderline"/>
          <w:highlight w:val="cyan"/>
        </w:rPr>
        <w:t>evi</w:t>
      </w:r>
      <w:r w:rsidRPr="007661A1">
        <w:rPr>
          <w:rStyle w:val="StyleUnderline"/>
        </w:rPr>
        <w:t xml:space="preserve">dence that even </w:t>
      </w:r>
      <w:r w:rsidRPr="00E73C94">
        <w:rPr>
          <w:rStyle w:val="StyleUnderline"/>
          <w:highlight w:val="cyan"/>
        </w:rPr>
        <w:t xml:space="preserve">worse pandemics </w:t>
      </w:r>
      <w:r w:rsidRPr="00D1393A">
        <w:rPr>
          <w:rStyle w:val="StyleUnderline"/>
        </w:rPr>
        <w:t xml:space="preserve">could </w:t>
      </w:r>
      <w:r w:rsidRPr="00E73C94">
        <w:rPr>
          <w:rStyle w:val="StyleUnderline"/>
          <w:highlight w:val="cyan"/>
        </w:rPr>
        <w:t>strike</w:t>
      </w:r>
      <w:r w:rsidRPr="007661A1">
        <w:rPr>
          <w:rStyle w:val="StyleUnderline"/>
        </w:rPr>
        <w:t xml:space="preserve"> us </w:t>
      </w:r>
      <w:proofErr w:type="gramStart"/>
      <w:r w:rsidRPr="00E73C94">
        <w:rPr>
          <w:rStyle w:val="StyleUnderline"/>
          <w:highlight w:val="cyan"/>
        </w:rPr>
        <w:t>in the</w:t>
      </w:r>
      <w:r w:rsidRPr="007661A1">
        <w:rPr>
          <w:rStyle w:val="StyleUnderline"/>
        </w:rPr>
        <w:t xml:space="preserve"> </w:t>
      </w:r>
      <w:r w:rsidRPr="00E73C94">
        <w:rPr>
          <w:rStyle w:val="Emphasis"/>
          <w:highlight w:val="cyan"/>
        </w:rPr>
        <w:t>near future</w:t>
      </w:r>
      <w:proofErr w:type="gramEnd"/>
      <w:r w:rsidRPr="00E73C94">
        <w:rPr>
          <w:rStyle w:val="StyleUnderline"/>
          <w:highlight w:val="cyan"/>
        </w:rPr>
        <w:t xml:space="preserve"> and threaten the </w:t>
      </w:r>
      <w:r w:rsidRPr="00E73C94">
        <w:rPr>
          <w:rStyle w:val="Emphasis"/>
          <w:highlight w:val="cyan"/>
        </w:rPr>
        <w:t>existence of the human race</w:t>
      </w:r>
      <w:r w:rsidRPr="00E73C94">
        <w:rPr>
          <w:rStyle w:val="StyleUnderline"/>
          <w:highlight w:val="cyan"/>
        </w:rPr>
        <w:t>?</w:t>
      </w:r>
      <w:r w:rsidRPr="007661A1">
        <w:rPr>
          <w:rStyle w:val="StyleUnderline"/>
        </w:rPr>
        <w:t xml:space="preserve"> The answer is</w:t>
      </w:r>
      <w:r w:rsidRPr="007661A1">
        <w:rPr>
          <w:rStyle w:val="Emphasis"/>
          <w:sz w:val="28"/>
          <w:szCs w:val="28"/>
        </w:rPr>
        <w:t xml:space="preserve"> </w:t>
      </w:r>
      <w:r w:rsidRPr="00E73C94">
        <w:rPr>
          <w:rStyle w:val="Emphasis"/>
          <w:sz w:val="28"/>
          <w:szCs w:val="28"/>
          <w:highlight w:val="cyan"/>
        </w:rPr>
        <w:t>unequivocally yes</w:t>
      </w:r>
      <w:r w:rsidRPr="007661A1">
        <w:rPr>
          <w:rStyle w:val="Emphasis"/>
          <w:sz w:val="28"/>
          <w:szCs w:val="28"/>
        </w:rPr>
        <w:t>.</w:t>
      </w:r>
      <w:r w:rsidRPr="007661A1">
        <w:rPr>
          <w:sz w:val="16"/>
          <w:szCs w:val="28"/>
        </w:rPr>
        <w:t xml:space="preserve"> </w:t>
      </w:r>
      <w:r w:rsidRPr="007661A1">
        <w:rPr>
          <w:rStyle w:val="StyleUnderline"/>
        </w:rPr>
        <w:t xml:space="preserve">It is not necessary to get infected by viruses of bats, pangolins and other exotic animals that live in remote forests </w:t>
      </w:r>
      <w:proofErr w:type="gramStart"/>
      <w:r w:rsidRPr="007661A1">
        <w:rPr>
          <w:rStyle w:val="StyleUnderline"/>
        </w:rPr>
        <w:t>in order to</w:t>
      </w:r>
      <w:proofErr w:type="gramEnd"/>
      <w:r w:rsidRPr="007661A1">
        <w:rPr>
          <w:rStyle w:val="StyleUnderline"/>
        </w:rPr>
        <w:t xml:space="preserve"> be in danger. Creditable scientific evidence indicates that </w:t>
      </w:r>
      <w:r w:rsidRPr="00E73C94">
        <w:rPr>
          <w:rStyle w:val="StyleUnderline"/>
          <w:highlight w:val="cyan"/>
        </w:rPr>
        <w:t>the human gut</w:t>
      </w:r>
      <w:r w:rsidRPr="007661A1">
        <w:rPr>
          <w:rStyle w:val="StyleUnderline"/>
        </w:rPr>
        <w:t xml:space="preserve"> microbiota </w:t>
      </w:r>
      <w:r w:rsidRPr="00E73C94">
        <w:rPr>
          <w:rStyle w:val="Emphasis"/>
          <w:highlight w:val="cyan"/>
        </w:rPr>
        <w:t>harbor billions of viruses</w:t>
      </w:r>
      <w:r w:rsidRPr="007661A1">
        <w:rPr>
          <w:rStyle w:val="StyleUnderline"/>
        </w:rPr>
        <w:t xml:space="preserve"> which </w:t>
      </w:r>
      <w:proofErr w:type="gramStart"/>
      <w:r w:rsidRPr="007661A1">
        <w:rPr>
          <w:rStyle w:val="StyleUnderline"/>
        </w:rPr>
        <w:t xml:space="preserve">are </w:t>
      </w:r>
      <w:r w:rsidRPr="00E73C94">
        <w:rPr>
          <w:rStyle w:val="StyleUnderline"/>
          <w:highlight w:val="cyan"/>
        </w:rPr>
        <w:t>capable of affecting</w:t>
      </w:r>
      <w:proofErr w:type="gramEnd"/>
      <w:r w:rsidRPr="007661A1">
        <w:rPr>
          <w:rStyle w:val="StyleUnderline"/>
        </w:rPr>
        <w:t xml:space="preserve"> the function of </w:t>
      </w:r>
      <w:r w:rsidRPr="00E73C94">
        <w:rPr>
          <w:rStyle w:val="StyleUnderline"/>
          <w:highlight w:val="cyan"/>
        </w:rPr>
        <w:t>vital</w:t>
      </w:r>
      <w:r w:rsidRPr="007661A1">
        <w:rPr>
          <w:rStyle w:val="StyleUnderline"/>
        </w:rPr>
        <w:t xml:space="preserve"> human </w:t>
      </w:r>
      <w:r w:rsidRPr="00E73C94">
        <w:rPr>
          <w:rStyle w:val="StyleUnderline"/>
          <w:highlight w:val="cyan"/>
        </w:rPr>
        <w:t>organs</w:t>
      </w:r>
      <w:r w:rsidRPr="007661A1">
        <w:rPr>
          <w:rStyle w:val="StyleUnderline"/>
        </w:rPr>
        <w:t xml:space="preserve"> such as the immune system, lung, brain, liver, kidney, heart etc.</w:t>
      </w:r>
      <w:r w:rsidRPr="007661A1">
        <w:rPr>
          <w:sz w:val="16"/>
        </w:rPr>
        <w:t xml:space="preserve"> It is possible that the development of pathogenic variants in the gut can lead to contagious viruses which can cause pandemics, leading to destruction of vital organs, causing death or various debilitating diseases such as blindness, respiratory, liver, </w:t>
      </w:r>
      <w:proofErr w:type="gramStart"/>
      <w:r w:rsidRPr="007661A1">
        <w:rPr>
          <w:sz w:val="16"/>
        </w:rPr>
        <w:t>heart</w:t>
      </w:r>
      <w:proofErr w:type="gramEnd"/>
      <w:r w:rsidRPr="007661A1">
        <w:rPr>
          <w:sz w:val="16"/>
        </w:rPr>
        <w:t xml:space="preserve"> and kidney failures. </w:t>
      </w:r>
      <w:r w:rsidRPr="007661A1">
        <w:rPr>
          <w:rStyle w:val="Emphasis"/>
        </w:rPr>
        <w:t xml:space="preserve">These </w:t>
      </w:r>
      <w:r w:rsidRPr="00E73C94">
        <w:rPr>
          <w:rStyle w:val="Emphasis"/>
          <w:highlight w:val="cyan"/>
        </w:rPr>
        <w:t>diseases could result [in]</w:t>
      </w:r>
      <w:r w:rsidRPr="007661A1">
        <w:rPr>
          <w:rStyle w:val="Emphasis"/>
        </w:rPr>
        <w:t xml:space="preserve"> the complete </w:t>
      </w:r>
      <w:r w:rsidRPr="00E73C94">
        <w:rPr>
          <w:rStyle w:val="Emphasis"/>
          <w:highlight w:val="cyan"/>
        </w:rPr>
        <w:t>shutdown</w:t>
      </w:r>
      <w:r w:rsidRPr="007661A1">
        <w:rPr>
          <w:rStyle w:val="Emphasis"/>
        </w:rPr>
        <w:t xml:space="preserve"> </w:t>
      </w:r>
      <w:r w:rsidRPr="00E73C94">
        <w:rPr>
          <w:rStyle w:val="Emphasis"/>
          <w:highlight w:val="cyan"/>
        </w:rPr>
        <w:t>of</w:t>
      </w:r>
      <w:r w:rsidRPr="007661A1">
        <w:rPr>
          <w:rStyle w:val="Emphasis"/>
        </w:rPr>
        <w:t xml:space="preserve"> our </w:t>
      </w:r>
      <w:r w:rsidRPr="00E73C94">
        <w:rPr>
          <w:rStyle w:val="Emphasis"/>
          <w:highlight w:val="cyan"/>
        </w:rPr>
        <w:t>civilization and probably</w:t>
      </w:r>
      <w:r w:rsidRPr="007661A1">
        <w:rPr>
          <w:rStyle w:val="Emphasis"/>
        </w:rPr>
        <w:t xml:space="preserve"> the </w:t>
      </w:r>
      <w:r w:rsidRPr="00E73C94">
        <w:rPr>
          <w:rStyle w:val="Emphasis"/>
          <w:highlight w:val="cyan"/>
        </w:rPr>
        <w:t>extinction</w:t>
      </w:r>
      <w:r w:rsidRPr="007661A1">
        <w:rPr>
          <w:rStyle w:val="Emphasis"/>
        </w:rPr>
        <w:t xml:space="preserve"> of human race</w:t>
      </w:r>
      <w:r w:rsidRPr="007661A1">
        <w:rPr>
          <w:sz w:val="16"/>
        </w:rPr>
        <w:t xml:space="preserve">. In this essay, </w:t>
      </w:r>
      <w:r w:rsidRPr="007661A1">
        <w:rPr>
          <w:rStyle w:val="StyleUnderline"/>
        </w:rPr>
        <w:t>I will first provide a few independent pieces of scientific facts and then combine this information to come up with some (but certainly not all) hypothetical scenarios that could cause human race misery, even extinction.</w:t>
      </w:r>
      <w:r w:rsidRPr="007661A1">
        <w:rPr>
          <w:sz w:val="16"/>
        </w:rPr>
        <w:t xml:space="preserve"> </w:t>
      </w:r>
      <w:r w:rsidRPr="007661A1">
        <w:rPr>
          <w:rStyle w:val="StyleUnderline"/>
        </w:rPr>
        <w:t xml:space="preserve">I hope that these scary scenarios will trigger </w:t>
      </w:r>
      <w:r w:rsidRPr="00E73C94">
        <w:rPr>
          <w:rStyle w:val="StyleUnderline"/>
          <w:highlight w:val="cyan"/>
        </w:rPr>
        <w:t>preventative measures</w:t>
      </w:r>
      <w:r w:rsidRPr="007661A1">
        <w:rPr>
          <w:rStyle w:val="StyleUnderline"/>
        </w:rPr>
        <w:t xml:space="preserve"> that </w:t>
      </w:r>
      <w:r w:rsidRPr="00E73C94">
        <w:rPr>
          <w:rStyle w:val="StyleUnderline"/>
          <w:highlight w:val="cyan"/>
        </w:rPr>
        <w:t>could reverse or delay</w:t>
      </w:r>
      <w:r w:rsidRPr="007661A1">
        <w:rPr>
          <w:rStyle w:val="StyleUnderline"/>
        </w:rPr>
        <w:t xml:space="preserve"> the projected </w:t>
      </w:r>
      <w:r w:rsidRPr="00E73C94">
        <w:rPr>
          <w:rStyle w:val="StyleUnderline"/>
          <w:highlight w:val="cyan"/>
        </w:rPr>
        <w:t>adverse outcomes</w:t>
      </w:r>
      <w:r w:rsidRPr="007661A1">
        <w:rPr>
          <w:rStyle w:val="StyleUnderline"/>
        </w:rPr>
        <w:t>.</w:t>
      </w:r>
    </w:p>
    <w:p w14:paraId="1EA041C2" w14:textId="77777777" w:rsidR="0063674A" w:rsidRDefault="0063674A" w:rsidP="0063674A">
      <w:pPr>
        <w:pStyle w:val="Heading4"/>
      </w:pPr>
      <w:r>
        <w:t xml:space="preserve">Scenario 2 is Right Wing Populism. </w:t>
      </w:r>
    </w:p>
    <w:p w14:paraId="05077683" w14:textId="77777777" w:rsidR="0063674A" w:rsidRPr="007B17CE" w:rsidRDefault="0063674A" w:rsidP="0063674A">
      <w:pPr>
        <w:pStyle w:val="Heading4"/>
      </w:pPr>
      <w:r w:rsidRPr="007B17CE">
        <w:t xml:space="preserve">RWP is on the rise in </w:t>
      </w:r>
      <w:r>
        <w:t>democracies</w:t>
      </w:r>
      <w:r w:rsidRPr="007B17CE">
        <w:t xml:space="preserve">; US haven’t defeated it </w:t>
      </w:r>
      <w:r>
        <w:t>despite Biden Victory</w:t>
      </w:r>
      <w:r w:rsidRPr="007B17CE">
        <w:t xml:space="preserve">. </w:t>
      </w:r>
    </w:p>
    <w:p w14:paraId="0A5A3A90" w14:textId="77777777" w:rsidR="0063674A" w:rsidRPr="00540952" w:rsidRDefault="0063674A" w:rsidP="0063674A">
      <w:r w:rsidRPr="00540952">
        <w:t xml:space="preserve">Stryker, 11-11-2021, "Liberal democracy is still under threat," New Statesman, </w:t>
      </w:r>
      <w:hyperlink r:id="rId33" w:history="1">
        <w:r w:rsidRPr="00540952">
          <w:rPr>
            <w:rStyle w:val="Hyperlink"/>
          </w:rPr>
          <w:t>https://www.newstatesman.com/international-politics/democracy-international-politics/2021/11/liberal-democracy-is-still-under-threat</w:t>
        </w:r>
      </w:hyperlink>
      <w:r w:rsidRPr="007B17CE">
        <w:t xml:space="preserve"> (Loyola IB)</w:t>
      </w:r>
    </w:p>
    <w:p w14:paraId="428557EA" w14:textId="77777777" w:rsidR="0063674A" w:rsidRPr="00696AA0" w:rsidRDefault="0063674A" w:rsidP="0063674A">
      <w:pPr>
        <w:spacing w:after="100" w:afterAutospacing="1"/>
        <w:rPr>
          <w:rFonts w:asciiTheme="majorHAnsi" w:hAnsiTheme="majorHAnsi" w:cstheme="majorHAnsi"/>
          <w:color w:val="252524"/>
        </w:rPr>
      </w:pPr>
      <w:r w:rsidRPr="00696AA0">
        <w:rPr>
          <w:rFonts w:asciiTheme="majorHAnsi" w:hAnsiTheme="majorHAnsi" w:cstheme="majorHAnsi"/>
          <w:color w:val="252524"/>
        </w:rPr>
        <w:t xml:space="preserve">Sighs of relief could be heard around the world following Joe Biden’s election victory as US president last year. </w:t>
      </w:r>
      <w:r w:rsidRPr="00696AA0">
        <w:rPr>
          <w:rStyle w:val="StyleUnderline"/>
          <w:rFonts w:asciiTheme="majorHAnsi" w:hAnsiTheme="majorHAnsi" w:cstheme="majorHAnsi"/>
        </w:rPr>
        <w:t xml:space="preserve">For many in the West, his win over Donald Trump </w:t>
      </w:r>
      <w:proofErr w:type="spellStart"/>
      <w:r w:rsidRPr="00696AA0">
        <w:rPr>
          <w:rStyle w:val="StyleUnderline"/>
          <w:rFonts w:asciiTheme="majorHAnsi" w:hAnsiTheme="majorHAnsi" w:cstheme="majorHAnsi"/>
        </w:rPr>
        <w:t>signalled</w:t>
      </w:r>
      <w:proofErr w:type="spellEnd"/>
      <w:r w:rsidRPr="00696AA0">
        <w:rPr>
          <w:rStyle w:val="StyleUnderline"/>
          <w:rFonts w:asciiTheme="majorHAnsi" w:hAnsiTheme="majorHAnsi" w:cstheme="majorHAnsi"/>
        </w:rPr>
        <w:t xml:space="preserve"> that populism could be beaten.</w:t>
      </w:r>
      <w:r w:rsidRPr="00696AA0">
        <w:rPr>
          <w:rFonts w:asciiTheme="majorHAnsi" w:hAnsiTheme="majorHAnsi" w:cstheme="majorHAnsi"/>
          <w:color w:val="252524"/>
        </w:rPr>
        <w:t xml:space="preserve"> The </w:t>
      </w:r>
      <w:r w:rsidRPr="00696AA0">
        <w:rPr>
          <w:rStyle w:val="StyleUnderline"/>
          <w:rFonts w:asciiTheme="majorHAnsi" w:hAnsiTheme="majorHAnsi" w:cstheme="majorHAnsi"/>
        </w:rPr>
        <w:t xml:space="preserve">Biden campaign’s strategy of firing up the liberal base while also reaching out to those on the fence worked </w:t>
      </w:r>
      <w:proofErr w:type="gramStart"/>
      <w:r w:rsidRPr="00696AA0">
        <w:rPr>
          <w:rStyle w:val="StyleUnderline"/>
          <w:rFonts w:asciiTheme="majorHAnsi" w:hAnsiTheme="majorHAnsi" w:cstheme="majorHAnsi"/>
        </w:rPr>
        <w:t>wonders</w:t>
      </w:r>
      <w:r w:rsidRPr="00696AA0">
        <w:rPr>
          <w:rFonts w:asciiTheme="majorHAnsi" w:hAnsiTheme="majorHAnsi" w:cstheme="majorHAnsi"/>
          <w:color w:val="252524"/>
        </w:rPr>
        <w:t>, and</w:t>
      </w:r>
      <w:proofErr w:type="gramEnd"/>
      <w:r w:rsidRPr="00696AA0">
        <w:rPr>
          <w:rFonts w:asciiTheme="majorHAnsi" w:hAnsiTheme="majorHAnsi" w:cstheme="majorHAnsi"/>
          <w:color w:val="252524"/>
        </w:rPr>
        <w:t xml:space="preserve"> presented advocates for liberal democracy with a win.</w:t>
      </w:r>
    </w:p>
    <w:p w14:paraId="108A8F4B" w14:textId="77777777" w:rsidR="0063674A" w:rsidRPr="00696AA0" w:rsidRDefault="0063674A" w:rsidP="0063674A">
      <w:pPr>
        <w:spacing w:after="100" w:afterAutospacing="1"/>
        <w:rPr>
          <w:rFonts w:asciiTheme="majorHAnsi" w:hAnsiTheme="majorHAnsi" w:cstheme="majorHAnsi"/>
          <w:color w:val="252524"/>
        </w:rPr>
      </w:pPr>
      <w:r w:rsidRPr="00696AA0">
        <w:rPr>
          <w:rFonts w:asciiTheme="majorHAnsi" w:hAnsiTheme="majorHAnsi" w:cstheme="majorHAnsi"/>
          <w:color w:val="252524"/>
        </w:rPr>
        <w:t xml:space="preserve">But </w:t>
      </w:r>
      <w:r w:rsidRPr="002511B0">
        <w:rPr>
          <w:rStyle w:val="Emphasis"/>
          <w:rFonts w:asciiTheme="majorHAnsi" w:hAnsiTheme="majorHAnsi" w:cstheme="majorHAnsi"/>
          <w:highlight w:val="cyan"/>
        </w:rPr>
        <w:t>Biden’s victory can’t be</w:t>
      </w:r>
      <w:r w:rsidRPr="00696AA0">
        <w:rPr>
          <w:rStyle w:val="Emphasis"/>
          <w:rFonts w:asciiTheme="majorHAnsi" w:hAnsiTheme="majorHAnsi" w:cstheme="majorHAnsi"/>
        </w:rPr>
        <w:t xml:space="preserve"> read as the </w:t>
      </w:r>
      <w:r w:rsidRPr="002511B0">
        <w:rPr>
          <w:rStyle w:val="Emphasis"/>
          <w:rFonts w:asciiTheme="majorHAnsi" w:hAnsiTheme="majorHAnsi" w:cstheme="majorHAnsi"/>
          <w:highlight w:val="cyan"/>
        </w:rPr>
        <w:t>death knell for populism</w:t>
      </w:r>
      <w:r w:rsidRPr="00696AA0">
        <w:rPr>
          <w:rStyle w:val="Emphasis"/>
          <w:rFonts w:asciiTheme="majorHAnsi" w:hAnsiTheme="majorHAnsi" w:cstheme="majorHAnsi"/>
        </w:rPr>
        <w:t xml:space="preserve">, </w:t>
      </w:r>
      <w:r w:rsidRPr="002511B0">
        <w:rPr>
          <w:rStyle w:val="Emphasis"/>
          <w:rFonts w:asciiTheme="majorHAnsi" w:hAnsiTheme="majorHAnsi" w:cstheme="majorHAnsi"/>
          <w:highlight w:val="cyan"/>
        </w:rPr>
        <w:t>be</w:t>
      </w:r>
      <w:r w:rsidRPr="00696AA0">
        <w:rPr>
          <w:rStyle w:val="Emphasis"/>
          <w:rFonts w:asciiTheme="majorHAnsi" w:hAnsiTheme="majorHAnsi" w:cstheme="majorHAnsi"/>
        </w:rPr>
        <w:t xml:space="preserve"> it in the </w:t>
      </w:r>
      <w:r w:rsidRPr="002511B0">
        <w:rPr>
          <w:rStyle w:val="Emphasis"/>
          <w:rFonts w:asciiTheme="majorHAnsi" w:hAnsiTheme="majorHAnsi" w:cstheme="majorHAnsi"/>
          <w:highlight w:val="cyan"/>
        </w:rPr>
        <w:t>US or elsewhere</w:t>
      </w:r>
      <w:r w:rsidRPr="00696AA0">
        <w:rPr>
          <w:rFonts w:asciiTheme="majorHAnsi" w:hAnsiTheme="majorHAnsi" w:cstheme="majorHAnsi"/>
          <w:color w:val="252524"/>
        </w:rPr>
        <w:t xml:space="preserve">. The issues </w:t>
      </w:r>
      <w:r w:rsidRPr="002511B0">
        <w:rPr>
          <w:rFonts w:asciiTheme="majorHAnsi" w:hAnsiTheme="majorHAnsi" w:cstheme="majorHAnsi"/>
          <w:color w:val="252524"/>
        </w:rPr>
        <w:t>that</w:t>
      </w:r>
      <w:r w:rsidRPr="002511B0">
        <w:rPr>
          <w:rStyle w:val="Emphasis"/>
          <w:rFonts w:asciiTheme="majorHAnsi" w:hAnsiTheme="majorHAnsi" w:cstheme="majorHAnsi"/>
        </w:rPr>
        <w:t xml:space="preserve"> </w:t>
      </w:r>
      <w:r w:rsidRPr="002511B0">
        <w:rPr>
          <w:rStyle w:val="Emphasis"/>
          <w:rFonts w:asciiTheme="majorHAnsi" w:hAnsiTheme="majorHAnsi" w:cstheme="majorHAnsi"/>
          <w:highlight w:val="cyan"/>
        </w:rPr>
        <w:t>transformed public disillusionment</w:t>
      </w:r>
      <w:r w:rsidRPr="00696AA0">
        <w:rPr>
          <w:rStyle w:val="Emphasis"/>
          <w:rFonts w:asciiTheme="majorHAnsi" w:hAnsiTheme="majorHAnsi" w:cstheme="majorHAnsi"/>
        </w:rPr>
        <w:t xml:space="preserve"> into wins for Trump,</w:t>
      </w:r>
      <w:r w:rsidRPr="00696AA0">
        <w:rPr>
          <w:rFonts w:asciiTheme="majorHAnsi" w:hAnsiTheme="majorHAnsi" w:cstheme="majorHAnsi"/>
          <w:color w:val="252524"/>
        </w:rPr>
        <w:t xml:space="preserve"> </w:t>
      </w:r>
      <w:proofErr w:type="gramStart"/>
      <w:r w:rsidRPr="00696AA0">
        <w:rPr>
          <w:rFonts w:asciiTheme="majorHAnsi" w:hAnsiTheme="majorHAnsi" w:cstheme="majorHAnsi"/>
          <w:color w:val="252524"/>
        </w:rPr>
        <w:t>Brexit</w:t>
      </w:r>
      <w:proofErr w:type="gramEnd"/>
      <w:r w:rsidRPr="00696AA0">
        <w:rPr>
          <w:rFonts w:asciiTheme="majorHAnsi" w:hAnsiTheme="majorHAnsi" w:cstheme="majorHAnsi"/>
          <w:color w:val="252524"/>
        </w:rPr>
        <w:t xml:space="preserve"> and other populist movements worldwide – both on the left and the right – are just as strong today as they were five or so years ago.</w:t>
      </w:r>
    </w:p>
    <w:p w14:paraId="2EA7D736" w14:textId="77777777" w:rsidR="0063674A" w:rsidRPr="00696AA0" w:rsidRDefault="0063674A" w:rsidP="0063674A">
      <w:pPr>
        <w:spacing w:after="100" w:afterAutospacing="1"/>
        <w:rPr>
          <w:rFonts w:asciiTheme="majorHAnsi" w:hAnsiTheme="majorHAnsi" w:cstheme="majorHAnsi"/>
          <w:color w:val="252524"/>
        </w:rPr>
      </w:pPr>
      <w:r w:rsidRPr="00696AA0">
        <w:rPr>
          <w:rFonts w:asciiTheme="majorHAnsi" w:hAnsiTheme="majorHAnsi" w:cstheme="majorHAnsi"/>
          <w:color w:val="252524"/>
        </w:rPr>
        <w:t xml:space="preserve">A Pew Research survey of </w:t>
      </w:r>
      <w:r w:rsidRPr="002511B0">
        <w:rPr>
          <w:rStyle w:val="Emphasis"/>
          <w:rFonts w:asciiTheme="majorHAnsi" w:hAnsiTheme="majorHAnsi" w:cstheme="majorHAnsi"/>
          <w:highlight w:val="cyan"/>
        </w:rPr>
        <w:t>global attitudes earlier this year found distrust</w:t>
      </w:r>
      <w:r w:rsidRPr="00696AA0">
        <w:rPr>
          <w:rStyle w:val="Emphasis"/>
          <w:rFonts w:asciiTheme="majorHAnsi" w:hAnsiTheme="majorHAnsi" w:cstheme="majorHAnsi"/>
        </w:rPr>
        <w:t xml:space="preserve"> of the </w:t>
      </w:r>
      <w:r w:rsidRPr="002511B0">
        <w:rPr>
          <w:rStyle w:val="Emphasis"/>
          <w:rFonts w:asciiTheme="majorHAnsi" w:hAnsiTheme="majorHAnsi" w:cstheme="majorHAnsi"/>
          <w:highlight w:val="cyan"/>
        </w:rPr>
        <w:t>political and economic order</w:t>
      </w:r>
      <w:r w:rsidRPr="00696AA0">
        <w:rPr>
          <w:rStyle w:val="Emphasis"/>
          <w:rFonts w:asciiTheme="majorHAnsi" w:hAnsiTheme="majorHAnsi" w:cstheme="majorHAnsi"/>
        </w:rPr>
        <w:t xml:space="preserve"> was highest </w:t>
      </w:r>
      <w:r w:rsidRPr="002511B0">
        <w:rPr>
          <w:rStyle w:val="Emphasis"/>
          <w:rFonts w:asciiTheme="majorHAnsi" w:hAnsiTheme="majorHAnsi" w:cstheme="majorHAnsi"/>
          <w:highlight w:val="cyan"/>
        </w:rPr>
        <w:t>in some of the richest countries in the world</w:t>
      </w:r>
      <w:r w:rsidRPr="002511B0">
        <w:rPr>
          <w:rFonts w:asciiTheme="majorHAnsi" w:hAnsiTheme="majorHAnsi" w:cstheme="majorHAnsi"/>
          <w:color w:val="252524"/>
          <w:highlight w:val="cyan"/>
        </w:rPr>
        <w:t>.</w:t>
      </w:r>
      <w:r w:rsidRPr="00696AA0">
        <w:rPr>
          <w:rFonts w:asciiTheme="majorHAnsi" w:hAnsiTheme="majorHAnsi" w:cstheme="majorHAnsi"/>
          <w:color w:val="252524"/>
        </w:rPr>
        <w:t xml:space="preserve"> In the US, </w:t>
      </w:r>
      <w:r w:rsidRPr="00696AA0">
        <w:rPr>
          <w:rStyle w:val="StyleUnderline"/>
          <w:rFonts w:asciiTheme="majorHAnsi" w:hAnsiTheme="majorHAnsi" w:cstheme="majorHAnsi"/>
        </w:rPr>
        <w:t>85 per cent of Americans said the political order should be either completely reformed or subject to a major change</w:t>
      </w:r>
      <w:r w:rsidRPr="00696AA0">
        <w:rPr>
          <w:rFonts w:asciiTheme="majorHAnsi" w:hAnsiTheme="majorHAnsi" w:cstheme="majorHAnsi"/>
          <w:color w:val="252524"/>
        </w:rPr>
        <w:t xml:space="preserve">, while 66 per cent said the same about the economy, and 76 per cent about the healthcare system. </w:t>
      </w:r>
    </w:p>
    <w:p w14:paraId="77F7F779" w14:textId="77777777" w:rsidR="0063674A" w:rsidRPr="00696AA0" w:rsidRDefault="0063674A" w:rsidP="0063674A">
      <w:pPr>
        <w:spacing w:after="100" w:afterAutospacing="1"/>
        <w:rPr>
          <w:rFonts w:asciiTheme="majorHAnsi" w:hAnsiTheme="majorHAnsi" w:cstheme="majorHAnsi"/>
          <w:color w:val="252524"/>
        </w:rPr>
      </w:pPr>
      <w:r w:rsidRPr="00696AA0">
        <w:rPr>
          <w:rFonts w:asciiTheme="majorHAnsi" w:hAnsiTheme="majorHAnsi" w:cstheme="majorHAnsi"/>
          <w:color w:val="252524"/>
        </w:rPr>
        <w:lastRenderedPageBreak/>
        <w:t xml:space="preserve">In Italy, Spain, Greece and France, </w:t>
      </w:r>
      <w:proofErr w:type="gramStart"/>
      <w:r w:rsidRPr="00696AA0">
        <w:rPr>
          <w:rFonts w:asciiTheme="majorHAnsi" w:hAnsiTheme="majorHAnsi" w:cstheme="majorHAnsi"/>
          <w:color w:val="252524"/>
        </w:rPr>
        <w:t>the vast majority of</w:t>
      </w:r>
      <w:proofErr w:type="gramEnd"/>
      <w:r w:rsidRPr="00696AA0">
        <w:rPr>
          <w:rFonts w:asciiTheme="majorHAnsi" w:hAnsiTheme="majorHAnsi" w:cstheme="majorHAnsi"/>
          <w:color w:val="252524"/>
        </w:rPr>
        <w:t xml:space="preserve"> voters were in alignment with Americans, expressing disaffection with the status quo, not to mention a dissatisfaction over the effectiveness of democracy, too.</w:t>
      </w:r>
    </w:p>
    <w:p w14:paraId="7EDDDA62" w14:textId="77777777" w:rsidR="0063674A" w:rsidRPr="00696AA0" w:rsidRDefault="0063674A" w:rsidP="0063674A">
      <w:pPr>
        <w:spacing w:after="100" w:afterAutospacing="1"/>
        <w:rPr>
          <w:rStyle w:val="StyleUnderline"/>
          <w:rFonts w:asciiTheme="majorHAnsi" w:hAnsiTheme="majorHAnsi" w:cstheme="majorHAnsi"/>
        </w:rPr>
      </w:pPr>
      <w:r w:rsidRPr="00696AA0">
        <w:rPr>
          <w:rStyle w:val="StyleUnderline"/>
          <w:rFonts w:asciiTheme="majorHAnsi" w:hAnsiTheme="majorHAnsi" w:cstheme="majorHAnsi"/>
        </w:rPr>
        <w:t xml:space="preserve">Research shows that </w:t>
      </w:r>
      <w:r w:rsidRPr="002511B0">
        <w:rPr>
          <w:rStyle w:val="StyleUnderline"/>
          <w:rFonts w:asciiTheme="majorHAnsi" w:hAnsiTheme="majorHAnsi" w:cstheme="majorHAnsi"/>
          <w:highlight w:val="cyan"/>
        </w:rPr>
        <w:t>the electorates of many countries around the world are unsatisfied</w:t>
      </w:r>
      <w:r w:rsidRPr="00696AA0">
        <w:rPr>
          <w:rStyle w:val="StyleUnderline"/>
          <w:rFonts w:asciiTheme="majorHAnsi" w:hAnsiTheme="majorHAnsi" w:cstheme="majorHAnsi"/>
        </w:rPr>
        <w:t xml:space="preserve"> with their </w:t>
      </w:r>
      <w:r w:rsidRPr="002511B0">
        <w:rPr>
          <w:rStyle w:val="StyleUnderline"/>
          <w:rFonts w:asciiTheme="majorHAnsi" w:hAnsiTheme="majorHAnsi" w:cstheme="majorHAnsi"/>
          <w:highlight w:val="cyan"/>
        </w:rPr>
        <w:t>current political and economic systems</w:t>
      </w:r>
      <w:r w:rsidRPr="00696AA0">
        <w:rPr>
          <w:rFonts w:asciiTheme="majorHAnsi" w:hAnsiTheme="majorHAnsi" w:cstheme="majorHAnsi"/>
          <w:color w:val="252524"/>
        </w:rPr>
        <w:t xml:space="preserve">. The groups agitating for change in these countries may not be far right or far left. They don't need to be. But </w:t>
      </w:r>
      <w:r w:rsidRPr="00696AA0">
        <w:rPr>
          <w:rStyle w:val="StyleUnderline"/>
          <w:rFonts w:asciiTheme="majorHAnsi" w:hAnsiTheme="majorHAnsi" w:cstheme="majorHAnsi"/>
        </w:rPr>
        <w:t xml:space="preserve">they could threaten to </w:t>
      </w:r>
      <w:proofErr w:type="spellStart"/>
      <w:r w:rsidRPr="002511B0">
        <w:rPr>
          <w:rStyle w:val="StyleUnderline"/>
          <w:rFonts w:asciiTheme="majorHAnsi" w:hAnsiTheme="majorHAnsi" w:cstheme="majorHAnsi"/>
          <w:highlight w:val="cyan"/>
        </w:rPr>
        <w:t>destabilise</w:t>
      </w:r>
      <w:proofErr w:type="spellEnd"/>
      <w:r w:rsidRPr="002511B0">
        <w:rPr>
          <w:rStyle w:val="StyleUnderline"/>
          <w:rFonts w:asciiTheme="majorHAnsi" w:hAnsiTheme="majorHAnsi" w:cstheme="majorHAnsi"/>
          <w:highlight w:val="cyan"/>
        </w:rPr>
        <w:t xml:space="preserve"> those systems if those in power stick to a “steady as she goes</w:t>
      </w:r>
      <w:r w:rsidRPr="00696AA0">
        <w:rPr>
          <w:rStyle w:val="StyleUnderline"/>
          <w:rFonts w:asciiTheme="majorHAnsi" w:hAnsiTheme="majorHAnsi" w:cstheme="majorHAnsi"/>
        </w:rPr>
        <w:t>” agenda rather than a “change things up” one.</w:t>
      </w:r>
    </w:p>
    <w:p w14:paraId="200FE481" w14:textId="77777777" w:rsidR="0063674A" w:rsidRPr="00696AA0" w:rsidRDefault="0063674A" w:rsidP="0063674A">
      <w:pPr>
        <w:spacing w:after="100" w:afterAutospacing="1"/>
        <w:rPr>
          <w:rStyle w:val="Emphasis"/>
          <w:rFonts w:asciiTheme="majorHAnsi" w:hAnsiTheme="majorHAnsi" w:cstheme="majorHAnsi"/>
        </w:rPr>
      </w:pPr>
      <w:r w:rsidRPr="00696AA0">
        <w:rPr>
          <w:rFonts w:asciiTheme="majorHAnsi" w:hAnsiTheme="majorHAnsi" w:cstheme="majorHAnsi"/>
          <w:color w:val="252524"/>
        </w:rPr>
        <w:t xml:space="preserve">Data indicates that the current systems most under threat are in the Mediterranean, </w:t>
      </w:r>
      <w:proofErr w:type="gramStart"/>
      <w:r w:rsidRPr="00696AA0">
        <w:rPr>
          <w:rFonts w:asciiTheme="majorHAnsi" w:hAnsiTheme="majorHAnsi" w:cstheme="majorHAnsi"/>
          <w:color w:val="252524"/>
        </w:rPr>
        <w:t>France</w:t>
      </w:r>
      <w:proofErr w:type="gramEnd"/>
      <w:r w:rsidRPr="00696AA0">
        <w:rPr>
          <w:rFonts w:asciiTheme="majorHAnsi" w:hAnsiTheme="majorHAnsi" w:cstheme="majorHAnsi"/>
          <w:color w:val="252524"/>
        </w:rPr>
        <w:t xml:space="preserve"> and the US. Biden's victory last year was more a win </w:t>
      </w:r>
      <w:r w:rsidRPr="00696AA0">
        <w:rPr>
          <w:rFonts w:asciiTheme="majorHAnsi" w:hAnsiTheme="majorHAnsi" w:cstheme="majorHAnsi"/>
          <w:i/>
          <w:iCs/>
          <w:color w:val="252524"/>
        </w:rPr>
        <w:t>against </w:t>
      </w:r>
      <w:r w:rsidRPr="00696AA0">
        <w:rPr>
          <w:rFonts w:asciiTheme="majorHAnsi" w:hAnsiTheme="majorHAnsi" w:cstheme="majorHAnsi"/>
          <w:color w:val="252524"/>
        </w:rPr>
        <w:t>Trump than a win </w:t>
      </w:r>
      <w:r w:rsidRPr="00696AA0">
        <w:rPr>
          <w:rFonts w:asciiTheme="majorHAnsi" w:hAnsiTheme="majorHAnsi" w:cstheme="majorHAnsi"/>
          <w:i/>
          <w:iCs/>
          <w:color w:val="252524"/>
        </w:rPr>
        <w:t>for </w:t>
      </w:r>
      <w:r w:rsidRPr="00696AA0">
        <w:rPr>
          <w:rStyle w:val="StyleUnderline"/>
          <w:rFonts w:asciiTheme="majorHAnsi" w:hAnsiTheme="majorHAnsi" w:cstheme="majorHAnsi"/>
        </w:rPr>
        <w:t xml:space="preserve">Biden. </w:t>
      </w:r>
      <w:r w:rsidRPr="002511B0">
        <w:rPr>
          <w:rStyle w:val="StyleUnderline"/>
          <w:rFonts w:asciiTheme="majorHAnsi" w:hAnsiTheme="majorHAnsi" w:cstheme="majorHAnsi"/>
          <w:highlight w:val="cyan"/>
        </w:rPr>
        <w:t xml:space="preserve">His victory shouldn’t be written as an endorsement for all things </w:t>
      </w:r>
      <w:proofErr w:type="spellStart"/>
      <w:r w:rsidRPr="002511B0">
        <w:rPr>
          <w:rStyle w:val="StyleUnderline"/>
          <w:rFonts w:asciiTheme="majorHAnsi" w:hAnsiTheme="majorHAnsi" w:cstheme="majorHAnsi"/>
          <w:highlight w:val="cyan"/>
        </w:rPr>
        <w:t>Bidenite</w:t>
      </w:r>
      <w:proofErr w:type="spellEnd"/>
      <w:r w:rsidRPr="00696AA0">
        <w:rPr>
          <w:rFonts w:asciiTheme="majorHAnsi" w:hAnsiTheme="majorHAnsi" w:cstheme="majorHAnsi"/>
          <w:color w:val="252524"/>
        </w:rPr>
        <w:t xml:space="preserve">. </w:t>
      </w:r>
      <w:r w:rsidRPr="002511B0">
        <w:rPr>
          <w:rStyle w:val="Emphasis"/>
          <w:rFonts w:asciiTheme="majorHAnsi" w:hAnsiTheme="majorHAnsi" w:cstheme="majorHAnsi"/>
          <w:highlight w:val="cyan"/>
        </w:rPr>
        <w:t xml:space="preserve">The political and economic order there </w:t>
      </w:r>
      <w:proofErr w:type="gramStart"/>
      <w:r w:rsidRPr="002511B0">
        <w:rPr>
          <w:rStyle w:val="Emphasis"/>
          <w:rFonts w:asciiTheme="majorHAnsi" w:hAnsiTheme="majorHAnsi" w:cstheme="majorHAnsi"/>
          <w:highlight w:val="cyan"/>
        </w:rPr>
        <w:t>is in need of</w:t>
      </w:r>
      <w:proofErr w:type="gramEnd"/>
      <w:r w:rsidRPr="002511B0">
        <w:rPr>
          <w:rStyle w:val="Emphasis"/>
          <w:rFonts w:asciiTheme="majorHAnsi" w:hAnsiTheme="majorHAnsi" w:cstheme="majorHAnsi"/>
          <w:highlight w:val="cyan"/>
        </w:rPr>
        <w:t xml:space="preserve"> repair</w:t>
      </w:r>
      <w:r w:rsidRPr="002511B0">
        <w:rPr>
          <w:rFonts w:asciiTheme="majorHAnsi" w:hAnsiTheme="majorHAnsi" w:cstheme="majorHAnsi"/>
          <w:color w:val="252524"/>
          <w:highlight w:val="cyan"/>
        </w:rPr>
        <w:t>.</w:t>
      </w:r>
      <w:r w:rsidRPr="00696AA0">
        <w:rPr>
          <w:rFonts w:asciiTheme="majorHAnsi" w:hAnsiTheme="majorHAnsi" w:cstheme="majorHAnsi"/>
          <w:color w:val="252524"/>
        </w:rPr>
        <w:t xml:space="preserve"> Voters want something to be </w:t>
      </w:r>
      <w:proofErr w:type="gramStart"/>
      <w:r w:rsidRPr="00696AA0">
        <w:rPr>
          <w:rFonts w:asciiTheme="majorHAnsi" w:hAnsiTheme="majorHAnsi" w:cstheme="majorHAnsi"/>
          <w:color w:val="252524"/>
        </w:rPr>
        <w:t>done, and</w:t>
      </w:r>
      <w:proofErr w:type="gramEnd"/>
      <w:r w:rsidRPr="00696AA0">
        <w:rPr>
          <w:rFonts w:asciiTheme="majorHAnsi" w:hAnsiTheme="majorHAnsi" w:cstheme="majorHAnsi"/>
          <w:color w:val="252524"/>
        </w:rPr>
        <w:t xml:space="preserve"> </w:t>
      </w:r>
      <w:r w:rsidRPr="00696AA0">
        <w:rPr>
          <w:rStyle w:val="StyleUnderline"/>
          <w:rFonts w:asciiTheme="majorHAnsi" w:hAnsiTheme="majorHAnsi" w:cstheme="majorHAnsi"/>
        </w:rPr>
        <w:t xml:space="preserve">want their leaders to be seen doing it. If they feel the systems, </w:t>
      </w:r>
      <w:proofErr w:type="gramStart"/>
      <w:r w:rsidRPr="002511B0">
        <w:rPr>
          <w:rStyle w:val="Emphasis"/>
          <w:rFonts w:asciiTheme="majorHAnsi" w:hAnsiTheme="majorHAnsi" w:cstheme="majorHAnsi"/>
          <w:highlight w:val="cyan"/>
        </w:rPr>
        <w:t>parties</w:t>
      </w:r>
      <w:proofErr w:type="gramEnd"/>
      <w:r w:rsidRPr="002511B0">
        <w:rPr>
          <w:rStyle w:val="Emphasis"/>
          <w:rFonts w:asciiTheme="majorHAnsi" w:hAnsiTheme="majorHAnsi" w:cstheme="majorHAnsi"/>
          <w:highlight w:val="cyan"/>
        </w:rPr>
        <w:t xml:space="preserve"> and candidates available are unable to deliver on that</w:t>
      </w:r>
      <w:r w:rsidRPr="00696AA0">
        <w:rPr>
          <w:rStyle w:val="StyleUnderline"/>
          <w:rFonts w:asciiTheme="majorHAnsi" w:hAnsiTheme="majorHAnsi" w:cstheme="majorHAnsi"/>
        </w:rPr>
        <w:t xml:space="preserve">, </w:t>
      </w:r>
      <w:r w:rsidRPr="00696AA0">
        <w:rPr>
          <w:rStyle w:val="Emphasis"/>
          <w:rFonts w:asciiTheme="majorHAnsi" w:hAnsiTheme="majorHAnsi" w:cstheme="majorHAnsi"/>
        </w:rPr>
        <w:t>they may go searching for alternative movements.</w:t>
      </w:r>
      <w:r w:rsidRPr="00696AA0">
        <w:rPr>
          <w:rStyle w:val="StyleUnderline"/>
          <w:rFonts w:asciiTheme="majorHAnsi" w:hAnsiTheme="majorHAnsi" w:cstheme="majorHAnsi"/>
        </w:rPr>
        <w:t xml:space="preserve"> </w:t>
      </w:r>
      <w:r w:rsidRPr="00696AA0">
        <w:rPr>
          <w:rFonts w:asciiTheme="majorHAnsi" w:hAnsiTheme="majorHAnsi" w:cstheme="majorHAnsi"/>
          <w:color w:val="252524"/>
        </w:rPr>
        <w:t>Pessimism in America that anything </w:t>
      </w:r>
      <w:r w:rsidRPr="00696AA0">
        <w:rPr>
          <w:rFonts w:asciiTheme="majorHAnsi" w:hAnsiTheme="majorHAnsi" w:cstheme="majorHAnsi"/>
          <w:i/>
          <w:iCs/>
          <w:color w:val="252524"/>
        </w:rPr>
        <w:t>can </w:t>
      </w:r>
      <w:r w:rsidRPr="00696AA0">
        <w:rPr>
          <w:rFonts w:asciiTheme="majorHAnsi" w:hAnsiTheme="majorHAnsi" w:cstheme="majorHAnsi"/>
          <w:color w:val="252524"/>
        </w:rPr>
        <w:t xml:space="preserve">change stands at 58 per cent. </w:t>
      </w:r>
      <w:r w:rsidRPr="002511B0">
        <w:rPr>
          <w:rStyle w:val="Emphasis"/>
          <w:rFonts w:asciiTheme="majorHAnsi" w:hAnsiTheme="majorHAnsi" w:cstheme="majorHAnsi"/>
          <w:highlight w:val="cyan"/>
        </w:rPr>
        <w:t>If Biden fails to convince voters that he can make changes, the conditions for a Trump (or Trump-style) comeback and subsequent win are there</w:t>
      </w:r>
      <w:r w:rsidRPr="00696AA0">
        <w:rPr>
          <w:rStyle w:val="Emphasis"/>
          <w:rFonts w:asciiTheme="majorHAnsi" w:hAnsiTheme="majorHAnsi" w:cstheme="majorHAnsi"/>
        </w:rPr>
        <w:t>.</w:t>
      </w:r>
    </w:p>
    <w:p w14:paraId="1CBDE8EE" w14:textId="77777777" w:rsidR="0063674A" w:rsidRDefault="0063674A" w:rsidP="0063674A">
      <w:pPr>
        <w:rPr>
          <w:rFonts w:asciiTheme="majorHAnsi" w:hAnsiTheme="majorHAnsi" w:cstheme="majorHAnsi"/>
        </w:rPr>
      </w:pPr>
      <w:r w:rsidRPr="00696AA0">
        <w:rPr>
          <w:rFonts w:asciiTheme="majorHAnsi" w:hAnsiTheme="majorHAnsi" w:cstheme="majorHAnsi"/>
        </w:rPr>
        <w:t>It appears Biden and his strategists know that, however. His first 100 days have, </w:t>
      </w:r>
      <w:hyperlink r:id="rId34" w:history="1">
        <w:r w:rsidRPr="00696AA0">
          <w:rPr>
            <w:rStyle w:val="Hyperlink"/>
            <w:rFonts w:asciiTheme="majorHAnsi" w:hAnsiTheme="majorHAnsi" w:cstheme="majorHAnsi"/>
          </w:rPr>
          <w:t xml:space="preserve">as my colleague Emily </w:t>
        </w:r>
        <w:proofErr w:type="spellStart"/>
        <w:r w:rsidRPr="00696AA0">
          <w:rPr>
            <w:rStyle w:val="Hyperlink"/>
            <w:rFonts w:asciiTheme="majorHAnsi" w:hAnsiTheme="majorHAnsi" w:cstheme="majorHAnsi"/>
          </w:rPr>
          <w:t>Tamkin</w:t>
        </w:r>
        <w:proofErr w:type="spellEnd"/>
        <w:r w:rsidRPr="00696AA0">
          <w:rPr>
            <w:rStyle w:val="Hyperlink"/>
            <w:rFonts w:asciiTheme="majorHAnsi" w:hAnsiTheme="majorHAnsi" w:cstheme="majorHAnsi"/>
          </w:rPr>
          <w:t xml:space="preserve"> writes</w:t>
        </w:r>
      </w:hyperlink>
      <w:r w:rsidRPr="00696AA0">
        <w:rPr>
          <w:rFonts w:asciiTheme="majorHAnsi" w:hAnsiTheme="majorHAnsi" w:cstheme="majorHAnsi"/>
        </w:rPr>
        <w:t>, been more “action-packed” than many expected. As to whether he continues to implement change though – and be seen to be making change – it is too early to say. Right now, he is more popular than Trump, but that gap grows smaller by the day.</w:t>
      </w:r>
    </w:p>
    <w:p w14:paraId="3C9DB18D" w14:textId="77777777" w:rsidR="0063674A" w:rsidRDefault="0063674A" w:rsidP="0063674A">
      <w:pPr>
        <w:pStyle w:val="Heading4"/>
      </w:pPr>
      <w:r>
        <w:t>US populism shreds the liberal order</w:t>
      </w:r>
    </w:p>
    <w:p w14:paraId="08B145D1" w14:textId="77777777" w:rsidR="0063674A" w:rsidRPr="00EE1F76" w:rsidRDefault="0063674A" w:rsidP="0063674A">
      <w:r w:rsidRPr="00F06688">
        <w:rPr>
          <w:rStyle w:val="Style13ptBold"/>
        </w:rPr>
        <w:t>Fukuyama 18</w:t>
      </w:r>
      <w:r w:rsidRPr="00EE1F76">
        <w:t xml:space="preserve"> [Francis Fukuyama, 2-9-2018, "The Populist Surge," American Interest, https://www.the-american-interest.com/2018/02/09/the-populist-surge/, accessed 8-31-2020]</w:t>
      </w:r>
      <w:r>
        <w:t xml:space="preserve"> (Loyola IB)</w:t>
      </w:r>
    </w:p>
    <w:p w14:paraId="13D0235E" w14:textId="77777777" w:rsidR="0063674A" w:rsidRPr="00F06688" w:rsidRDefault="0063674A" w:rsidP="0063674A">
      <w:pPr>
        <w:rPr>
          <w:sz w:val="16"/>
          <w:szCs w:val="16"/>
        </w:rPr>
      </w:pPr>
      <w:r w:rsidRPr="00F06688">
        <w:rPr>
          <w:sz w:val="16"/>
          <w:szCs w:val="16"/>
        </w:rPr>
        <w:t>The Future of Populism at Home and Abroad</w:t>
      </w:r>
    </w:p>
    <w:p w14:paraId="32E988B8" w14:textId="77777777" w:rsidR="0063674A" w:rsidRPr="00F06688" w:rsidRDefault="0063674A" w:rsidP="0063674A">
      <w:pPr>
        <w:rPr>
          <w:rStyle w:val="StyleUnderline"/>
        </w:rPr>
      </w:pPr>
      <w:r w:rsidRPr="00EB49E0">
        <w:rPr>
          <w:rStyle w:val="StyleUnderline"/>
          <w:highlight w:val="cyan"/>
        </w:rPr>
        <w:t>What is the likelihood that the populist nationalist parties</w:t>
      </w:r>
      <w:r w:rsidRPr="00F06688">
        <w:rPr>
          <w:rStyle w:val="StyleUnderline"/>
        </w:rPr>
        <w:t xml:space="preserve"> </w:t>
      </w:r>
      <w:r w:rsidRPr="00EB49E0">
        <w:rPr>
          <w:rStyle w:val="StyleUnderline"/>
          <w:highlight w:val="cyan"/>
        </w:rPr>
        <w:t>threatening to undermine the liberal order will succeed?</w:t>
      </w:r>
    </w:p>
    <w:p w14:paraId="442EBDD4" w14:textId="77777777" w:rsidR="0063674A" w:rsidRPr="00E0055F" w:rsidRDefault="0063674A" w:rsidP="0063674A">
      <w:pPr>
        <w:rPr>
          <w:sz w:val="16"/>
        </w:rPr>
      </w:pPr>
      <w:r w:rsidRPr="00F06688">
        <w:rPr>
          <w:rStyle w:val="StyleUnderline"/>
        </w:rPr>
        <w:t xml:space="preserve">For better or worse, </w:t>
      </w:r>
      <w:r w:rsidRPr="00EB49E0">
        <w:rPr>
          <w:rStyle w:val="Emphasis"/>
          <w:highlight w:val="cyan"/>
        </w:rPr>
        <w:t>a lot depends on what will happen in the United States</w:t>
      </w:r>
      <w:r w:rsidRPr="00F06688">
        <w:rPr>
          <w:rStyle w:val="Emphasis"/>
        </w:rPr>
        <w:t>.</w:t>
      </w:r>
      <w:r w:rsidRPr="00F06688">
        <w:rPr>
          <w:sz w:val="16"/>
        </w:rPr>
        <w:t xml:space="preserve"> </w:t>
      </w:r>
      <w:r w:rsidRPr="00F06688">
        <w:rPr>
          <w:rStyle w:val="StyleUnderline"/>
        </w:rPr>
        <w:t xml:space="preserve">American power </w:t>
      </w:r>
      <w:r w:rsidRPr="00EB49E0">
        <w:rPr>
          <w:rStyle w:val="StyleUnderline"/>
          <w:highlight w:val="cyan"/>
        </w:rPr>
        <w:t xml:space="preserve">was </w:t>
      </w:r>
      <w:r w:rsidRPr="00EB49E0">
        <w:rPr>
          <w:rStyle w:val="Emphasis"/>
          <w:highlight w:val="cyan"/>
        </w:rPr>
        <w:t>critical</w:t>
      </w:r>
      <w:r w:rsidRPr="00EB49E0">
        <w:rPr>
          <w:rStyle w:val="StyleUnderline"/>
          <w:highlight w:val="cyan"/>
        </w:rPr>
        <w:t xml:space="preserve"> in establishing both the economic and political pillars</w:t>
      </w:r>
      <w:r w:rsidRPr="00F06688">
        <w:rPr>
          <w:rStyle w:val="StyleUnderline"/>
        </w:rPr>
        <w:t xml:space="preserve"> of the </w:t>
      </w:r>
      <w:r w:rsidRPr="00EB49E0">
        <w:rPr>
          <w:rStyle w:val="StyleUnderline"/>
          <w:highlight w:val="cyan"/>
        </w:rPr>
        <w:t>liberal order</w:t>
      </w:r>
      <w:r w:rsidRPr="00F06688">
        <w:rPr>
          <w:rStyle w:val="StyleUnderline"/>
        </w:rPr>
        <w:t>,</w:t>
      </w:r>
      <w:r w:rsidRPr="00F06688">
        <w:rPr>
          <w:sz w:val="16"/>
        </w:rPr>
        <w:t xml:space="preserve"> and </w:t>
      </w:r>
      <w:r w:rsidRPr="00F06688">
        <w:rPr>
          <w:rStyle w:val="StyleUnderline"/>
        </w:rPr>
        <w:t xml:space="preserve">if the </w:t>
      </w:r>
      <w:r w:rsidRPr="00EB49E0">
        <w:rPr>
          <w:rStyle w:val="StyleUnderline"/>
          <w:highlight w:val="cyan"/>
        </w:rPr>
        <w:t>U</w:t>
      </w:r>
      <w:r w:rsidRPr="00F06688">
        <w:rPr>
          <w:rStyle w:val="StyleUnderline"/>
        </w:rPr>
        <w:t xml:space="preserve">nited </w:t>
      </w:r>
      <w:r w:rsidRPr="00EB49E0">
        <w:rPr>
          <w:rStyle w:val="StyleUnderline"/>
          <w:highlight w:val="cyan"/>
        </w:rPr>
        <w:t>S</w:t>
      </w:r>
      <w:r w:rsidRPr="00EB49E0">
        <w:rPr>
          <w:rStyle w:val="StyleUnderline"/>
        </w:rPr>
        <w:t>t</w:t>
      </w:r>
      <w:r w:rsidRPr="00F06688">
        <w:rPr>
          <w:rStyle w:val="StyleUnderline"/>
        </w:rPr>
        <w:t xml:space="preserve">ates </w:t>
      </w:r>
      <w:r w:rsidRPr="00EB49E0">
        <w:rPr>
          <w:rStyle w:val="StyleUnderline"/>
          <w:highlight w:val="cyan"/>
        </w:rPr>
        <w:t>retreats from that leadership role</w:t>
      </w:r>
      <w:r w:rsidRPr="00F06688">
        <w:rPr>
          <w:rStyle w:val="StyleUnderline"/>
        </w:rPr>
        <w:t xml:space="preserve">, the </w:t>
      </w:r>
      <w:r w:rsidRPr="00EB49E0">
        <w:rPr>
          <w:rStyle w:val="StyleUnderline"/>
          <w:highlight w:val="cyan"/>
        </w:rPr>
        <w:t>pendulum will swing quickly in favor of the nationalists</w:t>
      </w:r>
      <w:r w:rsidRPr="00F06688">
        <w:rPr>
          <w:sz w:val="16"/>
        </w:rPr>
        <w:t xml:space="preserve">. </w:t>
      </w:r>
      <w:proofErr w:type="gramStart"/>
      <w:r w:rsidRPr="00F06688">
        <w:rPr>
          <w:sz w:val="16"/>
        </w:rPr>
        <w:t>So</w:t>
      </w:r>
      <w:proofErr w:type="gramEnd"/>
      <w:r w:rsidRPr="00F06688">
        <w:rPr>
          <w:sz w:val="16"/>
        </w:rPr>
        <w:t xml:space="preserve"> we need to understand how populism is likely to unfold in the </w:t>
      </w:r>
      <w:proofErr w:type="spellStart"/>
      <w:r w:rsidRPr="00F06688">
        <w:rPr>
          <w:sz w:val="16"/>
        </w:rPr>
        <w:t>worlds</w:t>
      </w:r>
      <w:proofErr w:type="spellEnd"/>
      <w:r w:rsidRPr="00F06688">
        <w:rPr>
          <w:sz w:val="16"/>
        </w:rPr>
        <w:t xml:space="preserve"> leading liberal democracy.</w:t>
      </w:r>
    </w:p>
    <w:p w14:paraId="503556B1" w14:textId="77777777" w:rsidR="0063674A" w:rsidRDefault="0063674A" w:rsidP="0063674A">
      <w:pPr>
        <w:pStyle w:val="Heading4"/>
      </w:pPr>
      <w:r>
        <w:t xml:space="preserve">The liberal order prevents extinction from nuclear war, climate change, and rogue tech development </w:t>
      </w:r>
    </w:p>
    <w:p w14:paraId="294B94A0" w14:textId="77777777" w:rsidR="0063674A" w:rsidRDefault="0063674A" w:rsidP="0063674A">
      <w:r>
        <w:t xml:space="preserve">Yuval Noah </w:t>
      </w:r>
      <w:r w:rsidRPr="00B1021D">
        <w:rPr>
          <w:rStyle w:val="Style13ptBold"/>
        </w:rPr>
        <w:t>Harari 18</w:t>
      </w:r>
      <w:r>
        <w:t xml:space="preserve">, Professor of History at Hebrew University of Jerusalem, 9/26/18, “We need a post-liberal order now,” The Economist, </w:t>
      </w:r>
      <w:hyperlink r:id="rId35" w:history="1">
        <w:r w:rsidRPr="00EA45FC">
          <w:rPr>
            <w:rStyle w:val="Hyperlink"/>
          </w:rPr>
          <w:t>https://www.economist.com/open-future/2018/09/26/we-need-a-post-liberal-order-now</w:t>
        </w:r>
      </w:hyperlink>
    </w:p>
    <w:p w14:paraId="53918D2C" w14:textId="77777777" w:rsidR="0063674A" w:rsidRPr="00B1043E" w:rsidRDefault="0063674A" w:rsidP="0063674A">
      <w:pPr>
        <w:rPr>
          <w:sz w:val="12"/>
        </w:rPr>
      </w:pPr>
      <w:r w:rsidRPr="00B04D05">
        <w:rPr>
          <w:rStyle w:val="StyleUnderline"/>
          <w:highlight w:val="yellow"/>
        </w:rPr>
        <w:lastRenderedPageBreak/>
        <w:t>For</w:t>
      </w:r>
      <w:r w:rsidRPr="00B04D05">
        <w:rPr>
          <w:rStyle w:val="StyleUnderline"/>
        </w:rPr>
        <w:t xml:space="preserve"> several </w:t>
      </w:r>
      <w:r w:rsidRPr="00B04D05">
        <w:rPr>
          <w:rStyle w:val="StyleUnderline"/>
          <w:highlight w:val="yellow"/>
        </w:rPr>
        <w:t>generations</w:t>
      </w:r>
      <w:r w:rsidRPr="00B04D05">
        <w:rPr>
          <w:rStyle w:val="StyleUnderline"/>
        </w:rPr>
        <w:t xml:space="preserve">, </w:t>
      </w:r>
      <w:r w:rsidRPr="00B04D05">
        <w:rPr>
          <w:rStyle w:val="StyleUnderline"/>
          <w:highlight w:val="yellow"/>
        </w:rPr>
        <w:t>the world has been governed</w:t>
      </w:r>
      <w:r w:rsidRPr="00B04D05">
        <w:rPr>
          <w:rStyle w:val="StyleUnderline"/>
        </w:rPr>
        <w:t xml:space="preserve"> </w:t>
      </w:r>
      <w:r w:rsidRPr="00B04D05">
        <w:rPr>
          <w:rStyle w:val="StyleUnderline"/>
          <w:highlight w:val="yellow"/>
        </w:rPr>
        <w:t>by</w:t>
      </w:r>
      <w:r w:rsidRPr="00B04D05">
        <w:rPr>
          <w:rStyle w:val="StyleUnderline"/>
        </w:rPr>
        <w:t xml:space="preserve"> what today we call “</w:t>
      </w:r>
      <w:r w:rsidRPr="00B04D05">
        <w:rPr>
          <w:rStyle w:val="StyleUnderline"/>
          <w:highlight w:val="yellow"/>
        </w:rPr>
        <w:t xml:space="preserve">the </w:t>
      </w:r>
      <w:r w:rsidRPr="00B04D05">
        <w:rPr>
          <w:rStyle w:val="StyleUnderline"/>
        </w:rPr>
        <w:t xml:space="preserve">global </w:t>
      </w:r>
      <w:r w:rsidRPr="00B04D05">
        <w:rPr>
          <w:rStyle w:val="StyleUnderline"/>
          <w:highlight w:val="yellow"/>
        </w:rPr>
        <w:t>liberal order</w:t>
      </w:r>
      <w:r w:rsidRPr="00B1043E">
        <w:rPr>
          <w:sz w:val="12"/>
        </w:rPr>
        <w:t xml:space="preserve">”. Behind these lofty words is </w:t>
      </w:r>
      <w:r w:rsidRPr="00B04D05">
        <w:rPr>
          <w:rStyle w:val="StyleUnderline"/>
          <w:highlight w:val="yellow"/>
        </w:rPr>
        <w:t>the idea that</w:t>
      </w:r>
      <w:r w:rsidRPr="00B1021D">
        <w:rPr>
          <w:rStyle w:val="StyleUnderline"/>
        </w:rPr>
        <w:t xml:space="preserve"> all </w:t>
      </w:r>
      <w:r w:rsidRPr="00B04D05">
        <w:rPr>
          <w:rStyle w:val="StyleUnderline"/>
          <w:highlight w:val="yellow"/>
        </w:rPr>
        <w:t>humans share</w:t>
      </w:r>
      <w:r w:rsidRPr="00B1021D">
        <w:rPr>
          <w:rStyle w:val="StyleUnderline"/>
        </w:rPr>
        <w:t xml:space="preserve"> some </w:t>
      </w:r>
      <w:r w:rsidRPr="00B04D05">
        <w:rPr>
          <w:rStyle w:val="StyleUnderline"/>
          <w:highlight w:val="yellow"/>
        </w:rPr>
        <w:t>core</w:t>
      </w:r>
      <w:r w:rsidRPr="00B1021D">
        <w:rPr>
          <w:rStyle w:val="StyleUnderline"/>
        </w:rPr>
        <w:t xml:space="preserve"> experiences, </w:t>
      </w:r>
      <w:proofErr w:type="gramStart"/>
      <w:r w:rsidRPr="00B04D05">
        <w:rPr>
          <w:rStyle w:val="StyleUnderline"/>
          <w:highlight w:val="yellow"/>
        </w:rPr>
        <w:t>values</w:t>
      </w:r>
      <w:proofErr w:type="gramEnd"/>
      <w:r w:rsidRPr="00B1021D">
        <w:rPr>
          <w:rStyle w:val="StyleUnderline"/>
        </w:rPr>
        <w:t xml:space="preserve"> and interests, and that no human group is inherently superior</w:t>
      </w:r>
      <w:r w:rsidRPr="00B1043E">
        <w:rPr>
          <w:sz w:val="12"/>
        </w:rPr>
        <w:t xml:space="preserve"> to all others. </w:t>
      </w:r>
      <w:r w:rsidRPr="00B04D05">
        <w:rPr>
          <w:rStyle w:val="StyleUnderline"/>
          <w:highlight w:val="yellow"/>
        </w:rPr>
        <w:t>Cooperation</w:t>
      </w:r>
      <w:r w:rsidRPr="00B1021D">
        <w:rPr>
          <w:rStyle w:val="StyleUnderline"/>
        </w:rPr>
        <w:t xml:space="preserve"> </w:t>
      </w:r>
      <w:r w:rsidRPr="00B04D05">
        <w:rPr>
          <w:rStyle w:val="StyleUnderline"/>
          <w:highlight w:val="yellow"/>
        </w:rPr>
        <w:t>is</w:t>
      </w:r>
      <w:r w:rsidRPr="00B1021D">
        <w:rPr>
          <w:rStyle w:val="StyleUnderline"/>
        </w:rPr>
        <w:t xml:space="preserve"> therefore more </w:t>
      </w:r>
      <w:r w:rsidRPr="00B04D05">
        <w:rPr>
          <w:rStyle w:val="StyleUnderline"/>
          <w:highlight w:val="yellow"/>
        </w:rPr>
        <w:t>sensible</w:t>
      </w:r>
      <w:r w:rsidRPr="00B1021D">
        <w:rPr>
          <w:rStyle w:val="StyleUnderline"/>
        </w:rPr>
        <w:t xml:space="preserve"> than conflict</w:t>
      </w:r>
      <w:r w:rsidRPr="00B1043E">
        <w:rPr>
          <w:sz w:val="12"/>
        </w:rPr>
        <w:t xml:space="preserve">. All humans should work together to protect their common values and advance their common interests. And the best way to foster such cooperation is to ease the movement of ideas, goods, </w:t>
      </w:r>
      <w:proofErr w:type="gramStart"/>
      <w:r w:rsidRPr="00B1043E">
        <w:rPr>
          <w:sz w:val="12"/>
        </w:rPr>
        <w:t>money</w:t>
      </w:r>
      <w:proofErr w:type="gramEnd"/>
      <w:r w:rsidRPr="00B1043E">
        <w:rPr>
          <w:sz w:val="12"/>
        </w:rPr>
        <w:t xml:space="preserve"> and people across the globe.</w:t>
      </w:r>
    </w:p>
    <w:p w14:paraId="11E1C307" w14:textId="77777777" w:rsidR="0063674A" w:rsidRPr="00AC450F" w:rsidRDefault="0063674A" w:rsidP="0063674A">
      <w:pPr>
        <w:rPr>
          <w:rStyle w:val="StyleUnderline"/>
        </w:rPr>
      </w:pPr>
      <w:r w:rsidRPr="00AC450F">
        <w:rPr>
          <w:rStyle w:val="Emphasis"/>
          <w:highlight w:val="yellow"/>
        </w:rPr>
        <w:t>Though the</w:t>
      </w:r>
      <w:r w:rsidRPr="00AC450F">
        <w:rPr>
          <w:rStyle w:val="Emphasis"/>
        </w:rPr>
        <w:t xml:space="preserve"> global </w:t>
      </w:r>
      <w:r w:rsidRPr="00AC450F">
        <w:rPr>
          <w:rStyle w:val="Emphasis"/>
          <w:highlight w:val="yellow"/>
        </w:rPr>
        <w:t>liberal order has</w:t>
      </w:r>
      <w:r w:rsidRPr="00AC450F">
        <w:rPr>
          <w:rStyle w:val="Emphasis"/>
        </w:rPr>
        <w:t xml:space="preserve"> many </w:t>
      </w:r>
      <w:r w:rsidRPr="00AC450F">
        <w:rPr>
          <w:rStyle w:val="Emphasis"/>
          <w:highlight w:val="yellow"/>
        </w:rPr>
        <w:t>faults</w:t>
      </w:r>
      <w:r w:rsidRPr="00AC450F">
        <w:rPr>
          <w:rStyle w:val="Emphasis"/>
        </w:rPr>
        <w:t xml:space="preserve"> and problems, </w:t>
      </w:r>
      <w:r w:rsidRPr="00AC450F">
        <w:rPr>
          <w:rStyle w:val="Emphasis"/>
          <w:highlight w:val="yellow"/>
        </w:rPr>
        <w:t>it has proved superior to all alternatives</w:t>
      </w:r>
      <w:r w:rsidRPr="00B1043E">
        <w:rPr>
          <w:sz w:val="12"/>
        </w:rPr>
        <w:t xml:space="preserve">. </w:t>
      </w:r>
      <w:r w:rsidRPr="00AC450F">
        <w:rPr>
          <w:rStyle w:val="StyleUnderline"/>
          <w:highlight w:val="yellow"/>
        </w:rPr>
        <w:t>The</w:t>
      </w:r>
      <w:r w:rsidRPr="00AC450F">
        <w:rPr>
          <w:rStyle w:val="StyleUnderline"/>
        </w:rPr>
        <w:t xml:space="preserve"> </w:t>
      </w:r>
      <w:r w:rsidRPr="00AC450F">
        <w:rPr>
          <w:rStyle w:val="StyleUnderline"/>
          <w:highlight w:val="yellow"/>
        </w:rPr>
        <w:t>liberal world</w:t>
      </w:r>
      <w:r w:rsidRPr="00AC450F">
        <w:rPr>
          <w:rStyle w:val="StyleUnderline"/>
        </w:rPr>
        <w:t xml:space="preserve"> of the early 21st century </w:t>
      </w:r>
      <w:r w:rsidRPr="00AC450F">
        <w:rPr>
          <w:rStyle w:val="StyleUnderline"/>
          <w:highlight w:val="yellow"/>
        </w:rPr>
        <w:t>is more</w:t>
      </w:r>
      <w:r w:rsidRPr="00AC450F">
        <w:rPr>
          <w:rStyle w:val="StyleUnderline"/>
        </w:rPr>
        <w:t xml:space="preserve"> </w:t>
      </w:r>
      <w:r w:rsidRPr="00AC450F">
        <w:rPr>
          <w:rStyle w:val="Emphasis"/>
          <w:highlight w:val="yellow"/>
        </w:rPr>
        <w:t>prosperous</w:t>
      </w:r>
      <w:r w:rsidRPr="00AC450F">
        <w:rPr>
          <w:rStyle w:val="StyleUnderline"/>
        </w:rPr>
        <w:t xml:space="preserve">, </w:t>
      </w:r>
      <w:proofErr w:type="gramStart"/>
      <w:r w:rsidRPr="00AC450F">
        <w:rPr>
          <w:rStyle w:val="Emphasis"/>
          <w:highlight w:val="yellow"/>
        </w:rPr>
        <w:t>healthy</w:t>
      </w:r>
      <w:proofErr w:type="gramEnd"/>
      <w:r w:rsidRPr="00AC450F">
        <w:rPr>
          <w:rStyle w:val="StyleUnderline"/>
        </w:rPr>
        <w:t xml:space="preserve"> </w:t>
      </w:r>
      <w:r w:rsidRPr="00AC450F">
        <w:rPr>
          <w:rStyle w:val="StyleUnderline"/>
          <w:highlight w:val="yellow"/>
        </w:rPr>
        <w:t>and</w:t>
      </w:r>
      <w:r w:rsidRPr="00AC450F">
        <w:rPr>
          <w:rStyle w:val="StyleUnderline"/>
        </w:rPr>
        <w:t xml:space="preserve"> </w:t>
      </w:r>
      <w:r w:rsidRPr="00AC450F">
        <w:rPr>
          <w:rStyle w:val="Emphasis"/>
          <w:highlight w:val="yellow"/>
        </w:rPr>
        <w:t>peaceful</w:t>
      </w:r>
      <w:r w:rsidRPr="00AC450F">
        <w:rPr>
          <w:rStyle w:val="StyleUnderline"/>
        </w:rPr>
        <w:t xml:space="preserve"> </w:t>
      </w:r>
      <w:r w:rsidRPr="00AC450F">
        <w:rPr>
          <w:rStyle w:val="StyleUnderline"/>
          <w:highlight w:val="yellow"/>
        </w:rPr>
        <w:t>than</w:t>
      </w:r>
      <w:r w:rsidRPr="00AC450F">
        <w:rPr>
          <w:rStyle w:val="StyleUnderline"/>
        </w:rPr>
        <w:t xml:space="preserve"> ever </w:t>
      </w:r>
      <w:r w:rsidRPr="00AC450F">
        <w:rPr>
          <w:rStyle w:val="StyleUnderline"/>
          <w:highlight w:val="yellow"/>
        </w:rPr>
        <w:t>before</w:t>
      </w:r>
      <w:r w:rsidRPr="00AC450F">
        <w:rPr>
          <w:rStyle w:val="StyleUnderline"/>
        </w:rPr>
        <w:t xml:space="preserve">. For the first time in human history, </w:t>
      </w:r>
      <w:r w:rsidRPr="00AC450F">
        <w:rPr>
          <w:rStyle w:val="Emphasis"/>
          <w:highlight w:val="yellow"/>
        </w:rPr>
        <w:t>starvation</w:t>
      </w:r>
      <w:r w:rsidRPr="00AC450F">
        <w:rPr>
          <w:rStyle w:val="StyleUnderline"/>
        </w:rPr>
        <w:t xml:space="preserve"> </w:t>
      </w:r>
      <w:r w:rsidRPr="00AC450F">
        <w:rPr>
          <w:rStyle w:val="StyleUnderline"/>
          <w:highlight w:val="yellow"/>
        </w:rPr>
        <w:t>kills</w:t>
      </w:r>
      <w:r w:rsidRPr="00AC450F">
        <w:rPr>
          <w:rStyle w:val="StyleUnderline"/>
        </w:rPr>
        <w:t xml:space="preserve"> </w:t>
      </w:r>
      <w:r w:rsidRPr="00AC450F">
        <w:rPr>
          <w:rStyle w:val="StyleUnderline"/>
          <w:highlight w:val="yellow"/>
        </w:rPr>
        <w:t>fewer people than obesity</w:t>
      </w:r>
      <w:r w:rsidRPr="00AC450F">
        <w:rPr>
          <w:rStyle w:val="StyleUnderline"/>
        </w:rPr>
        <w:t xml:space="preserve">; </w:t>
      </w:r>
      <w:r w:rsidRPr="00AC450F">
        <w:rPr>
          <w:rStyle w:val="Emphasis"/>
          <w:highlight w:val="yellow"/>
        </w:rPr>
        <w:t>plagues</w:t>
      </w:r>
      <w:r w:rsidRPr="00AC450F">
        <w:rPr>
          <w:rStyle w:val="StyleUnderline"/>
        </w:rPr>
        <w:t xml:space="preserve"> </w:t>
      </w:r>
      <w:r w:rsidRPr="00AC450F">
        <w:rPr>
          <w:rStyle w:val="StyleUnderline"/>
          <w:highlight w:val="yellow"/>
        </w:rPr>
        <w:t>kill fewer people</w:t>
      </w:r>
      <w:r w:rsidRPr="00AC450F">
        <w:rPr>
          <w:rStyle w:val="StyleUnderline"/>
        </w:rPr>
        <w:t xml:space="preserve"> </w:t>
      </w:r>
      <w:r w:rsidRPr="00AC450F">
        <w:rPr>
          <w:rStyle w:val="StyleUnderline"/>
          <w:highlight w:val="yellow"/>
        </w:rPr>
        <w:t>than old age</w:t>
      </w:r>
      <w:r w:rsidRPr="00AC450F">
        <w:rPr>
          <w:rStyle w:val="StyleUnderline"/>
        </w:rPr>
        <w:t xml:space="preserve">; and </w:t>
      </w:r>
      <w:r w:rsidRPr="00AC450F">
        <w:rPr>
          <w:rStyle w:val="Emphasis"/>
          <w:highlight w:val="yellow"/>
        </w:rPr>
        <w:t>violence</w:t>
      </w:r>
      <w:r w:rsidRPr="00AC450F">
        <w:rPr>
          <w:rStyle w:val="StyleUnderline"/>
        </w:rPr>
        <w:t xml:space="preserve"> </w:t>
      </w:r>
      <w:r w:rsidRPr="00AC450F">
        <w:rPr>
          <w:rStyle w:val="StyleUnderline"/>
          <w:highlight w:val="yellow"/>
        </w:rPr>
        <w:t>kills</w:t>
      </w:r>
      <w:r w:rsidRPr="00AC450F">
        <w:rPr>
          <w:rStyle w:val="StyleUnderline"/>
        </w:rPr>
        <w:t xml:space="preserve"> </w:t>
      </w:r>
      <w:r w:rsidRPr="00AC450F">
        <w:rPr>
          <w:rStyle w:val="Emphasis"/>
          <w:highlight w:val="yellow"/>
        </w:rPr>
        <w:t>fewer people</w:t>
      </w:r>
      <w:r w:rsidRPr="00AC450F">
        <w:rPr>
          <w:rStyle w:val="StyleUnderline"/>
        </w:rPr>
        <w:t xml:space="preserve"> </w:t>
      </w:r>
      <w:r w:rsidRPr="00AC450F">
        <w:rPr>
          <w:rStyle w:val="StyleUnderline"/>
          <w:highlight w:val="yellow"/>
        </w:rPr>
        <w:t>than</w:t>
      </w:r>
      <w:r w:rsidRPr="00AC450F">
        <w:rPr>
          <w:rStyle w:val="StyleUnderline"/>
        </w:rPr>
        <w:t xml:space="preserve"> </w:t>
      </w:r>
      <w:r w:rsidRPr="00AC450F">
        <w:rPr>
          <w:rStyle w:val="Emphasis"/>
          <w:highlight w:val="yellow"/>
        </w:rPr>
        <w:t>accidents</w:t>
      </w:r>
      <w:r w:rsidRPr="00AC450F">
        <w:rPr>
          <w:rStyle w:val="StyleUnderline"/>
        </w:rPr>
        <w:t xml:space="preserve">. </w:t>
      </w:r>
      <w:r w:rsidRPr="00B1043E">
        <w:rPr>
          <w:sz w:val="12"/>
        </w:rPr>
        <w:t xml:space="preserve">When I was six months </w:t>
      </w:r>
      <w:proofErr w:type="gramStart"/>
      <w:r w:rsidRPr="00B1043E">
        <w:rPr>
          <w:sz w:val="12"/>
        </w:rPr>
        <w:t>old</w:t>
      </w:r>
      <w:proofErr w:type="gramEnd"/>
      <w:r w:rsidRPr="00B1043E">
        <w:rPr>
          <w:sz w:val="12"/>
        </w:rPr>
        <w:t xml:space="preserve"> I didn’t die in an epidemic, thanks to medicines discovered by foreign scientists in distant lands. When I was </w:t>
      </w:r>
      <w:proofErr w:type="gramStart"/>
      <w:r w:rsidRPr="00B1043E">
        <w:rPr>
          <w:sz w:val="12"/>
        </w:rPr>
        <w:t>three</w:t>
      </w:r>
      <w:proofErr w:type="gramEnd"/>
      <w:r w:rsidRPr="00B1043E">
        <w:rPr>
          <w:sz w:val="12"/>
        </w:rPr>
        <w:t xml:space="preserve"> I didn’t starve to death, thanks to wheat grown by foreign farmers thousands of kilometers away. And when I was </w:t>
      </w:r>
      <w:proofErr w:type="gramStart"/>
      <w:r w:rsidRPr="00B1043E">
        <w:rPr>
          <w:sz w:val="12"/>
        </w:rPr>
        <w:t>eleven</w:t>
      </w:r>
      <w:proofErr w:type="gramEnd"/>
      <w:r w:rsidRPr="00B1043E">
        <w:rPr>
          <w:sz w:val="12"/>
        </w:rPr>
        <w:t xml:space="preserve"> I wasn’t obliterated in a nuclear war, thanks to agreements signed by foreign leaders on the other side of the planet.</w:t>
      </w:r>
      <w:r w:rsidRPr="00AC450F">
        <w:rPr>
          <w:rStyle w:val="StyleUnderline"/>
        </w:rPr>
        <w:t xml:space="preserve"> If you think we should go back to some pre-liberal golden age, please name the year in which humankind was in better shape than in the early 21st century. Was it 1918? 1718? 1218?</w:t>
      </w:r>
    </w:p>
    <w:p w14:paraId="1D03A88E" w14:textId="77777777" w:rsidR="0063674A" w:rsidRPr="00B1021D" w:rsidRDefault="0063674A" w:rsidP="0063674A">
      <w:pPr>
        <w:rPr>
          <w:sz w:val="14"/>
        </w:rPr>
      </w:pPr>
      <w:r w:rsidRPr="005A6CD1">
        <w:rPr>
          <w:rStyle w:val="StyleUnderline"/>
        </w:rPr>
        <w:t xml:space="preserve">Nevertheless, </w:t>
      </w:r>
      <w:r w:rsidRPr="00B1043E">
        <w:rPr>
          <w:rStyle w:val="StyleUnderline"/>
          <w:highlight w:val="yellow"/>
        </w:rPr>
        <w:t>people</w:t>
      </w:r>
      <w:r w:rsidRPr="005A6CD1">
        <w:rPr>
          <w:rStyle w:val="StyleUnderline"/>
        </w:rPr>
        <w:t xml:space="preserve"> all over the world </w:t>
      </w:r>
      <w:r w:rsidRPr="00B1043E">
        <w:rPr>
          <w:rStyle w:val="StyleUnderline"/>
          <w:highlight w:val="yellow"/>
        </w:rPr>
        <w:t xml:space="preserve">are </w:t>
      </w:r>
      <w:r w:rsidRPr="00B1043E">
        <w:rPr>
          <w:rStyle w:val="Emphasis"/>
          <w:highlight w:val="yellow"/>
        </w:rPr>
        <w:t>now</w:t>
      </w:r>
      <w:r w:rsidRPr="005A6CD1">
        <w:rPr>
          <w:rStyle w:val="Emphasis"/>
        </w:rPr>
        <w:t xml:space="preserve"> </w:t>
      </w:r>
      <w:r w:rsidRPr="00B1043E">
        <w:rPr>
          <w:rStyle w:val="Emphasis"/>
          <w:highlight w:val="yellow"/>
        </w:rPr>
        <w:t>losing</w:t>
      </w:r>
      <w:r w:rsidRPr="005A6CD1">
        <w:rPr>
          <w:rStyle w:val="Emphasis"/>
        </w:rPr>
        <w:t xml:space="preserve"> </w:t>
      </w:r>
      <w:r w:rsidRPr="00B1043E">
        <w:rPr>
          <w:rStyle w:val="Emphasis"/>
          <w:highlight w:val="yellow"/>
        </w:rPr>
        <w:t>faith</w:t>
      </w:r>
      <w:r w:rsidRPr="005A6CD1">
        <w:rPr>
          <w:rStyle w:val="Emphasis"/>
        </w:rPr>
        <w:t xml:space="preserve"> in the liberal order</w:t>
      </w:r>
      <w:r w:rsidRPr="005A6CD1">
        <w:rPr>
          <w:rStyle w:val="StyleUnderline"/>
        </w:rPr>
        <w:t>. Nationalist</w:t>
      </w:r>
      <w:r w:rsidRPr="005A6CD1">
        <w:rPr>
          <w:sz w:val="14"/>
        </w:rPr>
        <w:t xml:space="preserve"> and religious </w:t>
      </w:r>
      <w:r w:rsidRPr="005A6CD1">
        <w:rPr>
          <w:rStyle w:val="StyleUnderline"/>
        </w:rPr>
        <w:t>views</w:t>
      </w:r>
      <w:r w:rsidRPr="005A6CD1">
        <w:rPr>
          <w:sz w:val="14"/>
        </w:rPr>
        <w:t xml:space="preserve"> that privilege one human group over all others </w:t>
      </w:r>
      <w:r w:rsidRPr="005A6CD1">
        <w:rPr>
          <w:rStyle w:val="StyleUnderline"/>
        </w:rPr>
        <w:t>are back in vogue</w:t>
      </w:r>
      <w:r w:rsidRPr="005A6CD1">
        <w:rPr>
          <w:sz w:val="14"/>
        </w:rPr>
        <w:t xml:space="preserve">. Governments are increasingly restricting the flow of ideas, goods, </w:t>
      </w:r>
      <w:proofErr w:type="gramStart"/>
      <w:r w:rsidRPr="005A6CD1">
        <w:rPr>
          <w:sz w:val="14"/>
        </w:rPr>
        <w:t>money</w:t>
      </w:r>
      <w:proofErr w:type="gramEnd"/>
      <w:r w:rsidRPr="005A6CD1">
        <w:rPr>
          <w:sz w:val="14"/>
        </w:rPr>
        <w:t xml:space="preserve"> and people. Walls are popping up everywhere, both on the ground and in cyberspace. Immigration is out, tariffs are in.</w:t>
      </w:r>
    </w:p>
    <w:p w14:paraId="30660E3A" w14:textId="77777777" w:rsidR="0063674A" w:rsidRPr="00B1021D" w:rsidRDefault="0063674A" w:rsidP="0063674A">
      <w:pPr>
        <w:rPr>
          <w:sz w:val="14"/>
        </w:rPr>
      </w:pPr>
      <w:r w:rsidRPr="00CD5BD5">
        <w:rPr>
          <w:rStyle w:val="StyleUnderline"/>
          <w:highlight w:val="yellow"/>
        </w:rPr>
        <w:t>If</w:t>
      </w:r>
      <w:r w:rsidRPr="00B1021D">
        <w:rPr>
          <w:rStyle w:val="StyleUnderline"/>
        </w:rPr>
        <w:t xml:space="preserve"> the </w:t>
      </w:r>
      <w:r w:rsidRPr="00CD5BD5">
        <w:rPr>
          <w:rStyle w:val="Emphasis"/>
          <w:highlight w:val="yellow"/>
        </w:rPr>
        <w:t>liberal order is collapsing</w:t>
      </w:r>
      <w:r w:rsidRPr="00CD5BD5">
        <w:rPr>
          <w:rStyle w:val="StyleUnderline"/>
          <w:highlight w:val="yellow"/>
        </w:rPr>
        <w:t>, what</w:t>
      </w:r>
      <w:r w:rsidRPr="00B1021D">
        <w:rPr>
          <w:rStyle w:val="StyleUnderline"/>
        </w:rPr>
        <w:t xml:space="preserve"> </w:t>
      </w:r>
      <w:r w:rsidRPr="00900C69">
        <w:rPr>
          <w:rStyle w:val="StyleUnderline"/>
          <w:highlight w:val="yellow"/>
        </w:rPr>
        <w:t>new</w:t>
      </w:r>
      <w:r w:rsidRPr="00B1021D">
        <w:rPr>
          <w:rStyle w:val="StyleUnderline"/>
        </w:rPr>
        <w:t xml:space="preserve"> kind of global </w:t>
      </w:r>
      <w:r w:rsidRPr="00900C69">
        <w:rPr>
          <w:rStyle w:val="StyleUnderline"/>
          <w:highlight w:val="yellow"/>
        </w:rPr>
        <w:t>order</w:t>
      </w:r>
      <w:r w:rsidRPr="00B1021D">
        <w:rPr>
          <w:rStyle w:val="StyleUnderline"/>
        </w:rPr>
        <w:t xml:space="preserve"> </w:t>
      </w:r>
      <w:r w:rsidRPr="00CD5BD5">
        <w:rPr>
          <w:rStyle w:val="StyleUnderline"/>
          <w:highlight w:val="yellow"/>
        </w:rPr>
        <w:t>might replace it?</w:t>
      </w:r>
      <w:r w:rsidRPr="00B1021D">
        <w:rPr>
          <w:sz w:val="14"/>
        </w:rPr>
        <w:t xml:space="preserve"> So far, </w:t>
      </w:r>
      <w:r w:rsidRPr="00900C69">
        <w:rPr>
          <w:rStyle w:val="StyleUnderline"/>
          <w:highlight w:val="yellow"/>
        </w:rPr>
        <w:t>those who challenge</w:t>
      </w:r>
      <w:r w:rsidRPr="00B1021D">
        <w:rPr>
          <w:rStyle w:val="StyleUnderline"/>
        </w:rPr>
        <w:t xml:space="preserve"> </w:t>
      </w:r>
      <w:r w:rsidRPr="00900C69">
        <w:rPr>
          <w:rStyle w:val="StyleUnderline"/>
          <w:highlight w:val="yellow"/>
        </w:rPr>
        <w:t>the</w:t>
      </w:r>
      <w:r w:rsidRPr="00B1021D">
        <w:rPr>
          <w:rStyle w:val="StyleUnderline"/>
        </w:rPr>
        <w:t xml:space="preserve"> liberal </w:t>
      </w:r>
      <w:r w:rsidRPr="00900C69">
        <w:rPr>
          <w:rStyle w:val="StyleUnderline"/>
          <w:highlight w:val="yellow"/>
        </w:rPr>
        <w:t>order</w:t>
      </w:r>
      <w:r w:rsidRPr="00B1021D">
        <w:rPr>
          <w:sz w:val="14"/>
        </w:rPr>
        <w:t xml:space="preserve"> do so mainly on a national level. They have many ideas about how to advance the interests of their </w:t>
      </w:r>
      <w:proofErr w:type="gramStart"/>
      <w:r w:rsidRPr="00B1021D">
        <w:rPr>
          <w:sz w:val="14"/>
        </w:rPr>
        <w:t>particular country</w:t>
      </w:r>
      <w:proofErr w:type="gramEnd"/>
      <w:r w:rsidRPr="00B1021D">
        <w:rPr>
          <w:sz w:val="14"/>
        </w:rPr>
        <w:t xml:space="preserve">, but they </w:t>
      </w:r>
      <w:r w:rsidRPr="00900C69">
        <w:rPr>
          <w:rStyle w:val="StyleUnderline"/>
          <w:highlight w:val="yellow"/>
        </w:rPr>
        <w:t>don’t</w:t>
      </w:r>
      <w:r w:rsidRPr="00B1021D">
        <w:rPr>
          <w:rStyle w:val="StyleUnderline"/>
        </w:rPr>
        <w:t xml:space="preserve"> </w:t>
      </w:r>
      <w:r w:rsidRPr="00900C69">
        <w:rPr>
          <w:rStyle w:val="StyleUnderline"/>
          <w:highlight w:val="yellow"/>
        </w:rPr>
        <w:t xml:space="preserve">have a </w:t>
      </w:r>
      <w:r w:rsidRPr="00900C69">
        <w:rPr>
          <w:rStyle w:val="Emphasis"/>
          <w:highlight w:val="yellow"/>
        </w:rPr>
        <w:t>viable vision</w:t>
      </w:r>
      <w:r w:rsidRPr="00B1021D">
        <w:rPr>
          <w:rStyle w:val="StyleUnderline"/>
        </w:rPr>
        <w:t xml:space="preserve"> </w:t>
      </w:r>
      <w:r w:rsidRPr="00900C69">
        <w:rPr>
          <w:rStyle w:val="StyleUnderline"/>
          <w:highlight w:val="yellow"/>
        </w:rPr>
        <w:t>for how the world</w:t>
      </w:r>
      <w:r w:rsidRPr="00B1021D">
        <w:rPr>
          <w:rStyle w:val="StyleUnderline"/>
        </w:rPr>
        <w:t xml:space="preserve"> as a whole </w:t>
      </w:r>
      <w:r w:rsidRPr="00900C69">
        <w:rPr>
          <w:rStyle w:val="StyleUnderline"/>
          <w:highlight w:val="yellow"/>
        </w:rPr>
        <w:t>should function</w:t>
      </w:r>
      <w:r w:rsidRPr="00B1021D">
        <w:rPr>
          <w:sz w:val="14"/>
        </w:rPr>
        <w:t xml:space="preserve">. For example, Russian nationalism can be a reasonable guide for running the affairs of Russia, but Russian nationalism has no plan for the rest of humanity. Unless, of course, nationalism morphs into imperialism, and calls for one nation to conquer and rule the entire world. A century ago, several nationalist movements indeed </w:t>
      </w:r>
      <w:proofErr w:type="spellStart"/>
      <w:r w:rsidRPr="00B1021D">
        <w:rPr>
          <w:sz w:val="14"/>
        </w:rPr>
        <w:t>harboured</w:t>
      </w:r>
      <w:proofErr w:type="spellEnd"/>
      <w:r w:rsidRPr="00B1021D">
        <w:rPr>
          <w:sz w:val="14"/>
        </w:rPr>
        <w:t xml:space="preserve"> such imperialist fantasies. Today’s nationalists, whether in Russia, Turkey, </w:t>
      </w:r>
      <w:proofErr w:type="gramStart"/>
      <w:r w:rsidRPr="00B1021D">
        <w:rPr>
          <w:sz w:val="14"/>
        </w:rPr>
        <w:t>Italy</w:t>
      </w:r>
      <w:proofErr w:type="gramEnd"/>
      <w:r w:rsidRPr="00B1021D">
        <w:rPr>
          <w:sz w:val="14"/>
        </w:rPr>
        <w:t xml:space="preserve"> or China, so far refrain from advocating global conquest.</w:t>
      </w:r>
    </w:p>
    <w:p w14:paraId="563C9B37" w14:textId="77777777" w:rsidR="0063674A" w:rsidRPr="00B1021D" w:rsidRDefault="0063674A" w:rsidP="0063674A">
      <w:pPr>
        <w:rPr>
          <w:sz w:val="14"/>
        </w:rPr>
      </w:pPr>
      <w:r w:rsidRPr="00B1021D">
        <w:rPr>
          <w:sz w:val="14"/>
        </w:rPr>
        <w:t xml:space="preserve">In place of violently establishing a global empire, </w:t>
      </w:r>
      <w:r w:rsidRPr="00B1021D">
        <w:rPr>
          <w:rStyle w:val="StyleUnderline"/>
        </w:rPr>
        <w:t>some nationalists</w:t>
      </w:r>
      <w:r w:rsidRPr="00B1021D">
        <w:rPr>
          <w:sz w:val="14"/>
        </w:rPr>
        <w:t xml:space="preserve"> such as Steve Bannon, Viktor </w:t>
      </w:r>
      <w:proofErr w:type="spellStart"/>
      <w:r w:rsidRPr="00B1021D">
        <w:rPr>
          <w:sz w:val="14"/>
        </w:rPr>
        <w:t>Orban</w:t>
      </w:r>
      <w:proofErr w:type="spellEnd"/>
      <w:r w:rsidRPr="00B1021D">
        <w:rPr>
          <w:sz w:val="14"/>
        </w:rPr>
        <w:t xml:space="preserve">, the Northern League in Italy and the British Brexiteers dream about a peaceful “Nationalist International”. They </w:t>
      </w:r>
      <w:r w:rsidRPr="00B1021D">
        <w:rPr>
          <w:rStyle w:val="StyleUnderline"/>
        </w:rPr>
        <w:t>argue</w:t>
      </w:r>
      <w:r w:rsidRPr="00B1021D">
        <w:rPr>
          <w:sz w:val="14"/>
        </w:rPr>
        <w:t xml:space="preserve"> that all nations today face the same enemies. The bogeymen of globalism, multiculturalism and immigration are threatening to destroy the traditions and identities of all nations. </w:t>
      </w:r>
      <w:proofErr w:type="gramStart"/>
      <w:r w:rsidRPr="00B1021D">
        <w:rPr>
          <w:sz w:val="14"/>
        </w:rPr>
        <w:t>Therefore</w:t>
      </w:r>
      <w:proofErr w:type="gramEnd"/>
      <w:r w:rsidRPr="00B1021D">
        <w:rPr>
          <w:sz w:val="14"/>
        </w:rPr>
        <w:t xml:space="preserve"> nationalists across the world should make common cause in opposing these global forces. Hungarians, Italians, </w:t>
      </w:r>
      <w:proofErr w:type="gramStart"/>
      <w:r w:rsidRPr="00B1021D">
        <w:rPr>
          <w:sz w:val="14"/>
        </w:rPr>
        <w:t>Turks</w:t>
      </w:r>
      <w:proofErr w:type="gramEnd"/>
      <w:r w:rsidRPr="00B1021D">
        <w:rPr>
          <w:sz w:val="14"/>
        </w:rPr>
        <w:t xml:space="preserve"> and Israelis should build walls, erect fences and slow down the movement of people, goods, money and ideas.</w:t>
      </w:r>
    </w:p>
    <w:p w14:paraId="6E1B6625" w14:textId="77777777" w:rsidR="0063674A" w:rsidRPr="00B1021D" w:rsidRDefault="0063674A" w:rsidP="0063674A">
      <w:pPr>
        <w:rPr>
          <w:sz w:val="14"/>
        </w:rPr>
      </w:pPr>
      <w:r w:rsidRPr="00917160">
        <w:rPr>
          <w:rStyle w:val="StyleUnderline"/>
          <w:highlight w:val="yellow"/>
        </w:rPr>
        <w:t>The world will</w:t>
      </w:r>
      <w:r w:rsidRPr="00B1021D">
        <w:rPr>
          <w:sz w:val="14"/>
        </w:rPr>
        <w:t xml:space="preserve"> then </w:t>
      </w:r>
      <w:r w:rsidRPr="00917160">
        <w:rPr>
          <w:rStyle w:val="StyleUnderline"/>
          <w:highlight w:val="yellow"/>
        </w:rPr>
        <w:t>be divided into distinct nation-states</w:t>
      </w:r>
      <w:r w:rsidRPr="00B1021D">
        <w:rPr>
          <w:sz w:val="14"/>
        </w:rPr>
        <w:t xml:space="preserve">, each with its own sacred identity and traditions. Based on mutual respect for these differing identities, all nation-states could cooperate and trade peacefully with one another. Hungary will be Hungarian, Turkey will be Turkish, Israel will be Israeli, and everyone will know who they are and what is their proper place in the world. It will be a world without immigration, without universal values, without multiculturalism, and without a global </w:t>
      </w:r>
      <w:r w:rsidRPr="005A6CD1">
        <w:rPr>
          <w:sz w:val="14"/>
        </w:rPr>
        <w:t xml:space="preserve">elite—but with peaceful international relations and some trade. In a word, </w:t>
      </w:r>
      <w:r w:rsidRPr="005A6CD1">
        <w:rPr>
          <w:rStyle w:val="StyleUnderline"/>
        </w:rPr>
        <w:t xml:space="preserve">the “Nationalist International” envisions </w:t>
      </w:r>
      <w:r w:rsidRPr="00CD5BD5">
        <w:rPr>
          <w:rStyle w:val="StyleUnderline"/>
          <w:highlight w:val="yellow"/>
        </w:rPr>
        <w:t>the world as</w:t>
      </w:r>
      <w:r w:rsidRPr="00B1021D">
        <w:rPr>
          <w:rStyle w:val="StyleUnderline"/>
        </w:rPr>
        <w:t xml:space="preserve"> </w:t>
      </w:r>
      <w:r w:rsidRPr="005A6CD1">
        <w:rPr>
          <w:rStyle w:val="StyleUnderline"/>
        </w:rPr>
        <w:t xml:space="preserve">a network of </w:t>
      </w:r>
      <w:r w:rsidRPr="00CD5BD5">
        <w:rPr>
          <w:rStyle w:val="StyleUnderline"/>
          <w:highlight w:val="yellow"/>
        </w:rPr>
        <w:t>walled-but-friendly fortresses</w:t>
      </w:r>
      <w:r w:rsidRPr="00B1021D">
        <w:rPr>
          <w:sz w:val="14"/>
        </w:rPr>
        <w:t>.</w:t>
      </w:r>
    </w:p>
    <w:p w14:paraId="2C2A7920" w14:textId="77777777" w:rsidR="0063674A" w:rsidRPr="00B1021D" w:rsidRDefault="0063674A" w:rsidP="0063674A">
      <w:pPr>
        <w:rPr>
          <w:sz w:val="14"/>
        </w:rPr>
      </w:pPr>
      <w:r w:rsidRPr="00B1021D">
        <w:rPr>
          <w:sz w:val="14"/>
        </w:rPr>
        <w:t xml:space="preserve">Many people would think this is quite a reasonable vision. Why isn’t it a viable alternative to the liberal order? Two things should be noted about it. First, it is still a comparatively liberal vision. It assumes that no human group is superior to all others, that no nation should dominate its peers, and that international cooperation is better than conflict. In fact, liberalism and nationalism were originally closely aligned with one another. The 19th century liberal nationalists, such as Giuseppe Garibaldi and Giuseppe Mazzini in Italy, and Adam Mickiewicz in Poland, dreamt about precisely such an international liberal order of </w:t>
      </w:r>
      <w:proofErr w:type="gramStart"/>
      <w:r w:rsidRPr="00B1021D">
        <w:rPr>
          <w:sz w:val="14"/>
        </w:rPr>
        <w:t>peacefully-coexisting</w:t>
      </w:r>
      <w:proofErr w:type="gramEnd"/>
      <w:r w:rsidRPr="00B1021D">
        <w:rPr>
          <w:sz w:val="14"/>
        </w:rPr>
        <w:t xml:space="preserve"> nations.</w:t>
      </w:r>
    </w:p>
    <w:p w14:paraId="747598D0" w14:textId="77777777" w:rsidR="0063674A" w:rsidRPr="00B1021D" w:rsidRDefault="0063674A" w:rsidP="0063674A">
      <w:pPr>
        <w:rPr>
          <w:sz w:val="14"/>
        </w:rPr>
      </w:pPr>
      <w:r w:rsidRPr="00B1021D">
        <w:rPr>
          <w:sz w:val="14"/>
        </w:rPr>
        <w:t>The second thing to note abo</w:t>
      </w:r>
      <w:r w:rsidRPr="005A6CD1">
        <w:rPr>
          <w:sz w:val="14"/>
        </w:rPr>
        <w:t xml:space="preserve">ut </w:t>
      </w:r>
      <w:r w:rsidRPr="00F511BE">
        <w:rPr>
          <w:rStyle w:val="StyleUnderline"/>
          <w:highlight w:val="yellow"/>
        </w:rPr>
        <w:t>this</w:t>
      </w:r>
      <w:r w:rsidRPr="00B1021D">
        <w:rPr>
          <w:rStyle w:val="StyleUnderline"/>
        </w:rPr>
        <w:t xml:space="preserve"> </w:t>
      </w:r>
      <w:r w:rsidRPr="00F511BE">
        <w:rPr>
          <w:rStyle w:val="StyleUnderline"/>
          <w:highlight w:val="yellow"/>
        </w:rPr>
        <w:t>vision</w:t>
      </w:r>
      <w:r w:rsidRPr="00B1021D">
        <w:rPr>
          <w:rStyle w:val="StyleUnderline"/>
        </w:rPr>
        <w:t xml:space="preserve"> of friendly fortresses</w:t>
      </w:r>
      <w:r w:rsidRPr="00B1021D">
        <w:rPr>
          <w:sz w:val="14"/>
        </w:rPr>
        <w:t xml:space="preserve"> is that it </w:t>
      </w:r>
      <w:r w:rsidRPr="00CD5BD5">
        <w:rPr>
          <w:rStyle w:val="Emphasis"/>
          <w:highlight w:val="yellow"/>
        </w:rPr>
        <w:t>has been tried</w:t>
      </w:r>
      <w:r w:rsidRPr="00CD5BD5">
        <w:rPr>
          <w:sz w:val="14"/>
          <w:highlight w:val="yellow"/>
        </w:rPr>
        <w:t>—</w:t>
      </w:r>
      <w:r w:rsidRPr="00CD5BD5">
        <w:rPr>
          <w:rStyle w:val="StyleUnderline"/>
          <w:highlight w:val="yellow"/>
        </w:rPr>
        <w:t>and</w:t>
      </w:r>
      <w:r w:rsidRPr="00B1021D">
        <w:rPr>
          <w:rStyle w:val="StyleUnderline"/>
        </w:rPr>
        <w:t xml:space="preserve"> it </w:t>
      </w:r>
      <w:r w:rsidRPr="00CD5BD5">
        <w:rPr>
          <w:rStyle w:val="Emphasis"/>
          <w:highlight w:val="yellow"/>
        </w:rPr>
        <w:t>failed</w:t>
      </w:r>
      <w:r w:rsidRPr="00B1021D">
        <w:rPr>
          <w:rStyle w:val="Emphasis"/>
        </w:rPr>
        <w:t xml:space="preserve"> </w:t>
      </w:r>
      <w:r w:rsidRPr="00F511BE">
        <w:rPr>
          <w:rStyle w:val="Emphasis"/>
          <w:highlight w:val="yellow"/>
        </w:rPr>
        <w:t>spectacularly</w:t>
      </w:r>
      <w:r w:rsidRPr="00B1021D">
        <w:rPr>
          <w:rStyle w:val="StyleUnderline"/>
        </w:rPr>
        <w:t xml:space="preserve">. </w:t>
      </w:r>
      <w:r w:rsidRPr="00B1021D">
        <w:rPr>
          <w:rStyle w:val="Emphasis"/>
        </w:rPr>
        <w:t xml:space="preserve">All </w:t>
      </w:r>
      <w:r w:rsidRPr="00CD5BD5">
        <w:rPr>
          <w:rStyle w:val="Emphasis"/>
          <w:highlight w:val="yellow"/>
        </w:rPr>
        <w:t>attempts</w:t>
      </w:r>
      <w:r w:rsidRPr="00CD5BD5">
        <w:rPr>
          <w:rStyle w:val="StyleUnderline"/>
          <w:highlight w:val="yellow"/>
        </w:rPr>
        <w:t xml:space="preserve"> to divide the world</w:t>
      </w:r>
      <w:r w:rsidRPr="00B1021D">
        <w:rPr>
          <w:rStyle w:val="StyleUnderline"/>
        </w:rPr>
        <w:t xml:space="preserve"> into clear-cut nations have</w:t>
      </w:r>
      <w:r w:rsidRPr="00B1021D">
        <w:rPr>
          <w:sz w:val="14"/>
        </w:rPr>
        <w:t xml:space="preserve"> so far </w:t>
      </w:r>
      <w:r w:rsidRPr="00CD5BD5">
        <w:rPr>
          <w:rStyle w:val="Emphasis"/>
          <w:highlight w:val="yellow"/>
        </w:rPr>
        <w:t>resulted in war and genocide</w:t>
      </w:r>
      <w:r w:rsidRPr="00B1021D">
        <w:rPr>
          <w:sz w:val="14"/>
        </w:rPr>
        <w:t>. When the heirs of Garibaldi, Mazzini and Mickiewicz managed to overthrow the multi-ethnic Habsburg Empire, it proved impossible to find a clear line dividing Italians from Slovenes or Poles from Ukrainians.</w:t>
      </w:r>
    </w:p>
    <w:p w14:paraId="5E745BBF" w14:textId="77777777" w:rsidR="0063674A" w:rsidRPr="00B1021D" w:rsidRDefault="0063674A" w:rsidP="0063674A">
      <w:pPr>
        <w:rPr>
          <w:sz w:val="14"/>
        </w:rPr>
      </w:pPr>
      <w:r w:rsidRPr="00B1021D">
        <w:rPr>
          <w:sz w:val="14"/>
        </w:rPr>
        <w:t xml:space="preserve">This had set the stage for the second world war. The key problem with the network of fortresses is that each national fortress wants a bit more land, </w:t>
      </w:r>
      <w:proofErr w:type="gramStart"/>
      <w:r w:rsidRPr="00B1021D">
        <w:rPr>
          <w:sz w:val="14"/>
        </w:rPr>
        <w:t>security</w:t>
      </w:r>
      <w:proofErr w:type="gramEnd"/>
      <w:r w:rsidRPr="00B1021D">
        <w:rPr>
          <w:sz w:val="14"/>
        </w:rPr>
        <w:t xml:space="preserve"> and prosperity for itself at the expense of the neighbors, and without the help of universal values and global </w:t>
      </w:r>
      <w:proofErr w:type="spellStart"/>
      <w:r w:rsidRPr="00B1021D">
        <w:rPr>
          <w:sz w:val="14"/>
        </w:rPr>
        <w:t>organisations</w:t>
      </w:r>
      <w:proofErr w:type="spellEnd"/>
      <w:r w:rsidRPr="00B1021D">
        <w:rPr>
          <w:sz w:val="14"/>
        </w:rPr>
        <w:t>, rival fortresses cannot agree on any common rules. Walled fortresses are seldom friendly.</w:t>
      </w:r>
    </w:p>
    <w:p w14:paraId="30F095B7" w14:textId="77777777" w:rsidR="0063674A" w:rsidRPr="00B1021D" w:rsidRDefault="0063674A" w:rsidP="0063674A">
      <w:pPr>
        <w:rPr>
          <w:sz w:val="14"/>
        </w:rPr>
      </w:pPr>
      <w:r w:rsidRPr="00B1021D">
        <w:rPr>
          <w:sz w:val="14"/>
        </w:rPr>
        <w:lastRenderedPageBreak/>
        <w:t xml:space="preserve">But if you happen to live inside a particularly strong fortress, such as America or Russia, why should you care? Some nationalists indeed adopt a more extreme isolationist position. They don’t believe in either a global empire or in a global network of fortresses. Instead, </w:t>
      </w:r>
      <w:r w:rsidRPr="00B1021D">
        <w:rPr>
          <w:rStyle w:val="StyleUnderline"/>
        </w:rPr>
        <w:t>they deny the necessity of any global order whatsoever</w:t>
      </w:r>
      <w:r w:rsidRPr="00B1021D">
        <w:rPr>
          <w:sz w:val="14"/>
        </w:rPr>
        <w:t>. “Our fortress should just raise the drawbridges,” they say, “and the rest of the world can go to hell. We should refuse entry to foreign people, foreign ideas and foreign goods, and as long as our walls are stout and the guards are loyal, who cares what happens to the foreigners?”</w:t>
      </w:r>
    </w:p>
    <w:p w14:paraId="18AC5377" w14:textId="77777777" w:rsidR="0063674A" w:rsidRPr="00B1021D" w:rsidRDefault="0063674A" w:rsidP="0063674A">
      <w:pPr>
        <w:rPr>
          <w:sz w:val="14"/>
        </w:rPr>
      </w:pPr>
      <w:r w:rsidRPr="00B1021D">
        <w:rPr>
          <w:sz w:val="14"/>
        </w:rPr>
        <w:t>Such extreme isolationism, however, is completely divorced from economic realities. Without a global trade network, all existing national economies will collapse—including that of North Korea. Many countries will not be able even to feed themselves without imports, and prices of almost all products will skyrocket. The made-in-China shirt I am wearing cost me about $5. If it had been produced by Israeli workers from Israeli-grown cotton using Israeli-made machines powered by non-existing Israeli oil, it may well have cost ten times as much. Nationalist leaders from Donald Trump to Vladimir Putin may therefore heap abuse on the global trade network, but none thinks seriously of taking their country completely out of that network. And we cannot have a global trade network without some global order that sets the rules of the game.</w:t>
      </w:r>
    </w:p>
    <w:p w14:paraId="260AC8BC" w14:textId="77777777" w:rsidR="0063674A" w:rsidRPr="00B1021D" w:rsidRDefault="0063674A" w:rsidP="0063674A">
      <w:pPr>
        <w:rPr>
          <w:sz w:val="14"/>
        </w:rPr>
      </w:pPr>
      <w:r w:rsidRPr="00B1021D">
        <w:rPr>
          <w:sz w:val="14"/>
        </w:rPr>
        <w:t xml:space="preserve">Even more importantly, whether people like it or not, </w:t>
      </w:r>
      <w:r w:rsidRPr="00F511BE">
        <w:rPr>
          <w:rStyle w:val="StyleUnderline"/>
          <w:highlight w:val="yellow"/>
        </w:rPr>
        <w:t>humankind</w:t>
      </w:r>
      <w:r w:rsidRPr="00B1021D">
        <w:rPr>
          <w:sz w:val="14"/>
        </w:rPr>
        <w:t xml:space="preserve"> today </w:t>
      </w:r>
      <w:r w:rsidRPr="00F511BE">
        <w:rPr>
          <w:rStyle w:val="StyleUnderline"/>
          <w:highlight w:val="yellow"/>
        </w:rPr>
        <w:t>faces</w:t>
      </w:r>
      <w:r w:rsidRPr="00B1021D">
        <w:rPr>
          <w:sz w:val="14"/>
        </w:rPr>
        <w:t xml:space="preserve"> three </w:t>
      </w:r>
      <w:r w:rsidRPr="00CD5BD5">
        <w:rPr>
          <w:rStyle w:val="StyleUnderline"/>
          <w:highlight w:val="yellow"/>
        </w:rPr>
        <w:t>common problems</w:t>
      </w:r>
      <w:r w:rsidRPr="00B1021D">
        <w:rPr>
          <w:rStyle w:val="StyleUnderline"/>
        </w:rPr>
        <w:t xml:space="preserve"> that make a mockery of all national borders</w:t>
      </w:r>
      <w:r w:rsidRPr="00B1021D">
        <w:rPr>
          <w:sz w:val="14"/>
        </w:rPr>
        <w:t xml:space="preserve">, and </w:t>
      </w:r>
      <w:r w:rsidRPr="00F511BE">
        <w:rPr>
          <w:rStyle w:val="StyleUnderline"/>
          <w:highlight w:val="yellow"/>
        </w:rPr>
        <w:t>that</w:t>
      </w:r>
      <w:r w:rsidRPr="00B1021D">
        <w:rPr>
          <w:rStyle w:val="StyleUnderline"/>
        </w:rPr>
        <w:t xml:space="preserve"> </w:t>
      </w:r>
      <w:r w:rsidRPr="00CD5BD5">
        <w:rPr>
          <w:rStyle w:val="StyleUnderline"/>
          <w:highlight w:val="yellow"/>
        </w:rPr>
        <w:t xml:space="preserve">can </w:t>
      </w:r>
      <w:r w:rsidRPr="00CD5BD5">
        <w:rPr>
          <w:rStyle w:val="Emphasis"/>
          <w:highlight w:val="yellow"/>
        </w:rPr>
        <w:t xml:space="preserve">only be solved through global </w:t>
      </w:r>
      <w:r w:rsidRPr="00F511BE">
        <w:rPr>
          <w:rStyle w:val="Emphasis"/>
          <w:highlight w:val="yellow"/>
        </w:rPr>
        <w:t>cooperation</w:t>
      </w:r>
      <w:r w:rsidRPr="00B1021D">
        <w:rPr>
          <w:rStyle w:val="StyleUnderline"/>
        </w:rPr>
        <w:t xml:space="preserve">. These are </w:t>
      </w:r>
      <w:r w:rsidRPr="00CD5BD5">
        <w:rPr>
          <w:rStyle w:val="Emphasis"/>
          <w:highlight w:val="yellow"/>
        </w:rPr>
        <w:t xml:space="preserve">nuclear </w:t>
      </w:r>
      <w:r w:rsidRPr="00F511BE">
        <w:rPr>
          <w:rStyle w:val="Emphasis"/>
          <w:highlight w:val="yellow"/>
        </w:rPr>
        <w:t>war, climate change and technological disruption</w:t>
      </w:r>
      <w:r w:rsidRPr="00B1021D">
        <w:rPr>
          <w:rStyle w:val="StyleUnderline"/>
        </w:rPr>
        <w:t xml:space="preserve">. </w:t>
      </w:r>
      <w:r w:rsidRPr="00CD5BD5">
        <w:rPr>
          <w:rStyle w:val="StyleUnderline"/>
          <w:highlight w:val="yellow"/>
        </w:rPr>
        <w:t>You cannot build a wall against nuclear winter or</w:t>
      </w:r>
      <w:r w:rsidRPr="00B1021D">
        <w:rPr>
          <w:rStyle w:val="StyleUnderline"/>
        </w:rPr>
        <w:t xml:space="preserve"> against global </w:t>
      </w:r>
      <w:r w:rsidRPr="00CD5BD5">
        <w:rPr>
          <w:rStyle w:val="StyleUnderline"/>
          <w:highlight w:val="yellow"/>
        </w:rPr>
        <w:t>warming</w:t>
      </w:r>
      <w:r w:rsidRPr="00B1021D">
        <w:rPr>
          <w:rStyle w:val="StyleUnderline"/>
        </w:rPr>
        <w:t xml:space="preserve">, and </w:t>
      </w:r>
      <w:r w:rsidRPr="00F511BE">
        <w:rPr>
          <w:rStyle w:val="StyleUnderline"/>
          <w:highlight w:val="yellow"/>
        </w:rPr>
        <w:t>no nation can regulate</w:t>
      </w:r>
      <w:r w:rsidRPr="00B1021D">
        <w:rPr>
          <w:sz w:val="14"/>
        </w:rPr>
        <w:t xml:space="preserve"> artificial intelligence (</w:t>
      </w:r>
      <w:r w:rsidRPr="00B1021D">
        <w:rPr>
          <w:rStyle w:val="StyleUnderline"/>
        </w:rPr>
        <w:t>AI</w:t>
      </w:r>
      <w:r w:rsidRPr="00F511BE">
        <w:rPr>
          <w:rStyle w:val="StyleUnderline"/>
          <w:highlight w:val="yellow"/>
        </w:rPr>
        <w:t>)</w:t>
      </w:r>
      <w:r w:rsidRPr="00B1021D">
        <w:rPr>
          <w:rStyle w:val="StyleUnderline"/>
        </w:rPr>
        <w:t xml:space="preserve"> or bioengineering </w:t>
      </w:r>
      <w:r w:rsidRPr="00F511BE">
        <w:rPr>
          <w:rStyle w:val="StyleUnderline"/>
          <w:highlight w:val="yellow"/>
        </w:rPr>
        <w:t>single-handedly</w:t>
      </w:r>
      <w:r w:rsidRPr="00B1021D">
        <w:rPr>
          <w:sz w:val="14"/>
        </w:rPr>
        <w:t>. It won’t be enough if only the European Union forbids producing killer robots or only America bans genetically-engineering human babies. Due to the immense potential of such disruptive technologies, if even one country decides to pursue these high-risk high-gain paths, other countries will be forced to follow its dangerous lead for fear of being left behind.</w:t>
      </w:r>
    </w:p>
    <w:p w14:paraId="06C3993C" w14:textId="77777777" w:rsidR="0063674A" w:rsidRPr="00B1021D" w:rsidRDefault="0063674A" w:rsidP="0063674A">
      <w:pPr>
        <w:rPr>
          <w:sz w:val="14"/>
        </w:rPr>
      </w:pPr>
      <w:r w:rsidRPr="00CD5BD5">
        <w:rPr>
          <w:rStyle w:val="StyleUnderline"/>
          <w:highlight w:val="yellow"/>
        </w:rPr>
        <w:t xml:space="preserve">An </w:t>
      </w:r>
      <w:r w:rsidRPr="00CD5BD5">
        <w:rPr>
          <w:rStyle w:val="Emphasis"/>
          <w:highlight w:val="yellow"/>
        </w:rPr>
        <w:t>AI</w:t>
      </w:r>
      <w:r w:rsidRPr="00B1021D">
        <w:rPr>
          <w:rStyle w:val="Emphasis"/>
        </w:rPr>
        <w:t xml:space="preserve"> arms race</w:t>
      </w:r>
      <w:r w:rsidRPr="00B1021D">
        <w:rPr>
          <w:rStyle w:val="StyleUnderline"/>
        </w:rPr>
        <w:t xml:space="preserve"> </w:t>
      </w:r>
      <w:r w:rsidRPr="00CD5BD5">
        <w:rPr>
          <w:rStyle w:val="StyleUnderline"/>
          <w:highlight w:val="yellow"/>
        </w:rPr>
        <w:t>or</w:t>
      </w:r>
      <w:r w:rsidRPr="00B1021D">
        <w:rPr>
          <w:rStyle w:val="StyleUnderline"/>
        </w:rPr>
        <w:t xml:space="preserve"> </w:t>
      </w:r>
      <w:proofErr w:type="gramStart"/>
      <w:r w:rsidRPr="00B1021D">
        <w:rPr>
          <w:rStyle w:val="StyleUnderline"/>
        </w:rPr>
        <w:t xml:space="preserve">a </w:t>
      </w:r>
      <w:r w:rsidRPr="00CD5BD5">
        <w:rPr>
          <w:rStyle w:val="Emphasis"/>
          <w:highlight w:val="yellow"/>
        </w:rPr>
        <w:t>biotech</w:t>
      </w:r>
      <w:r w:rsidRPr="00B1021D">
        <w:rPr>
          <w:rStyle w:val="Emphasis"/>
        </w:rPr>
        <w:t xml:space="preserve">nological </w:t>
      </w:r>
      <w:r w:rsidRPr="00CD5BD5">
        <w:rPr>
          <w:rStyle w:val="Emphasis"/>
          <w:highlight w:val="yellow"/>
        </w:rPr>
        <w:t>arms</w:t>
      </w:r>
      <w:proofErr w:type="gramEnd"/>
      <w:r w:rsidRPr="00CD5BD5">
        <w:rPr>
          <w:rStyle w:val="Emphasis"/>
          <w:highlight w:val="yellow"/>
        </w:rPr>
        <w:t xml:space="preserve"> race</w:t>
      </w:r>
      <w:r w:rsidRPr="00B1021D">
        <w:rPr>
          <w:sz w:val="14"/>
        </w:rPr>
        <w:t xml:space="preserve"> almost </w:t>
      </w:r>
      <w:r w:rsidRPr="00CD5BD5">
        <w:rPr>
          <w:rStyle w:val="Emphasis"/>
          <w:highlight w:val="yellow"/>
        </w:rPr>
        <w:t>guarantees</w:t>
      </w:r>
      <w:r w:rsidRPr="00B1021D">
        <w:rPr>
          <w:rStyle w:val="Emphasis"/>
        </w:rPr>
        <w:t xml:space="preserve"> </w:t>
      </w:r>
      <w:r w:rsidRPr="00F511BE">
        <w:rPr>
          <w:rStyle w:val="Emphasis"/>
          <w:highlight w:val="yellow"/>
        </w:rPr>
        <w:t>the worst outcome</w:t>
      </w:r>
      <w:r w:rsidRPr="00F511BE">
        <w:rPr>
          <w:rStyle w:val="StyleUnderline"/>
          <w:highlight w:val="yellow"/>
        </w:rPr>
        <w:t xml:space="preserve">. </w:t>
      </w:r>
      <w:r w:rsidRPr="00F511BE">
        <w:rPr>
          <w:rStyle w:val="StyleUnderline"/>
        </w:rPr>
        <w:t>Whoever wins</w:t>
      </w:r>
      <w:r w:rsidRPr="00B1021D">
        <w:rPr>
          <w:sz w:val="14"/>
        </w:rPr>
        <w:t xml:space="preserve"> the arms race, </w:t>
      </w:r>
      <w:r w:rsidRPr="00CD5BD5">
        <w:rPr>
          <w:rStyle w:val="Emphasis"/>
          <w:highlight w:val="yellow"/>
        </w:rPr>
        <w:t>the loser will</w:t>
      </w:r>
      <w:r w:rsidRPr="00B1021D">
        <w:rPr>
          <w:rStyle w:val="Emphasis"/>
        </w:rPr>
        <w:t xml:space="preserve"> likely </w:t>
      </w:r>
      <w:r w:rsidRPr="00CD5BD5">
        <w:rPr>
          <w:rStyle w:val="Emphasis"/>
          <w:highlight w:val="yellow"/>
        </w:rPr>
        <w:t>be humanity itself</w:t>
      </w:r>
      <w:r w:rsidRPr="00B1021D">
        <w:rPr>
          <w:sz w:val="14"/>
        </w:rPr>
        <w:t xml:space="preserve">. For in an arms race, </w:t>
      </w:r>
      <w:r w:rsidRPr="00B1021D">
        <w:rPr>
          <w:rStyle w:val="StyleUnderline"/>
        </w:rPr>
        <w:t xml:space="preserve">all </w:t>
      </w:r>
      <w:r w:rsidRPr="00CD5BD5">
        <w:rPr>
          <w:rStyle w:val="StyleUnderline"/>
          <w:highlight w:val="yellow"/>
        </w:rPr>
        <w:t>reg</w:t>
      </w:r>
      <w:r w:rsidRPr="00B1021D">
        <w:rPr>
          <w:rStyle w:val="StyleUnderline"/>
        </w:rPr>
        <w:t>ulation</w:t>
      </w:r>
      <w:r w:rsidRPr="00CD5BD5">
        <w:rPr>
          <w:rStyle w:val="StyleUnderline"/>
          <w:highlight w:val="yellow"/>
        </w:rPr>
        <w:t>s will collapse</w:t>
      </w:r>
      <w:r w:rsidRPr="00B1021D">
        <w:rPr>
          <w:sz w:val="14"/>
        </w:rPr>
        <w:t xml:space="preserve">. Consider, for example, conducting genetic-engineering experiments on human babies. Every country will say: “We don’t want to conduct such experiments—we are the good guys. But how do we know our rivals are not doing it? We cannot afford to remain behind. </w:t>
      </w:r>
      <w:proofErr w:type="gramStart"/>
      <w:r w:rsidRPr="00B1021D">
        <w:rPr>
          <w:sz w:val="14"/>
        </w:rPr>
        <w:t>So</w:t>
      </w:r>
      <w:proofErr w:type="gramEnd"/>
      <w:r w:rsidRPr="00B1021D">
        <w:rPr>
          <w:sz w:val="14"/>
        </w:rPr>
        <w:t xml:space="preserve"> we must do it before them.”</w:t>
      </w:r>
    </w:p>
    <w:p w14:paraId="18DA4A79" w14:textId="77777777" w:rsidR="0063674A" w:rsidRPr="00B1021D" w:rsidRDefault="0063674A" w:rsidP="0063674A">
      <w:pPr>
        <w:rPr>
          <w:sz w:val="14"/>
        </w:rPr>
      </w:pPr>
      <w:r w:rsidRPr="00B1021D">
        <w:rPr>
          <w:sz w:val="14"/>
        </w:rPr>
        <w:t xml:space="preserve">Similarly, </w:t>
      </w:r>
      <w:r w:rsidRPr="00CD5BD5">
        <w:rPr>
          <w:rStyle w:val="StyleUnderline"/>
          <w:highlight w:val="yellow"/>
        </w:rPr>
        <w:t>consider</w:t>
      </w:r>
      <w:r w:rsidRPr="00B1021D">
        <w:rPr>
          <w:rStyle w:val="StyleUnderline"/>
        </w:rPr>
        <w:t xml:space="preserve"> developing </w:t>
      </w:r>
      <w:r w:rsidRPr="00CD5BD5">
        <w:rPr>
          <w:rStyle w:val="StyleUnderline"/>
          <w:highlight w:val="yellow"/>
        </w:rPr>
        <w:t>autonomous-weapon systems</w:t>
      </w:r>
      <w:r w:rsidRPr="00B1021D">
        <w:rPr>
          <w:sz w:val="14"/>
        </w:rPr>
        <w:t xml:space="preserve">, that can decide for themselves whether to shoot and kill people. Again, </w:t>
      </w:r>
      <w:r w:rsidRPr="00B1021D">
        <w:rPr>
          <w:rStyle w:val="StyleUnderline"/>
        </w:rPr>
        <w:t>every country will say: “This</w:t>
      </w:r>
      <w:r w:rsidRPr="00B1021D">
        <w:rPr>
          <w:sz w:val="14"/>
        </w:rPr>
        <w:t xml:space="preserve"> is a very dangerous technology, and it </w:t>
      </w:r>
      <w:r w:rsidRPr="00B1021D">
        <w:rPr>
          <w:rStyle w:val="StyleUnderline"/>
        </w:rPr>
        <w:t>should be regulated</w:t>
      </w:r>
      <w:r w:rsidRPr="00B1021D">
        <w:rPr>
          <w:sz w:val="14"/>
        </w:rPr>
        <w:t xml:space="preserve"> carefully. </w:t>
      </w:r>
      <w:r w:rsidRPr="00B1021D">
        <w:rPr>
          <w:rStyle w:val="StyleUnderline"/>
        </w:rPr>
        <w:t>But we don’t trust our rivals to regulate it, so we must develop it first</w:t>
      </w:r>
      <w:r w:rsidRPr="00B1021D">
        <w:rPr>
          <w:sz w:val="14"/>
        </w:rPr>
        <w:t>”.</w:t>
      </w:r>
    </w:p>
    <w:p w14:paraId="0967B5DD" w14:textId="77777777" w:rsidR="0063674A" w:rsidRPr="00B1021D" w:rsidRDefault="0063674A" w:rsidP="0063674A">
      <w:pPr>
        <w:rPr>
          <w:sz w:val="14"/>
        </w:rPr>
      </w:pPr>
      <w:r w:rsidRPr="00CD5BD5">
        <w:rPr>
          <w:rStyle w:val="StyleUnderline"/>
          <w:highlight w:val="yellow"/>
        </w:rPr>
        <w:t xml:space="preserve">The </w:t>
      </w:r>
      <w:r w:rsidRPr="00CD5BD5">
        <w:rPr>
          <w:rStyle w:val="Emphasis"/>
          <w:highlight w:val="yellow"/>
        </w:rPr>
        <w:t>only thing</w:t>
      </w:r>
      <w:r w:rsidRPr="00CD5BD5">
        <w:rPr>
          <w:rStyle w:val="StyleUnderline"/>
          <w:highlight w:val="yellow"/>
        </w:rPr>
        <w:t xml:space="preserve"> that can prevent</w:t>
      </w:r>
      <w:r w:rsidRPr="00B1021D">
        <w:rPr>
          <w:sz w:val="14"/>
        </w:rPr>
        <w:t xml:space="preserve"> such </w:t>
      </w:r>
      <w:r w:rsidRPr="00B1021D">
        <w:rPr>
          <w:rStyle w:val="StyleUnderline"/>
        </w:rPr>
        <w:t xml:space="preserve">destructive </w:t>
      </w:r>
      <w:r w:rsidRPr="00CD5BD5">
        <w:rPr>
          <w:rStyle w:val="StyleUnderline"/>
          <w:highlight w:val="yellow"/>
        </w:rPr>
        <w:t xml:space="preserve">arms races is </w:t>
      </w:r>
      <w:r w:rsidRPr="00CD5BD5">
        <w:rPr>
          <w:rStyle w:val="Emphasis"/>
          <w:highlight w:val="yellow"/>
        </w:rPr>
        <w:t>greater trust</w:t>
      </w:r>
      <w:r w:rsidRPr="00B1021D">
        <w:rPr>
          <w:rStyle w:val="Emphasis"/>
        </w:rPr>
        <w:t xml:space="preserve"> between countries</w:t>
      </w:r>
      <w:r w:rsidRPr="00B1021D">
        <w:rPr>
          <w:sz w:val="14"/>
        </w:rPr>
        <w:t xml:space="preserve">. </w:t>
      </w:r>
      <w:r w:rsidRPr="00CD5BD5">
        <w:rPr>
          <w:rStyle w:val="StyleUnderline"/>
          <w:highlight w:val="yellow"/>
        </w:rPr>
        <w:t xml:space="preserve">This is </w:t>
      </w:r>
      <w:r w:rsidRPr="00CD5BD5">
        <w:rPr>
          <w:rStyle w:val="Emphasis"/>
          <w:highlight w:val="yellow"/>
        </w:rPr>
        <w:t>not</w:t>
      </w:r>
      <w:r w:rsidRPr="00B1021D">
        <w:rPr>
          <w:rStyle w:val="Emphasis"/>
        </w:rPr>
        <w:t xml:space="preserve"> an </w:t>
      </w:r>
      <w:r w:rsidRPr="00CD5BD5">
        <w:rPr>
          <w:rStyle w:val="Emphasis"/>
          <w:highlight w:val="yellow"/>
        </w:rPr>
        <w:t>impossible</w:t>
      </w:r>
      <w:r w:rsidRPr="00B1021D">
        <w:rPr>
          <w:rStyle w:val="Emphasis"/>
        </w:rPr>
        <w:t xml:space="preserve"> mission</w:t>
      </w:r>
      <w:r w:rsidRPr="00B1021D">
        <w:rPr>
          <w:sz w:val="14"/>
        </w:rPr>
        <w:t xml:space="preserve">. If today the Germans promise the French: “Trust us, we aren’t developing killer robots in a secret laboratory under the Bavarian Alps,” the French are likely to believe the Germans, despite the terrible history of these two countries. </w:t>
      </w:r>
      <w:r w:rsidRPr="000C6D52">
        <w:rPr>
          <w:rStyle w:val="StyleUnderline"/>
          <w:highlight w:val="yellow"/>
        </w:rPr>
        <w:t>We need to build such trust globally</w:t>
      </w:r>
      <w:r w:rsidRPr="00B1021D">
        <w:rPr>
          <w:sz w:val="14"/>
        </w:rPr>
        <w:t>. We need to reach a point when Americans and Chinese can trust one another like the French and Germans.</w:t>
      </w:r>
    </w:p>
    <w:p w14:paraId="6AB891B6" w14:textId="77777777" w:rsidR="0063674A" w:rsidRPr="00B1021D" w:rsidRDefault="0063674A" w:rsidP="0063674A">
      <w:pPr>
        <w:rPr>
          <w:sz w:val="14"/>
        </w:rPr>
      </w:pPr>
      <w:r w:rsidRPr="00B1021D">
        <w:rPr>
          <w:sz w:val="14"/>
        </w:rPr>
        <w:t xml:space="preserve">Similarly, we need to create a global safety-net to protect humans against the economic shocks that AI is likely to cause. Automation will create immense new wealth in high-tech hubs such as Silicon Valley, while the worst effects will be felt in developing countries whose economies depend on cheap manual labor. There will be more jobs to software engineers in California, but fewer jobs to Mexican factory workers and truck drivers. We now have a global economy, but politics is still very national. </w:t>
      </w:r>
      <w:r w:rsidRPr="00B1021D">
        <w:rPr>
          <w:rStyle w:val="StyleUnderline"/>
        </w:rPr>
        <w:t>Unless we find solutions on a global level to the disruptions caused by AI, entire countries might collapse, and the resulting chaos</w:t>
      </w:r>
      <w:r w:rsidRPr="00B1021D">
        <w:rPr>
          <w:sz w:val="14"/>
        </w:rPr>
        <w:t xml:space="preserve">, violence and waves of immigration </w:t>
      </w:r>
      <w:r w:rsidRPr="00B1021D">
        <w:rPr>
          <w:rStyle w:val="StyleUnderline"/>
        </w:rPr>
        <w:t xml:space="preserve">will </w:t>
      </w:r>
      <w:proofErr w:type="spellStart"/>
      <w:r w:rsidRPr="00B1021D">
        <w:rPr>
          <w:rStyle w:val="Emphasis"/>
        </w:rPr>
        <w:t>destabilise</w:t>
      </w:r>
      <w:proofErr w:type="spellEnd"/>
      <w:r w:rsidRPr="00B1021D">
        <w:rPr>
          <w:rStyle w:val="Emphasis"/>
        </w:rPr>
        <w:t xml:space="preserve"> the entire world</w:t>
      </w:r>
      <w:r w:rsidRPr="00B1021D">
        <w:rPr>
          <w:sz w:val="14"/>
        </w:rPr>
        <w:t>.</w:t>
      </w:r>
    </w:p>
    <w:p w14:paraId="45BAD652" w14:textId="77777777" w:rsidR="0063674A" w:rsidRPr="00B1021D" w:rsidRDefault="0063674A" w:rsidP="0063674A">
      <w:pPr>
        <w:rPr>
          <w:sz w:val="14"/>
        </w:rPr>
      </w:pPr>
      <w:r w:rsidRPr="00B1021D">
        <w:rPr>
          <w:sz w:val="14"/>
        </w:rPr>
        <w:t xml:space="preserve">This is the proper perspective to look at recent developments such as Brexit. </w:t>
      </w:r>
      <w:proofErr w:type="gramStart"/>
      <w:r w:rsidRPr="00B1021D">
        <w:rPr>
          <w:sz w:val="14"/>
        </w:rPr>
        <w:t>In itself, Brexit</w:t>
      </w:r>
      <w:proofErr w:type="gramEnd"/>
      <w:r w:rsidRPr="00B1021D">
        <w:rPr>
          <w:sz w:val="14"/>
        </w:rPr>
        <w:t xml:space="preserve"> isn’t necessarily a bad idea. But is this what Britain and the EU should be dealing with right now? How does Brexit help prevent nuclear war? How does Brexit help prevent climate change? How does Brexit help regulate artificial intelligence and bioengineering? Instead of helping, Brexit makes it harder to solve </w:t>
      </w:r>
      <w:proofErr w:type="gramStart"/>
      <w:r w:rsidRPr="00B1021D">
        <w:rPr>
          <w:sz w:val="14"/>
        </w:rPr>
        <w:t>all of</w:t>
      </w:r>
      <w:proofErr w:type="gramEnd"/>
      <w:r w:rsidRPr="00B1021D">
        <w:rPr>
          <w:sz w:val="14"/>
        </w:rPr>
        <w:t xml:space="preserve"> these problems. Every minute that Britain and the EU spend on Brexit is one less minute they spend on preventing climate change and on regulating AI. </w:t>
      </w:r>
    </w:p>
    <w:p w14:paraId="2BBCF483" w14:textId="77777777" w:rsidR="0063674A" w:rsidRPr="008C5DEA" w:rsidRDefault="0063674A" w:rsidP="0063674A">
      <w:pPr>
        <w:rPr>
          <w:sz w:val="14"/>
        </w:rPr>
      </w:pPr>
      <w:r w:rsidRPr="00B1021D">
        <w:rPr>
          <w:sz w:val="14"/>
        </w:rPr>
        <w:t xml:space="preserve">In order </w:t>
      </w:r>
      <w:r w:rsidRPr="00CD5BD5">
        <w:rPr>
          <w:rStyle w:val="Emphasis"/>
          <w:highlight w:val="yellow"/>
        </w:rPr>
        <w:t>to survive</w:t>
      </w:r>
      <w:r w:rsidRPr="00B1021D">
        <w:rPr>
          <w:sz w:val="14"/>
        </w:rPr>
        <w:t xml:space="preserve"> and flourish </w:t>
      </w:r>
      <w:r w:rsidRPr="00B1021D">
        <w:rPr>
          <w:rStyle w:val="StyleUnderline"/>
        </w:rPr>
        <w:t xml:space="preserve">in the 21st century, </w:t>
      </w:r>
      <w:r w:rsidRPr="00CD5BD5">
        <w:rPr>
          <w:rStyle w:val="StyleUnderline"/>
          <w:highlight w:val="yellow"/>
        </w:rPr>
        <w:t>humankind needs</w:t>
      </w:r>
      <w:r w:rsidRPr="00B1021D">
        <w:rPr>
          <w:rStyle w:val="StyleUnderline"/>
        </w:rPr>
        <w:t xml:space="preserve"> </w:t>
      </w:r>
      <w:r w:rsidRPr="00B1021D">
        <w:rPr>
          <w:rStyle w:val="Emphasis"/>
        </w:rPr>
        <w:t xml:space="preserve">effective </w:t>
      </w:r>
      <w:r w:rsidRPr="00CD5BD5">
        <w:rPr>
          <w:rStyle w:val="Emphasis"/>
          <w:highlight w:val="yellow"/>
        </w:rPr>
        <w:t>global coop</w:t>
      </w:r>
      <w:r w:rsidRPr="00B1021D">
        <w:rPr>
          <w:rStyle w:val="Emphasis"/>
        </w:rPr>
        <w:t>eration</w:t>
      </w:r>
      <w:r w:rsidRPr="00B1021D">
        <w:rPr>
          <w:sz w:val="14"/>
        </w:rPr>
        <w:t xml:space="preserve">, and so </w:t>
      </w:r>
      <w:proofErr w:type="gramStart"/>
      <w:r w:rsidRPr="00B1021D">
        <w:rPr>
          <w:sz w:val="14"/>
        </w:rPr>
        <w:t>far</w:t>
      </w:r>
      <w:proofErr w:type="gramEnd"/>
      <w:r w:rsidRPr="00B1021D">
        <w:rPr>
          <w:sz w:val="14"/>
        </w:rPr>
        <w:t xml:space="preserve"> </w:t>
      </w:r>
      <w:r w:rsidRPr="00CD5BD5">
        <w:rPr>
          <w:rStyle w:val="StyleUnderline"/>
          <w:highlight w:val="yellow"/>
        </w:rPr>
        <w:t xml:space="preserve">the </w:t>
      </w:r>
      <w:r w:rsidRPr="00CD5BD5">
        <w:rPr>
          <w:rStyle w:val="Emphasis"/>
          <w:highlight w:val="yellow"/>
        </w:rPr>
        <w:t>only viable blueprint</w:t>
      </w:r>
      <w:r w:rsidRPr="00B1021D">
        <w:rPr>
          <w:rStyle w:val="StyleUnderline"/>
        </w:rPr>
        <w:t xml:space="preserve"> for such cooperation </w:t>
      </w:r>
      <w:r w:rsidRPr="00CD5BD5">
        <w:rPr>
          <w:rStyle w:val="StyleUnderline"/>
          <w:highlight w:val="yellow"/>
        </w:rPr>
        <w:t>is</w:t>
      </w:r>
      <w:r w:rsidRPr="00B1021D">
        <w:rPr>
          <w:rStyle w:val="StyleUnderline"/>
        </w:rPr>
        <w:t xml:space="preserve"> offered by </w:t>
      </w:r>
      <w:r w:rsidRPr="00CD5BD5">
        <w:rPr>
          <w:rStyle w:val="Emphasis"/>
          <w:highlight w:val="yellow"/>
        </w:rPr>
        <w:t>liberalism</w:t>
      </w:r>
      <w:r w:rsidRPr="00B1021D">
        <w:rPr>
          <w:rStyle w:val="StyleUnderline"/>
        </w:rPr>
        <w:t>. Nevertheless, governments all over the world are undermining the foundations of the liberal order</w:t>
      </w:r>
      <w:r w:rsidRPr="00B1021D">
        <w:rPr>
          <w:sz w:val="14"/>
        </w:rPr>
        <w:t xml:space="preserve">, and the world is turning into a network of fortresses. </w:t>
      </w:r>
      <w:r w:rsidRPr="00B1021D">
        <w:rPr>
          <w:rStyle w:val="StyleUnderline"/>
        </w:rPr>
        <w:t>The first to feel the impact are the weakest members of humanity</w:t>
      </w:r>
      <w:r w:rsidRPr="00B1021D">
        <w:rPr>
          <w:sz w:val="14"/>
        </w:rPr>
        <w:t xml:space="preserve">, who find themselves without any fortress willing to protect them: refugees, illegal migrants, persecuted minorities. </w:t>
      </w:r>
      <w:r w:rsidRPr="00B1021D">
        <w:rPr>
          <w:rStyle w:val="StyleUnderline"/>
        </w:rPr>
        <w:t xml:space="preserve">But </w:t>
      </w:r>
      <w:r w:rsidRPr="00E569CD">
        <w:rPr>
          <w:rStyle w:val="StyleUnderline"/>
        </w:rPr>
        <w:t>if the walls keep rising</w:t>
      </w:r>
      <w:r w:rsidRPr="00E569CD">
        <w:rPr>
          <w:sz w:val="14"/>
        </w:rPr>
        <w:t xml:space="preserve">, eventually </w:t>
      </w:r>
      <w:r w:rsidRPr="00E569CD">
        <w:rPr>
          <w:rStyle w:val="Emphasis"/>
        </w:rPr>
        <w:t>the whole of humankind will feel the squeeze</w:t>
      </w:r>
      <w:r w:rsidRPr="00E569CD">
        <w:rPr>
          <w:sz w:val="14"/>
        </w:rPr>
        <w:t>.</w:t>
      </w:r>
    </w:p>
    <w:p w14:paraId="0AFD0E93" w14:textId="77777777" w:rsidR="0063674A" w:rsidRPr="00696AA0" w:rsidRDefault="0063674A" w:rsidP="0063674A">
      <w:pPr>
        <w:pStyle w:val="Heading4"/>
      </w:pPr>
      <w:r>
        <w:lastRenderedPageBreak/>
        <w:t xml:space="preserve">RTS Solves </w:t>
      </w:r>
    </w:p>
    <w:p w14:paraId="2924CDBC" w14:textId="77777777" w:rsidR="0063674A" w:rsidRPr="0054373B" w:rsidRDefault="0063674A" w:rsidP="0063674A">
      <w:pPr>
        <w:pStyle w:val="Heading4"/>
      </w:pPr>
      <w:r>
        <w:t xml:space="preserve">1] The RTS spills over – democratized </w:t>
      </w:r>
      <w:r>
        <w:rPr>
          <w:u w:val="single"/>
        </w:rPr>
        <w:t>labor</w:t>
      </w:r>
      <w:r>
        <w:t xml:space="preserve"> creates a culture of participation that offsets </w:t>
      </w:r>
      <w:r>
        <w:rPr>
          <w:u w:val="single"/>
        </w:rPr>
        <w:t>authoritarian</w:t>
      </w:r>
      <w:r>
        <w:t xml:space="preserve"> populism</w:t>
      </w:r>
    </w:p>
    <w:p w14:paraId="03F55ED9" w14:textId="77777777" w:rsidR="0063674A" w:rsidRPr="0054373B" w:rsidRDefault="0063674A" w:rsidP="0063674A">
      <w:proofErr w:type="spellStart"/>
      <w:r w:rsidRPr="0054373B">
        <w:rPr>
          <w:rStyle w:val="Style13ptBold"/>
        </w:rPr>
        <w:t>Spiegelaere</w:t>
      </w:r>
      <w:proofErr w:type="spellEnd"/>
      <w:r w:rsidRPr="0054373B">
        <w:rPr>
          <w:rStyle w:val="Style13ptBold"/>
        </w:rPr>
        <w:t xml:space="preserve"> 18</w:t>
      </w:r>
      <w:r w:rsidRPr="0054373B">
        <w:t xml:space="preserve"> [Stan De </w:t>
      </w:r>
      <w:proofErr w:type="spellStart"/>
      <w:r w:rsidRPr="0054373B">
        <w:t>Spiegelaere</w:t>
      </w:r>
      <w:proofErr w:type="spellEnd"/>
      <w:r w:rsidRPr="0054373B">
        <w:t xml:space="preserve"> is a researcher at the European Trade Union Institute (ETUI). "An Unlikely Cure </w:t>
      </w:r>
      <w:proofErr w:type="gramStart"/>
      <w:r w:rsidRPr="0054373B">
        <w:t>For</w:t>
      </w:r>
      <w:proofErr w:type="gramEnd"/>
      <w:r w:rsidRPr="0054373B">
        <w:t xml:space="preserve"> Populism: Workplace Democracy."</w:t>
      </w:r>
      <w:r>
        <w:t xml:space="preserve"> https://socialeurope.eu/an-unlikely-cure-for-populism-workplace-democracy]</w:t>
      </w:r>
    </w:p>
    <w:p w14:paraId="77444B20" w14:textId="77777777" w:rsidR="0063674A" w:rsidRPr="0054373B" w:rsidRDefault="0063674A" w:rsidP="0063674A">
      <w:pPr>
        <w:rPr>
          <w:rStyle w:val="StyleUnderline"/>
        </w:rPr>
      </w:pPr>
      <w:r w:rsidRPr="00D267C2">
        <w:rPr>
          <w:rStyle w:val="StyleUnderline"/>
          <w:highlight w:val="cyan"/>
        </w:rPr>
        <w:t>Trump</w:t>
      </w:r>
      <w:r w:rsidRPr="0054373B">
        <w:rPr>
          <w:sz w:val="16"/>
        </w:rPr>
        <w:t xml:space="preserve"> in the White House, </w:t>
      </w:r>
      <w:proofErr w:type="spellStart"/>
      <w:r w:rsidRPr="00D267C2">
        <w:rPr>
          <w:rStyle w:val="Emphasis"/>
          <w:highlight w:val="cyan"/>
        </w:rPr>
        <w:t>Orban</w:t>
      </w:r>
      <w:proofErr w:type="spellEnd"/>
      <w:r w:rsidRPr="0054373B">
        <w:rPr>
          <w:sz w:val="16"/>
        </w:rPr>
        <w:t xml:space="preserve"> in Hungary, the Law and Justice party in Poland, </w:t>
      </w:r>
      <w:r w:rsidRPr="0054373B">
        <w:rPr>
          <w:rStyle w:val="StyleUnderline"/>
        </w:rPr>
        <w:t>the</w:t>
      </w:r>
      <w:r w:rsidRPr="0054373B">
        <w:rPr>
          <w:sz w:val="16"/>
        </w:rPr>
        <w:t xml:space="preserve"> </w:t>
      </w:r>
      <w:proofErr w:type="spellStart"/>
      <w:r w:rsidRPr="0054373B">
        <w:rPr>
          <w:rStyle w:val="Emphasis"/>
        </w:rPr>
        <w:t>AfD</w:t>
      </w:r>
      <w:proofErr w:type="spellEnd"/>
      <w:r w:rsidRPr="0054373B">
        <w:rPr>
          <w:sz w:val="16"/>
        </w:rPr>
        <w:t xml:space="preserve"> </w:t>
      </w:r>
      <w:r w:rsidRPr="0054373B">
        <w:rPr>
          <w:rStyle w:val="StyleUnderline"/>
        </w:rPr>
        <w:t>in Germany</w:t>
      </w:r>
      <w:r w:rsidRPr="0054373B">
        <w:rPr>
          <w:sz w:val="16"/>
        </w:rPr>
        <w:t xml:space="preserve">, </w:t>
      </w:r>
      <w:proofErr w:type="spellStart"/>
      <w:r w:rsidRPr="00D267C2">
        <w:rPr>
          <w:rStyle w:val="Emphasis"/>
          <w:highlight w:val="cyan"/>
        </w:rPr>
        <w:t>Erdoğan</w:t>
      </w:r>
      <w:proofErr w:type="spellEnd"/>
      <w:r w:rsidRPr="0054373B">
        <w:rPr>
          <w:sz w:val="16"/>
        </w:rPr>
        <w:t xml:space="preserve"> </w:t>
      </w:r>
      <w:r w:rsidRPr="0054373B">
        <w:rPr>
          <w:rStyle w:val="StyleUnderline"/>
        </w:rPr>
        <w:t>in Turkey</w:t>
      </w:r>
      <w:r w:rsidRPr="0054373B">
        <w:rPr>
          <w:sz w:val="16"/>
        </w:rPr>
        <w:t xml:space="preserve">… It </w:t>
      </w:r>
      <w:r w:rsidRPr="0054373B">
        <w:rPr>
          <w:rStyle w:val="StyleUnderline"/>
        </w:rPr>
        <w:t xml:space="preserve">seems like the list of </w:t>
      </w:r>
      <w:r w:rsidRPr="00D267C2">
        <w:rPr>
          <w:rStyle w:val="StyleUnderline"/>
          <w:highlight w:val="cyan"/>
        </w:rPr>
        <w:t>challenges to</w:t>
      </w:r>
      <w:r w:rsidRPr="0054373B">
        <w:rPr>
          <w:rStyle w:val="StyleUnderline"/>
        </w:rPr>
        <w:t xml:space="preserve"> our </w:t>
      </w:r>
      <w:r w:rsidRPr="00D267C2">
        <w:rPr>
          <w:rStyle w:val="StyleUnderline"/>
          <w:highlight w:val="cyan"/>
        </w:rPr>
        <w:t>democracies is</w:t>
      </w:r>
      <w:r w:rsidRPr="0054373B">
        <w:rPr>
          <w:rStyle w:val="StyleUnderline"/>
        </w:rPr>
        <w:t xml:space="preserve"> becoming </w:t>
      </w:r>
      <w:r w:rsidRPr="00D267C2">
        <w:rPr>
          <w:rStyle w:val="Emphasis"/>
          <w:highlight w:val="cyan"/>
        </w:rPr>
        <w:t>worryingly extensive</w:t>
      </w:r>
      <w:r w:rsidRPr="0054373B">
        <w:rPr>
          <w:sz w:val="16"/>
        </w:rPr>
        <w:t xml:space="preserve">. </w:t>
      </w:r>
      <w:r w:rsidRPr="0054373B">
        <w:rPr>
          <w:rStyle w:val="StyleUnderline"/>
        </w:rPr>
        <w:t xml:space="preserve">Time to act! And </w:t>
      </w:r>
      <w:r w:rsidRPr="00D267C2">
        <w:rPr>
          <w:rStyle w:val="StyleUnderline"/>
          <w:highlight w:val="cyan"/>
        </w:rPr>
        <w:t>the area where one should act</w:t>
      </w:r>
      <w:r w:rsidRPr="0054373B">
        <w:rPr>
          <w:rStyle w:val="StyleUnderline"/>
        </w:rPr>
        <w:t xml:space="preserve"> might surprise you: </w:t>
      </w:r>
      <w:r w:rsidRPr="00D267C2">
        <w:rPr>
          <w:rStyle w:val="StyleUnderline"/>
          <w:highlight w:val="cyan"/>
        </w:rPr>
        <w:t xml:space="preserve">our </w:t>
      </w:r>
      <w:r w:rsidRPr="00D267C2">
        <w:rPr>
          <w:rStyle w:val="Emphasis"/>
          <w:highlight w:val="cyan"/>
        </w:rPr>
        <w:t>companies</w:t>
      </w:r>
      <w:r w:rsidRPr="0054373B">
        <w:rPr>
          <w:rStyle w:val="StyleUnderline"/>
        </w:rPr>
        <w:t>.</w:t>
      </w:r>
    </w:p>
    <w:p w14:paraId="1202EF7B" w14:textId="77777777" w:rsidR="0063674A" w:rsidRPr="0054373B" w:rsidRDefault="0063674A" w:rsidP="0063674A">
      <w:pPr>
        <w:rPr>
          <w:sz w:val="16"/>
        </w:rPr>
      </w:pPr>
      <w:r w:rsidRPr="00D267C2">
        <w:rPr>
          <w:rStyle w:val="StyleUnderline"/>
          <w:highlight w:val="cyan"/>
        </w:rPr>
        <w:t xml:space="preserve">Democracy lives on </w:t>
      </w:r>
      <w:r w:rsidRPr="00D267C2">
        <w:rPr>
          <w:rStyle w:val="Emphasis"/>
          <w:highlight w:val="cyan"/>
        </w:rPr>
        <w:t>values</w:t>
      </w:r>
      <w:r w:rsidRPr="0054373B">
        <w:rPr>
          <w:rStyle w:val="StyleUnderline"/>
        </w:rPr>
        <w:t xml:space="preserve"> of speaking up</w:t>
      </w:r>
      <w:r w:rsidRPr="0054373B">
        <w:rPr>
          <w:sz w:val="16"/>
        </w:rPr>
        <w:t xml:space="preserve">, </w:t>
      </w:r>
      <w:r w:rsidRPr="00D267C2">
        <w:rPr>
          <w:rStyle w:val="Emphasis"/>
          <w:highlight w:val="cyan"/>
        </w:rPr>
        <w:t>participating</w:t>
      </w:r>
      <w:r w:rsidRPr="00D267C2">
        <w:rPr>
          <w:rStyle w:val="StyleUnderline"/>
          <w:highlight w:val="cyan"/>
        </w:rPr>
        <w:t xml:space="preserve"> in decision making</w:t>
      </w:r>
      <w:r w:rsidRPr="0054373B">
        <w:rPr>
          <w:rStyle w:val="StyleUnderline"/>
        </w:rPr>
        <w:t xml:space="preserve"> and being involved</w:t>
      </w:r>
      <w:r w:rsidRPr="0054373B">
        <w:rPr>
          <w:sz w:val="16"/>
        </w:rPr>
        <w:t xml:space="preserve">. </w:t>
      </w:r>
      <w:r w:rsidRPr="0054373B">
        <w:rPr>
          <w:rStyle w:val="StyleUnderline"/>
        </w:rPr>
        <w:t>It’s when societies think their voices and votes don’t matter</w:t>
      </w:r>
      <w:r w:rsidRPr="0054373B">
        <w:rPr>
          <w:sz w:val="16"/>
        </w:rPr>
        <w:t xml:space="preserve">, </w:t>
      </w:r>
      <w:r w:rsidRPr="0054373B">
        <w:rPr>
          <w:rStyle w:val="StyleUnderline"/>
        </w:rPr>
        <w:t xml:space="preserve">that democracies are </w:t>
      </w:r>
      <w:r w:rsidRPr="0054373B">
        <w:rPr>
          <w:rStyle w:val="Emphasis"/>
        </w:rPr>
        <w:t>threatened</w:t>
      </w:r>
      <w:r w:rsidRPr="0054373B">
        <w:rPr>
          <w:sz w:val="16"/>
        </w:rPr>
        <w:t xml:space="preserve"> in their core. </w:t>
      </w:r>
      <w:r w:rsidRPr="0054373B">
        <w:rPr>
          <w:rStyle w:val="StyleUnderline"/>
        </w:rPr>
        <w:t xml:space="preserve">Yet, </w:t>
      </w:r>
      <w:r w:rsidRPr="00D267C2">
        <w:rPr>
          <w:rStyle w:val="StyleUnderline"/>
          <w:highlight w:val="cyan"/>
        </w:rPr>
        <w:t>the place where we spend</w:t>
      </w:r>
      <w:r w:rsidRPr="0054373B">
        <w:rPr>
          <w:rStyle w:val="StyleUnderline"/>
        </w:rPr>
        <w:t xml:space="preserve"> a good deal of </w:t>
      </w:r>
      <w:r w:rsidRPr="00D267C2">
        <w:rPr>
          <w:rStyle w:val="StyleUnderline"/>
          <w:highlight w:val="cyan"/>
        </w:rPr>
        <w:t>our active days</w:t>
      </w:r>
      <w:r w:rsidRPr="0054373B">
        <w:rPr>
          <w:rStyle w:val="StyleUnderline"/>
        </w:rPr>
        <w:t xml:space="preserve">, companies, </w:t>
      </w:r>
      <w:r w:rsidRPr="00D267C2">
        <w:rPr>
          <w:rStyle w:val="StyleUnderline"/>
          <w:highlight w:val="cyan"/>
        </w:rPr>
        <w:t xml:space="preserve">is quite </w:t>
      </w:r>
      <w:r w:rsidRPr="00D267C2">
        <w:rPr>
          <w:rStyle w:val="Emphasis"/>
          <w:highlight w:val="cyan"/>
        </w:rPr>
        <w:t>authoritarian</w:t>
      </w:r>
      <w:r w:rsidRPr="0054373B">
        <w:rPr>
          <w:sz w:val="16"/>
        </w:rPr>
        <w:t xml:space="preserve">. Speaking up is not always values, participating in decision making not welcome and don’t even think about suggesting </w:t>
      </w:r>
      <w:proofErr w:type="gramStart"/>
      <w:r w:rsidRPr="0054373B">
        <w:rPr>
          <w:sz w:val="16"/>
        </w:rPr>
        <w:t>to vote</w:t>
      </w:r>
      <w:proofErr w:type="gramEnd"/>
      <w:r w:rsidRPr="0054373B">
        <w:rPr>
          <w:sz w:val="16"/>
        </w:rPr>
        <w:t xml:space="preserve"> out your management.</w:t>
      </w:r>
    </w:p>
    <w:p w14:paraId="15AA080B" w14:textId="77777777" w:rsidR="0063674A" w:rsidRPr="0054373B" w:rsidRDefault="0063674A" w:rsidP="0063674A">
      <w:pPr>
        <w:rPr>
          <w:rStyle w:val="StyleUnderline"/>
        </w:rPr>
      </w:pPr>
      <w:r w:rsidRPr="0054373B">
        <w:rPr>
          <w:sz w:val="16"/>
        </w:rPr>
        <w:t xml:space="preserve">Think about it. </w:t>
      </w:r>
      <w:r w:rsidRPr="0054373B">
        <w:rPr>
          <w:rStyle w:val="StyleUnderline"/>
        </w:rPr>
        <w:t xml:space="preserve">Our societies want us to spend about 40 hours a week in </w:t>
      </w:r>
      <w:r w:rsidRPr="0054373B">
        <w:rPr>
          <w:rStyle w:val="Emphasis"/>
        </w:rPr>
        <w:t>non-democratic environments</w:t>
      </w:r>
      <w:r w:rsidRPr="0054373B">
        <w:rPr>
          <w:sz w:val="16"/>
        </w:rPr>
        <w:t xml:space="preserve">, </w:t>
      </w:r>
      <w:r w:rsidRPr="0054373B">
        <w:rPr>
          <w:rStyle w:val="StyleUnderline"/>
        </w:rPr>
        <w:t xml:space="preserve">doing as we are told and at the same time be critical, voicing and engaged citizens in the remaining time. No surprise that many resolve this </w:t>
      </w:r>
      <w:r w:rsidRPr="0054373B">
        <w:rPr>
          <w:rStyle w:val="Emphasis"/>
        </w:rPr>
        <w:t>cognitive dissonance</w:t>
      </w:r>
      <w:r w:rsidRPr="0054373B">
        <w:rPr>
          <w:rStyle w:val="StyleUnderline"/>
        </w:rPr>
        <w:t xml:space="preserve"> by </w:t>
      </w:r>
      <w:r w:rsidRPr="0054373B">
        <w:rPr>
          <w:rStyle w:val="Emphasis"/>
        </w:rPr>
        <w:t>retreating</w:t>
      </w:r>
      <w:r w:rsidRPr="0054373B">
        <w:rPr>
          <w:rStyle w:val="StyleUnderline"/>
        </w:rPr>
        <w:t xml:space="preserve"> from political </w:t>
      </w:r>
      <w:r w:rsidRPr="0054373B">
        <w:rPr>
          <w:rStyle w:val="Emphasis"/>
        </w:rPr>
        <w:t>democracy</w:t>
      </w:r>
      <w:r w:rsidRPr="0054373B">
        <w:rPr>
          <w:rStyle w:val="StyleUnderline"/>
        </w:rPr>
        <w:t xml:space="preserve"> altogether, with all due consequences.</w:t>
      </w:r>
    </w:p>
    <w:p w14:paraId="370356FA" w14:textId="77777777" w:rsidR="0063674A" w:rsidRPr="0054373B" w:rsidRDefault="0063674A" w:rsidP="0063674A">
      <w:pPr>
        <w:rPr>
          <w:rStyle w:val="Emphasis"/>
        </w:rPr>
      </w:pPr>
      <w:r w:rsidRPr="00D267C2">
        <w:rPr>
          <w:rStyle w:val="Emphasis"/>
          <w:highlight w:val="cyan"/>
        </w:rPr>
        <w:t>Democracy starts at work</w:t>
      </w:r>
    </w:p>
    <w:p w14:paraId="162C8B84" w14:textId="77777777" w:rsidR="0063674A" w:rsidRPr="0054373B" w:rsidRDefault="0063674A" w:rsidP="0063674A">
      <w:pPr>
        <w:rPr>
          <w:sz w:val="16"/>
        </w:rPr>
      </w:pPr>
      <w:r w:rsidRPr="0054373B">
        <w:rPr>
          <w:sz w:val="16"/>
        </w:rPr>
        <w:t>It’s not the first time our societies are confronted with this limbo between democracy and the capitalist organization of the firm. And many countries have found ways to at least lessen this painful spread by introducing some types of democracy in the companies: employees are given a vote. Not to choose the company management (yet), but to choose some representatives that can talk with the management on their behalf.</w:t>
      </w:r>
    </w:p>
    <w:p w14:paraId="45F1007F" w14:textId="77777777" w:rsidR="0063674A" w:rsidRPr="0054373B" w:rsidRDefault="0063674A" w:rsidP="0063674A">
      <w:pPr>
        <w:rPr>
          <w:rStyle w:val="StyleUnderline"/>
        </w:rPr>
      </w:pPr>
      <w:r w:rsidRPr="00D267C2">
        <w:rPr>
          <w:rStyle w:val="Emphasis"/>
          <w:highlight w:val="cyan"/>
        </w:rPr>
        <w:t>Unions</w:t>
      </w:r>
      <w:r w:rsidRPr="0054373B">
        <w:rPr>
          <w:sz w:val="16"/>
        </w:rPr>
        <w:t xml:space="preserve">, </w:t>
      </w:r>
      <w:r w:rsidRPr="0054373B">
        <w:rPr>
          <w:rStyle w:val="StyleUnderline"/>
        </w:rPr>
        <w:t xml:space="preserve">works councils and similar institutions </w:t>
      </w:r>
      <w:r w:rsidRPr="00D267C2">
        <w:rPr>
          <w:rStyle w:val="StyleUnderline"/>
          <w:highlight w:val="cyan"/>
        </w:rPr>
        <w:t>take democracy</w:t>
      </w:r>
      <w:r w:rsidRPr="0054373B">
        <w:rPr>
          <w:rStyle w:val="StyleUnderline"/>
        </w:rPr>
        <w:t xml:space="preserve"> down </w:t>
      </w:r>
      <w:r w:rsidRPr="00D267C2">
        <w:rPr>
          <w:rStyle w:val="StyleUnderline"/>
          <w:highlight w:val="cyan"/>
        </w:rPr>
        <w:t>to the company floors</w:t>
      </w:r>
      <w:r w:rsidRPr="0054373B">
        <w:rPr>
          <w:sz w:val="16"/>
        </w:rPr>
        <w:t xml:space="preserve">. </w:t>
      </w:r>
      <w:r w:rsidRPr="00D267C2">
        <w:rPr>
          <w:rStyle w:val="Emphasis"/>
          <w:highlight w:val="cyan"/>
        </w:rPr>
        <w:t>Imperfect</w:t>
      </w:r>
      <w:r w:rsidRPr="0054373B">
        <w:rPr>
          <w:sz w:val="16"/>
        </w:rPr>
        <w:t xml:space="preserve">, sure, </w:t>
      </w:r>
      <w:r w:rsidRPr="00D267C2">
        <w:rPr>
          <w:rStyle w:val="StyleUnderline"/>
          <w:highlight w:val="cyan"/>
        </w:rPr>
        <w:t xml:space="preserve">but they give at least a slim </w:t>
      </w:r>
      <w:r w:rsidRPr="00D267C2">
        <w:rPr>
          <w:rStyle w:val="Emphasis"/>
          <w:highlight w:val="cyan"/>
        </w:rPr>
        <w:t>democratic coating</w:t>
      </w:r>
      <w:r w:rsidRPr="0054373B">
        <w:rPr>
          <w:sz w:val="16"/>
        </w:rPr>
        <w:t xml:space="preserve"> </w:t>
      </w:r>
      <w:r w:rsidRPr="0054373B">
        <w:rPr>
          <w:rStyle w:val="StyleUnderline"/>
        </w:rPr>
        <w:t>to our rather autocratic working lives</w:t>
      </w:r>
      <w:r w:rsidRPr="0054373B">
        <w:rPr>
          <w:sz w:val="16"/>
        </w:rPr>
        <w:t xml:space="preserve">. </w:t>
      </w:r>
      <w:r w:rsidRPr="0054373B">
        <w:rPr>
          <w:rStyle w:val="StyleUnderline"/>
        </w:rPr>
        <w:t xml:space="preserve">They enable workers to voice their demands, suggest changes and denounce issues without risking personal </w:t>
      </w:r>
      <w:r w:rsidRPr="0054373B">
        <w:rPr>
          <w:rStyle w:val="Emphasis"/>
        </w:rPr>
        <w:t>retaliation</w:t>
      </w:r>
      <w:r w:rsidRPr="0054373B">
        <w:rPr>
          <w:rStyle w:val="StyleUnderline"/>
        </w:rPr>
        <w:t>.</w:t>
      </w:r>
    </w:p>
    <w:p w14:paraId="49ACF528" w14:textId="77777777" w:rsidR="0063674A" w:rsidRPr="00E77215" w:rsidRDefault="0063674A" w:rsidP="0063674A">
      <w:pPr>
        <w:rPr>
          <w:rStyle w:val="StyleUnderline"/>
        </w:rPr>
      </w:pPr>
      <w:r w:rsidRPr="0054373B">
        <w:rPr>
          <w:sz w:val="16"/>
        </w:rPr>
        <w:t xml:space="preserve">And by doing so, </w:t>
      </w:r>
      <w:r w:rsidRPr="0054373B">
        <w:rPr>
          <w:rStyle w:val="StyleUnderline"/>
        </w:rPr>
        <w:t>they create an environment in which individual employees feel more comfortable to speak up too about their own work</w:t>
      </w:r>
      <w:r w:rsidRPr="0054373B">
        <w:rPr>
          <w:sz w:val="16"/>
        </w:rPr>
        <w:t xml:space="preserve">. About how it can be improved, about when to do what. </w:t>
      </w:r>
      <w:r w:rsidRPr="0054373B">
        <w:rPr>
          <w:rStyle w:val="StyleUnderline"/>
        </w:rPr>
        <w:t xml:space="preserve">And </w:t>
      </w:r>
      <w:r w:rsidRPr="00D267C2">
        <w:rPr>
          <w:rStyle w:val="StyleUnderline"/>
          <w:highlight w:val="cyan"/>
        </w:rPr>
        <w:t>these</w:t>
      </w:r>
      <w:r w:rsidRPr="0054373B">
        <w:rPr>
          <w:rStyle w:val="StyleUnderline"/>
        </w:rPr>
        <w:t xml:space="preserve"> hands-on </w:t>
      </w:r>
      <w:r w:rsidRPr="00D267C2">
        <w:rPr>
          <w:rStyle w:val="StyleUnderline"/>
          <w:highlight w:val="cyan"/>
        </w:rPr>
        <w:t>experiences</w:t>
      </w:r>
      <w:r w:rsidRPr="0054373B">
        <w:rPr>
          <w:rStyle w:val="StyleUnderline"/>
        </w:rPr>
        <w:t xml:space="preserve"> of democracy </w:t>
      </w:r>
      <w:r w:rsidRPr="00D267C2">
        <w:rPr>
          <w:rStyle w:val="StyleUnderline"/>
          <w:highlight w:val="cyan"/>
        </w:rPr>
        <w:t xml:space="preserve">breed a more general </w:t>
      </w:r>
      <w:r w:rsidRPr="00D267C2">
        <w:rPr>
          <w:rStyle w:val="Emphasis"/>
          <w:highlight w:val="cyan"/>
        </w:rPr>
        <w:t>democratic culture</w:t>
      </w:r>
      <w:r w:rsidRPr="0054373B">
        <w:rPr>
          <w:rStyle w:val="Emphasis"/>
        </w:rPr>
        <w:t>.</w:t>
      </w:r>
      <w:r w:rsidRPr="0054373B">
        <w:rPr>
          <w:sz w:val="16"/>
        </w:rPr>
        <w:t xml:space="preserve"> </w:t>
      </w:r>
      <w:r w:rsidRPr="0054373B">
        <w:rPr>
          <w:rStyle w:val="StyleUnderline"/>
        </w:rPr>
        <w:t xml:space="preserve">According to </w:t>
      </w:r>
      <w:r w:rsidRPr="00D267C2">
        <w:rPr>
          <w:rStyle w:val="StyleUnderline"/>
          <w:highlight w:val="cyan"/>
        </w:rPr>
        <w:t>two recent studies</w:t>
      </w:r>
      <w:r w:rsidRPr="0054373B">
        <w:rPr>
          <w:rStyle w:val="StyleUnderline"/>
        </w:rPr>
        <w:t xml:space="preserve">, </w:t>
      </w:r>
      <w:r w:rsidRPr="00D267C2">
        <w:rPr>
          <w:rStyle w:val="StyleUnderline"/>
          <w:highlight w:val="cyan"/>
        </w:rPr>
        <w:t>employees being involved</w:t>
      </w:r>
      <w:r w:rsidRPr="0054373B">
        <w:rPr>
          <w:rStyle w:val="StyleUnderline"/>
        </w:rPr>
        <w:t xml:space="preserve"> in decision making about their </w:t>
      </w:r>
      <w:r w:rsidRPr="00E77215">
        <w:rPr>
          <w:rStyle w:val="StyleUnderline"/>
        </w:rPr>
        <w:t xml:space="preserve">work are </w:t>
      </w:r>
      <w:r w:rsidRPr="00E77215">
        <w:rPr>
          <w:rStyle w:val="Emphasis"/>
        </w:rPr>
        <w:t>more likely</w:t>
      </w:r>
      <w:r w:rsidRPr="00E77215">
        <w:rPr>
          <w:rStyle w:val="StyleUnderline"/>
        </w:rPr>
        <w:t xml:space="preserve"> to be </w:t>
      </w:r>
      <w:r w:rsidRPr="00E77215">
        <w:rPr>
          <w:rStyle w:val="Emphasis"/>
        </w:rPr>
        <w:t>interested</w:t>
      </w:r>
      <w:r w:rsidRPr="00E77215">
        <w:rPr>
          <w:rStyle w:val="StyleUnderline"/>
        </w:rPr>
        <w:t xml:space="preserve"> in politics, have a </w:t>
      </w:r>
      <w:r w:rsidRPr="00E77215">
        <w:rPr>
          <w:rStyle w:val="Emphasis"/>
        </w:rPr>
        <w:t>pro-democratic attitude,</w:t>
      </w:r>
      <w:r w:rsidRPr="00E77215">
        <w:rPr>
          <w:sz w:val="16"/>
        </w:rPr>
        <w:t xml:space="preserve"> </w:t>
      </w:r>
      <w:r w:rsidRPr="00E77215">
        <w:rPr>
          <w:rStyle w:val="StyleUnderline"/>
        </w:rPr>
        <w:t>vote, sign a petition or be active in parties or action groups</w:t>
      </w:r>
      <w:r w:rsidRPr="00E77215">
        <w:rPr>
          <w:sz w:val="16"/>
        </w:rPr>
        <w:t xml:space="preserve">. And </w:t>
      </w:r>
      <w:r w:rsidRPr="00E77215">
        <w:rPr>
          <w:rStyle w:val="StyleUnderline"/>
        </w:rPr>
        <w:t xml:space="preserve">this is what democracy is all about. It’s more than just casting a vote every so often, it’s about being </w:t>
      </w:r>
      <w:r w:rsidRPr="00E77215">
        <w:rPr>
          <w:rStyle w:val="Emphasis"/>
        </w:rPr>
        <w:t>engaged</w:t>
      </w:r>
      <w:r w:rsidRPr="00E77215">
        <w:rPr>
          <w:rStyle w:val="StyleUnderline"/>
        </w:rPr>
        <w:t xml:space="preserve"> and </w:t>
      </w:r>
      <w:r w:rsidRPr="00E77215">
        <w:rPr>
          <w:rStyle w:val="Emphasis"/>
        </w:rPr>
        <w:t>involved</w:t>
      </w:r>
      <w:r w:rsidRPr="00E77215">
        <w:rPr>
          <w:rStyle w:val="StyleUnderline"/>
        </w:rPr>
        <w:t xml:space="preserve"> in decision making that affects you.</w:t>
      </w:r>
    </w:p>
    <w:p w14:paraId="0B45E463" w14:textId="77777777" w:rsidR="0063674A" w:rsidRPr="0054373B" w:rsidRDefault="0063674A" w:rsidP="0063674A">
      <w:pPr>
        <w:rPr>
          <w:sz w:val="16"/>
        </w:rPr>
      </w:pPr>
      <w:r w:rsidRPr="00E77215">
        <w:rPr>
          <w:sz w:val="16"/>
        </w:rPr>
        <w:t xml:space="preserve">The picture is quite clear: </w:t>
      </w:r>
      <w:r w:rsidRPr="00E77215">
        <w:rPr>
          <w:rStyle w:val="StyleUnderline"/>
        </w:rPr>
        <w:t xml:space="preserve">if we want political democracy to </w:t>
      </w:r>
      <w:proofErr w:type="gramStart"/>
      <w:r w:rsidRPr="00E77215">
        <w:rPr>
          <w:rStyle w:val="Emphasis"/>
        </w:rPr>
        <w:t>succeed</w:t>
      </w:r>
      <w:proofErr w:type="gramEnd"/>
      <w:r w:rsidRPr="00E77215">
        <w:rPr>
          <w:rStyle w:val="StyleUnderline"/>
        </w:rPr>
        <w:t xml:space="preserve"> we need citizens to have practical experiences with </w:t>
      </w:r>
      <w:r w:rsidRPr="00E77215">
        <w:rPr>
          <w:rStyle w:val="Emphasis"/>
        </w:rPr>
        <w:t>participation</w:t>
      </w:r>
      <w:r w:rsidRPr="00E77215">
        <w:rPr>
          <w:rStyle w:val="StyleUnderline"/>
        </w:rPr>
        <w:t xml:space="preserve"> and involvement</w:t>
      </w:r>
      <w:r w:rsidRPr="00E77215">
        <w:rPr>
          <w:sz w:val="16"/>
        </w:rPr>
        <w:t xml:space="preserve">. </w:t>
      </w:r>
      <w:r w:rsidRPr="00E77215">
        <w:rPr>
          <w:rStyle w:val="StyleUnderline"/>
        </w:rPr>
        <w:t>And where</w:t>
      </w:r>
      <w:r w:rsidRPr="0054373B">
        <w:rPr>
          <w:rStyle w:val="StyleUnderline"/>
        </w:rPr>
        <w:t xml:space="preserve"> better to organize this then in companies by giving people a vote on their representatives and a say in how they do their day-to-day work. Empowered employees bring </w:t>
      </w:r>
      <w:r w:rsidRPr="0054373B">
        <w:rPr>
          <w:rStyle w:val="Emphasis"/>
        </w:rPr>
        <w:t>emancipated citizens</w:t>
      </w:r>
      <w:r w:rsidRPr="0054373B">
        <w:rPr>
          <w:sz w:val="16"/>
        </w:rPr>
        <w:t>. No coincidence the European Trade Union Confederation aims to put this back on the policy agenda.</w:t>
      </w:r>
    </w:p>
    <w:p w14:paraId="1357702D" w14:textId="77777777" w:rsidR="0063674A" w:rsidRPr="0054373B" w:rsidRDefault="0063674A" w:rsidP="0063674A">
      <w:pPr>
        <w:rPr>
          <w:sz w:val="16"/>
        </w:rPr>
      </w:pPr>
      <w:r w:rsidRPr="00D267C2">
        <w:rPr>
          <w:rStyle w:val="StyleUnderline"/>
          <w:highlight w:val="cyan"/>
        </w:rPr>
        <w:t xml:space="preserve">Populism gives us a </w:t>
      </w:r>
      <w:proofErr w:type="gramStart"/>
      <w:r w:rsidRPr="00D267C2">
        <w:rPr>
          <w:rStyle w:val="Emphasis"/>
          <w:highlight w:val="cyan"/>
        </w:rPr>
        <w:t>fish</w:t>
      </w:r>
      <w:r w:rsidRPr="0054373B">
        <w:rPr>
          <w:sz w:val="16"/>
        </w:rPr>
        <w:t>,</w:t>
      </w:r>
      <w:proofErr w:type="gramEnd"/>
      <w:r w:rsidRPr="0054373B">
        <w:rPr>
          <w:sz w:val="16"/>
        </w:rPr>
        <w:t xml:space="preserve"> </w:t>
      </w:r>
      <w:r w:rsidRPr="0054373B">
        <w:rPr>
          <w:rStyle w:val="StyleUnderline"/>
        </w:rPr>
        <w:t xml:space="preserve">workplace </w:t>
      </w:r>
      <w:r w:rsidRPr="00D267C2">
        <w:rPr>
          <w:rStyle w:val="StyleUnderline"/>
          <w:highlight w:val="cyan"/>
        </w:rPr>
        <w:t xml:space="preserve">democracy </w:t>
      </w:r>
      <w:r w:rsidRPr="00D267C2">
        <w:rPr>
          <w:rStyle w:val="Emphasis"/>
          <w:highlight w:val="cyan"/>
        </w:rPr>
        <w:t>teaches us how</w:t>
      </w:r>
      <w:r w:rsidRPr="0054373B">
        <w:rPr>
          <w:rStyle w:val="StyleUnderline"/>
        </w:rPr>
        <w:t xml:space="preserve"> to fish</w:t>
      </w:r>
    </w:p>
    <w:p w14:paraId="1C772965" w14:textId="77777777" w:rsidR="0063674A" w:rsidRPr="0054373B" w:rsidRDefault="0063674A" w:rsidP="0063674A">
      <w:pPr>
        <w:rPr>
          <w:sz w:val="16"/>
        </w:rPr>
      </w:pPr>
      <w:r w:rsidRPr="0054373B">
        <w:rPr>
          <w:sz w:val="16"/>
        </w:rPr>
        <w:lastRenderedPageBreak/>
        <w:t xml:space="preserve">Lacking voice in the workplace, lacking hands on experiences with the (often difficult) democratic decision making, many </w:t>
      </w:r>
      <w:proofErr w:type="gramStart"/>
      <w:r w:rsidRPr="0054373B">
        <w:rPr>
          <w:sz w:val="16"/>
        </w:rPr>
        <w:t>turn</w:t>
      </w:r>
      <w:proofErr w:type="gramEnd"/>
      <w:r w:rsidRPr="0054373B">
        <w:rPr>
          <w:sz w:val="16"/>
        </w:rPr>
        <w:t xml:space="preserve"> to politicians promising to be their voice. “I am your voice” said Trump to working America in 2016. Similarly, the German </w:t>
      </w:r>
      <w:proofErr w:type="spellStart"/>
      <w:r w:rsidRPr="0054373B">
        <w:rPr>
          <w:sz w:val="16"/>
        </w:rPr>
        <w:t>AfD</w:t>
      </w:r>
      <w:proofErr w:type="spellEnd"/>
      <w:r w:rsidRPr="0054373B">
        <w:rPr>
          <w:sz w:val="16"/>
        </w:rPr>
        <w:t xml:space="preserve"> stressed to be the voice of the ‘little man’.</w:t>
      </w:r>
    </w:p>
    <w:p w14:paraId="227BC044" w14:textId="77777777" w:rsidR="0063674A" w:rsidRPr="00D506A3" w:rsidRDefault="0063674A" w:rsidP="0063674A">
      <w:pPr>
        <w:rPr>
          <w:sz w:val="16"/>
        </w:rPr>
      </w:pPr>
      <w:r w:rsidRPr="00D267C2">
        <w:rPr>
          <w:rStyle w:val="StyleUnderline"/>
          <w:highlight w:val="cyan"/>
        </w:rPr>
        <w:t>They</w:t>
      </w:r>
      <w:r w:rsidRPr="0054373B">
        <w:rPr>
          <w:rStyle w:val="StyleUnderline"/>
        </w:rPr>
        <w:t xml:space="preserve"> all </w:t>
      </w:r>
      <w:r w:rsidRPr="00D267C2">
        <w:rPr>
          <w:rStyle w:val="StyleUnderline"/>
          <w:highlight w:val="cyan"/>
        </w:rPr>
        <w:t>promise</w:t>
      </w:r>
      <w:r w:rsidRPr="0054373B">
        <w:rPr>
          <w:rStyle w:val="StyleUnderline"/>
        </w:rPr>
        <w:t xml:space="preserve"> of </w:t>
      </w:r>
      <w:r w:rsidRPr="0054373B">
        <w:rPr>
          <w:rStyle w:val="Emphasis"/>
        </w:rPr>
        <w:t>restoring ‘</w:t>
      </w:r>
      <w:r w:rsidRPr="00D267C2">
        <w:rPr>
          <w:rStyle w:val="Emphasis"/>
          <w:highlight w:val="cyan"/>
        </w:rPr>
        <w:t>real democracy’</w:t>
      </w:r>
      <w:r w:rsidRPr="0054373B">
        <w:rPr>
          <w:sz w:val="16"/>
        </w:rPr>
        <w:t xml:space="preserve"> </w:t>
      </w:r>
      <w:r w:rsidRPr="0054373B">
        <w:rPr>
          <w:rStyle w:val="StyleUnderline"/>
        </w:rPr>
        <w:t>by being their voice on the highest level</w:t>
      </w:r>
      <w:r w:rsidRPr="0054373B">
        <w:rPr>
          <w:sz w:val="16"/>
        </w:rPr>
        <w:t xml:space="preserve">. At the same time, </w:t>
      </w:r>
      <w:r w:rsidRPr="0054373B">
        <w:rPr>
          <w:rStyle w:val="StyleUnderline"/>
        </w:rPr>
        <w:t xml:space="preserve">all </w:t>
      </w:r>
      <w:r w:rsidRPr="00D267C2">
        <w:rPr>
          <w:rStyle w:val="StyleUnderline"/>
        </w:rPr>
        <w:t>these</w:t>
      </w:r>
      <w:r w:rsidRPr="0054373B">
        <w:rPr>
          <w:rStyle w:val="StyleUnderline"/>
        </w:rPr>
        <w:t xml:space="preserve"> </w:t>
      </w:r>
      <w:r w:rsidRPr="00D267C2">
        <w:rPr>
          <w:rStyle w:val="StyleUnderline"/>
          <w:highlight w:val="cyan"/>
        </w:rPr>
        <w:t xml:space="preserve">populists </w:t>
      </w:r>
      <w:r w:rsidRPr="00D267C2">
        <w:rPr>
          <w:rStyle w:val="StyleUnderline"/>
        </w:rPr>
        <w:t>take</w:t>
      </w:r>
      <w:r w:rsidRPr="0054373B">
        <w:rPr>
          <w:rStyle w:val="StyleUnderline"/>
        </w:rPr>
        <w:t xml:space="preserve"> measures which break </w:t>
      </w:r>
      <w:r w:rsidRPr="00D267C2">
        <w:rPr>
          <w:rStyle w:val="StyleUnderline"/>
          <w:highlight w:val="cyan"/>
        </w:rPr>
        <w:t xml:space="preserve">the voice of workers </w:t>
      </w:r>
      <w:r w:rsidRPr="00D267C2">
        <w:rPr>
          <w:rStyle w:val="StyleUnderline"/>
        </w:rPr>
        <w:t>on</w:t>
      </w:r>
      <w:r w:rsidRPr="0054373B">
        <w:rPr>
          <w:rStyle w:val="StyleUnderline"/>
        </w:rPr>
        <w:t xml:space="preserve"> the company level. </w:t>
      </w:r>
      <w:r w:rsidRPr="0054373B">
        <w:rPr>
          <w:sz w:val="16"/>
        </w:rPr>
        <w:t xml:space="preserve">Trump is making it harder for unions to organize or bargain collectively. In Hungary, the </w:t>
      </w:r>
      <w:proofErr w:type="spellStart"/>
      <w:r w:rsidRPr="00D267C2">
        <w:rPr>
          <w:rStyle w:val="Emphasis"/>
          <w:highlight w:val="cyan"/>
        </w:rPr>
        <w:t>Orban</w:t>
      </w:r>
      <w:proofErr w:type="spellEnd"/>
      <w:r w:rsidRPr="0054373B">
        <w:rPr>
          <w:sz w:val="16"/>
        </w:rPr>
        <w:t xml:space="preserve"> </w:t>
      </w:r>
      <w:r w:rsidRPr="0054373B">
        <w:rPr>
          <w:rStyle w:val="StyleUnderline"/>
        </w:rPr>
        <w:t xml:space="preserve">government </w:t>
      </w:r>
      <w:r w:rsidRPr="00D267C2">
        <w:rPr>
          <w:rStyle w:val="StyleUnderline"/>
          <w:highlight w:val="cyan"/>
        </w:rPr>
        <w:t xml:space="preserve">has limited the </w:t>
      </w:r>
      <w:r w:rsidRPr="00D267C2">
        <w:rPr>
          <w:rStyle w:val="Emphasis"/>
          <w:highlight w:val="cyan"/>
        </w:rPr>
        <w:t>right to strike</w:t>
      </w:r>
      <w:r w:rsidRPr="0054373B">
        <w:rPr>
          <w:sz w:val="16"/>
        </w:rPr>
        <w:t xml:space="preserve"> </w:t>
      </w:r>
      <w:r w:rsidRPr="0054373B">
        <w:rPr>
          <w:rStyle w:val="StyleUnderline"/>
        </w:rPr>
        <w:t>and made organizing more difficult</w:t>
      </w:r>
      <w:r w:rsidRPr="0054373B">
        <w:rPr>
          <w:sz w:val="16"/>
        </w:rPr>
        <w:t>.</w:t>
      </w:r>
      <w:r>
        <w:rPr>
          <w:sz w:val="16"/>
        </w:rPr>
        <w:t>\</w:t>
      </w:r>
    </w:p>
    <w:p w14:paraId="008BA981" w14:textId="77777777" w:rsidR="0063674A" w:rsidRDefault="0063674A" w:rsidP="0063674A">
      <w:pPr>
        <w:pStyle w:val="Heading3"/>
      </w:pPr>
      <w:r>
        <w:lastRenderedPageBreak/>
        <w:t xml:space="preserve">Solvency </w:t>
      </w:r>
    </w:p>
    <w:p w14:paraId="08F26134" w14:textId="77777777" w:rsidR="0063674A" w:rsidRDefault="0063674A" w:rsidP="0063674A">
      <w:pPr>
        <w:pStyle w:val="Heading4"/>
      </w:pPr>
      <w:r>
        <w:t>Under the National Labor Relations Act, the US right to strike has become meaningless with a laundry list of exceptions and loopholes that prevents effective strikes</w:t>
      </w:r>
    </w:p>
    <w:p w14:paraId="5587C93A" w14:textId="77777777" w:rsidR="0063674A" w:rsidRDefault="0063674A" w:rsidP="0063674A">
      <w:r w:rsidRPr="003956E2">
        <w:rPr>
          <w:rStyle w:val="Heading4Char"/>
        </w:rPr>
        <w:t>Reddy 21</w:t>
      </w:r>
      <w:r>
        <w:t xml:space="preserve"> [Diana S. Reddy, Doctoral Fellow at the Law, Economics, and Politics Center at UC Berkeley Law, PhD candidate in UCB's Jurisprudence and Social Policy Program and former Fellow in the General Counsel's Office of the AFL-CIO, “There Is No Such Thing as an Illegal Strike”: Reconceptualizing the Strike in Law and Political Economy,” Yale Law Journal, https://www.yalelawjournal.org/forum/there-is-no-such-thing-as-an-illegal-strike-reconceptualizing-the-strike-in-law-and-political-economy]/Kankee</w:t>
      </w:r>
    </w:p>
    <w:p w14:paraId="553FAA65" w14:textId="77777777" w:rsidR="0063674A" w:rsidRPr="00D72039" w:rsidRDefault="0063674A" w:rsidP="0063674A">
      <w:pPr>
        <w:rPr>
          <w:sz w:val="16"/>
        </w:rPr>
      </w:pPr>
      <w:r w:rsidRPr="00D72039">
        <w:rPr>
          <w:sz w:val="16"/>
        </w:rPr>
        <w:t xml:space="preserve">The “Right” to Strike </w:t>
      </w:r>
      <w:r w:rsidRPr="003956E2">
        <w:rPr>
          <w:rStyle w:val="StyleUnderline"/>
        </w:rPr>
        <w:t>Under the NLRA</w:t>
      </w:r>
      <w:r w:rsidRPr="00D72039">
        <w:rPr>
          <w:sz w:val="16"/>
        </w:rPr>
        <w:t xml:space="preserve">, </w:t>
      </w:r>
      <w:r w:rsidRPr="003956E2">
        <w:rPr>
          <w:rStyle w:val="StyleUnderline"/>
        </w:rPr>
        <w:t xml:space="preserve">workers are </w:t>
      </w:r>
      <w:r w:rsidRPr="00D72039">
        <w:rPr>
          <w:sz w:val="16"/>
        </w:rPr>
        <w:t xml:space="preserve">generally </w:t>
      </w:r>
      <w:r w:rsidRPr="003956E2">
        <w:rPr>
          <w:rStyle w:val="StyleUnderline"/>
        </w:rPr>
        <w:t>understood to have a “right” to strike.</w:t>
      </w:r>
      <w:r w:rsidRPr="00D72039">
        <w:rPr>
          <w:sz w:val="16"/>
        </w:rPr>
        <w:t xml:space="preserve"> </w:t>
      </w:r>
      <w:r w:rsidRPr="003956E2">
        <w:rPr>
          <w:rStyle w:val="StyleUnderline"/>
        </w:rPr>
        <w:t>Section 7</w:t>
      </w:r>
      <w:r w:rsidRPr="00D72039">
        <w:rPr>
          <w:sz w:val="16"/>
        </w:rPr>
        <w:t xml:space="preserve"> of the Act </w:t>
      </w:r>
      <w:r w:rsidRPr="003956E2">
        <w:rPr>
          <w:rStyle w:val="StyleUnderline"/>
        </w:rPr>
        <w:t>states</w:t>
      </w:r>
      <w:r w:rsidRPr="00D72039">
        <w:rPr>
          <w:sz w:val="16"/>
        </w:rPr>
        <w:t xml:space="preserve"> that em</w:t>
      </w:r>
      <w:r w:rsidRPr="003956E2">
        <w:rPr>
          <w:rStyle w:val="StyleUnderline"/>
        </w:rPr>
        <w:t>ployees have the right to engage in “concerted activities for . . . mutual aid or protection,”</w:t>
      </w:r>
      <w:r w:rsidRPr="00D72039">
        <w:rPr>
          <w:sz w:val="16"/>
        </w:rPr>
        <w:t xml:space="preserve">79 </w:t>
      </w:r>
      <w:r w:rsidRPr="003956E2">
        <w:rPr>
          <w:rStyle w:val="StyleUnderline"/>
        </w:rPr>
        <w:t>which includes striking</w:t>
      </w:r>
      <w:r w:rsidRPr="00D72039">
        <w:rPr>
          <w:sz w:val="16"/>
        </w:rPr>
        <w:t xml:space="preserve">. To drive this point home, </w:t>
      </w:r>
      <w:r w:rsidRPr="003956E2">
        <w:rPr>
          <w:rStyle w:val="StyleUnderline"/>
        </w:rPr>
        <w:t>section 13</w:t>
      </w:r>
      <w:r w:rsidRPr="00D72039">
        <w:rPr>
          <w:sz w:val="16"/>
        </w:rPr>
        <w:t xml:space="preserve"> of the NLRA </w:t>
      </w:r>
      <w:r w:rsidRPr="003956E2">
        <w:rPr>
          <w:rStyle w:val="StyleUnderline"/>
        </w:rPr>
        <w:t>specifies</w:t>
      </w:r>
      <w:r w:rsidRPr="00D72039">
        <w:rPr>
          <w:sz w:val="16"/>
        </w:rPr>
        <w:t>, “</w:t>
      </w:r>
      <w:r w:rsidRPr="003956E2">
        <w:rPr>
          <w:rStyle w:val="StyleUnderline"/>
        </w:rPr>
        <w:t>Nothing in this [Act] . . . shall be construed so as</w:t>
      </w:r>
      <w:r w:rsidRPr="00D72039">
        <w:rPr>
          <w:sz w:val="16"/>
        </w:rPr>
        <w:t xml:space="preserve"> either </w:t>
      </w:r>
      <w:r w:rsidRPr="003956E2">
        <w:rPr>
          <w:rStyle w:val="StyleUnderline"/>
        </w:rPr>
        <w:t>to interfere with or impede</w:t>
      </w:r>
      <w:r w:rsidRPr="00D72039">
        <w:rPr>
          <w:sz w:val="16"/>
        </w:rPr>
        <w:t xml:space="preserve"> or diminish </w:t>
      </w:r>
      <w:r w:rsidRPr="003956E2">
        <w:rPr>
          <w:rStyle w:val="StyleUnderline"/>
        </w:rPr>
        <w:t>in any way the right to strike</w:t>
      </w:r>
      <w:r w:rsidRPr="00D72039">
        <w:rPr>
          <w:sz w:val="16"/>
        </w:rPr>
        <w:t xml:space="preserve"> . . .”80 Note that it is a testament to deeply-held disagreements about the strike (is it a fundamental right which needs no statutory claim to protection, or a privilege to be granted by the legislature?) that the statute’s language is framed in this way: the law which first codified a right to strike does so by insisting that it does not “interfere with or impede or diminish” a right, which had never previously been held to </w:t>
      </w:r>
      <w:r w:rsidRPr="00D72039">
        <w:rPr>
          <w:sz w:val="16"/>
          <w:szCs w:val="16"/>
        </w:rPr>
        <w:t>exist.81</w:t>
      </w:r>
      <w:r w:rsidRPr="003956E2">
        <w:rPr>
          <w:rStyle w:val="StyleUnderline"/>
        </w:rPr>
        <w:t xml:space="preserve"> </w:t>
      </w:r>
      <w:r w:rsidRPr="00D72039">
        <w:rPr>
          <w:rStyle w:val="StyleUnderline"/>
          <w:highlight w:val="green"/>
        </w:rPr>
        <w:t>To say</w:t>
      </w:r>
      <w:r w:rsidRPr="003956E2">
        <w:rPr>
          <w:rStyle w:val="StyleUnderline"/>
        </w:rPr>
        <w:t xml:space="preserve"> that </w:t>
      </w:r>
      <w:r w:rsidRPr="00D72039">
        <w:rPr>
          <w:rStyle w:val="StyleUnderline"/>
          <w:highlight w:val="green"/>
        </w:rPr>
        <w:t>a strike is</w:t>
      </w:r>
      <w:r w:rsidRPr="003956E2">
        <w:rPr>
          <w:rStyle w:val="StyleUnderline"/>
        </w:rPr>
        <w:t xml:space="preserve"> ostensibly </w:t>
      </w:r>
      <w:r w:rsidRPr="00D72039">
        <w:rPr>
          <w:rStyle w:val="Emphasis"/>
          <w:highlight w:val="green"/>
        </w:rPr>
        <w:t>legal</w:t>
      </w:r>
      <w:r w:rsidRPr="00D72039">
        <w:rPr>
          <w:sz w:val="16"/>
        </w:rPr>
        <w:t xml:space="preserve">, though, </w:t>
      </w:r>
      <w:r w:rsidRPr="00D72039">
        <w:rPr>
          <w:rStyle w:val="StyleUnderline"/>
          <w:highlight w:val="green"/>
        </w:rPr>
        <w:t>is not to say whether it is</w:t>
      </w:r>
      <w:r w:rsidRPr="003956E2">
        <w:rPr>
          <w:rStyle w:val="StyleUnderline"/>
        </w:rPr>
        <w:t xml:space="preserve"> </w:t>
      </w:r>
      <w:r w:rsidRPr="00D72039">
        <w:rPr>
          <w:rStyle w:val="Emphasis"/>
          <w:highlight w:val="green"/>
        </w:rPr>
        <w:t>sufficiently protected</w:t>
      </w:r>
      <w:r w:rsidRPr="003956E2">
        <w:rPr>
          <w:rStyle w:val="StyleUnderline"/>
        </w:rPr>
        <w:t xml:space="preserve"> as </w:t>
      </w:r>
      <w:r w:rsidRPr="00D72039">
        <w:rPr>
          <w:rStyle w:val="StyleUnderline"/>
          <w:highlight w:val="green"/>
        </w:rPr>
        <w:t xml:space="preserve">to make it </w:t>
      </w:r>
      <w:r w:rsidRPr="00D72039">
        <w:rPr>
          <w:rStyle w:val="Emphasis"/>
          <w:highlight w:val="green"/>
        </w:rPr>
        <w:t>practicable</w:t>
      </w:r>
      <w:r w:rsidRPr="003956E2">
        <w:rPr>
          <w:rStyle w:val="StyleUnderline"/>
        </w:rPr>
        <w:t xml:space="preserve"> for working</w:t>
      </w:r>
      <w:r w:rsidRPr="00D72039">
        <w:rPr>
          <w:sz w:val="16"/>
        </w:rPr>
        <w:t xml:space="preserve"> </w:t>
      </w:r>
      <w:r w:rsidRPr="003956E2">
        <w:rPr>
          <w:rStyle w:val="StyleUnderline"/>
        </w:rPr>
        <w:t>people</w:t>
      </w:r>
      <w:r w:rsidRPr="00D72039">
        <w:rPr>
          <w:sz w:val="16"/>
        </w:rPr>
        <w:t xml:space="preserve">. Within the world of labor law, this distinction is often framed as the difference between whether an activity is legal and whether it is protected. </w:t>
      </w:r>
      <w:r w:rsidRPr="003956E2">
        <w:rPr>
          <w:rStyle w:val="StyleUnderline"/>
        </w:rPr>
        <w:t>So long as the state-as-regulator will not punish you for engaging in a strike, that strike is legal</w:t>
      </w:r>
      <w:r w:rsidRPr="00D72039">
        <w:rPr>
          <w:sz w:val="16"/>
        </w:rPr>
        <w:t xml:space="preserve">. But </w:t>
      </w:r>
      <w:r w:rsidRPr="00D72039">
        <w:rPr>
          <w:rStyle w:val="StyleUnderline"/>
          <w:highlight w:val="green"/>
        </w:rPr>
        <w:t>given</w:t>
      </w:r>
      <w:r w:rsidRPr="003956E2">
        <w:rPr>
          <w:rStyle w:val="StyleUnderline"/>
        </w:rPr>
        <w:t xml:space="preserve"> that </w:t>
      </w:r>
      <w:r w:rsidRPr="00D72039">
        <w:rPr>
          <w:rStyle w:val="StyleUnderline"/>
          <w:highlight w:val="green"/>
        </w:rPr>
        <w:t xml:space="preserve">striking is </w:t>
      </w:r>
      <w:proofErr w:type="gramStart"/>
      <w:r w:rsidRPr="00D72039">
        <w:rPr>
          <w:rStyle w:val="StyleUnderline"/>
          <w:highlight w:val="green"/>
        </w:rPr>
        <w:t>protest against</w:t>
      </w:r>
      <w:proofErr w:type="gramEnd"/>
      <w:r w:rsidRPr="00D72039">
        <w:rPr>
          <w:rStyle w:val="StyleUnderline"/>
          <w:highlight w:val="green"/>
        </w:rPr>
        <w:t xml:space="preserve"> an employer</w:t>
      </w:r>
      <w:r w:rsidRPr="003956E2">
        <w:rPr>
          <w:rStyle w:val="StyleUnderline"/>
        </w:rPr>
        <w:t xml:space="preserve">, rather than against the state-as-regulator, </w:t>
      </w:r>
      <w:r w:rsidRPr="00D72039">
        <w:rPr>
          <w:rStyle w:val="StyleUnderline"/>
          <w:highlight w:val="green"/>
        </w:rPr>
        <w:t xml:space="preserve">being legal is </w:t>
      </w:r>
      <w:r w:rsidRPr="00D72039">
        <w:rPr>
          <w:rStyle w:val="Emphasis"/>
          <w:highlight w:val="green"/>
        </w:rPr>
        <w:t>insufficient protection</w:t>
      </w:r>
      <w:r w:rsidRPr="00D72039">
        <w:rPr>
          <w:sz w:val="16"/>
        </w:rPr>
        <w:t xml:space="preserve"> </w:t>
      </w:r>
      <w:r w:rsidRPr="00D72039">
        <w:rPr>
          <w:rStyle w:val="StyleUnderline"/>
          <w:highlight w:val="green"/>
        </w:rPr>
        <w:t xml:space="preserve">from </w:t>
      </w:r>
      <w:r w:rsidRPr="003956E2">
        <w:rPr>
          <w:rStyle w:val="StyleUnderline"/>
        </w:rPr>
        <w:t xml:space="preserve">the </w:t>
      </w:r>
      <w:r w:rsidRPr="00D72039">
        <w:rPr>
          <w:rStyle w:val="Emphasis"/>
          <w:highlight w:val="green"/>
        </w:rPr>
        <w:t>repercussion</w:t>
      </w:r>
      <w:r w:rsidRPr="00D72039">
        <w:rPr>
          <w:sz w:val="16"/>
        </w:rPr>
        <w:t xml:space="preserve"> </w:t>
      </w:r>
      <w:r w:rsidRPr="003956E2">
        <w:rPr>
          <w:rStyle w:val="StyleUnderline"/>
        </w:rPr>
        <w:t xml:space="preserve">most likely to </w:t>
      </w:r>
      <w:r w:rsidRPr="003956E2">
        <w:rPr>
          <w:rStyle w:val="Emphasis"/>
        </w:rPr>
        <w:t>deter</w:t>
      </w:r>
      <w:r w:rsidRPr="003956E2">
        <w:rPr>
          <w:rStyle w:val="StyleUnderline"/>
        </w:rPr>
        <w:t xml:space="preserve"> it—</w:t>
      </w:r>
      <w:r w:rsidRPr="003956E2">
        <w:rPr>
          <w:rStyle w:val="Emphasis"/>
        </w:rPr>
        <w:t>job loss</w:t>
      </w:r>
      <w:r w:rsidRPr="003956E2">
        <w:rPr>
          <w:rStyle w:val="StyleUnderline"/>
        </w:rPr>
        <w:t>.</w:t>
      </w:r>
      <w:r>
        <w:rPr>
          <w:rStyle w:val="StyleUnderline"/>
        </w:rPr>
        <w:t xml:space="preserve"> </w:t>
      </w:r>
      <w:r w:rsidRPr="00D72039">
        <w:rPr>
          <w:rStyle w:val="StyleUnderline"/>
          <w:highlight w:val="green"/>
        </w:rPr>
        <w:t xml:space="preserve">Employees </w:t>
      </w:r>
      <w:r w:rsidRPr="00D72039">
        <w:rPr>
          <w:rStyle w:val="Emphasis"/>
          <w:highlight w:val="green"/>
        </w:rPr>
        <w:t>technically</w:t>
      </w:r>
      <w:r w:rsidRPr="00D72039">
        <w:rPr>
          <w:rStyle w:val="StyleUnderline"/>
          <w:highlight w:val="green"/>
        </w:rPr>
        <w:t xml:space="preserve"> cannot be</w:t>
      </w:r>
      <w:r w:rsidRPr="003956E2">
        <w:rPr>
          <w:rStyle w:val="StyleUnderline"/>
        </w:rPr>
        <w:t xml:space="preserve"> </w:t>
      </w:r>
      <w:r w:rsidRPr="00D72039">
        <w:rPr>
          <w:rStyle w:val="StyleUnderline"/>
          <w:highlight w:val="green"/>
        </w:rPr>
        <w:t>fired for</w:t>
      </w:r>
      <w:r w:rsidRPr="003956E2">
        <w:rPr>
          <w:rStyle w:val="StyleUnderline"/>
        </w:rPr>
        <w:t xml:space="preserve"> protected concerted activity under the NLRA, including protected </w:t>
      </w:r>
      <w:r w:rsidRPr="00D72039">
        <w:rPr>
          <w:rStyle w:val="StyleUnderline"/>
          <w:highlight w:val="green"/>
        </w:rPr>
        <w:t>strikes</w:t>
      </w:r>
      <w:r w:rsidRPr="00D72039">
        <w:rPr>
          <w:sz w:val="16"/>
        </w:rPr>
        <w:t xml:space="preserve">. But in a distinction that </w:t>
      </w:r>
      <w:proofErr w:type="spellStart"/>
      <w:r w:rsidRPr="00D72039">
        <w:rPr>
          <w:sz w:val="16"/>
        </w:rPr>
        <w:t>Getman</w:t>
      </w:r>
      <w:proofErr w:type="spellEnd"/>
      <w:r w:rsidRPr="00D72039">
        <w:rPr>
          <w:sz w:val="16"/>
        </w:rPr>
        <w:t xml:space="preserve"> and Kohler note “only a lawyer could love—or even have imagined,”82, </w:t>
      </w:r>
      <w:r w:rsidRPr="003956E2">
        <w:rPr>
          <w:rStyle w:val="StyleUnderline"/>
        </w:rPr>
        <w:t xml:space="preserve">judicial construction of </w:t>
      </w:r>
      <w:r w:rsidRPr="00D72039">
        <w:rPr>
          <w:rStyle w:val="StyleUnderline"/>
          <w:highlight w:val="green"/>
        </w:rPr>
        <w:t xml:space="preserve">the NLRA permits employers to </w:t>
      </w:r>
      <w:r w:rsidRPr="00D72039">
        <w:rPr>
          <w:rStyle w:val="Emphasis"/>
          <w:highlight w:val="green"/>
        </w:rPr>
        <w:t>permanently replace</w:t>
      </w:r>
      <w:r w:rsidRPr="003956E2">
        <w:rPr>
          <w:rStyle w:val="StyleUnderline"/>
        </w:rPr>
        <w:t xml:space="preserve"> </w:t>
      </w:r>
      <w:r w:rsidRPr="00D72039">
        <w:rPr>
          <w:rStyle w:val="StyleUnderline"/>
          <w:highlight w:val="green"/>
        </w:rPr>
        <w:t>them</w:t>
      </w:r>
      <w:r w:rsidRPr="00D72039">
        <w:rPr>
          <w:sz w:val="16"/>
        </w:rPr>
        <w:t xml:space="preserve"> in many cases. Consequently, </w:t>
      </w:r>
      <w:r w:rsidRPr="003956E2">
        <w:rPr>
          <w:rStyle w:val="StyleUnderline"/>
        </w:rPr>
        <w:t xml:space="preserve">under the </w:t>
      </w:r>
      <w:r w:rsidRPr="003956E2">
        <w:rPr>
          <w:rStyle w:val="Emphasis"/>
        </w:rPr>
        <w:t>perverse incentives</w:t>
      </w:r>
      <w:r w:rsidRPr="003956E2">
        <w:rPr>
          <w:rStyle w:val="StyleUnderline"/>
        </w:rPr>
        <w:t xml:space="preserve"> of this</w:t>
      </w:r>
      <w:r w:rsidRPr="00D72039">
        <w:rPr>
          <w:sz w:val="16"/>
        </w:rPr>
        <w:t xml:space="preserve"> </w:t>
      </w:r>
      <w:r w:rsidRPr="003956E2">
        <w:rPr>
          <w:rStyle w:val="StyleUnderline"/>
        </w:rPr>
        <w:t>regime</w:t>
      </w:r>
      <w:r w:rsidRPr="00D72039">
        <w:rPr>
          <w:sz w:val="16"/>
        </w:rPr>
        <w:t xml:space="preserve">, </w:t>
      </w:r>
      <w:r w:rsidRPr="00D72039">
        <w:rPr>
          <w:rStyle w:val="StyleUnderline"/>
          <w:highlight w:val="green"/>
        </w:rPr>
        <w:t xml:space="preserve">strikes can facilitate </w:t>
      </w:r>
      <w:proofErr w:type="spellStart"/>
      <w:r w:rsidRPr="00D72039">
        <w:rPr>
          <w:rStyle w:val="Emphasis"/>
          <w:highlight w:val="green"/>
        </w:rPr>
        <w:t>deunionization</w:t>
      </w:r>
      <w:proofErr w:type="spellEnd"/>
      <w:r w:rsidRPr="00D72039">
        <w:rPr>
          <w:sz w:val="16"/>
        </w:rPr>
        <w:t xml:space="preserve">. </w:t>
      </w:r>
      <w:r w:rsidRPr="003956E2">
        <w:rPr>
          <w:rStyle w:val="StyleUnderline"/>
        </w:rPr>
        <w:t xml:space="preserve">Strikes provide </w:t>
      </w:r>
      <w:r w:rsidRPr="00D72039">
        <w:rPr>
          <w:rStyle w:val="StyleUnderline"/>
          <w:highlight w:val="green"/>
        </w:rPr>
        <w:t>employers</w:t>
      </w:r>
      <w:r w:rsidRPr="003956E2">
        <w:rPr>
          <w:rStyle w:val="StyleUnderline"/>
        </w:rPr>
        <w:t xml:space="preserve"> an opportunity, unavailable at any other point in the employment relationship, to </w:t>
      </w:r>
      <w:r w:rsidRPr="00D72039">
        <w:rPr>
          <w:rStyle w:val="StyleUnderline"/>
          <w:highlight w:val="green"/>
        </w:rPr>
        <w:t>replace</w:t>
      </w:r>
      <w:r w:rsidRPr="003956E2">
        <w:rPr>
          <w:rStyle w:val="StyleUnderline"/>
        </w:rPr>
        <w:t xml:space="preserve"> those </w:t>
      </w:r>
      <w:r w:rsidRPr="00D72039">
        <w:rPr>
          <w:rStyle w:val="StyleUnderline"/>
          <w:highlight w:val="green"/>
        </w:rPr>
        <w:t>employees who most support the union</w:t>
      </w:r>
      <w:r w:rsidRPr="003956E2">
        <w:rPr>
          <w:rStyle w:val="StyleUnderline"/>
        </w:rPr>
        <w:t>—those who go out on strike—in o</w:t>
      </w:r>
      <w:r w:rsidRPr="003956E2">
        <w:rPr>
          <w:rStyle w:val="Emphasis"/>
        </w:rPr>
        <w:t>ne fell swoop</w:t>
      </w:r>
      <w:r w:rsidRPr="00D72039">
        <w:rPr>
          <w:sz w:val="16"/>
        </w:rPr>
        <w:t xml:space="preserve">. As </w:t>
      </w:r>
      <w:r w:rsidRPr="003956E2">
        <w:rPr>
          <w:rStyle w:val="StyleUnderline"/>
        </w:rPr>
        <w:t>employers</w:t>
      </w:r>
      <w:r w:rsidRPr="00D72039">
        <w:rPr>
          <w:sz w:val="16"/>
        </w:rPr>
        <w:t xml:space="preserve"> have </w:t>
      </w:r>
      <w:r w:rsidRPr="003956E2">
        <w:rPr>
          <w:rStyle w:val="StyleUnderline"/>
        </w:rPr>
        <w:t>increasingly turned to permanent replacement of strikers</w:t>
      </w:r>
      <w:r w:rsidRPr="00D72039">
        <w:rPr>
          <w:sz w:val="16"/>
        </w:rPr>
        <w:t xml:space="preserve"> in recent decades, </w:t>
      </w:r>
      <w:r w:rsidRPr="003956E2">
        <w:rPr>
          <w:rStyle w:val="StyleUnderline"/>
        </w:rPr>
        <w:t xml:space="preserve">strikes have </w:t>
      </w:r>
      <w:r w:rsidRPr="003956E2">
        <w:rPr>
          <w:rStyle w:val="Emphasis"/>
        </w:rPr>
        <w:t>decreased</w:t>
      </w:r>
      <w:r w:rsidRPr="00D72039">
        <w:rPr>
          <w:sz w:val="16"/>
        </w:rPr>
        <w:t xml:space="preserve">.83 </w:t>
      </w:r>
      <w:r w:rsidRPr="003956E2">
        <w:rPr>
          <w:rStyle w:val="StyleUnderline"/>
        </w:rPr>
        <w:t>A law with a stated policy of giving workers “full freedom of association [and] actual liberty of contract” offers a</w:t>
      </w:r>
      <w:r w:rsidRPr="00D72039">
        <w:rPr>
          <w:sz w:val="16"/>
        </w:rPr>
        <w:t xml:space="preserve"> “</w:t>
      </w:r>
      <w:r w:rsidRPr="003956E2">
        <w:rPr>
          <w:rStyle w:val="StyleUnderline"/>
        </w:rPr>
        <w:t>right</w:t>
      </w:r>
      <w:r w:rsidRPr="00D72039">
        <w:rPr>
          <w:sz w:val="16"/>
        </w:rPr>
        <w:t xml:space="preserve">” which too many </w:t>
      </w:r>
      <w:r w:rsidRPr="003956E2">
        <w:rPr>
          <w:rStyle w:val="StyleUnderline"/>
        </w:rPr>
        <w:t>workers cannot afford to invoke</w:t>
      </w:r>
      <w:r w:rsidRPr="00D72039">
        <w:rPr>
          <w:sz w:val="16"/>
        </w:rPr>
        <w:t xml:space="preserve">.84 It is not just that </w:t>
      </w:r>
      <w:r w:rsidRPr="00D72039">
        <w:rPr>
          <w:rStyle w:val="StyleUnderline"/>
          <w:highlight w:val="green"/>
        </w:rPr>
        <w:t>the right</w:t>
      </w:r>
      <w:r w:rsidRPr="00D72039">
        <w:rPr>
          <w:sz w:val="16"/>
        </w:rPr>
        <w:t xml:space="preserve"> is too “expensive,” however; it is that its scope </w:t>
      </w:r>
      <w:r w:rsidRPr="00D72039">
        <w:rPr>
          <w:rStyle w:val="StyleUnderline"/>
          <w:highlight w:val="green"/>
        </w:rPr>
        <w:t xml:space="preserve">is </w:t>
      </w:r>
      <w:r w:rsidRPr="00D72039">
        <w:rPr>
          <w:rStyle w:val="Emphasis"/>
          <w:highlight w:val="green"/>
        </w:rPr>
        <w:t>too narrow</w:t>
      </w:r>
      <w:r w:rsidRPr="00D72039">
        <w:rPr>
          <w:sz w:val="16"/>
        </w:rPr>
        <w:t xml:space="preserve">, particularly </w:t>
      </w:r>
      <w:r w:rsidRPr="003956E2">
        <w:rPr>
          <w:rStyle w:val="StyleUnderline"/>
        </w:rPr>
        <w:t>following the Taft-Hartley Amendments.</w:t>
      </w:r>
      <w:r w:rsidRPr="00D72039">
        <w:rPr>
          <w:sz w:val="16"/>
        </w:rPr>
        <w:t xml:space="preserve"> </w:t>
      </w:r>
      <w:r w:rsidRPr="003956E2">
        <w:rPr>
          <w:rStyle w:val="StyleUnderline"/>
        </w:rPr>
        <w:t xml:space="preserve">Law cabins legitimate strike activity, </w:t>
      </w:r>
      <w:r w:rsidRPr="00D72039">
        <w:rPr>
          <w:rStyle w:val="StyleUnderline"/>
          <w:highlight w:val="green"/>
        </w:rPr>
        <w:t xml:space="preserve">based on </w:t>
      </w:r>
      <w:r w:rsidRPr="003956E2">
        <w:rPr>
          <w:rStyle w:val="StyleUnderline"/>
        </w:rPr>
        <w:t xml:space="preserve">employees’ </w:t>
      </w:r>
      <w:r w:rsidRPr="00D72039">
        <w:rPr>
          <w:rStyle w:val="StyleUnderline"/>
          <w:highlight w:val="green"/>
        </w:rPr>
        <w:t>motivation</w:t>
      </w:r>
      <w:r w:rsidRPr="003956E2">
        <w:rPr>
          <w:rStyle w:val="StyleUnderline"/>
        </w:rPr>
        <w:t xml:space="preserve">, their </w:t>
      </w:r>
      <w:r w:rsidRPr="00D72039">
        <w:rPr>
          <w:rStyle w:val="StyleUnderline"/>
          <w:highlight w:val="green"/>
        </w:rPr>
        <w:t>conduct</w:t>
      </w:r>
      <w:r w:rsidRPr="003956E2">
        <w:rPr>
          <w:rStyle w:val="StyleUnderline"/>
        </w:rPr>
        <w:t xml:space="preserve">, </w:t>
      </w:r>
      <w:r w:rsidRPr="00D72039">
        <w:rPr>
          <w:rStyle w:val="StyleUnderline"/>
          <w:highlight w:val="green"/>
        </w:rPr>
        <w:t xml:space="preserve">and </w:t>
      </w:r>
      <w:r w:rsidRPr="003956E2">
        <w:rPr>
          <w:rStyle w:val="StyleUnderline"/>
        </w:rPr>
        <w:t xml:space="preserve">their </w:t>
      </w:r>
      <w:r w:rsidRPr="00D72039">
        <w:rPr>
          <w:rStyle w:val="StyleUnderline"/>
          <w:highlight w:val="green"/>
        </w:rPr>
        <w:t>targets</w:t>
      </w:r>
      <w:r w:rsidRPr="00D72039">
        <w:rPr>
          <w:sz w:val="16"/>
        </w:rPr>
        <w:t xml:space="preserve">. The </w:t>
      </w:r>
      <w:r w:rsidRPr="003956E2">
        <w:rPr>
          <w:rStyle w:val="StyleUnderline"/>
        </w:rPr>
        <w:t>legitimate purposes are largely bifurcated</w:t>
      </w:r>
      <w:r w:rsidRPr="00D72039">
        <w:rPr>
          <w:sz w:val="16"/>
        </w:rPr>
        <w:t xml:space="preserve">, </w:t>
      </w:r>
      <w:r w:rsidRPr="003956E2">
        <w:rPr>
          <w:rStyle w:val="StyleUnderline"/>
        </w:rPr>
        <w:t>either</w:t>
      </w:r>
      <w:r w:rsidRPr="00D72039">
        <w:rPr>
          <w:sz w:val="16"/>
        </w:rPr>
        <w:t xml:space="preserve"> “</w:t>
      </w:r>
      <w:r w:rsidRPr="003956E2">
        <w:rPr>
          <w:rStyle w:val="StyleUnderline"/>
        </w:rPr>
        <w:t>economic</w:t>
      </w:r>
      <w:r w:rsidRPr="00D72039">
        <w:rPr>
          <w:sz w:val="16"/>
        </w:rPr>
        <w:t xml:space="preserve">,” that is to provide workers with leverage in a bargain with their employer, </w:t>
      </w:r>
      <w:r w:rsidRPr="003956E2">
        <w:rPr>
          <w:rStyle w:val="StyleUnderline"/>
        </w:rPr>
        <w:t>or</w:t>
      </w:r>
      <w:r w:rsidRPr="00D72039">
        <w:rPr>
          <w:sz w:val="16"/>
        </w:rPr>
        <w:t xml:space="preserve"> to punish an employer’s “</w:t>
      </w:r>
      <w:r w:rsidRPr="003956E2">
        <w:rPr>
          <w:rStyle w:val="StyleUnderline"/>
        </w:rPr>
        <w:t>unfair labor practice</w:t>
      </w:r>
      <w:r w:rsidRPr="00D72039">
        <w:rPr>
          <w:sz w:val="16"/>
        </w:rPr>
        <w:t xml:space="preserve">,” its violation of labor law (but not other laws). A host of reasons that workers might want to protest are unprotected—Minneapolis bus drivers not wanting their labor to be used to “shut down calls for justice,” for instance. </w:t>
      </w:r>
      <w:r w:rsidRPr="003956E2">
        <w:rPr>
          <w:rStyle w:val="StyleUnderline"/>
        </w:rPr>
        <w:t>Striking employees</w:t>
      </w:r>
      <w:r w:rsidRPr="00D72039">
        <w:rPr>
          <w:sz w:val="16"/>
        </w:rPr>
        <w:t xml:space="preserve"> also </w:t>
      </w:r>
      <w:r w:rsidRPr="003956E2">
        <w:rPr>
          <w:rStyle w:val="StyleUnderline"/>
        </w:rPr>
        <w:t>lose their</w:t>
      </w:r>
      <w:r w:rsidRPr="00D72039">
        <w:rPr>
          <w:sz w:val="16"/>
        </w:rPr>
        <w:t xml:space="preserve"> limited </w:t>
      </w:r>
      <w:r w:rsidRPr="003956E2">
        <w:rPr>
          <w:rStyle w:val="StyleUnderline"/>
        </w:rPr>
        <w:t>protection if they act in ways that are deemed</w:t>
      </w:r>
      <w:r w:rsidRPr="00D72039">
        <w:rPr>
          <w:sz w:val="16"/>
        </w:rPr>
        <w:t xml:space="preserve"> “</w:t>
      </w:r>
      <w:r w:rsidRPr="003956E2">
        <w:rPr>
          <w:rStyle w:val="StyleUnderline"/>
        </w:rPr>
        <w:t>disloyal to their</w:t>
      </w:r>
      <w:r w:rsidRPr="00D72039">
        <w:rPr>
          <w:sz w:val="16"/>
        </w:rPr>
        <w:t xml:space="preserve">” </w:t>
      </w:r>
      <w:r w:rsidRPr="003956E2">
        <w:rPr>
          <w:rStyle w:val="StyleUnderline"/>
        </w:rPr>
        <w:t>employer</w:t>
      </w:r>
      <w:r w:rsidRPr="00D72039">
        <w:rPr>
          <w:sz w:val="16"/>
        </w:rPr>
        <w:t xml:space="preserve">,85 </w:t>
      </w:r>
      <w:r w:rsidRPr="003956E2">
        <w:rPr>
          <w:rStyle w:val="StyleUnderline"/>
        </w:rPr>
        <w:t>or if they engage in</w:t>
      </w:r>
      <w:r w:rsidRPr="00D72039">
        <w:rPr>
          <w:sz w:val="16"/>
        </w:rPr>
        <w:t xml:space="preserve"> the broad swath of non-violent activity construed to involve “violence,” such as </w:t>
      </w:r>
      <w:r w:rsidRPr="003956E2">
        <w:rPr>
          <w:rStyle w:val="StyleUnderline"/>
        </w:rPr>
        <w:t>mass picketing</w:t>
      </w:r>
      <w:r w:rsidRPr="00D72039">
        <w:rPr>
          <w:sz w:val="16"/>
        </w:rPr>
        <w:t xml:space="preserve">.86 Tactically, </w:t>
      </w:r>
      <w:r w:rsidRPr="003956E2">
        <w:rPr>
          <w:rStyle w:val="StyleUnderline"/>
        </w:rPr>
        <w:t>intermittent strikes, slow-downs, secondary strikes, and sit-down strikes are unprotected.</w:t>
      </w:r>
      <w:r w:rsidRPr="00D72039">
        <w:rPr>
          <w:sz w:val="16"/>
        </w:rPr>
        <w:t xml:space="preserve">87 </w:t>
      </w:r>
      <w:r w:rsidRPr="003956E2">
        <w:rPr>
          <w:rStyle w:val="StyleUnderline"/>
        </w:rPr>
        <w:t>Strikes</w:t>
      </w:r>
      <w:r w:rsidRPr="00D72039">
        <w:rPr>
          <w:sz w:val="16"/>
        </w:rPr>
        <w:t xml:space="preserve"> </w:t>
      </w:r>
      <w:r w:rsidRPr="003956E2">
        <w:rPr>
          <w:rStyle w:val="StyleUnderline"/>
        </w:rPr>
        <w:t>are</w:t>
      </w:r>
      <w:r w:rsidRPr="00D72039">
        <w:rPr>
          <w:sz w:val="16"/>
        </w:rPr>
        <w:t xml:space="preserve"> also </w:t>
      </w:r>
      <w:r w:rsidRPr="003956E2">
        <w:rPr>
          <w:rStyle w:val="StyleUnderline"/>
        </w:rPr>
        <w:t>unprotected if unionized workers engage in them without their union’s approval</w:t>
      </w:r>
      <w:r w:rsidRPr="00D72039">
        <w:rPr>
          <w:sz w:val="16"/>
        </w:rPr>
        <w:t xml:space="preserve">,88 </w:t>
      </w:r>
      <w:r w:rsidRPr="003956E2">
        <w:rPr>
          <w:rStyle w:val="StyleUnderline"/>
        </w:rPr>
        <w:t xml:space="preserve">if they concern </w:t>
      </w:r>
      <w:r w:rsidRPr="003956E2">
        <w:rPr>
          <w:rStyle w:val="StyleUnderline"/>
        </w:rPr>
        <w:lastRenderedPageBreak/>
        <w:t>nonmandatory subjects of bargaining</w:t>
      </w:r>
      <w:r w:rsidRPr="00D72039">
        <w:rPr>
          <w:sz w:val="16"/>
        </w:rPr>
        <w:t xml:space="preserve">,89 </w:t>
      </w:r>
      <w:r w:rsidRPr="003956E2">
        <w:rPr>
          <w:rStyle w:val="StyleUnderline"/>
        </w:rPr>
        <w:t>or if they are inconsistent with a no-strike</w:t>
      </w:r>
      <w:r w:rsidRPr="00D72039">
        <w:rPr>
          <w:sz w:val="16"/>
        </w:rPr>
        <w:t xml:space="preserve"> </w:t>
      </w:r>
      <w:r w:rsidRPr="003956E2">
        <w:rPr>
          <w:rStyle w:val="StyleUnderline"/>
        </w:rPr>
        <w:t>clause</w:t>
      </w:r>
      <w:r w:rsidRPr="00D72039">
        <w:rPr>
          <w:sz w:val="16"/>
        </w:rPr>
        <w:t xml:space="preserve">.90 </w:t>
      </w:r>
      <w:r w:rsidRPr="003956E2">
        <w:rPr>
          <w:rStyle w:val="StyleUnderline"/>
        </w:rPr>
        <w:t>Independent contractors who engage in strikes face antitrust</w:t>
      </w:r>
      <w:r w:rsidRPr="00D72039">
        <w:rPr>
          <w:sz w:val="16"/>
        </w:rPr>
        <w:t xml:space="preserve"> </w:t>
      </w:r>
      <w:r w:rsidRPr="003956E2">
        <w:rPr>
          <w:rStyle w:val="StyleUnderline"/>
        </w:rPr>
        <w:t>actions</w:t>
      </w:r>
      <w:r w:rsidRPr="00D72039">
        <w:rPr>
          <w:sz w:val="16"/>
        </w:rPr>
        <w:t xml:space="preserve">.91 </w:t>
      </w:r>
      <w:r w:rsidRPr="003956E2">
        <w:rPr>
          <w:rStyle w:val="StyleUnderline"/>
        </w:rPr>
        <w:t xml:space="preserve">Labor unions who sanction unprotected strikes face </w:t>
      </w:r>
      <w:r w:rsidRPr="00D72039">
        <w:rPr>
          <w:sz w:val="16"/>
        </w:rPr>
        <w:t xml:space="preserve">potentially bankrupting </w:t>
      </w:r>
      <w:r w:rsidRPr="003956E2">
        <w:rPr>
          <w:rStyle w:val="StyleUnderline"/>
        </w:rPr>
        <w:t>liability</w:t>
      </w:r>
      <w:r w:rsidRPr="00D72039">
        <w:rPr>
          <w:sz w:val="16"/>
        </w:rPr>
        <w:t xml:space="preserve">.92 The National Labor Relations Board—the institution charged with enforcing the policies of the Act—summarizes these “qualifications and limitations” on the right to strike on its website in the following way: The lawfulness of a strike may depend on the object, or purpose, of the strike, on its timing, or on the conduct of the strikers. The object, or objects, of a strike and whether the objects are lawful are matters that are not always easy to determine. Such issues often </w:t>
      </w:r>
      <w:proofErr w:type="gramStart"/>
      <w:r w:rsidRPr="00D72039">
        <w:rPr>
          <w:sz w:val="16"/>
        </w:rPr>
        <w:t>have to</w:t>
      </w:r>
      <w:proofErr w:type="gramEnd"/>
      <w:r w:rsidRPr="00D72039">
        <w:rPr>
          <w:sz w:val="16"/>
        </w:rPr>
        <w:t xml:space="preserve"> be decided by the National Labor Relations Board. The consequences can be severe to striking employees and struck employers, involving as they do questions of reinstatement and backpay.93 </w:t>
      </w:r>
      <w:r w:rsidRPr="00D72039">
        <w:rPr>
          <w:rStyle w:val="StyleUnderline"/>
          <w:highlight w:val="green"/>
        </w:rPr>
        <w:t>The</w:t>
      </w:r>
      <w:r w:rsidRPr="003956E2">
        <w:rPr>
          <w:rStyle w:val="StyleUnderline"/>
        </w:rPr>
        <w:t xml:space="preserve"> “</w:t>
      </w:r>
      <w:r w:rsidRPr="00D72039">
        <w:rPr>
          <w:rStyle w:val="StyleUnderline"/>
          <w:highlight w:val="green"/>
        </w:rPr>
        <w:t>right</w:t>
      </w:r>
      <w:r w:rsidRPr="003956E2">
        <w:rPr>
          <w:rStyle w:val="StyleUnderline"/>
        </w:rPr>
        <w:t xml:space="preserve">” </w:t>
      </w:r>
      <w:r w:rsidRPr="00D72039">
        <w:rPr>
          <w:rStyle w:val="StyleUnderline"/>
          <w:highlight w:val="green"/>
        </w:rPr>
        <w:t>to strike</w:t>
      </w:r>
      <w:r w:rsidRPr="00D72039">
        <w:rPr>
          <w:sz w:val="16"/>
        </w:rPr>
        <w:t xml:space="preserve">, it seems, </w:t>
      </w:r>
      <w:r w:rsidRPr="00D72039">
        <w:rPr>
          <w:rStyle w:val="StyleUnderline"/>
          <w:highlight w:val="green"/>
        </w:rPr>
        <w:t>is filled with</w:t>
      </w:r>
      <w:r w:rsidRPr="003956E2">
        <w:rPr>
          <w:rStyle w:val="StyleUnderline"/>
        </w:rPr>
        <w:t xml:space="preserve"> </w:t>
      </w:r>
      <w:r w:rsidRPr="00D72039">
        <w:rPr>
          <w:rStyle w:val="Emphasis"/>
          <w:highlight w:val="green"/>
        </w:rPr>
        <w:t>uncertainty and peril</w:t>
      </w:r>
      <w:r w:rsidRPr="00D72039">
        <w:rPr>
          <w:sz w:val="16"/>
        </w:rPr>
        <w:t xml:space="preserve">. Collectively, </w:t>
      </w:r>
      <w:r w:rsidRPr="003956E2">
        <w:rPr>
          <w:rStyle w:val="StyleUnderline"/>
        </w:rPr>
        <w:t xml:space="preserve">these </w:t>
      </w:r>
      <w:r w:rsidRPr="00D72039">
        <w:rPr>
          <w:rStyle w:val="StyleUnderline"/>
          <w:highlight w:val="green"/>
        </w:rPr>
        <w:t>rules</w:t>
      </w:r>
      <w:r w:rsidRPr="003956E2">
        <w:rPr>
          <w:rStyle w:val="StyleUnderline"/>
        </w:rPr>
        <w:t xml:space="preserve"> </w:t>
      </w:r>
      <w:r w:rsidRPr="00D72039">
        <w:rPr>
          <w:rStyle w:val="Emphasis"/>
          <w:highlight w:val="green"/>
        </w:rPr>
        <w:t>prohibit</w:t>
      </w:r>
      <w:r w:rsidRPr="00D72039">
        <w:rPr>
          <w:sz w:val="16"/>
        </w:rPr>
        <w:t xml:space="preserve"> many of the </w:t>
      </w:r>
      <w:r w:rsidRPr="00D72039">
        <w:rPr>
          <w:rStyle w:val="StyleUnderline"/>
          <w:highlight w:val="green"/>
        </w:rPr>
        <w:t>strikes which</w:t>
      </w:r>
      <w:r w:rsidRPr="003956E2">
        <w:rPr>
          <w:rStyle w:val="StyleUnderline"/>
        </w:rPr>
        <w:t xml:space="preserve"> </w:t>
      </w:r>
      <w:r w:rsidRPr="00D72039">
        <w:rPr>
          <w:rStyle w:val="StyleUnderline"/>
          <w:highlight w:val="green"/>
        </w:rPr>
        <w:t xml:space="preserve">helped build the </w:t>
      </w:r>
      <w:r w:rsidRPr="00D72039">
        <w:rPr>
          <w:rStyle w:val="Emphasis"/>
          <w:highlight w:val="green"/>
        </w:rPr>
        <w:t>labor movement</w:t>
      </w:r>
      <w:r w:rsidRPr="00D72039">
        <w:rPr>
          <w:sz w:val="16"/>
        </w:rPr>
        <w:t xml:space="preserve"> in its current form. Ahmed White accordingly argues </w:t>
      </w:r>
      <w:r w:rsidRPr="003956E2">
        <w:rPr>
          <w:rStyle w:val="StyleUnderline"/>
        </w:rPr>
        <w:t xml:space="preserve">that </w:t>
      </w:r>
      <w:r w:rsidRPr="00D72039">
        <w:rPr>
          <w:rStyle w:val="StyleUnderline"/>
          <w:highlight w:val="green"/>
        </w:rPr>
        <w:t xml:space="preserve">law prohibits </w:t>
      </w:r>
      <w:r w:rsidRPr="00D72039">
        <w:rPr>
          <w:rStyle w:val="Emphasis"/>
          <w:highlight w:val="green"/>
        </w:rPr>
        <w:t>effective strikes</w:t>
      </w:r>
      <w:r w:rsidRPr="00D72039">
        <w:rPr>
          <w:sz w:val="16"/>
        </w:rPr>
        <w:t xml:space="preserve">, strikes </w:t>
      </w:r>
      <w:r w:rsidRPr="00D72039">
        <w:rPr>
          <w:rStyle w:val="StyleUnderline"/>
          <w:highlight w:val="green"/>
        </w:rPr>
        <w:t>which could</w:t>
      </w:r>
      <w:r w:rsidRPr="00D72039">
        <w:rPr>
          <w:sz w:val="16"/>
        </w:rPr>
        <w:t xml:space="preserve"> </w:t>
      </w:r>
      <w:proofErr w:type="gramStart"/>
      <w:r w:rsidRPr="00D72039">
        <w:rPr>
          <w:sz w:val="16"/>
        </w:rPr>
        <w:t xml:space="preserve">actually </w:t>
      </w:r>
      <w:r w:rsidRPr="00D72039">
        <w:rPr>
          <w:rStyle w:val="StyleUnderline"/>
          <w:highlight w:val="green"/>
        </w:rPr>
        <w:t>change</w:t>
      </w:r>
      <w:proofErr w:type="gramEnd"/>
      <w:r w:rsidRPr="00D72039">
        <w:rPr>
          <w:rStyle w:val="StyleUnderline"/>
          <w:highlight w:val="green"/>
        </w:rPr>
        <w:t xml:space="preserve"> employer</w:t>
      </w:r>
      <w:r w:rsidRPr="003956E2">
        <w:rPr>
          <w:rStyle w:val="StyleUnderline"/>
        </w:rPr>
        <w:t xml:space="preserve"> </w:t>
      </w:r>
      <w:r w:rsidRPr="00D72039">
        <w:rPr>
          <w:rStyle w:val="StyleUnderline"/>
          <w:highlight w:val="green"/>
        </w:rPr>
        <w:t>behavior</w:t>
      </w:r>
      <w:r w:rsidRPr="00D72039">
        <w:rPr>
          <w:sz w:val="16"/>
        </w:rPr>
        <w:t>: “</w:t>
      </w:r>
      <w:r w:rsidRPr="003956E2">
        <w:rPr>
          <w:rStyle w:val="StyleUnderline"/>
        </w:rPr>
        <w:t>Their inherent affronts to property and public order place them well beyond the purview of what could ever constitute a viable legal right in liberal society</w:t>
      </w:r>
      <w:r w:rsidRPr="00D72039">
        <w:rPr>
          <w:sz w:val="16"/>
        </w:rPr>
        <w:t>; and they have been treated accordingly by courts, Congress, and other elite authorities.”94 B. The Limits of Legal Categories</w:t>
      </w:r>
    </w:p>
    <w:p w14:paraId="0678D1A4" w14:textId="77777777" w:rsidR="0063674A" w:rsidRPr="001D4DEF" w:rsidRDefault="0063674A" w:rsidP="0063674A">
      <w:pPr>
        <w:pStyle w:val="Heading4"/>
      </w:pPr>
      <w:r>
        <w:t xml:space="preserve">The right to </w:t>
      </w:r>
      <w:r>
        <w:rPr>
          <w:u w:val="single"/>
        </w:rPr>
        <w:t>strike</w:t>
      </w:r>
      <w:r>
        <w:t xml:space="preserve"> is key to </w:t>
      </w:r>
      <w:r>
        <w:rPr>
          <w:u w:val="single"/>
        </w:rPr>
        <w:t>democracy</w:t>
      </w:r>
      <w:r>
        <w:t xml:space="preserve"> – organized and </w:t>
      </w:r>
      <w:r>
        <w:rPr>
          <w:u w:val="single"/>
        </w:rPr>
        <w:t>empowered</w:t>
      </w:r>
      <w:r>
        <w:t xml:space="preserve"> labor secures reforms in </w:t>
      </w:r>
      <w:r>
        <w:rPr>
          <w:u w:val="single"/>
        </w:rPr>
        <w:t>every area</w:t>
      </w:r>
      <w:r>
        <w:t xml:space="preserve"> </w:t>
      </w:r>
    </w:p>
    <w:p w14:paraId="640F3819" w14:textId="77777777" w:rsidR="0063674A" w:rsidRPr="006861E1" w:rsidRDefault="0063674A" w:rsidP="0063674A">
      <w:proofErr w:type="spellStart"/>
      <w:r w:rsidRPr="006861E1">
        <w:rPr>
          <w:rStyle w:val="Style13ptBold"/>
        </w:rPr>
        <w:t>Puddington</w:t>
      </w:r>
      <w:proofErr w:type="spellEnd"/>
      <w:r w:rsidRPr="006861E1">
        <w:rPr>
          <w:rStyle w:val="Style13ptBold"/>
        </w:rPr>
        <w:t xml:space="preserve"> 10</w:t>
      </w:r>
      <w:r w:rsidRPr="006861E1">
        <w:t xml:space="preserve"> [Arch </w:t>
      </w:r>
      <w:proofErr w:type="spellStart"/>
      <w:r w:rsidRPr="006861E1">
        <w:t>Puddington</w:t>
      </w:r>
      <w:proofErr w:type="spellEnd"/>
      <w:r w:rsidRPr="006861E1">
        <w:t xml:space="preserve"> is currently Senior Scholar Emeritus at Freedom House. He also previously served as the Senior Vice President for Research at Freedom House. "The Global State of Workers’ Rights: Free Labor in a Hostile World."</w:t>
      </w:r>
      <w:r>
        <w:t xml:space="preserve"> https://freedomhouse.org/sites/default/files/inline_images/WorkerRightsFULLBooklet-FINAL.pdf]</w:t>
      </w:r>
    </w:p>
    <w:p w14:paraId="36E807C6" w14:textId="77777777" w:rsidR="0063674A" w:rsidRPr="00E01159" w:rsidRDefault="0063674A" w:rsidP="0063674A">
      <w:pPr>
        <w:rPr>
          <w:u w:val="single"/>
        </w:rPr>
      </w:pPr>
      <w:r w:rsidRPr="001D4DEF">
        <w:rPr>
          <w:sz w:val="16"/>
        </w:rPr>
        <w:t xml:space="preserve">Some 30 years ago, in August 1980, </w:t>
      </w:r>
      <w:r w:rsidRPr="00D267C2">
        <w:rPr>
          <w:rStyle w:val="StyleUnderline"/>
          <w:highlight w:val="cyan"/>
        </w:rPr>
        <w:t>workers in</w:t>
      </w:r>
      <w:r w:rsidRPr="001D4DEF">
        <w:rPr>
          <w:sz w:val="16"/>
        </w:rPr>
        <w:t xml:space="preserve"> communist </w:t>
      </w:r>
      <w:r w:rsidRPr="00D267C2">
        <w:rPr>
          <w:rStyle w:val="Emphasis"/>
          <w:highlight w:val="cyan"/>
        </w:rPr>
        <w:t>Poland</w:t>
      </w:r>
      <w:r w:rsidRPr="001D4DEF">
        <w:rPr>
          <w:sz w:val="16"/>
        </w:rPr>
        <w:t xml:space="preserve"> </w:t>
      </w:r>
      <w:r w:rsidRPr="006861E1">
        <w:rPr>
          <w:rStyle w:val="StyleUnderline"/>
        </w:rPr>
        <w:t>formed the independent Solidarity trade union movement</w:t>
      </w:r>
      <w:r w:rsidRPr="001D4DEF">
        <w:rPr>
          <w:sz w:val="16"/>
        </w:rPr>
        <w:t xml:space="preserve">, thereby </w:t>
      </w:r>
      <w:r w:rsidRPr="006861E1">
        <w:rPr>
          <w:rStyle w:val="StyleUnderline"/>
        </w:rPr>
        <w:t xml:space="preserve">challenging one of the totalitarian </w:t>
      </w:r>
      <w:proofErr w:type="gramStart"/>
      <w:r w:rsidRPr="006861E1">
        <w:rPr>
          <w:rStyle w:val="StyleUnderline"/>
        </w:rPr>
        <w:t>system‘</w:t>
      </w:r>
      <w:proofErr w:type="gramEnd"/>
      <w:r w:rsidRPr="006861E1">
        <w:rPr>
          <w:rStyle w:val="StyleUnderline"/>
        </w:rPr>
        <w:t xml:space="preserve">s fundamental principles: control of labor organizations by the party-state. The strike that led to </w:t>
      </w:r>
      <w:proofErr w:type="gramStart"/>
      <w:r w:rsidRPr="006861E1">
        <w:rPr>
          <w:rStyle w:val="StyleUnderline"/>
        </w:rPr>
        <w:t>Solidarity‘</w:t>
      </w:r>
      <w:proofErr w:type="gramEnd"/>
      <w:r w:rsidRPr="006861E1">
        <w:rPr>
          <w:rStyle w:val="StyleUnderline"/>
        </w:rPr>
        <w:t>s establishment was launched at the Lenin shipyards</w:t>
      </w:r>
      <w:r w:rsidRPr="001D4DEF">
        <w:rPr>
          <w:sz w:val="16"/>
        </w:rPr>
        <w:t xml:space="preserve"> in Gdansk. </w:t>
      </w:r>
      <w:r w:rsidRPr="006861E1">
        <w:rPr>
          <w:rStyle w:val="StyleUnderline"/>
        </w:rPr>
        <w:t xml:space="preserve">It quickly </w:t>
      </w:r>
      <w:r w:rsidRPr="00D267C2">
        <w:rPr>
          <w:rStyle w:val="StyleUnderline"/>
          <w:highlight w:val="cyan"/>
        </w:rPr>
        <w:t>spread throughout</w:t>
      </w:r>
      <w:r w:rsidRPr="006861E1">
        <w:rPr>
          <w:rStyle w:val="StyleUnderline"/>
        </w:rPr>
        <w:t xml:space="preserve"> Poland</w:t>
      </w:r>
      <w:r w:rsidRPr="001D4DEF">
        <w:rPr>
          <w:sz w:val="16"/>
        </w:rPr>
        <w:t xml:space="preserve">, and its program </w:t>
      </w:r>
      <w:r w:rsidRPr="006861E1">
        <w:rPr>
          <w:rStyle w:val="StyleUnderline"/>
        </w:rPr>
        <w:t xml:space="preserve">escalated from workplace issues to a sweeping demand for </w:t>
      </w:r>
      <w:r w:rsidRPr="006861E1">
        <w:rPr>
          <w:rStyle w:val="Emphasis"/>
        </w:rPr>
        <w:t>freedom</w:t>
      </w:r>
      <w:r w:rsidRPr="001D4DEF">
        <w:rPr>
          <w:sz w:val="16"/>
        </w:rPr>
        <w:t xml:space="preserve"> </w:t>
      </w:r>
      <w:r w:rsidRPr="00D267C2">
        <w:rPr>
          <w:rStyle w:val="StyleUnderline"/>
          <w:highlight w:val="cyan"/>
        </w:rPr>
        <w:t>to create</w:t>
      </w:r>
      <w:r w:rsidRPr="006861E1">
        <w:rPr>
          <w:rStyle w:val="StyleUnderline"/>
        </w:rPr>
        <w:t xml:space="preserve"> the institutions that undergird </w:t>
      </w:r>
      <w:r w:rsidRPr="00D267C2">
        <w:rPr>
          <w:rStyle w:val="StyleUnderline"/>
          <w:highlight w:val="cyan"/>
        </w:rPr>
        <w:t xml:space="preserve">a </w:t>
      </w:r>
      <w:r w:rsidRPr="00D267C2">
        <w:rPr>
          <w:rStyle w:val="Emphasis"/>
          <w:highlight w:val="cyan"/>
        </w:rPr>
        <w:t>democratic society</w:t>
      </w:r>
      <w:r w:rsidRPr="001D4DEF">
        <w:rPr>
          <w:sz w:val="16"/>
        </w:rPr>
        <w:t xml:space="preserve">. </w:t>
      </w:r>
      <w:r w:rsidRPr="006861E1">
        <w:rPr>
          <w:rStyle w:val="StyleUnderline"/>
        </w:rPr>
        <w:t xml:space="preserve">After a decade of tumult and repression, </w:t>
      </w:r>
      <w:r w:rsidRPr="00D267C2">
        <w:rPr>
          <w:rStyle w:val="StyleUnderline"/>
          <w:highlight w:val="cyan"/>
        </w:rPr>
        <w:t>Solidarity emerged triumphant</w:t>
      </w:r>
      <w:r w:rsidRPr="006861E1">
        <w:rPr>
          <w:rStyle w:val="StyleUnderline"/>
        </w:rPr>
        <w:t xml:space="preserve">, compelling the </w:t>
      </w:r>
      <w:proofErr w:type="gramStart"/>
      <w:r w:rsidRPr="006861E1">
        <w:rPr>
          <w:rStyle w:val="StyleUnderline"/>
        </w:rPr>
        <w:t>country‘</w:t>
      </w:r>
      <w:proofErr w:type="gramEnd"/>
      <w:r w:rsidRPr="006861E1">
        <w:rPr>
          <w:rStyle w:val="StyleUnderline"/>
        </w:rPr>
        <w:t xml:space="preserve">s communist authorities to allow competitive elections that resulted </w:t>
      </w:r>
      <w:r w:rsidRPr="00D267C2">
        <w:rPr>
          <w:rStyle w:val="StyleUnderline"/>
          <w:highlight w:val="cyan"/>
        </w:rPr>
        <w:t xml:space="preserve">in a landmark victory for the </w:t>
      </w:r>
      <w:r w:rsidRPr="00D267C2">
        <w:rPr>
          <w:rStyle w:val="Emphasis"/>
          <w:highlight w:val="cyan"/>
        </w:rPr>
        <w:t>democratic opposition</w:t>
      </w:r>
      <w:r w:rsidRPr="001D4DEF">
        <w:rPr>
          <w:sz w:val="16"/>
        </w:rPr>
        <w:t xml:space="preserve">. </w:t>
      </w:r>
      <w:r w:rsidRPr="00D267C2">
        <w:rPr>
          <w:rStyle w:val="StyleUnderline"/>
          <w:highlight w:val="cyan"/>
        </w:rPr>
        <w:t>This</w:t>
      </w:r>
      <w:r w:rsidRPr="006861E1">
        <w:rPr>
          <w:rStyle w:val="StyleUnderline"/>
        </w:rPr>
        <w:t xml:space="preserve"> in turn </w:t>
      </w:r>
      <w:r w:rsidRPr="00D267C2">
        <w:rPr>
          <w:rStyle w:val="StyleUnderline"/>
          <w:highlight w:val="cyan"/>
        </w:rPr>
        <w:t xml:space="preserve">led to the </w:t>
      </w:r>
      <w:r w:rsidRPr="00D267C2">
        <w:rPr>
          <w:rStyle w:val="Emphasis"/>
          <w:highlight w:val="cyan"/>
        </w:rPr>
        <w:t>domino-like collapse</w:t>
      </w:r>
      <w:r w:rsidRPr="00D267C2">
        <w:rPr>
          <w:sz w:val="16"/>
          <w:highlight w:val="cyan"/>
        </w:rPr>
        <w:t xml:space="preserve"> </w:t>
      </w:r>
      <w:r w:rsidRPr="00D267C2">
        <w:rPr>
          <w:rStyle w:val="StyleUnderline"/>
          <w:highlight w:val="cyan"/>
        </w:rPr>
        <w:t>of communist rule throughout</w:t>
      </w:r>
      <w:r w:rsidRPr="006861E1">
        <w:rPr>
          <w:rStyle w:val="StyleUnderline"/>
        </w:rPr>
        <w:t xml:space="preserve"> Central and Eastern </w:t>
      </w:r>
      <w:r w:rsidRPr="00D267C2">
        <w:rPr>
          <w:rStyle w:val="StyleUnderline"/>
          <w:highlight w:val="cyan"/>
        </w:rPr>
        <w:t>Europe</w:t>
      </w:r>
      <w:r w:rsidRPr="006861E1">
        <w:rPr>
          <w:rStyle w:val="StyleUnderline"/>
        </w:rPr>
        <w:t xml:space="preserve"> and, two years later, the breakup of the </w:t>
      </w:r>
      <w:r w:rsidRPr="006861E1">
        <w:rPr>
          <w:rStyle w:val="Emphasis"/>
        </w:rPr>
        <w:t>Soviet Union</w:t>
      </w:r>
      <w:r w:rsidRPr="006861E1">
        <w:rPr>
          <w:rStyle w:val="StyleUnderline"/>
        </w:rPr>
        <w:t xml:space="preserve">. </w:t>
      </w:r>
      <w:r w:rsidRPr="001D4DEF">
        <w:rPr>
          <w:sz w:val="16"/>
        </w:rPr>
        <w:t xml:space="preserve">The question some are asking today is whether a phenomenon similar to Solidarity might be possible in what is now the </w:t>
      </w:r>
      <w:proofErr w:type="gramStart"/>
      <w:r w:rsidRPr="001D4DEF">
        <w:rPr>
          <w:sz w:val="16"/>
        </w:rPr>
        <w:t>world‘</w:t>
      </w:r>
      <w:proofErr w:type="gramEnd"/>
      <w:r w:rsidRPr="001D4DEF">
        <w:rPr>
          <w:sz w:val="16"/>
        </w:rPr>
        <w:t xml:space="preserve">s most powerful authoritarian country, China. </w:t>
      </w:r>
      <w:r w:rsidRPr="006861E1">
        <w:rPr>
          <w:rStyle w:val="StyleUnderline"/>
        </w:rPr>
        <w:t xml:space="preserve">In recent years, </w:t>
      </w:r>
      <w:r w:rsidRPr="00D267C2">
        <w:rPr>
          <w:rStyle w:val="StyleUnderline"/>
          <w:highlight w:val="cyan"/>
        </w:rPr>
        <w:t>evidence of worker unrest</w:t>
      </w:r>
      <w:r w:rsidRPr="006861E1">
        <w:rPr>
          <w:rStyle w:val="StyleUnderline"/>
        </w:rPr>
        <w:t xml:space="preserve"> there has steadily </w:t>
      </w:r>
      <w:r w:rsidRPr="00D267C2">
        <w:rPr>
          <w:rStyle w:val="Emphasis"/>
          <w:highlight w:val="cyan"/>
        </w:rPr>
        <w:t>mounted</w:t>
      </w:r>
      <w:r w:rsidRPr="001D4DEF">
        <w:rPr>
          <w:sz w:val="16"/>
        </w:rPr>
        <w:t xml:space="preserve">. </w:t>
      </w:r>
      <w:r w:rsidRPr="006861E1">
        <w:rPr>
          <w:rStyle w:val="StyleUnderline"/>
        </w:rPr>
        <w:t xml:space="preserve">Strikes and other forms of labor protest occur regularly; just in the last few months, workers have called high-profile strikes at installations operated by some of the </w:t>
      </w:r>
      <w:proofErr w:type="gramStart"/>
      <w:r w:rsidRPr="006861E1">
        <w:rPr>
          <w:rStyle w:val="StyleUnderline"/>
        </w:rPr>
        <w:t>world‘</w:t>
      </w:r>
      <w:proofErr w:type="gramEnd"/>
      <w:r w:rsidRPr="006861E1">
        <w:rPr>
          <w:rStyle w:val="StyleUnderline"/>
        </w:rPr>
        <w:t xml:space="preserve">s largest multinational </w:t>
      </w:r>
      <w:r w:rsidRPr="006861E1">
        <w:rPr>
          <w:rStyle w:val="Emphasis"/>
        </w:rPr>
        <w:t>corporations</w:t>
      </w:r>
      <w:r w:rsidRPr="006861E1">
        <w:rPr>
          <w:rStyle w:val="StyleUnderline"/>
        </w:rPr>
        <w:t>. As was the case in Poland, the official labor umbrella group</w:t>
      </w:r>
      <w:r w:rsidRPr="001D4DEF">
        <w:rPr>
          <w:sz w:val="16"/>
        </w:rPr>
        <w:t xml:space="preserve">, the All-China Federation of Trade Unions (ACFTU), </w:t>
      </w:r>
      <w:r w:rsidRPr="006861E1">
        <w:rPr>
          <w:rStyle w:val="StyleUnderline"/>
        </w:rPr>
        <w:t xml:space="preserve">has played an obstructive role by trying to force striking workers back into their enterprises and in some instances acting as </w:t>
      </w:r>
      <w:r w:rsidRPr="006861E1">
        <w:rPr>
          <w:rStyle w:val="Emphasis"/>
        </w:rPr>
        <w:t>strikebreakers</w:t>
      </w:r>
      <w:r w:rsidRPr="001D4DEF">
        <w:rPr>
          <w:sz w:val="16"/>
        </w:rPr>
        <w:t xml:space="preserve">. There are also signs that some within the ACFTU, unlike in the official Polish union, see a need for change that seems to be lost on the leadership. </w:t>
      </w:r>
    </w:p>
    <w:p w14:paraId="7E7F17F5" w14:textId="77777777" w:rsidR="0063674A" w:rsidRPr="001D4DEF" w:rsidRDefault="0063674A" w:rsidP="0063674A">
      <w:pPr>
        <w:rPr>
          <w:sz w:val="16"/>
        </w:rPr>
      </w:pPr>
      <w:r w:rsidRPr="001D4DEF">
        <w:rPr>
          <w:sz w:val="16"/>
        </w:rPr>
        <w:t xml:space="preserve">The burgeoning </w:t>
      </w:r>
      <w:proofErr w:type="gramStart"/>
      <w:r w:rsidRPr="001D4DEF">
        <w:rPr>
          <w:sz w:val="16"/>
        </w:rPr>
        <w:t>workers‘ resistance</w:t>
      </w:r>
      <w:proofErr w:type="gramEnd"/>
      <w:r w:rsidRPr="001D4DEF">
        <w:rPr>
          <w:sz w:val="16"/>
        </w:rPr>
        <w:t xml:space="preserve"> in China has drawn supporters and participants from many segments of the economy, including cab drivers, teachers, and factory workers. Despite their lack of experience as union activists, they have embraced the tried-and-true tactics of labor protest— sit-down strikes and roadblocks, for example—and have eschewed violence. These youthful workers have also used mobile telephones and the internet to draw attention to their causes. The stories they tell about conditions at the workplace are eerily familiar to anyone who is acquainted with the history of the trade union struggle in Europe and North America: low pay within the context of rapidly expanding inequality, punishing hours, harsh supervisors, and a consuming work routine that discourages family life. </w:t>
      </w:r>
    </w:p>
    <w:p w14:paraId="6CC71AD2" w14:textId="77777777" w:rsidR="0063674A" w:rsidRPr="00FB670C" w:rsidRDefault="0063674A" w:rsidP="0063674A">
      <w:pPr>
        <w:rPr>
          <w:rStyle w:val="StyleUnderline"/>
        </w:rPr>
      </w:pPr>
      <w:r w:rsidRPr="00D267C2">
        <w:rPr>
          <w:rStyle w:val="StyleUnderline"/>
          <w:highlight w:val="cyan"/>
        </w:rPr>
        <w:lastRenderedPageBreak/>
        <w:t>The</w:t>
      </w:r>
      <w:r w:rsidRPr="00FB670C">
        <w:rPr>
          <w:rStyle w:val="StyleUnderline"/>
        </w:rPr>
        <w:t xml:space="preserve"> most recent </w:t>
      </w:r>
      <w:r w:rsidRPr="00D267C2">
        <w:rPr>
          <w:rStyle w:val="StyleUnderline"/>
          <w:highlight w:val="cyan"/>
        </w:rPr>
        <w:t>strike wave has taken</w:t>
      </w:r>
      <w:r w:rsidRPr="00FB670C">
        <w:rPr>
          <w:rStyle w:val="StyleUnderline"/>
        </w:rPr>
        <w:t xml:space="preserve"> many observers outside </w:t>
      </w:r>
      <w:r w:rsidRPr="00D267C2">
        <w:rPr>
          <w:rStyle w:val="StyleUnderline"/>
          <w:highlight w:val="cyan"/>
        </w:rPr>
        <w:t xml:space="preserve">China by </w:t>
      </w:r>
      <w:r w:rsidRPr="00D267C2">
        <w:rPr>
          <w:rStyle w:val="Emphasis"/>
          <w:highlight w:val="cyan"/>
        </w:rPr>
        <w:t>surprise</w:t>
      </w:r>
      <w:r w:rsidRPr="001D4DEF">
        <w:rPr>
          <w:sz w:val="16"/>
        </w:rPr>
        <w:t xml:space="preserve">. The growth of the Chinese industrial juggernaut gave rise to myths about Chinese workers, who were widely regarded as docile, willing to work remarkably long hours without complaint, uninterested in unions or collective action, inspired by patriotic love for the Communist Party leadership, and unwilling to challenge authority. Among those caught unaware were the owners and managers of multinational corporations whose investments in China have been predicated on the assumption of cheap, compliant Chinese labor. </w:t>
      </w:r>
      <w:r w:rsidRPr="00FB670C">
        <w:rPr>
          <w:rStyle w:val="StyleUnderline"/>
        </w:rPr>
        <w:t>Indeed, the</w:t>
      </w:r>
      <w:r w:rsidRPr="001D4DEF">
        <w:rPr>
          <w:sz w:val="16"/>
        </w:rPr>
        <w:t xml:space="preserve"> American </w:t>
      </w:r>
      <w:r w:rsidRPr="00FB670C">
        <w:rPr>
          <w:rStyle w:val="StyleUnderline"/>
        </w:rPr>
        <w:t xml:space="preserve">Chamber of Commerce in China was sharply </w:t>
      </w:r>
      <w:r w:rsidRPr="00FB670C">
        <w:rPr>
          <w:rStyle w:val="Emphasis"/>
        </w:rPr>
        <w:t>critical</w:t>
      </w:r>
      <w:r w:rsidRPr="00FB670C">
        <w:rPr>
          <w:rStyle w:val="StyleUnderline"/>
        </w:rPr>
        <w:t xml:space="preserve"> of changes to Chinese </w:t>
      </w:r>
      <w:r w:rsidRPr="00FB670C">
        <w:rPr>
          <w:rStyle w:val="Emphasis"/>
        </w:rPr>
        <w:t>labor laws</w:t>
      </w:r>
      <w:r w:rsidRPr="001D4DEF">
        <w:rPr>
          <w:sz w:val="16"/>
        </w:rPr>
        <w:t xml:space="preserve"> </w:t>
      </w:r>
      <w:r w:rsidRPr="00FB670C">
        <w:rPr>
          <w:rStyle w:val="StyleUnderline"/>
        </w:rPr>
        <w:t xml:space="preserve">that were adopted in 2008, issuing a thinly veiled warning that enhanced protections for workers would lead multinationals to look elsewhere for new </w:t>
      </w:r>
      <w:r w:rsidRPr="00FB670C">
        <w:rPr>
          <w:rStyle w:val="Emphasis"/>
        </w:rPr>
        <w:t>installations</w:t>
      </w:r>
      <w:r w:rsidRPr="00FB670C">
        <w:rPr>
          <w:rStyle w:val="StyleUnderline"/>
        </w:rPr>
        <w:t xml:space="preserve">. </w:t>
      </w:r>
    </w:p>
    <w:p w14:paraId="2D5CDE34" w14:textId="77777777" w:rsidR="0063674A" w:rsidRPr="00FB670C" w:rsidRDefault="0063674A" w:rsidP="0063674A">
      <w:pPr>
        <w:rPr>
          <w:rStyle w:val="StyleUnderline"/>
        </w:rPr>
      </w:pPr>
      <w:r w:rsidRPr="00FB670C">
        <w:rPr>
          <w:rStyle w:val="StyleUnderline"/>
        </w:rPr>
        <w:t>Unlike the state-owned enterprises in communist</w:t>
      </w:r>
      <w:r w:rsidRPr="001D4DEF">
        <w:rPr>
          <w:sz w:val="16"/>
        </w:rPr>
        <w:t xml:space="preserve"> </w:t>
      </w:r>
      <w:r w:rsidRPr="00FB670C">
        <w:rPr>
          <w:rStyle w:val="Emphasis"/>
        </w:rPr>
        <w:t>Poland</w:t>
      </w:r>
      <w:r w:rsidRPr="001D4DEF">
        <w:rPr>
          <w:sz w:val="16"/>
        </w:rPr>
        <w:t xml:space="preserve">, </w:t>
      </w:r>
      <w:r w:rsidRPr="00FB670C">
        <w:rPr>
          <w:rStyle w:val="StyleUnderline"/>
        </w:rPr>
        <w:t xml:space="preserve">the strike targets in modern China are foreign-owned, </w:t>
      </w:r>
      <w:r w:rsidRPr="00FB670C">
        <w:rPr>
          <w:rStyle w:val="Emphasis"/>
        </w:rPr>
        <w:t>private firms</w:t>
      </w:r>
      <w:r w:rsidRPr="001D4DEF">
        <w:rPr>
          <w:sz w:val="16"/>
        </w:rPr>
        <w:t xml:space="preserve">. Accordingly, </w:t>
      </w:r>
      <w:r w:rsidRPr="00FB670C">
        <w:rPr>
          <w:rStyle w:val="StyleUnderline"/>
        </w:rPr>
        <w:t xml:space="preserve">the strikers do not confront the state directly, and the strikes are thus not regarded as </w:t>
      </w:r>
      <w:r w:rsidRPr="00FB670C">
        <w:rPr>
          <w:rStyle w:val="Emphasis"/>
        </w:rPr>
        <w:t>overtly political</w:t>
      </w:r>
      <w:r w:rsidRPr="001D4DEF">
        <w:rPr>
          <w:sz w:val="16"/>
        </w:rPr>
        <w:t xml:space="preserve">. </w:t>
      </w:r>
      <w:r w:rsidRPr="00FB670C">
        <w:rPr>
          <w:rStyle w:val="StyleUnderline"/>
        </w:rPr>
        <w:t xml:space="preserve">Still, the increasing willingness of Chinese workers to risk arrest and jail to defend workplace rights is a potent </w:t>
      </w:r>
      <w:r w:rsidRPr="00FB670C">
        <w:rPr>
          <w:rStyle w:val="Emphasis"/>
        </w:rPr>
        <w:t>signal</w:t>
      </w:r>
      <w:r w:rsidRPr="00FB670C">
        <w:rPr>
          <w:rStyle w:val="StyleUnderline"/>
        </w:rPr>
        <w:t xml:space="preserve"> to the government of the power of independent </w:t>
      </w:r>
      <w:r w:rsidRPr="00FB670C">
        <w:rPr>
          <w:rStyle w:val="Emphasis"/>
        </w:rPr>
        <w:t>worker action</w:t>
      </w:r>
      <w:r w:rsidRPr="00FB670C">
        <w:rPr>
          <w:rStyle w:val="StyleUnderline"/>
        </w:rPr>
        <w:t xml:space="preserve">. </w:t>
      </w:r>
    </w:p>
    <w:p w14:paraId="5EC54ABA" w14:textId="77777777" w:rsidR="0063674A" w:rsidRPr="001D4DEF" w:rsidRDefault="0063674A" w:rsidP="0063674A">
      <w:pPr>
        <w:rPr>
          <w:sz w:val="16"/>
        </w:rPr>
      </w:pPr>
      <w:r w:rsidRPr="00D267C2">
        <w:rPr>
          <w:rStyle w:val="StyleUnderline"/>
          <w:highlight w:val="cyan"/>
        </w:rPr>
        <w:t>The</w:t>
      </w:r>
      <w:r w:rsidRPr="00FB670C">
        <w:rPr>
          <w:rStyle w:val="StyleUnderline"/>
        </w:rPr>
        <w:t xml:space="preserve"> Chinese </w:t>
      </w:r>
      <w:r w:rsidRPr="00D267C2">
        <w:rPr>
          <w:rStyle w:val="StyleUnderline"/>
          <w:highlight w:val="cyan"/>
        </w:rPr>
        <w:t>case is a</w:t>
      </w:r>
      <w:r w:rsidRPr="00FB670C">
        <w:rPr>
          <w:rStyle w:val="StyleUnderline"/>
        </w:rPr>
        <w:t xml:space="preserve"> cogent </w:t>
      </w:r>
      <w:r w:rsidRPr="00D267C2">
        <w:rPr>
          <w:rStyle w:val="StyleUnderline"/>
          <w:highlight w:val="cyan"/>
        </w:rPr>
        <w:t>reminder of the central role</w:t>
      </w:r>
      <w:r w:rsidRPr="00FB670C">
        <w:rPr>
          <w:rStyle w:val="StyleUnderline"/>
        </w:rPr>
        <w:t xml:space="preserve"> </w:t>
      </w:r>
      <w:r w:rsidRPr="00D267C2">
        <w:rPr>
          <w:rStyle w:val="StyleUnderline"/>
          <w:highlight w:val="cyan"/>
        </w:rPr>
        <w:t>played by</w:t>
      </w:r>
      <w:r w:rsidRPr="00FB670C">
        <w:rPr>
          <w:rStyle w:val="StyleUnderline"/>
        </w:rPr>
        <w:t xml:space="preserve"> the struggle for </w:t>
      </w:r>
      <w:r w:rsidRPr="00D267C2">
        <w:rPr>
          <w:rStyle w:val="StyleUnderline"/>
          <w:highlight w:val="cyan"/>
        </w:rPr>
        <w:t>worker rights</w:t>
      </w:r>
      <w:r w:rsidRPr="001D4DEF">
        <w:rPr>
          <w:sz w:val="16"/>
        </w:rPr>
        <w:t xml:space="preserve"> in the past </w:t>
      </w:r>
      <w:proofErr w:type="gramStart"/>
      <w:r w:rsidRPr="001D4DEF">
        <w:rPr>
          <w:sz w:val="16"/>
        </w:rPr>
        <w:t>century‘</w:t>
      </w:r>
      <w:proofErr w:type="gramEnd"/>
      <w:r w:rsidRPr="001D4DEF">
        <w:rPr>
          <w:sz w:val="16"/>
        </w:rPr>
        <w:t xml:space="preserve">s broader movement </w:t>
      </w:r>
      <w:r w:rsidRPr="00D267C2">
        <w:rPr>
          <w:rStyle w:val="StyleUnderline"/>
          <w:highlight w:val="cyan"/>
        </w:rPr>
        <w:t>toward democratic freedom</w:t>
      </w:r>
      <w:r w:rsidRPr="001D4DEF">
        <w:rPr>
          <w:sz w:val="16"/>
        </w:rPr>
        <w:t xml:space="preserve">. From South Africa to South Korea, Chile to the Czech Republic, </w:t>
      </w:r>
      <w:r w:rsidRPr="00FB670C">
        <w:rPr>
          <w:rStyle w:val="StyleUnderline"/>
        </w:rPr>
        <w:t xml:space="preserve">the </w:t>
      </w:r>
      <w:r w:rsidRPr="00D267C2">
        <w:rPr>
          <w:rStyle w:val="StyleUnderline"/>
          <w:highlight w:val="cyan"/>
        </w:rPr>
        <w:t xml:space="preserve">democracy and </w:t>
      </w:r>
      <w:proofErr w:type="gramStart"/>
      <w:r w:rsidRPr="00D267C2">
        <w:rPr>
          <w:rStyle w:val="StyleUnderline"/>
          <w:highlight w:val="cyan"/>
        </w:rPr>
        <w:t>workers‘ rights</w:t>
      </w:r>
      <w:proofErr w:type="gramEnd"/>
      <w:r w:rsidRPr="00FB670C">
        <w:rPr>
          <w:rStyle w:val="StyleUnderline"/>
        </w:rPr>
        <w:t xml:space="preserve"> movements </w:t>
      </w:r>
      <w:r w:rsidRPr="00D267C2">
        <w:rPr>
          <w:rStyle w:val="StyleUnderline"/>
          <w:highlight w:val="cyan"/>
        </w:rPr>
        <w:t>have been</w:t>
      </w:r>
      <w:r w:rsidRPr="00FB670C">
        <w:rPr>
          <w:rStyle w:val="StyleUnderline"/>
        </w:rPr>
        <w:t xml:space="preserve"> closely </w:t>
      </w:r>
      <w:r w:rsidRPr="00D267C2">
        <w:rPr>
          <w:rStyle w:val="StyleUnderline"/>
          <w:highlight w:val="cyan"/>
        </w:rPr>
        <w:t xml:space="preserve">linked. </w:t>
      </w:r>
      <w:r w:rsidRPr="00D267C2">
        <w:rPr>
          <w:rStyle w:val="StyleUnderline"/>
        </w:rPr>
        <w:t xml:space="preserve">This </w:t>
      </w:r>
      <w:r w:rsidRPr="00D267C2">
        <w:rPr>
          <w:rStyle w:val="Emphasis"/>
        </w:rPr>
        <w:t>relationship</w:t>
      </w:r>
      <w:r w:rsidRPr="00FB670C">
        <w:rPr>
          <w:rStyle w:val="StyleUnderline"/>
        </w:rPr>
        <w:t xml:space="preserve"> was well understood by </w:t>
      </w:r>
      <w:r w:rsidRPr="00FB670C">
        <w:rPr>
          <w:rStyle w:val="Emphasis"/>
        </w:rPr>
        <w:t>fascist</w:t>
      </w:r>
      <w:r w:rsidRPr="00FB670C">
        <w:rPr>
          <w:rStyle w:val="StyleUnderline"/>
        </w:rPr>
        <w:t xml:space="preserve">, communist, and authoritarian </w:t>
      </w:r>
      <w:r w:rsidRPr="00D267C2">
        <w:rPr>
          <w:rStyle w:val="StyleUnderline"/>
          <w:highlight w:val="cyan"/>
        </w:rPr>
        <w:t>dictators</w:t>
      </w:r>
      <w:r w:rsidRPr="00FB670C">
        <w:rPr>
          <w:rStyle w:val="StyleUnderline"/>
        </w:rPr>
        <w:t xml:space="preserve"> who </w:t>
      </w:r>
      <w:r w:rsidRPr="00D267C2">
        <w:rPr>
          <w:rStyle w:val="StyleUnderline"/>
          <w:highlight w:val="cyan"/>
        </w:rPr>
        <w:t>feared</w:t>
      </w:r>
      <w:r w:rsidRPr="00FB670C">
        <w:rPr>
          <w:rStyle w:val="StyleUnderline"/>
        </w:rPr>
        <w:t xml:space="preserve"> the strength of </w:t>
      </w:r>
      <w:r w:rsidRPr="00FB670C">
        <w:rPr>
          <w:rStyle w:val="Emphasis"/>
        </w:rPr>
        <w:t xml:space="preserve">democratic </w:t>
      </w:r>
      <w:r w:rsidRPr="00D267C2">
        <w:rPr>
          <w:rStyle w:val="Emphasis"/>
          <w:highlight w:val="cyan"/>
        </w:rPr>
        <w:t>trade unionists</w:t>
      </w:r>
      <w:r w:rsidRPr="001D4DEF">
        <w:rPr>
          <w:sz w:val="16"/>
        </w:rPr>
        <w:t xml:space="preserve">. </w:t>
      </w:r>
    </w:p>
    <w:p w14:paraId="10F64483" w14:textId="0161C04C" w:rsidR="0063674A" w:rsidRDefault="0063674A" w:rsidP="00BB3110">
      <w:pPr>
        <w:rPr>
          <w:rStyle w:val="StyleUnderline"/>
        </w:rPr>
      </w:pPr>
      <w:proofErr w:type="gramStart"/>
      <w:r w:rsidRPr="001D4DEF">
        <w:rPr>
          <w:sz w:val="16"/>
        </w:rPr>
        <w:t>A number of</w:t>
      </w:r>
      <w:proofErr w:type="gramEnd"/>
      <w:r w:rsidRPr="001D4DEF">
        <w:rPr>
          <w:sz w:val="16"/>
        </w:rPr>
        <w:t xml:space="preserve"> important qualities distinguish free </w:t>
      </w:r>
      <w:r w:rsidRPr="001D4DEF">
        <w:rPr>
          <w:rStyle w:val="StyleUnderline"/>
        </w:rPr>
        <w:t xml:space="preserve">trade </w:t>
      </w:r>
      <w:r w:rsidRPr="00D267C2">
        <w:rPr>
          <w:rStyle w:val="StyleUnderline"/>
          <w:highlight w:val="cyan"/>
        </w:rPr>
        <w:t>unions</w:t>
      </w:r>
      <w:r w:rsidRPr="001D4DEF">
        <w:rPr>
          <w:sz w:val="16"/>
        </w:rPr>
        <w:t xml:space="preserve"> from other nongovernmental organizations (NGOs) that </w:t>
      </w:r>
      <w:r w:rsidRPr="00D267C2">
        <w:rPr>
          <w:rStyle w:val="StyleUnderline"/>
          <w:highlight w:val="cyan"/>
        </w:rPr>
        <w:t xml:space="preserve">promote </w:t>
      </w:r>
      <w:r w:rsidRPr="00D267C2">
        <w:rPr>
          <w:rStyle w:val="Emphasis"/>
          <w:highlight w:val="cyan"/>
        </w:rPr>
        <w:t>democratic</w:t>
      </w:r>
      <w:r w:rsidRPr="001D4DEF">
        <w:rPr>
          <w:rStyle w:val="StyleUnderline"/>
        </w:rPr>
        <w:t xml:space="preserve"> reform</w:t>
      </w:r>
      <w:r w:rsidRPr="001D4DEF">
        <w:rPr>
          <w:sz w:val="16"/>
        </w:rPr>
        <w:t xml:space="preserve">. </w:t>
      </w:r>
      <w:r w:rsidRPr="001D4DEF">
        <w:rPr>
          <w:rStyle w:val="StyleUnderline"/>
        </w:rPr>
        <w:t xml:space="preserve">First, unlike most NGOs, </w:t>
      </w:r>
      <w:r w:rsidRPr="00D267C2">
        <w:rPr>
          <w:rStyle w:val="StyleUnderline"/>
          <w:highlight w:val="cyan"/>
        </w:rPr>
        <w:t xml:space="preserve">they have a </w:t>
      </w:r>
      <w:r w:rsidRPr="00D267C2">
        <w:rPr>
          <w:rStyle w:val="Emphasis"/>
          <w:highlight w:val="cyan"/>
        </w:rPr>
        <w:t>mass membership</w:t>
      </w:r>
      <w:r w:rsidRPr="001D4DEF">
        <w:rPr>
          <w:rStyle w:val="StyleUnderline"/>
        </w:rPr>
        <w:t xml:space="preserve"> </w:t>
      </w:r>
    </w:p>
    <w:p w14:paraId="52F02289" w14:textId="7CE8E15F" w:rsidR="00E42E4C" w:rsidRDefault="00E42E4C" w:rsidP="00F601E6"/>
    <w:p w14:paraId="0D1AFB84" w14:textId="0A934F2A" w:rsidR="00B16946" w:rsidRDefault="00B16946" w:rsidP="00B16946">
      <w:pPr>
        <w:pStyle w:val="Heading1"/>
      </w:pPr>
      <w:r>
        <w:lastRenderedPageBreak/>
        <w:t>1ar</w:t>
      </w:r>
    </w:p>
    <w:p w14:paraId="6E614572" w14:textId="77777777" w:rsidR="00666F06" w:rsidRPr="004053BE" w:rsidRDefault="00666F06" w:rsidP="00666F06">
      <w:pPr>
        <w:pStyle w:val="Heading4"/>
        <w:rPr>
          <w:rFonts w:cs="Arial"/>
        </w:rPr>
      </w:pPr>
      <w:r w:rsidRPr="004053BE">
        <w:rPr>
          <w:rFonts w:cs="Arial"/>
        </w:rPr>
        <w:t>No impact to economic decline</w:t>
      </w:r>
    </w:p>
    <w:p w14:paraId="24B20726" w14:textId="77777777" w:rsidR="00666F06" w:rsidRPr="004053BE" w:rsidRDefault="00666F06" w:rsidP="00666F06">
      <w:r w:rsidRPr="004053BE">
        <w:rPr>
          <w:rStyle w:val="Style13ptBold"/>
        </w:rPr>
        <w:t xml:space="preserve">Davis and </w:t>
      </w:r>
      <w:proofErr w:type="spellStart"/>
      <w:r w:rsidRPr="004053BE">
        <w:rPr>
          <w:rStyle w:val="Style13ptBold"/>
        </w:rPr>
        <w:t>Pelc</w:t>
      </w:r>
      <w:proofErr w:type="spellEnd"/>
      <w:r w:rsidRPr="004053BE">
        <w:rPr>
          <w:rStyle w:val="Style13ptBold"/>
        </w:rPr>
        <w:t xml:space="preserve"> 17</w:t>
      </w:r>
      <w:r w:rsidRPr="004053BE">
        <w:t xml:space="preserve"> [Christina L. Davis &amp; Krzysztof J. </w:t>
      </w:r>
      <w:proofErr w:type="spellStart"/>
      <w:r w:rsidRPr="004053BE">
        <w:t>Pelc</w:t>
      </w:r>
      <w:proofErr w:type="spellEnd"/>
      <w:r w:rsidRPr="004053BE">
        <w:t xml:space="preserve">, Christina L. Davis is a Professor of Politics and International Affairs at Princeton; Krzysztof J. </w:t>
      </w:r>
      <w:proofErr w:type="spellStart"/>
      <w:r w:rsidRPr="004053BE">
        <w:t>Pelc</w:t>
      </w:r>
      <w:proofErr w:type="spellEnd"/>
      <w:r w:rsidRPr="004053BE">
        <w:t xml:space="preserve"> is an Associate Professor of Political Science at McGill University, “Cooperation in Hard Times: Self-restraint of Trade Protection,” Journal of Conflict Resolution, 61(2): 398-429]</w:t>
      </w:r>
    </w:p>
    <w:p w14:paraId="5CC90376" w14:textId="77777777" w:rsidR="00666F06" w:rsidRPr="004053BE" w:rsidRDefault="00666F06" w:rsidP="00666F06">
      <w:r w:rsidRPr="004053BE">
        <w:rPr>
          <w:rStyle w:val="StyleUnderline"/>
        </w:rPr>
        <w:t>Conclusion Political economy theory would lead us to expect rising trade protection during hard times</w:t>
      </w:r>
      <w:r w:rsidRPr="004053BE">
        <w:t xml:space="preserve">. </w:t>
      </w:r>
      <w:r w:rsidRPr="004053BE">
        <w:rPr>
          <w:rStyle w:val="StyleUnderline"/>
        </w:rPr>
        <w:t xml:space="preserve">Yet </w:t>
      </w:r>
      <w:r w:rsidRPr="004053BE">
        <w:rPr>
          <w:rStyle w:val="Emphasis"/>
        </w:rPr>
        <w:t>empirical evidence</w:t>
      </w:r>
      <w:r w:rsidRPr="004053BE">
        <w:t xml:space="preserve"> on this count </w:t>
      </w:r>
      <w:r w:rsidRPr="004053BE">
        <w:rPr>
          <w:rStyle w:val="StyleUnderline"/>
        </w:rPr>
        <w:t>has been mixed</w:t>
      </w:r>
      <w:r w:rsidRPr="004053BE">
        <w:t xml:space="preserve">. Some studies find a correlation between poor macroeconomic conditions and protection, but the worst recession since the Great Depression has generated surprisingly moderate levels of protection. We explain this apparent contradiction. </w:t>
      </w:r>
      <w:r w:rsidRPr="004053BE">
        <w:rPr>
          <w:rStyle w:val="StyleUnderline"/>
        </w:rPr>
        <w:t xml:space="preserve">Our </w:t>
      </w:r>
      <w:r w:rsidRPr="00CB1977">
        <w:rPr>
          <w:rStyle w:val="StyleUnderline"/>
          <w:highlight w:val="yellow"/>
        </w:rPr>
        <w:t>statistical findings show</w:t>
      </w:r>
      <w:r w:rsidRPr="004053BE">
        <w:rPr>
          <w:rStyle w:val="StyleUnderline"/>
        </w:rPr>
        <w:t xml:space="preserve"> that </w:t>
      </w:r>
      <w:r w:rsidRPr="00CB1977">
        <w:rPr>
          <w:rStyle w:val="StyleUnderline"/>
          <w:highlight w:val="yellow"/>
        </w:rPr>
        <w:t>under</w:t>
      </w:r>
      <w:r w:rsidRPr="004053BE">
        <w:rPr>
          <w:rStyle w:val="StyleUnderline"/>
        </w:rPr>
        <w:t xml:space="preserve"> conditions of pervasive </w:t>
      </w:r>
      <w:r w:rsidRPr="00CB1977">
        <w:rPr>
          <w:rStyle w:val="StyleUnderline"/>
          <w:highlight w:val="yellow"/>
        </w:rPr>
        <w:t>economic crisis</w:t>
      </w:r>
      <w:r w:rsidRPr="004053BE">
        <w:t xml:space="preserve"> at the international level, </w:t>
      </w:r>
      <w:r w:rsidRPr="00CB1977">
        <w:rPr>
          <w:rStyle w:val="StyleUnderline"/>
          <w:highlight w:val="yellow"/>
        </w:rPr>
        <w:t>states exercise</w:t>
      </w:r>
      <w:r w:rsidRPr="004053BE">
        <w:rPr>
          <w:rStyle w:val="StyleUnderline"/>
        </w:rPr>
        <w:t xml:space="preserve"> more </w:t>
      </w:r>
      <w:r w:rsidRPr="00CB1977">
        <w:rPr>
          <w:rStyle w:val="Emphasis"/>
          <w:highlight w:val="yellow"/>
        </w:rPr>
        <w:t>restraint</w:t>
      </w:r>
      <w:r w:rsidRPr="004053BE">
        <w:t xml:space="preserve"> than they would when facing crisis alone. </w:t>
      </w:r>
      <w:r w:rsidRPr="004053BE">
        <w:rPr>
          <w:rStyle w:val="StyleUnderline"/>
        </w:rPr>
        <w:t>These results throw light on behavior not only during the crisis, but throughout the WTO period</w:t>
      </w:r>
      <w:r w:rsidRPr="004053BE">
        <w:t xml:space="preserve">, from 1995 to the present. One concern may be that the restraint we observe during widespread crises is </w:t>
      </w:r>
      <w:proofErr w:type="gramStart"/>
      <w:r w:rsidRPr="004053BE">
        <w:t>actually the</w:t>
      </w:r>
      <w:proofErr w:type="gramEnd"/>
      <w:r w:rsidRPr="004053BE">
        <w:t xml:space="preserve"> result of a decrease in aggregate demand and that domestic pressure for import relief is lessened by the decline of world trade. </w:t>
      </w:r>
      <w:r w:rsidRPr="004053BE">
        <w:rPr>
          <w:rStyle w:val="StyleUnderline"/>
        </w:rPr>
        <w:t xml:space="preserve">By </w:t>
      </w:r>
      <w:r w:rsidRPr="00CB1977">
        <w:rPr>
          <w:rStyle w:val="Emphasis"/>
          <w:highlight w:val="yellow"/>
        </w:rPr>
        <w:t>controlling</w:t>
      </w:r>
      <w:r w:rsidRPr="004053BE">
        <w:rPr>
          <w:rStyle w:val="StyleUnderline"/>
        </w:rPr>
        <w:t xml:space="preserve"> for </w:t>
      </w:r>
      <w:r w:rsidRPr="004053BE">
        <w:rPr>
          <w:rStyle w:val="Emphasis"/>
        </w:rPr>
        <w:t xml:space="preserve">product-level </w:t>
      </w:r>
      <w:r w:rsidRPr="00CB1977">
        <w:rPr>
          <w:rStyle w:val="Emphasis"/>
          <w:highlight w:val="yellow"/>
        </w:rPr>
        <w:t>imports</w:t>
      </w:r>
      <w:r w:rsidRPr="004053BE">
        <w:rPr>
          <w:rStyle w:val="StyleUnderline"/>
        </w:rPr>
        <w:t>, we show that the restraint on remedy use is not a byproduct of declining imports</w:t>
      </w:r>
      <w:r w:rsidRPr="004053BE">
        <w:t xml:space="preserve">. </w:t>
      </w:r>
      <w:r w:rsidRPr="004053BE">
        <w:rPr>
          <w:rStyle w:val="StyleUnderline"/>
        </w:rPr>
        <w:t>We</w:t>
      </w:r>
      <w:r w:rsidRPr="004053BE">
        <w:t xml:space="preserve"> </w:t>
      </w:r>
      <w:r w:rsidRPr="004053BE">
        <w:rPr>
          <w:rStyle w:val="Emphasis"/>
        </w:rPr>
        <w:t>also</w:t>
      </w:r>
      <w:r w:rsidRPr="004053BE">
        <w:t xml:space="preserve"> </w:t>
      </w:r>
      <w:proofErr w:type="gramStart"/>
      <w:r w:rsidRPr="004053BE">
        <w:rPr>
          <w:rStyle w:val="StyleUnderline"/>
        </w:rPr>
        <w:t>take into account</w:t>
      </w:r>
      <w:proofErr w:type="gramEnd"/>
      <w:r w:rsidRPr="004053BE">
        <w:rPr>
          <w:rStyle w:val="StyleUnderline"/>
        </w:rPr>
        <w:t xml:space="preserve"> the ability of</w:t>
      </w:r>
      <w:r w:rsidRPr="004053BE">
        <w:t xml:space="preserve"> some </w:t>
      </w:r>
      <w:r w:rsidRPr="00CB1977">
        <w:rPr>
          <w:rStyle w:val="StyleUnderline"/>
          <w:highlight w:val="yellow"/>
        </w:rPr>
        <w:t>countries</w:t>
      </w:r>
      <w:r w:rsidRPr="004053BE">
        <w:rPr>
          <w:rStyle w:val="StyleUnderline"/>
        </w:rPr>
        <w:t xml:space="preserve"> to </w:t>
      </w:r>
      <w:r w:rsidRPr="00CB1977">
        <w:rPr>
          <w:rStyle w:val="Emphasis"/>
          <w:highlight w:val="yellow"/>
        </w:rPr>
        <w:t>manipulate</w:t>
      </w:r>
      <w:r w:rsidRPr="004053BE">
        <w:rPr>
          <w:rStyle w:val="Emphasis"/>
        </w:rPr>
        <w:t xml:space="preserve"> their </w:t>
      </w:r>
      <w:r w:rsidRPr="00CB1977">
        <w:rPr>
          <w:rStyle w:val="Emphasis"/>
          <w:highlight w:val="yellow"/>
        </w:rPr>
        <w:t>currency</w:t>
      </w:r>
      <w:r w:rsidRPr="00CB1977">
        <w:rPr>
          <w:rStyle w:val="StyleUnderline"/>
          <w:highlight w:val="yellow"/>
        </w:rPr>
        <w:t xml:space="preserve"> </w:t>
      </w:r>
      <w:r w:rsidRPr="004053BE">
        <w:rPr>
          <w:rStyle w:val="StyleUnderline"/>
        </w:rPr>
        <w:t xml:space="preserve">and demonstrate that the </w:t>
      </w:r>
      <w:r w:rsidRPr="00CB1977">
        <w:rPr>
          <w:rStyle w:val="StyleUnderline"/>
          <w:highlight w:val="yellow"/>
        </w:rPr>
        <w:t>relationship between crisis and</w:t>
      </w:r>
      <w:r w:rsidRPr="004053BE">
        <w:rPr>
          <w:rStyle w:val="StyleUnderline"/>
        </w:rPr>
        <w:t xml:space="preserve"> trade </w:t>
      </w:r>
      <w:r w:rsidRPr="00CB1977">
        <w:rPr>
          <w:rStyle w:val="StyleUnderline"/>
          <w:highlight w:val="yellow"/>
        </w:rPr>
        <w:t xml:space="preserve">protection </w:t>
      </w:r>
      <w:r w:rsidRPr="00CB1977">
        <w:rPr>
          <w:rStyle w:val="Emphasis"/>
          <w:highlight w:val="yellow"/>
        </w:rPr>
        <w:t>holds</w:t>
      </w:r>
      <w:r w:rsidRPr="004053BE">
        <w:rPr>
          <w:rStyle w:val="StyleUnderline"/>
        </w:rPr>
        <w:t xml:space="preserve"> independent of exchange rate policies</w:t>
      </w:r>
      <w:r w:rsidRPr="004053BE">
        <w:t xml:space="preserve">. </w:t>
      </w:r>
      <w:r w:rsidRPr="00CB1977">
        <w:rPr>
          <w:rStyle w:val="StyleUnderline"/>
          <w:highlight w:val="yellow"/>
        </w:rPr>
        <w:t>Government</w:t>
      </w:r>
      <w:r w:rsidRPr="004053BE">
        <w:rPr>
          <w:rStyle w:val="StyleUnderline"/>
        </w:rPr>
        <w:t xml:space="preserve"> decisions to </w:t>
      </w:r>
      <w:r w:rsidRPr="00CB1977">
        <w:rPr>
          <w:rStyle w:val="StyleUnderline"/>
          <w:highlight w:val="yellow"/>
        </w:rPr>
        <w:t>impose costs on</w:t>
      </w:r>
      <w:r w:rsidRPr="004053BE">
        <w:rPr>
          <w:rStyle w:val="StyleUnderline"/>
        </w:rPr>
        <w:t xml:space="preserve"> their </w:t>
      </w:r>
      <w:r w:rsidRPr="00CB1977">
        <w:rPr>
          <w:rStyle w:val="StyleUnderline"/>
          <w:highlight w:val="yellow"/>
        </w:rPr>
        <w:t>trade partners</w:t>
      </w:r>
      <w:r w:rsidRPr="004053BE">
        <w:rPr>
          <w:rStyle w:val="StyleUnderline"/>
        </w:rPr>
        <w:t xml:space="preserve"> by taking advantage of their legal right to use flexibility measures</w:t>
      </w:r>
      <w:r w:rsidRPr="004053BE">
        <w:t xml:space="preserve"> are driven not only by the domestic situation but also by circumstances abroad. </w:t>
      </w:r>
      <w:r w:rsidRPr="00CB1977">
        <w:rPr>
          <w:rStyle w:val="StyleUnderline"/>
          <w:highlight w:val="yellow"/>
        </w:rPr>
        <w:t>This</w:t>
      </w:r>
      <w:r w:rsidRPr="004053BE">
        <w:rPr>
          <w:rStyle w:val="StyleUnderline"/>
        </w:rPr>
        <w:t xml:space="preserve"> can give </w:t>
      </w:r>
      <w:r w:rsidRPr="00CB1977">
        <w:rPr>
          <w:rStyle w:val="StyleUnderline"/>
          <w:highlight w:val="yellow"/>
        </w:rPr>
        <w:t>rise to</w:t>
      </w:r>
      <w:r w:rsidRPr="004053BE">
        <w:rPr>
          <w:rStyle w:val="StyleUnderline"/>
        </w:rPr>
        <w:t xml:space="preserve"> an individual </w:t>
      </w:r>
      <w:r w:rsidRPr="004053BE">
        <w:rPr>
          <w:rStyle w:val="Emphasis"/>
        </w:rPr>
        <w:t xml:space="preserve">incentive for strategic </w:t>
      </w:r>
      <w:r w:rsidRPr="00CB1977">
        <w:rPr>
          <w:rStyle w:val="Emphasis"/>
          <w:highlight w:val="yellow"/>
        </w:rPr>
        <w:t>self-restraint</w:t>
      </w:r>
      <w:r w:rsidRPr="004053BE">
        <w:rPr>
          <w:rStyle w:val="StyleUnderline"/>
        </w:rPr>
        <w:t xml:space="preserve"> toward trade partners in similar economic trouble</w:t>
      </w:r>
      <w:r w:rsidRPr="004053BE">
        <w:t xml:space="preserve">. Under conditions of widespread crisis, </w:t>
      </w:r>
      <w:r w:rsidRPr="004053BE">
        <w:rPr>
          <w:rStyle w:val="StyleUnderline"/>
        </w:rPr>
        <w:t xml:space="preserve">government </w:t>
      </w:r>
      <w:r w:rsidRPr="00CB1977">
        <w:rPr>
          <w:rStyle w:val="StyleUnderline"/>
          <w:highlight w:val="yellow"/>
        </w:rPr>
        <w:t xml:space="preserve">leaders </w:t>
      </w:r>
      <w:r w:rsidRPr="00CB1977">
        <w:rPr>
          <w:rStyle w:val="Emphasis"/>
          <w:highlight w:val="yellow"/>
        </w:rPr>
        <w:t>fear</w:t>
      </w:r>
      <w:r w:rsidRPr="004053BE">
        <w:rPr>
          <w:rStyle w:val="StyleUnderline"/>
        </w:rPr>
        <w:t xml:space="preserve"> the </w:t>
      </w:r>
      <w:r w:rsidRPr="00CB1977">
        <w:rPr>
          <w:rStyle w:val="Emphasis"/>
          <w:highlight w:val="yellow"/>
        </w:rPr>
        <w:t>repercussions</w:t>
      </w:r>
      <w:r w:rsidRPr="004053BE">
        <w:rPr>
          <w:rStyle w:val="StyleUnderline"/>
        </w:rPr>
        <w:t xml:space="preserve"> that their own use of trade protection may have on the behavior of trade partners at a time when they cannot afford the economic cost of a trade war</w:t>
      </w:r>
      <w:r w:rsidRPr="004053BE">
        <w:t xml:space="preserve">. </w:t>
      </w:r>
      <w:r w:rsidRPr="00CB1977">
        <w:rPr>
          <w:rStyle w:val="StyleUnderline"/>
          <w:highlight w:val="yellow"/>
        </w:rPr>
        <w:t xml:space="preserve">Institutions provide </w:t>
      </w:r>
      <w:r w:rsidRPr="00CB1977">
        <w:rPr>
          <w:rStyle w:val="Emphasis"/>
          <w:highlight w:val="yellow"/>
        </w:rPr>
        <w:t>monitoring</w:t>
      </w:r>
      <w:r w:rsidRPr="00CB1977">
        <w:rPr>
          <w:rStyle w:val="StyleUnderline"/>
          <w:highlight w:val="yellow"/>
        </w:rPr>
        <w:t xml:space="preserve"> and</w:t>
      </w:r>
      <w:r w:rsidRPr="004053BE">
        <w:rPr>
          <w:rStyle w:val="StyleUnderline"/>
        </w:rPr>
        <w:t xml:space="preserve"> a venue for </w:t>
      </w:r>
      <w:r w:rsidRPr="004053BE">
        <w:rPr>
          <w:rStyle w:val="Emphasis"/>
        </w:rPr>
        <w:t>leader interaction</w:t>
      </w:r>
      <w:r w:rsidRPr="004053BE">
        <w:rPr>
          <w:rStyle w:val="StyleUnderline"/>
        </w:rPr>
        <w:t xml:space="preserve"> that </w:t>
      </w:r>
      <w:r w:rsidRPr="00CB1977">
        <w:rPr>
          <w:rStyle w:val="Emphasis"/>
          <w:highlight w:val="yellow"/>
        </w:rPr>
        <w:t>facilitate</w:t>
      </w:r>
      <w:r w:rsidRPr="004053BE">
        <w:rPr>
          <w:rStyle w:val="Emphasis"/>
        </w:rPr>
        <w:t xml:space="preserve">s </w:t>
      </w:r>
      <w:r w:rsidRPr="00CB1977">
        <w:rPr>
          <w:rStyle w:val="Emphasis"/>
          <w:highlight w:val="yellow"/>
        </w:rPr>
        <w:t>coordination</w:t>
      </w:r>
      <w:r w:rsidRPr="004053BE">
        <w:rPr>
          <w:rStyle w:val="StyleUnderline"/>
        </w:rPr>
        <w:t xml:space="preserve"> among states</w:t>
      </w:r>
      <w:r w:rsidRPr="004053BE">
        <w:t xml:space="preserve">. Here the key function is </w:t>
      </w:r>
      <w:r w:rsidRPr="004053BE">
        <w:rPr>
          <w:rStyle w:val="StyleUnderline"/>
        </w:rPr>
        <w:t>to reinforce expectations that any move to protect industries will trigger similar moves in other countries</w:t>
      </w:r>
      <w:r w:rsidRPr="004053BE">
        <w:t xml:space="preserve">. Such coordination often draws on shared historical analogies, such as the Smoot–Hawley lesson, which form a focal point to shape beliefs about appropriate state behavior. Much of the literature has focused on the more visible action of legal enforcement through dispute settlement, but this only captures part of the story. Our research suggests that </w:t>
      </w:r>
      <w:r w:rsidRPr="004053BE">
        <w:rPr>
          <w:rStyle w:val="StyleUnderline"/>
        </w:rPr>
        <w:t xml:space="preserve">tools of informal governance such as leader pledges, guidance from the Director General, trade policy reviews, and plenary meetings </w:t>
      </w:r>
      <w:r w:rsidRPr="004053BE">
        <w:rPr>
          <w:rStyle w:val="Emphasis"/>
        </w:rPr>
        <w:t>play a real role</w:t>
      </w:r>
      <w:r w:rsidRPr="004053BE">
        <w:rPr>
          <w:rStyle w:val="StyleUnderline"/>
        </w:rPr>
        <w:t xml:space="preserve"> within the trade regime</w:t>
      </w:r>
      <w:r w:rsidRPr="004053BE">
        <w:t xml:space="preserve">. In the absence of sufficiently stringent rules over flexibility measures, compliance alone is insufficient during a global economic crisis. </w:t>
      </w:r>
      <w:r w:rsidRPr="004053BE">
        <w:rPr>
          <w:rStyle w:val="StyleUnderline"/>
        </w:rPr>
        <w:t xml:space="preserve">These </w:t>
      </w:r>
      <w:r w:rsidRPr="004053BE">
        <w:rPr>
          <w:rStyle w:val="Emphasis"/>
        </w:rPr>
        <w:t>circumstances</w:t>
      </w:r>
      <w:r w:rsidRPr="004053BE">
        <w:rPr>
          <w:rStyle w:val="StyleUnderline"/>
        </w:rPr>
        <w:t xml:space="preserve"> trigger </w:t>
      </w:r>
      <w:r w:rsidRPr="004053BE">
        <w:rPr>
          <w:rStyle w:val="Emphasis"/>
        </w:rPr>
        <w:t>informal mechanisms</w:t>
      </w:r>
      <w:r w:rsidRPr="004053BE">
        <w:rPr>
          <w:rStyle w:val="StyleUnderline"/>
        </w:rPr>
        <w:t xml:space="preserve"> that complement legal rules to </w:t>
      </w:r>
      <w:r w:rsidRPr="004053BE">
        <w:rPr>
          <w:rStyle w:val="Emphasis"/>
        </w:rPr>
        <w:t>support cooperation</w:t>
      </w:r>
      <w:r w:rsidRPr="004053BE">
        <w:t xml:space="preserve">. </w:t>
      </w:r>
      <w:r w:rsidRPr="00CB1977">
        <w:rPr>
          <w:rStyle w:val="StyleUnderline"/>
          <w:highlight w:val="yellow"/>
        </w:rPr>
        <w:t>During</w:t>
      </w:r>
      <w:r w:rsidRPr="004053BE">
        <w:rPr>
          <w:rStyle w:val="StyleUnderline"/>
        </w:rPr>
        <w:t xml:space="preserve"> widespread </w:t>
      </w:r>
      <w:r w:rsidRPr="00CB1977">
        <w:rPr>
          <w:rStyle w:val="StyleUnderline"/>
          <w:highlight w:val="yellow"/>
        </w:rPr>
        <w:t>crisis</w:t>
      </w:r>
      <w:r w:rsidRPr="004053BE">
        <w:rPr>
          <w:rStyle w:val="StyleUnderline"/>
        </w:rPr>
        <w:t xml:space="preserve">, legal enforcement would be inadequate, and </w:t>
      </w:r>
      <w:r w:rsidRPr="00CB1977">
        <w:rPr>
          <w:rStyle w:val="StyleUnderline"/>
          <w:highlight w:val="yellow"/>
        </w:rPr>
        <w:t>informal governance</w:t>
      </w:r>
      <w:r w:rsidRPr="004053BE">
        <w:rPr>
          <w:rStyle w:val="StyleUnderline"/>
        </w:rPr>
        <w:t xml:space="preserve"> helps to </w:t>
      </w:r>
      <w:r w:rsidRPr="00CB1977">
        <w:rPr>
          <w:rStyle w:val="StyleUnderline"/>
          <w:highlight w:val="yellow"/>
        </w:rPr>
        <w:t>bolster the system</w:t>
      </w:r>
      <w:r w:rsidRPr="004053BE">
        <w:t xml:space="preserve">. Informal coordination is by nature difficult to observe, and we are unable to directly measure this process. Instead, we examine the variation in responses across crises of varying severity, within the context of the same formal setting of the WTO. Yet by focusing on discretionary tools of protection—trade </w:t>
      </w:r>
      <w:r w:rsidRPr="004053BE">
        <w:lastRenderedPageBreak/>
        <w:t xml:space="preserve">remedies and tariff hikes within the bound rate—we can offer conclusions about how systemic crises shape country restraint independent of formal institutional constraints. Insofar as </w:t>
      </w:r>
      <w:r w:rsidRPr="004053BE">
        <w:rPr>
          <w:rStyle w:val="StyleUnderline"/>
        </w:rPr>
        <w:t xml:space="preserve">institutions are generating </w:t>
      </w:r>
      <w:r w:rsidRPr="004053BE">
        <w:t xml:space="preserve">such </w:t>
      </w:r>
      <w:r w:rsidRPr="004053BE">
        <w:rPr>
          <w:rStyle w:val="StyleUnderline"/>
        </w:rPr>
        <w:t>restraint</w:t>
      </w:r>
      <w:r w:rsidRPr="004053BE">
        <w:t xml:space="preserve">, we offer that it is </w:t>
      </w:r>
      <w:r w:rsidRPr="004053BE">
        <w:rPr>
          <w:rStyle w:val="StyleUnderline"/>
        </w:rPr>
        <w:t>by facilitating informal coordination</w:t>
      </w:r>
      <w:r w:rsidRPr="004053BE">
        <w:t xml:space="preserve">, since all these instruments of trade protection fall within the letter of the law. Future research should explore trade policy at the micro level to identify which pathway is the most important for coordination. Research at a more macro-historical scope could compare how countries respond to crises under fundamentally different institutional contexts. In sum, the determinants of protection include economic downturns not only at home but also abroad. </w:t>
      </w:r>
      <w:r w:rsidRPr="004053BE">
        <w:rPr>
          <w:rStyle w:val="StyleUnderline"/>
        </w:rPr>
        <w:t xml:space="preserve">Rather than reinforcing pressure for protection, pervasive </w:t>
      </w:r>
      <w:r w:rsidRPr="00CB1977">
        <w:rPr>
          <w:rStyle w:val="StyleUnderline"/>
          <w:highlight w:val="yellow"/>
        </w:rPr>
        <w:t>crisis</w:t>
      </w:r>
      <w:r w:rsidRPr="004053BE">
        <w:rPr>
          <w:rStyle w:val="StyleUnderline"/>
        </w:rPr>
        <w:t xml:space="preserve"> in the global economy is shown to </w:t>
      </w:r>
      <w:r w:rsidRPr="00CB1977">
        <w:rPr>
          <w:rStyle w:val="StyleUnderline"/>
          <w:highlight w:val="yellow"/>
        </w:rPr>
        <w:t>generate</w:t>
      </w:r>
      <w:r w:rsidRPr="004053BE">
        <w:rPr>
          <w:rStyle w:val="StyleUnderline"/>
        </w:rPr>
        <w:t xml:space="preserve"> countervailing </w:t>
      </w:r>
      <w:r w:rsidRPr="00CB1977">
        <w:rPr>
          <w:rStyle w:val="StyleUnderline"/>
          <w:highlight w:val="yellow"/>
        </w:rPr>
        <w:t>pressure for restraint</w:t>
      </w:r>
      <w:r w:rsidRPr="004053BE">
        <w:rPr>
          <w:rStyle w:val="StyleUnderline"/>
        </w:rPr>
        <w:t xml:space="preserve"> in response to domestic crisis</w:t>
      </w:r>
      <w:r w:rsidRPr="004053BE">
        <w:t xml:space="preserve">. In some cases, </w:t>
      </w:r>
      <w:r w:rsidRPr="00CB1977">
        <w:rPr>
          <w:rStyle w:val="Emphasis"/>
          <w:highlight w:val="yellow"/>
        </w:rPr>
        <w:t>hard times bring more</w:t>
      </w:r>
      <w:r w:rsidRPr="004053BE">
        <w:rPr>
          <w:rStyle w:val="Emphasis"/>
        </w:rPr>
        <w:t xml:space="preserve">, not less, international </w:t>
      </w:r>
      <w:r w:rsidRPr="00CB1977">
        <w:rPr>
          <w:rStyle w:val="Emphasis"/>
          <w:highlight w:val="yellow"/>
        </w:rPr>
        <w:t>cooperation</w:t>
      </w:r>
      <w:r w:rsidRPr="004053BE">
        <w:t xml:space="preserve">. </w:t>
      </w:r>
    </w:p>
    <w:p w14:paraId="2696AAB9" w14:textId="77777777" w:rsidR="00666F06" w:rsidRPr="00CC7B1A" w:rsidRDefault="00666F06" w:rsidP="00666F06"/>
    <w:p w14:paraId="5050A48C" w14:textId="77777777" w:rsidR="00B16946" w:rsidRPr="00B16946" w:rsidRDefault="00B16946" w:rsidP="00B16946"/>
    <w:sectPr w:rsidR="00B16946" w:rsidRPr="00B1694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w:panose1 w:val="0000000000000000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Calibri"/>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auto"/>
    <w:pitch w:val="variable"/>
    <w:sig w:usb0="00000003" w:usb1="00000000" w:usb2="00000000" w:usb3="00000000" w:csb0="00000001"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panose1 w:val="020B0604020202020204"/>
    <w:charset w:val="00"/>
    <w:family w:val="roman"/>
    <w:notTrueType/>
    <w:pitch w:val="default"/>
    <w:sig w:usb0="00000003" w:usb1="00000000" w:usb2="00000000" w:usb3="00000000" w:csb0="00000001" w:csb1="00000000"/>
  </w:font>
  <w:font w:name="Showcard Gothic">
    <w:panose1 w:val="040209040201020206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Cambria"/>
    <w:panose1 w:val="020B0604020202020204"/>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A55C3E5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AE6BDF"/>
    <w:multiLevelType w:val="hybridMultilevel"/>
    <w:tmpl w:val="11DA34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0C776C"/>
    <w:multiLevelType w:val="multilevel"/>
    <w:tmpl w:val="7A3A9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2DC40D3"/>
    <w:multiLevelType w:val="hybridMultilevel"/>
    <w:tmpl w:val="663A38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D26895"/>
    <w:multiLevelType w:val="hybridMultilevel"/>
    <w:tmpl w:val="F8AEE7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326137"/>
    <w:multiLevelType w:val="multilevel"/>
    <w:tmpl w:val="9C46B7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3732CEE"/>
    <w:multiLevelType w:val="hybridMultilevel"/>
    <w:tmpl w:val="8B4673B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6943842"/>
    <w:multiLevelType w:val="hybridMultilevel"/>
    <w:tmpl w:val="C0040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8F3805"/>
    <w:multiLevelType w:val="hybridMultilevel"/>
    <w:tmpl w:val="31F870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7293D12"/>
    <w:multiLevelType w:val="hybridMultilevel"/>
    <w:tmpl w:val="B090FA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9A20925"/>
    <w:multiLevelType w:val="hybridMultilevel"/>
    <w:tmpl w:val="49ACB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D3814C7"/>
    <w:multiLevelType w:val="hybridMultilevel"/>
    <w:tmpl w:val="511C16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EC0486"/>
    <w:multiLevelType w:val="hybridMultilevel"/>
    <w:tmpl w:val="00D439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0D66E5A"/>
    <w:multiLevelType w:val="hybridMultilevel"/>
    <w:tmpl w:val="063EC3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2F04FD"/>
    <w:multiLevelType w:val="hybridMultilevel"/>
    <w:tmpl w:val="2C3C527C"/>
    <w:lvl w:ilvl="0" w:tplc="D46E2B1C">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CF12D9"/>
    <w:multiLevelType w:val="hybridMultilevel"/>
    <w:tmpl w:val="60062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0101B2E"/>
    <w:multiLevelType w:val="hybridMultilevel"/>
    <w:tmpl w:val="BD9C836E"/>
    <w:lvl w:ilvl="0" w:tplc="F3827F2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0E75BA9"/>
    <w:multiLevelType w:val="hybridMultilevel"/>
    <w:tmpl w:val="CBFAE57C"/>
    <w:lvl w:ilvl="0" w:tplc="A3CE88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1F23F41"/>
    <w:multiLevelType w:val="hybridMultilevel"/>
    <w:tmpl w:val="1E38B3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FE50391"/>
    <w:multiLevelType w:val="hybridMultilevel"/>
    <w:tmpl w:val="F08CC9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0665A7E"/>
    <w:multiLevelType w:val="hybridMultilevel"/>
    <w:tmpl w:val="C59EB3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7BA6C7E"/>
    <w:multiLevelType w:val="hybridMultilevel"/>
    <w:tmpl w:val="78DAA962"/>
    <w:lvl w:ilvl="0" w:tplc="E3AE3BF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BD151A8"/>
    <w:multiLevelType w:val="hybridMultilevel"/>
    <w:tmpl w:val="8B3640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C09367D"/>
    <w:multiLevelType w:val="hybridMultilevel"/>
    <w:tmpl w:val="8B4673B4"/>
    <w:lvl w:ilvl="0" w:tplc="5720F9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CA04E0B"/>
    <w:multiLevelType w:val="hybridMultilevel"/>
    <w:tmpl w:val="177C50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2"/>
  </w:num>
  <w:num w:numId="13">
    <w:abstractNumId w:val="19"/>
  </w:num>
  <w:num w:numId="14">
    <w:abstractNumId w:val="24"/>
  </w:num>
  <w:num w:numId="15">
    <w:abstractNumId w:val="23"/>
  </w:num>
  <w:num w:numId="16">
    <w:abstractNumId w:val="35"/>
  </w:num>
  <w:num w:numId="17">
    <w:abstractNumId w:val="30"/>
  </w:num>
  <w:num w:numId="18">
    <w:abstractNumId w:val="26"/>
  </w:num>
  <w:num w:numId="19">
    <w:abstractNumId w:val="17"/>
  </w:num>
  <w:num w:numId="20">
    <w:abstractNumId w:val="33"/>
  </w:num>
  <w:num w:numId="21">
    <w:abstractNumId w:val="11"/>
  </w:num>
  <w:num w:numId="22">
    <w:abstractNumId w:val="31"/>
  </w:num>
  <w:num w:numId="23">
    <w:abstractNumId w:val="21"/>
  </w:num>
  <w:num w:numId="24">
    <w:abstractNumId w:val="18"/>
  </w:num>
  <w:num w:numId="25">
    <w:abstractNumId w:val="14"/>
  </w:num>
  <w:num w:numId="26">
    <w:abstractNumId w:val="22"/>
  </w:num>
  <w:num w:numId="27">
    <w:abstractNumId w:val="13"/>
  </w:num>
  <w:num w:numId="28">
    <w:abstractNumId w:val="29"/>
  </w:num>
  <w:num w:numId="29">
    <w:abstractNumId w:val="20"/>
  </w:num>
  <w:num w:numId="30">
    <w:abstractNumId w:val="28"/>
  </w:num>
  <w:num w:numId="31">
    <w:abstractNumId w:val="34"/>
  </w:num>
  <w:num w:numId="32">
    <w:abstractNumId w:val="16"/>
  </w:num>
  <w:num w:numId="33">
    <w:abstractNumId w:val="12"/>
  </w:num>
  <w:num w:numId="34">
    <w:abstractNumId w:val="25"/>
  </w:num>
  <w:num w:numId="35">
    <w:abstractNumId w:val="15"/>
  </w:num>
  <w:num w:numId="3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13EB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4748"/>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674A"/>
    <w:rsid w:val="006379E9"/>
    <w:rsid w:val="006438CB"/>
    <w:rsid w:val="006529B9"/>
    <w:rsid w:val="00654695"/>
    <w:rsid w:val="0065500A"/>
    <w:rsid w:val="00655217"/>
    <w:rsid w:val="0065727C"/>
    <w:rsid w:val="00666F06"/>
    <w:rsid w:val="00674A78"/>
    <w:rsid w:val="00696A16"/>
    <w:rsid w:val="006A4840"/>
    <w:rsid w:val="006A52A0"/>
    <w:rsid w:val="006A7E1D"/>
    <w:rsid w:val="006C3A56"/>
    <w:rsid w:val="006D13F4"/>
    <w:rsid w:val="006D6AED"/>
    <w:rsid w:val="006E6D0B"/>
    <w:rsid w:val="006F126E"/>
    <w:rsid w:val="006F32C9"/>
    <w:rsid w:val="006F3834"/>
    <w:rsid w:val="006F5693"/>
    <w:rsid w:val="006F5AEB"/>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6946"/>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3110"/>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3EB5"/>
    <w:rsid w:val="00E15598"/>
    <w:rsid w:val="00E20D65"/>
    <w:rsid w:val="00E353A2"/>
    <w:rsid w:val="00E36881"/>
    <w:rsid w:val="00E42E4C"/>
    <w:rsid w:val="00E45309"/>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05FBE1"/>
  <w14:defaultImageDpi w14:val="300"/>
  <w15:docId w15:val="{9786D938-CF6F-8448-A401-18B0A4D00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3674A"/>
    <w:pPr>
      <w:spacing w:after="160" w:line="259" w:lineRule="auto"/>
    </w:pPr>
    <w:rPr>
      <w:rFonts w:ascii="Calibri" w:hAnsi="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E13EB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E13EB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1,Heading 3 Char Char,Char,Foldover,3: Cite,Heading 3 Char1 Char Char,Citation Char Char Char Char,Citation Char1 Char Char,Bold Cite,Citation,Tag Char Char,Cite 1,Read Char,Heading 3 Char Char1 Char Char,Read Char Ch,Text 7,no"/>
    <w:basedOn w:val="Normal"/>
    <w:next w:val="Normal"/>
    <w:link w:val="Heading3Char"/>
    <w:uiPriority w:val="9"/>
    <w:unhideWhenUsed/>
    <w:qFormat/>
    <w:rsid w:val="00E13EB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 Ch,Heading 2 Char2 Char,Heading 2 Char1 Char Char,Ch,tag,No Spacing2111,No Spacing1,No Spacing11,tags,No Spacing111,No Spacing112,No Spacing1121,No Spacing2,Debate Text,Read stuff,no read,Tag1"/>
    <w:basedOn w:val="Normal"/>
    <w:next w:val="Normal"/>
    <w:link w:val="Heading4Char"/>
    <w:uiPriority w:val="9"/>
    <w:unhideWhenUsed/>
    <w:qFormat/>
    <w:rsid w:val="00E13EB5"/>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uiPriority w:val="99"/>
    <w:qFormat/>
    <w:rsid w:val="0063674A"/>
    <w:pPr>
      <w:spacing w:before="280" w:line="360" w:lineRule="auto"/>
      <w:outlineLvl w:val="4"/>
    </w:pPr>
    <w:rPr>
      <w:rFonts w:ascii="Cambria" w:hAnsi="Cambria"/>
      <w:b/>
      <w:bCs/>
      <w:i/>
      <w:iCs/>
      <w:sz w:val="20"/>
      <w:lang w:bidi="en-US"/>
    </w:rPr>
  </w:style>
  <w:style w:type="paragraph" w:styleId="Heading6">
    <w:name w:val="heading 6"/>
    <w:basedOn w:val="Normal"/>
    <w:next w:val="Normal"/>
    <w:link w:val="Heading6Char"/>
    <w:uiPriority w:val="9"/>
    <w:qFormat/>
    <w:rsid w:val="0063674A"/>
    <w:pPr>
      <w:spacing w:before="280" w:after="80" w:line="360" w:lineRule="auto"/>
      <w:outlineLvl w:val="5"/>
    </w:pPr>
    <w:rPr>
      <w:rFonts w:ascii="Cambria" w:hAnsi="Cambria"/>
      <w:b/>
      <w:bCs/>
      <w:i/>
      <w:iCs/>
      <w:sz w:val="20"/>
      <w:lang w:bidi="en-US"/>
    </w:rPr>
  </w:style>
  <w:style w:type="paragraph" w:styleId="Heading7">
    <w:name w:val="heading 7"/>
    <w:basedOn w:val="Normal"/>
    <w:next w:val="Normal"/>
    <w:link w:val="Heading7Char"/>
    <w:qFormat/>
    <w:rsid w:val="0063674A"/>
    <w:pPr>
      <w:spacing w:before="280" w:line="360" w:lineRule="auto"/>
      <w:outlineLvl w:val="6"/>
    </w:pPr>
    <w:rPr>
      <w:rFonts w:ascii="Cambria" w:hAnsi="Cambria"/>
      <w:b/>
      <w:bCs/>
      <w:i/>
      <w:iCs/>
      <w:sz w:val="20"/>
      <w:szCs w:val="20"/>
      <w:lang w:bidi="en-US"/>
    </w:rPr>
  </w:style>
  <w:style w:type="paragraph" w:styleId="Heading8">
    <w:name w:val="heading 8"/>
    <w:basedOn w:val="Normal"/>
    <w:next w:val="Normal"/>
    <w:link w:val="Heading8Char"/>
    <w:qFormat/>
    <w:rsid w:val="0063674A"/>
    <w:pPr>
      <w:spacing w:before="280" w:line="360" w:lineRule="auto"/>
      <w:outlineLvl w:val="7"/>
    </w:pPr>
    <w:rPr>
      <w:rFonts w:ascii="Cambria" w:hAnsi="Cambria"/>
      <w:b/>
      <w:bCs/>
      <w:i/>
      <w:iCs/>
      <w:sz w:val="18"/>
      <w:szCs w:val="18"/>
      <w:lang w:bidi="en-US"/>
    </w:rPr>
  </w:style>
  <w:style w:type="paragraph" w:styleId="Heading9">
    <w:name w:val="heading 9"/>
    <w:basedOn w:val="Normal"/>
    <w:next w:val="Normal"/>
    <w:link w:val="Heading9Char"/>
    <w:qFormat/>
    <w:rsid w:val="0063674A"/>
    <w:pPr>
      <w:spacing w:before="280" w:line="360" w:lineRule="auto"/>
      <w:outlineLvl w:val="8"/>
    </w:pPr>
    <w:rPr>
      <w:rFonts w:ascii="Cambria" w:hAnsi="Cambria"/>
      <w:i/>
      <w:iCs/>
      <w:sz w:val="18"/>
      <w:szCs w:val="18"/>
      <w:lang w:bidi="en-US"/>
    </w:rPr>
  </w:style>
  <w:style w:type="character" w:default="1" w:styleId="DefaultParagraphFont">
    <w:name w:val="Default Paragraph Font"/>
    <w:uiPriority w:val="1"/>
    <w:semiHidden/>
    <w:unhideWhenUsed/>
    <w:rsid w:val="00E13E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13EB5"/>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uiPriority w:val="9"/>
    <w:rsid w:val="00E13EB5"/>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9"/>
    <w:rsid w:val="00E13EB5"/>
    <w:rPr>
      <w:rFonts w:ascii="Calibri" w:eastAsiaTheme="majorEastAsia" w:hAnsi="Calibri" w:cstheme="majorBidi"/>
      <w:b/>
      <w:bCs/>
      <w:sz w:val="44"/>
      <w:szCs w:val="44"/>
      <w:u w:val="double"/>
    </w:rPr>
  </w:style>
  <w:style w:type="character" w:customStyle="1" w:styleId="Heading3Char">
    <w:name w:val="Heading 3 Char"/>
    <w:aliases w:val="Block Char,Heading 31 Char,Heading 3 Char Char Char,Char Char,Foldover Char,3: Cite Char,Heading 3 Char1 Char Char Char,Citation Char Char Char Char Char,Citation Char1 Char Char Char,Bold Cite Char1,Citation Char,Tag Char Char Char"/>
    <w:basedOn w:val="DefaultParagraphFont"/>
    <w:link w:val="Heading3"/>
    <w:uiPriority w:val="9"/>
    <w:rsid w:val="00E13EB5"/>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 Ch Char,Heading 2 Char2 Char Char,Heading 2 Char1 Char Char Char,Ch Char,tag Char,No Spacing2111 Char,No Spacing1 Char,No Spacing11 Char,tags Char,Tag1 Char"/>
    <w:basedOn w:val="DefaultParagraphFont"/>
    <w:link w:val="Heading4"/>
    <w:uiPriority w:val="9"/>
    <w:rsid w:val="00E13EB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Style Style Bold + 10 pt,Old Cite,Style Style Bold + 11 pt,Style Style Bold + 13 pt,tagld + 12 pt,tag + 12 pt,Not...,Not.,Not"/>
    <w:basedOn w:val="DefaultParagraphFont"/>
    <w:uiPriority w:val="1"/>
    <w:qFormat/>
    <w:rsid w:val="00E13EB5"/>
    <w:rPr>
      <w:b/>
      <w:sz w:val="26"/>
      <w:u w:val="none"/>
    </w:rPr>
  </w:style>
  <w:style w:type="character" w:customStyle="1" w:styleId="StyleUnderline">
    <w:name w:val="Style Underline"/>
    <w:aliases w:val="Underline,Style Bold Underline,Intense Emphasis1,Intense Emphasis11,apple-style-span + 6 pt,Bold,Kern at 16 pt,Intense Emphasis2,HHeading 3 + 12 pt,Style,Underline Char,Bold Cite Char,Citation Char Char Char,ci,c,Intense Emphasis3,Bo,B,S"/>
    <w:basedOn w:val="DefaultParagraphFont"/>
    <w:uiPriority w:val="1"/>
    <w:qFormat/>
    <w:rsid w:val="00E13EB5"/>
    <w:rPr>
      <w:b w:val="0"/>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20"/>
    <w:qFormat/>
    <w:rsid w:val="00E13EB5"/>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E13EB5"/>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E13EB5"/>
    <w:rPr>
      <w:color w:val="auto"/>
      <w:u w:val="none"/>
    </w:rPr>
  </w:style>
  <w:style w:type="paragraph" w:styleId="DocumentMap">
    <w:name w:val="Document Map"/>
    <w:basedOn w:val="Normal"/>
    <w:link w:val="DocumentMapChar"/>
    <w:uiPriority w:val="99"/>
    <w:unhideWhenUsed/>
    <w:rsid w:val="00E13EB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E13EB5"/>
    <w:rPr>
      <w:rFonts w:ascii="Lucida Grande" w:hAnsi="Lucida Grande" w:cs="Lucida Grande"/>
    </w:rPr>
  </w:style>
  <w:style w:type="character" w:customStyle="1" w:styleId="Heading5Char">
    <w:name w:val="Heading 5 Char"/>
    <w:aliases w:val="Text Char"/>
    <w:basedOn w:val="DefaultParagraphFont"/>
    <w:link w:val="Heading5"/>
    <w:uiPriority w:val="99"/>
    <w:rsid w:val="0063674A"/>
    <w:rPr>
      <w:rFonts w:ascii="Cambria" w:hAnsi="Cambria"/>
      <w:b/>
      <w:bCs/>
      <w:i/>
      <w:iCs/>
      <w:sz w:val="20"/>
      <w:lang w:bidi="en-US"/>
    </w:rPr>
  </w:style>
  <w:style w:type="character" w:customStyle="1" w:styleId="Heading6Char">
    <w:name w:val="Heading 6 Char"/>
    <w:basedOn w:val="DefaultParagraphFont"/>
    <w:link w:val="Heading6"/>
    <w:uiPriority w:val="9"/>
    <w:rsid w:val="0063674A"/>
    <w:rPr>
      <w:rFonts w:ascii="Cambria" w:hAnsi="Cambria"/>
      <w:b/>
      <w:bCs/>
      <w:i/>
      <w:iCs/>
      <w:sz w:val="20"/>
      <w:lang w:bidi="en-US"/>
    </w:rPr>
  </w:style>
  <w:style w:type="character" w:customStyle="1" w:styleId="Heading7Char">
    <w:name w:val="Heading 7 Char"/>
    <w:basedOn w:val="DefaultParagraphFont"/>
    <w:link w:val="Heading7"/>
    <w:rsid w:val="0063674A"/>
    <w:rPr>
      <w:rFonts w:ascii="Cambria" w:hAnsi="Cambria"/>
      <w:b/>
      <w:bCs/>
      <w:i/>
      <w:iCs/>
      <w:sz w:val="20"/>
      <w:szCs w:val="20"/>
      <w:lang w:bidi="en-US"/>
    </w:rPr>
  </w:style>
  <w:style w:type="character" w:customStyle="1" w:styleId="Heading8Char">
    <w:name w:val="Heading 8 Char"/>
    <w:basedOn w:val="DefaultParagraphFont"/>
    <w:link w:val="Heading8"/>
    <w:rsid w:val="0063674A"/>
    <w:rPr>
      <w:rFonts w:ascii="Cambria" w:hAnsi="Cambria"/>
      <w:b/>
      <w:bCs/>
      <w:i/>
      <w:iCs/>
      <w:sz w:val="18"/>
      <w:szCs w:val="18"/>
      <w:lang w:bidi="en-US"/>
    </w:rPr>
  </w:style>
  <w:style w:type="character" w:customStyle="1" w:styleId="Heading9Char">
    <w:name w:val="Heading 9 Char"/>
    <w:basedOn w:val="DefaultParagraphFont"/>
    <w:link w:val="Heading9"/>
    <w:rsid w:val="0063674A"/>
    <w:rPr>
      <w:rFonts w:ascii="Cambria" w:hAnsi="Cambria"/>
      <w:i/>
      <w:iCs/>
      <w:sz w:val="18"/>
      <w:szCs w:val="18"/>
      <w:lang w:bidi="en-US"/>
    </w:rPr>
  </w:style>
  <w:style w:type="paragraph" w:customStyle="1" w:styleId="textbold">
    <w:name w:val="text bold"/>
    <w:basedOn w:val="Normal"/>
    <w:link w:val="Emphasis"/>
    <w:uiPriority w:val="20"/>
    <w:qFormat/>
    <w:rsid w:val="0063674A"/>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Card,No Spacing41"/>
    <w:basedOn w:val="Heading1"/>
    <w:link w:val="Hyperlink"/>
    <w:autoRedefine/>
    <w:uiPriority w:val="99"/>
    <w:qFormat/>
    <w:rsid w:val="0063674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63674A"/>
    <w:pPr>
      <w:spacing w:before="100" w:beforeAutospacing="1" w:after="100" w:afterAutospacing="1"/>
    </w:pPr>
  </w:style>
  <w:style w:type="character" w:customStyle="1" w:styleId="sr-only">
    <w:name w:val="sr-only"/>
    <w:basedOn w:val="DefaultParagraphFont"/>
    <w:rsid w:val="0063674A"/>
  </w:style>
  <w:style w:type="character" w:customStyle="1" w:styleId="figurecredit">
    <w:name w:val="figure__credit"/>
    <w:basedOn w:val="DefaultParagraphFont"/>
    <w:rsid w:val="0063674A"/>
  </w:style>
  <w:style w:type="paragraph" w:customStyle="1" w:styleId="Emphasis1">
    <w:name w:val="Emphasis1"/>
    <w:basedOn w:val="Normal"/>
    <w:uiPriority w:val="20"/>
    <w:qFormat/>
    <w:rsid w:val="0063674A"/>
    <w:pPr>
      <w:pBdr>
        <w:top w:val="single" w:sz="4" w:space="1" w:color="auto"/>
        <w:left w:val="single" w:sz="4" w:space="4" w:color="auto"/>
        <w:bottom w:val="single" w:sz="4" w:space="1" w:color="auto"/>
        <w:right w:val="single" w:sz="4" w:space="4" w:color="auto"/>
      </w:pBdr>
      <w:ind w:left="720"/>
      <w:jc w:val="both"/>
    </w:pPr>
    <w:rPr>
      <w:b/>
      <w:iCs/>
      <w:sz w:val="26"/>
      <w:u w:val="single"/>
    </w:rPr>
  </w:style>
  <w:style w:type="character" w:styleId="UnresolvedMention">
    <w:name w:val="Unresolved Mention"/>
    <w:basedOn w:val="DefaultParagraphFont"/>
    <w:uiPriority w:val="99"/>
    <w:semiHidden/>
    <w:unhideWhenUsed/>
    <w:rsid w:val="0063674A"/>
    <w:rPr>
      <w:color w:val="605E5C"/>
      <w:shd w:val="clear" w:color="auto" w:fill="E1DFDD"/>
    </w:rPr>
  </w:style>
  <w:style w:type="paragraph" w:customStyle="1" w:styleId="kd">
    <w:name w:val="kd"/>
    <w:basedOn w:val="Normal"/>
    <w:rsid w:val="0063674A"/>
    <w:pPr>
      <w:spacing w:before="100" w:beforeAutospacing="1" w:after="100" w:afterAutospacing="1"/>
    </w:pPr>
  </w:style>
  <w:style w:type="character" w:styleId="Strong">
    <w:name w:val="Strong"/>
    <w:aliases w:val="8 pt font,Citation Char Char1 Char Char Char Char Char,Cut,Small 1"/>
    <w:basedOn w:val="DefaultParagraphFont"/>
    <w:uiPriority w:val="22"/>
    <w:qFormat/>
    <w:rsid w:val="0063674A"/>
    <w:rPr>
      <w:b/>
      <w:bCs/>
    </w:rPr>
  </w:style>
  <w:style w:type="paragraph" w:customStyle="1" w:styleId="css-axufdj">
    <w:name w:val="css-axufdj"/>
    <w:basedOn w:val="Normal"/>
    <w:rsid w:val="0063674A"/>
    <w:pPr>
      <w:spacing w:before="100" w:beforeAutospacing="1" w:after="100" w:afterAutospacing="1"/>
    </w:pPr>
  </w:style>
  <w:style w:type="character" w:customStyle="1" w:styleId="css-2ep15g">
    <w:name w:val="css-2ep15g"/>
    <w:basedOn w:val="DefaultParagraphFont"/>
    <w:rsid w:val="0063674A"/>
  </w:style>
  <w:style w:type="character" w:customStyle="1" w:styleId="css-1rhhdjb">
    <w:name w:val="css-1rhhdjb"/>
    <w:basedOn w:val="DefaultParagraphFont"/>
    <w:rsid w:val="0063674A"/>
  </w:style>
  <w:style w:type="character" w:customStyle="1" w:styleId="css-u32m0k">
    <w:name w:val="css-u32m0k"/>
    <w:basedOn w:val="DefaultParagraphFont"/>
    <w:rsid w:val="0063674A"/>
  </w:style>
  <w:style w:type="paragraph" w:styleId="ListParagraph">
    <w:name w:val="List Paragraph"/>
    <w:aliases w:val="6 font"/>
    <w:basedOn w:val="Normal"/>
    <w:uiPriority w:val="34"/>
    <w:qFormat/>
    <w:rsid w:val="0063674A"/>
    <w:pPr>
      <w:ind w:left="720"/>
      <w:contextualSpacing/>
    </w:pPr>
  </w:style>
  <w:style w:type="character" w:customStyle="1" w:styleId="TitleChar">
    <w:name w:val="Title Char"/>
    <w:aliases w:val="Bold Underlined Char,Cites and Cards Char,UNDERLINE Char,title Char,Block Heading Char,Read This Char"/>
    <w:link w:val="Title"/>
    <w:uiPriority w:val="6"/>
    <w:qFormat/>
    <w:rsid w:val="0063674A"/>
    <w:rPr>
      <w:rFonts w:ascii="Georgia" w:hAnsi="Georgia"/>
      <w:bCs/>
      <w:u w:val="single"/>
    </w:rPr>
  </w:style>
  <w:style w:type="paragraph" w:styleId="Title">
    <w:name w:val="Title"/>
    <w:aliases w:val="Bold Underlined,Cites and Cards,UNDERLINE,title,Block Heading,Read This"/>
    <w:basedOn w:val="Normal"/>
    <w:next w:val="Normal"/>
    <w:link w:val="TitleChar"/>
    <w:uiPriority w:val="6"/>
    <w:qFormat/>
    <w:rsid w:val="0063674A"/>
    <w:pPr>
      <w:outlineLvl w:val="0"/>
    </w:pPr>
    <w:rPr>
      <w:rFonts w:ascii="Georgia" w:hAnsi="Georgia"/>
      <w:bCs/>
      <w:sz w:val="24"/>
      <w:u w:val="single"/>
    </w:rPr>
  </w:style>
  <w:style w:type="character" w:customStyle="1" w:styleId="TitleChar1">
    <w:name w:val="Title Char1"/>
    <w:basedOn w:val="DefaultParagraphFont"/>
    <w:uiPriority w:val="99"/>
    <w:rsid w:val="0063674A"/>
    <w:rPr>
      <w:rFonts w:asciiTheme="majorHAnsi" w:eastAsiaTheme="majorEastAsia" w:hAnsiTheme="majorHAnsi" w:cstheme="majorBidi"/>
      <w:spacing w:val="-10"/>
      <w:kern w:val="28"/>
      <w:sz w:val="56"/>
      <w:szCs w:val="56"/>
    </w:rPr>
  </w:style>
  <w:style w:type="character" w:styleId="IntenseEmphasis">
    <w:name w:val="Intense Emphasis"/>
    <w:aliases w:val="cites Char Ch,9.5 pt,Intense Emphasi,Box Out,Intense Emphasis5,Char Char Char1,Sty,Style Underli,cites Char Char,Underlined Text Char,cite,Intense Emphasis6,Block Writing Char,Citation Char Char Char1, Char Char Char,ALEX Cha"/>
    <w:qFormat/>
    <w:rsid w:val="0063674A"/>
    <w:rPr>
      <w:b/>
      <w:bCs/>
      <w:u w:val="single"/>
    </w:rPr>
  </w:style>
  <w:style w:type="paragraph" w:customStyle="1" w:styleId="UnderlinePara">
    <w:name w:val="Underline Para"/>
    <w:basedOn w:val="Normal"/>
    <w:uiPriority w:val="1"/>
    <w:qFormat/>
    <w:rsid w:val="0063674A"/>
    <w:pPr>
      <w:widowControl w:val="0"/>
      <w:suppressAutoHyphens/>
      <w:spacing w:after="200"/>
      <w:contextualSpacing/>
    </w:pPr>
    <w:rPr>
      <w:rFonts w:asciiTheme="minorHAnsi" w:eastAsiaTheme="minorHAnsi" w:hAnsiTheme="minorHAnsi"/>
      <w:szCs w:val="22"/>
      <w:u w:val="single"/>
    </w:rPr>
  </w:style>
  <w:style w:type="paragraph" w:customStyle="1" w:styleId="has-drop-cap">
    <w:name w:val="has-drop-cap"/>
    <w:basedOn w:val="Normal"/>
    <w:rsid w:val="0063674A"/>
    <w:pPr>
      <w:spacing w:before="100" w:beforeAutospacing="1" w:after="100" w:afterAutospacing="1"/>
    </w:pPr>
  </w:style>
  <w:style w:type="paragraph" w:customStyle="1" w:styleId="articleparagraphroot2qm08">
    <w:name w:val="articleparagraph_root__2qm08"/>
    <w:basedOn w:val="Normal"/>
    <w:rsid w:val="0063674A"/>
    <w:pPr>
      <w:spacing w:before="100" w:beforeAutospacing="1" w:after="100" w:afterAutospacing="1"/>
    </w:pPr>
  </w:style>
  <w:style w:type="paragraph" w:customStyle="1" w:styleId="p">
    <w:name w:val="p"/>
    <w:basedOn w:val="Normal"/>
    <w:rsid w:val="0063674A"/>
    <w:pPr>
      <w:spacing w:before="100" w:beforeAutospacing="1" w:after="100" w:afterAutospacing="1" w:line="240" w:lineRule="auto"/>
    </w:pPr>
    <w:rPr>
      <w:rFonts w:ascii="Times New Roman" w:eastAsia="Times New Roman" w:hAnsi="Times New Roman" w:cs="Times New Roman"/>
      <w:sz w:val="24"/>
    </w:rPr>
  </w:style>
  <w:style w:type="paragraph" w:customStyle="1" w:styleId="active">
    <w:name w:val="active"/>
    <w:basedOn w:val="Normal"/>
    <w:rsid w:val="0063674A"/>
    <w:pPr>
      <w:spacing w:before="100" w:beforeAutospacing="1" w:after="100" w:afterAutospacing="1" w:line="240" w:lineRule="auto"/>
    </w:pPr>
    <w:rPr>
      <w:rFonts w:ascii="Times New Roman" w:eastAsia="Times New Roman" w:hAnsi="Times New Roman" w:cs="Times New Roman"/>
      <w:sz w:val="24"/>
    </w:rPr>
  </w:style>
  <w:style w:type="paragraph" w:customStyle="1" w:styleId="CiteSpacing">
    <w:name w:val="Cite Spacing"/>
    <w:basedOn w:val="Normal"/>
    <w:uiPriority w:val="4"/>
    <w:qFormat/>
    <w:rsid w:val="0063674A"/>
    <w:pPr>
      <w:spacing w:before="60" w:after="60" w:line="256" w:lineRule="auto"/>
    </w:pPr>
    <w:rPr>
      <w:spacing w:val="-8"/>
    </w:rPr>
  </w:style>
  <w:style w:type="paragraph" w:styleId="BodyText">
    <w:name w:val="Body Text"/>
    <w:basedOn w:val="Normal"/>
    <w:link w:val="BodyTextChar"/>
    <w:unhideWhenUsed/>
    <w:qFormat/>
    <w:rsid w:val="0063674A"/>
    <w:pPr>
      <w:spacing w:after="120"/>
    </w:pPr>
    <w:rPr>
      <w:rFonts w:ascii="Arial" w:hAnsi="Arial" w:cs="Arial"/>
      <w:spacing w:val="-8"/>
    </w:rPr>
  </w:style>
  <w:style w:type="character" w:customStyle="1" w:styleId="BodyTextChar">
    <w:name w:val="Body Text Char"/>
    <w:basedOn w:val="DefaultParagraphFont"/>
    <w:link w:val="BodyText"/>
    <w:rsid w:val="0063674A"/>
    <w:rPr>
      <w:rFonts w:ascii="Arial" w:hAnsi="Arial" w:cs="Arial"/>
      <w:spacing w:val="-8"/>
      <w:sz w:val="22"/>
    </w:rPr>
  </w:style>
  <w:style w:type="paragraph" w:customStyle="1" w:styleId="Analytics">
    <w:name w:val="Analytics"/>
    <w:basedOn w:val="Normal"/>
    <w:link w:val="AnalyticsChar"/>
    <w:autoRedefine/>
    <w:uiPriority w:val="4"/>
    <w:qFormat/>
    <w:rsid w:val="0063674A"/>
    <w:rPr>
      <w:b/>
      <w:color w:val="00B050"/>
      <w:sz w:val="26"/>
    </w:rPr>
  </w:style>
  <w:style w:type="character" w:customStyle="1" w:styleId="AnalyticsChar">
    <w:name w:val="Analytics Char"/>
    <w:basedOn w:val="DefaultParagraphFont"/>
    <w:link w:val="Analytics"/>
    <w:uiPriority w:val="4"/>
    <w:rsid w:val="0063674A"/>
    <w:rPr>
      <w:rFonts w:ascii="Calibri" w:hAnsi="Calibri"/>
      <w:b/>
      <w:color w:val="00B050"/>
      <w:sz w:val="26"/>
    </w:rPr>
  </w:style>
  <w:style w:type="paragraph" w:customStyle="1" w:styleId="Analytic">
    <w:name w:val="Analytic"/>
    <w:basedOn w:val="Normal"/>
    <w:link w:val="AnalyticChar"/>
    <w:autoRedefine/>
    <w:uiPriority w:val="4"/>
    <w:qFormat/>
    <w:rsid w:val="0063674A"/>
    <w:rPr>
      <w:rFonts w:ascii="Arial" w:hAnsi="Arial" w:cs="Arial"/>
      <w:b/>
      <w:spacing w:val="-8"/>
    </w:rPr>
  </w:style>
  <w:style w:type="character" w:customStyle="1" w:styleId="AnalyticChar">
    <w:name w:val="Analytic Char"/>
    <w:basedOn w:val="DefaultParagraphFont"/>
    <w:link w:val="Analytic"/>
    <w:uiPriority w:val="4"/>
    <w:rsid w:val="0063674A"/>
    <w:rPr>
      <w:rFonts w:ascii="Arial" w:hAnsi="Arial" w:cs="Arial"/>
      <w:b/>
      <w:spacing w:val="-8"/>
      <w:sz w:val="22"/>
    </w:rPr>
  </w:style>
  <w:style w:type="paragraph" w:customStyle="1" w:styleId="DateTime">
    <w:name w:val="DateTime"/>
    <w:basedOn w:val="Normal"/>
    <w:link w:val="DateTimeChar"/>
    <w:autoRedefine/>
    <w:uiPriority w:val="4"/>
    <w:qFormat/>
    <w:rsid w:val="0063674A"/>
    <w:rPr>
      <w:rFonts w:ascii="Arial" w:hAnsi="Arial" w:cs="Arial"/>
      <w:spacing w:val="-8"/>
    </w:rPr>
  </w:style>
  <w:style w:type="character" w:customStyle="1" w:styleId="DateTimeChar">
    <w:name w:val="DateTime Char"/>
    <w:basedOn w:val="DefaultParagraphFont"/>
    <w:link w:val="DateTime"/>
    <w:uiPriority w:val="4"/>
    <w:rsid w:val="0063674A"/>
    <w:rPr>
      <w:rFonts w:ascii="Arial" w:hAnsi="Arial" w:cs="Arial"/>
      <w:spacing w:val="-8"/>
      <w:sz w:val="22"/>
    </w:rPr>
  </w:style>
  <w:style w:type="paragraph" w:customStyle="1" w:styleId="Lecture">
    <w:name w:val="Lecture"/>
    <w:next w:val="BodyText"/>
    <w:link w:val="LectureChar"/>
    <w:autoRedefine/>
    <w:uiPriority w:val="4"/>
    <w:qFormat/>
    <w:rsid w:val="0063674A"/>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63674A"/>
    <w:rPr>
      <w:rFonts w:ascii="Arial" w:eastAsiaTheme="minorHAnsi" w:hAnsi="Arial" w:cs="Arial"/>
      <w:spacing w:val="-10"/>
      <w:sz w:val="22"/>
      <w:szCs w:val="22"/>
    </w:rPr>
  </w:style>
  <w:style w:type="character" w:customStyle="1" w:styleId="underline">
    <w:name w:val="underline"/>
    <w:basedOn w:val="DefaultParagraphFont"/>
    <w:qFormat/>
    <w:rsid w:val="0063674A"/>
    <w:rPr>
      <w:u w:val="single"/>
    </w:rPr>
  </w:style>
  <w:style w:type="character" w:customStyle="1" w:styleId="apple-style-span">
    <w:name w:val="apple-style-span"/>
    <w:rsid w:val="0063674A"/>
  </w:style>
  <w:style w:type="paragraph" w:styleId="FootnoteText">
    <w:name w:val="footnote text"/>
    <w:basedOn w:val="Normal"/>
    <w:link w:val="FootnoteTextChar"/>
    <w:uiPriority w:val="99"/>
    <w:unhideWhenUsed/>
    <w:rsid w:val="0063674A"/>
    <w:pPr>
      <w:jc w:val="both"/>
    </w:pPr>
    <w:rPr>
      <w:rFonts w:ascii="Arial" w:hAnsi="Arial" w:cs="Arial"/>
      <w:spacing w:val="-8"/>
      <w:sz w:val="20"/>
      <w:szCs w:val="20"/>
    </w:rPr>
  </w:style>
  <w:style w:type="character" w:customStyle="1" w:styleId="FootnoteTextChar">
    <w:name w:val="Footnote Text Char"/>
    <w:basedOn w:val="DefaultParagraphFont"/>
    <w:link w:val="FootnoteText"/>
    <w:uiPriority w:val="99"/>
    <w:rsid w:val="0063674A"/>
    <w:rPr>
      <w:rFonts w:ascii="Arial" w:hAnsi="Arial" w:cs="Arial"/>
      <w:spacing w:val="-8"/>
      <w:sz w:val="20"/>
      <w:szCs w:val="20"/>
    </w:rPr>
  </w:style>
  <w:style w:type="character" w:styleId="FootnoteReference">
    <w:name w:val="footnote reference"/>
    <w:aliases w:val="FN Ref,footnote reference"/>
    <w:uiPriority w:val="99"/>
    <w:unhideWhenUsed/>
    <w:qFormat/>
    <w:rsid w:val="0063674A"/>
    <w:rPr>
      <w:vertAlign w:val="superscript"/>
    </w:rPr>
  </w:style>
  <w:style w:type="character" w:customStyle="1" w:styleId="cardChar">
    <w:name w:val="card Char"/>
    <w:aliases w:val="Bold Cite Char Char,Speed Cite Char"/>
    <w:rsid w:val="0063674A"/>
    <w:rPr>
      <w:u w:val="single"/>
    </w:rPr>
  </w:style>
  <w:style w:type="paragraph" w:customStyle="1" w:styleId="cardtext">
    <w:name w:val="card text"/>
    <w:basedOn w:val="Normal"/>
    <w:link w:val="cardtextChar"/>
    <w:qFormat/>
    <w:rsid w:val="0063674A"/>
    <w:pPr>
      <w:ind w:left="288" w:right="288"/>
    </w:pPr>
    <w:rPr>
      <w:rFonts w:ascii="Arial" w:hAnsi="Arial" w:cs="Arial"/>
      <w:spacing w:val="-8"/>
    </w:rPr>
  </w:style>
  <w:style w:type="character" w:customStyle="1" w:styleId="cardtextChar">
    <w:name w:val="card text Char"/>
    <w:basedOn w:val="DefaultParagraphFont"/>
    <w:link w:val="cardtext"/>
    <w:rsid w:val="0063674A"/>
    <w:rPr>
      <w:rFonts w:ascii="Arial" w:hAnsi="Arial" w:cs="Arial"/>
      <w:spacing w:val="-8"/>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63674A"/>
    <w:rPr>
      <w:rFonts w:ascii="Calibri" w:hAnsi="Calibri"/>
      <w:sz w:val="22"/>
    </w:rPr>
  </w:style>
  <w:style w:type="paragraph" w:customStyle="1" w:styleId="css-exrw3m">
    <w:name w:val="css-exrw3m"/>
    <w:basedOn w:val="Normal"/>
    <w:rsid w:val="0063674A"/>
    <w:pPr>
      <w:spacing w:before="100" w:beforeAutospacing="1" w:after="100" w:afterAutospacing="1"/>
    </w:pPr>
    <w:rPr>
      <w:spacing w:val="-8"/>
    </w:rPr>
  </w:style>
  <w:style w:type="paragraph" w:styleId="Header">
    <w:name w:val="header"/>
    <w:basedOn w:val="Normal"/>
    <w:link w:val="HeaderChar"/>
    <w:uiPriority w:val="99"/>
    <w:unhideWhenUsed/>
    <w:qFormat/>
    <w:rsid w:val="0063674A"/>
    <w:pPr>
      <w:tabs>
        <w:tab w:val="center" w:pos="4680"/>
        <w:tab w:val="right" w:pos="9360"/>
      </w:tabs>
    </w:pPr>
    <w:rPr>
      <w:rFonts w:ascii="Arial" w:hAnsi="Arial" w:cs="Arial"/>
      <w:spacing w:val="-8"/>
    </w:rPr>
  </w:style>
  <w:style w:type="character" w:customStyle="1" w:styleId="HeaderChar">
    <w:name w:val="Header Char"/>
    <w:basedOn w:val="DefaultParagraphFont"/>
    <w:link w:val="Header"/>
    <w:uiPriority w:val="99"/>
    <w:rsid w:val="0063674A"/>
    <w:rPr>
      <w:rFonts w:ascii="Arial" w:hAnsi="Arial" w:cs="Arial"/>
      <w:spacing w:val="-8"/>
      <w:sz w:val="22"/>
    </w:rPr>
  </w:style>
  <w:style w:type="paragraph" w:styleId="Footer">
    <w:name w:val="footer"/>
    <w:basedOn w:val="Normal"/>
    <w:link w:val="FooterChar"/>
    <w:uiPriority w:val="99"/>
    <w:unhideWhenUsed/>
    <w:rsid w:val="0063674A"/>
    <w:pPr>
      <w:tabs>
        <w:tab w:val="center" w:pos="4680"/>
        <w:tab w:val="right" w:pos="9360"/>
      </w:tabs>
    </w:pPr>
    <w:rPr>
      <w:rFonts w:ascii="Arial" w:hAnsi="Arial" w:cs="Arial"/>
      <w:spacing w:val="-8"/>
    </w:rPr>
  </w:style>
  <w:style w:type="character" w:customStyle="1" w:styleId="FooterChar">
    <w:name w:val="Footer Char"/>
    <w:basedOn w:val="DefaultParagraphFont"/>
    <w:link w:val="Footer"/>
    <w:uiPriority w:val="99"/>
    <w:rsid w:val="0063674A"/>
    <w:rPr>
      <w:rFonts w:ascii="Arial" w:hAnsi="Arial" w:cs="Arial"/>
      <w:spacing w:val="-8"/>
      <w:sz w:val="22"/>
    </w:rPr>
  </w:style>
  <w:style w:type="character" w:customStyle="1" w:styleId="rollover-people">
    <w:name w:val="rollover-people"/>
    <w:basedOn w:val="DefaultParagraphFont"/>
    <w:rsid w:val="0063674A"/>
  </w:style>
  <w:style w:type="paragraph" w:customStyle="1" w:styleId="Genealogy">
    <w:name w:val="Genealogy"/>
    <w:basedOn w:val="Heading4"/>
    <w:autoRedefine/>
    <w:qFormat/>
    <w:rsid w:val="0063674A"/>
    <w:rPr>
      <w:rFonts w:ascii="Arial" w:hAnsi="Arial" w:cs="Calibri"/>
      <w:bCs w:val="0"/>
      <w:iCs/>
      <w:sz w:val="22"/>
    </w:rPr>
  </w:style>
  <w:style w:type="character" w:customStyle="1" w:styleId="c-timestamplabel">
    <w:name w:val="c-timestamp__label"/>
    <w:basedOn w:val="DefaultParagraphFont"/>
    <w:rsid w:val="0063674A"/>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63674A"/>
    <w:pPr>
      <w:pBdr>
        <w:top w:val="single" w:sz="12" w:space="1" w:color="auto"/>
        <w:left w:val="single" w:sz="12" w:space="4" w:color="auto"/>
        <w:bottom w:val="single" w:sz="12" w:space="1" w:color="auto"/>
        <w:right w:val="single" w:sz="12" w:space="4" w:color="auto"/>
      </w:pBdr>
    </w:pPr>
    <w:rPr>
      <w:rFonts w:eastAsiaTheme="minorHAnsi"/>
      <w:sz w:val="22"/>
      <w:szCs w:val="22"/>
      <w:u w:val="single"/>
    </w:rPr>
  </w:style>
  <w:style w:type="character" w:customStyle="1" w:styleId="UnresolvedMention1">
    <w:name w:val="Unresolved Mention1"/>
    <w:basedOn w:val="DefaultParagraphFont"/>
    <w:uiPriority w:val="99"/>
    <w:unhideWhenUsed/>
    <w:rsid w:val="0063674A"/>
    <w:rPr>
      <w:color w:val="605E5C"/>
      <w:shd w:val="clear" w:color="auto" w:fill="E1DFDD"/>
    </w:rPr>
  </w:style>
  <w:style w:type="paragraph" w:styleId="BalloonText">
    <w:name w:val="Balloon Text"/>
    <w:basedOn w:val="Normal"/>
    <w:link w:val="BalloonTextChar"/>
    <w:uiPriority w:val="99"/>
    <w:unhideWhenUsed/>
    <w:rsid w:val="0063674A"/>
    <w:rPr>
      <w:rFonts w:ascii="Tahoma" w:hAnsi="Tahoma" w:cs="Tahoma"/>
      <w:szCs w:val="16"/>
    </w:rPr>
  </w:style>
  <w:style w:type="character" w:customStyle="1" w:styleId="BalloonTextChar">
    <w:name w:val="Balloon Text Char"/>
    <w:basedOn w:val="DefaultParagraphFont"/>
    <w:link w:val="BalloonText"/>
    <w:uiPriority w:val="99"/>
    <w:rsid w:val="0063674A"/>
    <w:rPr>
      <w:rFonts w:ascii="Tahoma" w:hAnsi="Tahoma" w:cs="Tahoma"/>
      <w:sz w:val="22"/>
      <w:szCs w:val="16"/>
    </w:rPr>
  </w:style>
  <w:style w:type="character" w:styleId="PageNumber">
    <w:name w:val="page number"/>
    <w:aliases w:val="card ununderlined"/>
    <w:basedOn w:val="DefaultParagraphFont"/>
    <w:uiPriority w:val="99"/>
    <w:unhideWhenUsed/>
    <w:rsid w:val="0063674A"/>
  </w:style>
  <w:style w:type="character" w:customStyle="1" w:styleId="m4841727538114946087gmail-styleunderline">
    <w:name w:val="m_4841727538114946087gmail-styleunderline"/>
    <w:basedOn w:val="DefaultParagraphFont"/>
    <w:rsid w:val="0063674A"/>
  </w:style>
  <w:style w:type="paragraph" w:customStyle="1" w:styleId="BreakTag">
    <w:name w:val="Break Tag"/>
    <w:basedOn w:val="Normal"/>
    <w:autoRedefine/>
    <w:uiPriority w:val="4"/>
    <w:qFormat/>
    <w:rsid w:val="0063674A"/>
    <w:pPr>
      <w:spacing w:before="240"/>
    </w:pPr>
    <w:rPr>
      <w:b/>
    </w:rPr>
  </w:style>
  <w:style w:type="paragraph" w:customStyle="1" w:styleId="BreakBlock">
    <w:name w:val="Break Block"/>
    <w:basedOn w:val="Normal"/>
    <w:link w:val="BreakBlockChar"/>
    <w:autoRedefine/>
    <w:qFormat/>
    <w:rsid w:val="0063674A"/>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63674A"/>
    <w:rPr>
      <w:rFonts w:ascii="Arial Bold" w:hAnsi="Arial Bold"/>
      <w:b/>
      <w:caps/>
      <w:sz w:val="32"/>
      <w:u w:val="single"/>
    </w:rPr>
  </w:style>
  <w:style w:type="character" w:customStyle="1" w:styleId="Mention1">
    <w:name w:val="Mention1"/>
    <w:basedOn w:val="DefaultParagraphFont"/>
    <w:uiPriority w:val="99"/>
    <w:semiHidden/>
    <w:unhideWhenUsed/>
    <w:rsid w:val="0063674A"/>
    <w:rPr>
      <w:color w:val="2B579A"/>
      <w:shd w:val="clear" w:color="auto" w:fill="E6E6E6"/>
    </w:rPr>
  </w:style>
  <w:style w:type="paragraph" w:customStyle="1" w:styleId="evidencetext">
    <w:name w:val="evidence text"/>
    <w:basedOn w:val="Normal"/>
    <w:link w:val="evidencetextChar1"/>
    <w:qFormat/>
    <w:rsid w:val="0063674A"/>
    <w:pPr>
      <w:ind w:left="432" w:right="432"/>
    </w:pPr>
    <w:rPr>
      <w:color w:val="000000"/>
      <w:lang w:val="x-none" w:eastAsia="x-none"/>
    </w:rPr>
  </w:style>
  <w:style w:type="character" w:customStyle="1" w:styleId="evidencetextChar1">
    <w:name w:val="evidence text Char1"/>
    <w:link w:val="evidencetext"/>
    <w:rsid w:val="0063674A"/>
    <w:rPr>
      <w:rFonts w:ascii="Calibri" w:hAnsi="Calibri"/>
      <w:color w:val="000000"/>
      <w:sz w:val="22"/>
      <w:lang w:val="x-none" w:eastAsia="x-none"/>
    </w:rPr>
  </w:style>
  <w:style w:type="character" w:customStyle="1" w:styleId="Author-Date">
    <w:name w:val="Author-Date"/>
    <w:qFormat/>
    <w:rsid w:val="0063674A"/>
    <w:rPr>
      <w:b/>
      <w:sz w:val="24"/>
    </w:rPr>
  </w:style>
  <w:style w:type="paragraph" w:customStyle="1" w:styleId="Nothing">
    <w:name w:val="Nothing"/>
    <w:link w:val="NothingChar"/>
    <w:qFormat/>
    <w:rsid w:val="0063674A"/>
    <w:pPr>
      <w:jc w:val="both"/>
    </w:pPr>
    <w:rPr>
      <w:rFonts w:ascii="Times New Roman" w:eastAsia="Times New Roman" w:hAnsi="Times New Roman" w:cs="Times New Roman"/>
      <w:sz w:val="20"/>
    </w:rPr>
  </w:style>
  <w:style w:type="paragraph" w:customStyle="1" w:styleId="Style4">
    <w:name w:val="Style4"/>
    <w:basedOn w:val="Normal"/>
    <w:link w:val="Style4Char"/>
    <w:qFormat/>
    <w:rsid w:val="0063674A"/>
    <w:rPr>
      <w:u w:val="single"/>
    </w:rPr>
  </w:style>
  <w:style w:type="character" w:customStyle="1" w:styleId="Style4Char">
    <w:name w:val="Style4 Char"/>
    <w:link w:val="Style4"/>
    <w:rsid w:val="0063674A"/>
    <w:rPr>
      <w:rFonts w:ascii="Calibri" w:hAnsi="Calibri"/>
      <w:sz w:val="22"/>
      <w:u w:val="single"/>
    </w:rPr>
  </w:style>
  <w:style w:type="character" w:customStyle="1" w:styleId="term">
    <w:name w:val="term"/>
    <w:basedOn w:val="DefaultParagraphFont"/>
    <w:rsid w:val="0063674A"/>
  </w:style>
  <w:style w:type="character" w:customStyle="1" w:styleId="Style1Char">
    <w:name w:val="Style1 Char"/>
    <w:rsid w:val="0063674A"/>
    <w:rPr>
      <w:rFonts w:ascii="Times New Roman" w:eastAsia="SimSun" w:hAnsi="Times New Roman" w:cs="Times New Roman"/>
      <w:sz w:val="20"/>
      <w:szCs w:val="24"/>
      <w:u w:val="single"/>
      <w:lang w:eastAsia="zh-CN"/>
    </w:rPr>
  </w:style>
  <w:style w:type="character" w:customStyle="1" w:styleId="Styleunderline11pt">
    <w:name w:val="Style underline + 11 pt"/>
    <w:rsid w:val="0063674A"/>
    <w:rPr>
      <w:rFonts w:ascii="Times New Roman" w:hAnsi="Times New Roman"/>
      <w:sz w:val="20"/>
      <w:u w:val="single"/>
    </w:rPr>
  </w:style>
  <w:style w:type="paragraph" w:customStyle="1" w:styleId="Stylecard11pt">
    <w:name w:val="Style card + 11 pt"/>
    <w:basedOn w:val="Normal"/>
    <w:link w:val="Stylecard11ptChar"/>
    <w:qFormat/>
    <w:rsid w:val="0063674A"/>
    <w:pPr>
      <w:ind w:left="288" w:right="288"/>
    </w:pPr>
    <w:rPr>
      <w:rFonts w:ascii="Georgia" w:eastAsia="SimSun" w:hAnsi="Georgia"/>
      <w:lang w:eastAsia="zh-CN"/>
    </w:rPr>
  </w:style>
  <w:style w:type="character" w:customStyle="1" w:styleId="Stylecard11ptChar">
    <w:name w:val="Style card + 11 pt Char"/>
    <w:link w:val="Stylecard11pt"/>
    <w:rsid w:val="0063674A"/>
    <w:rPr>
      <w:rFonts w:ascii="Georgia" w:eastAsia="SimSun" w:hAnsi="Georgia"/>
      <w:sz w:val="22"/>
      <w:lang w:eastAsia="zh-CN"/>
    </w:rPr>
  </w:style>
  <w:style w:type="paragraph" w:customStyle="1" w:styleId="Minimize">
    <w:name w:val="Minimize"/>
    <w:basedOn w:val="Normal"/>
    <w:next w:val="Normal"/>
    <w:link w:val="MinimizeChar"/>
    <w:qFormat/>
    <w:rsid w:val="0063674A"/>
    <w:pPr>
      <w:widowControl w:val="0"/>
      <w:autoSpaceDE w:val="0"/>
      <w:autoSpaceDN w:val="0"/>
      <w:adjustRightInd w:val="0"/>
      <w:spacing w:after="200" w:line="276" w:lineRule="auto"/>
      <w:ind w:left="288" w:right="288"/>
    </w:pPr>
    <w:rPr>
      <w:rFonts w:ascii="Georgia" w:hAnsi="Georgia"/>
      <w:color w:val="000000"/>
      <w:sz w:val="12"/>
      <w:szCs w:val="20"/>
    </w:rPr>
  </w:style>
  <w:style w:type="character" w:customStyle="1" w:styleId="MinimizeChar">
    <w:name w:val="Minimize Char"/>
    <w:link w:val="Minimize"/>
    <w:rsid w:val="0063674A"/>
    <w:rPr>
      <w:rFonts w:ascii="Georgia" w:hAnsi="Georgia"/>
      <w:color w:val="000000"/>
      <w:sz w:val="12"/>
      <w:szCs w:val="20"/>
    </w:rPr>
  </w:style>
  <w:style w:type="character" w:customStyle="1" w:styleId="byline">
    <w:name w:val="byline"/>
    <w:basedOn w:val="DefaultParagraphFont"/>
    <w:rsid w:val="0063674A"/>
  </w:style>
  <w:style w:type="paragraph" w:customStyle="1" w:styleId="StyleStyle411pt">
    <w:name w:val="Style Style4 + 11 pt"/>
    <w:basedOn w:val="Normal"/>
    <w:link w:val="StyleStyle411ptChar"/>
    <w:qFormat/>
    <w:rsid w:val="0063674A"/>
    <w:pPr>
      <w:spacing w:after="200" w:line="276" w:lineRule="auto"/>
    </w:pPr>
    <w:rPr>
      <w:u w:val="single"/>
    </w:rPr>
  </w:style>
  <w:style w:type="character" w:customStyle="1" w:styleId="StyleStyle411ptChar">
    <w:name w:val="Style Style4 + 11 pt Char"/>
    <w:basedOn w:val="DefaultParagraphFont"/>
    <w:link w:val="StyleStyle411pt"/>
    <w:rsid w:val="0063674A"/>
    <w:rPr>
      <w:rFonts w:ascii="Calibri" w:hAnsi="Calibri"/>
      <w:sz w:val="22"/>
      <w:u w:val="single"/>
    </w:rPr>
  </w:style>
  <w:style w:type="character" w:customStyle="1" w:styleId="Style11ptUnderline">
    <w:name w:val="Style 11 pt Underline"/>
    <w:rsid w:val="0063674A"/>
    <w:rPr>
      <w:sz w:val="20"/>
      <w:u w:val="single"/>
    </w:rPr>
  </w:style>
  <w:style w:type="character" w:customStyle="1" w:styleId="Style11ptBoldUnderline">
    <w:name w:val="Style 11 pt Bold Underline"/>
    <w:rsid w:val="0063674A"/>
    <w:rPr>
      <w:b/>
      <w:bCs/>
      <w:sz w:val="20"/>
      <w:u w:val="single"/>
    </w:rPr>
  </w:style>
  <w:style w:type="character" w:customStyle="1" w:styleId="Style11pt">
    <w:name w:val="Style 11 pt"/>
    <w:rsid w:val="0063674A"/>
    <w:rPr>
      <w:sz w:val="20"/>
    </w:rPr>
  </w:style>
  <w:style w:type="paragraph" w:customStyle="1" w:styleId="StyleStyle411ptBold">
    <w:name w:val="Style Style4 + 11 pt Bold"/>
    <w:basedOn w:val="Normal"/>
    <w:link w:val="StyleStyle411ptBoldChar"/>
    <w:qFormat/>
    <w:rsid w:val="0063674A"/>
    <w:rPr>
      <w:b/>
      <w:bCs/>
      <w:u w:val="single"/>
    </w:rPr>
  </w:style>
  <w:style w:type="character" w:customStyle="1" w:styleId="StyleStyle411ptBoldChar">
    <w:name w:val="Style Style4 + 11 pt Bold Char"/>
    <w:basedOn w:val="DefaultParagraphFont"/>
    <w:link w:val="StyleStyle411ptBold"/>
    <w:rsid w:val="0063674A"/>
    <w:rPr>
      <w:rFonts w:ascii="Calibri" w:hAnsi="Calibri"/>
      <w:b/>
      <w:bCs/>
      <w:sz w:val="22"/>
      <w:u w:val="single"/>
    </w:rPr>
  </w:style>
  <w:style w:type="paragraph" w:customStyle="1" w:styleId="BlockTitle">
    <w:name w:val="Block Title"/>
    <w:basedOn w:val="Normal"/>
    <w:next w:val="Normal"/>
    <w:link w:val="BlockTitleChar"/>
    <w:uiPriority w:val="99"/>
    <w:qFormat/>
    <w:rsid w:val="0063674A"/>
    <w:pPr>
      <w:spacing w:after="120"/>
      <w:jc w:val="center"/>
      <w:outlineLvl w:val="0"/>
    </w:pPr>
    <w:rPr>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uiPriority w:val="99"/>
    <w:rsid w:val="0063674A"/>
    <w:rPr>
      <w:rFonts w:ascii="Calibri" w:hAnsi="Calibri"/>
      <w:b/>
      <w:sz w:val="32"/>
      <w:szCs w:val="20"/>
      <w:u w:val="single"/>
    </w:rPr>
  </w:style>
  <w:style w:type="character" w:customStyle="1" w:styleId="Emphasis2">
    <w:name w:val="Emphasis2"/>
    <w:basedOn w:val="DefaultParagraphFont"/>
    <w:rsid w:val="0063674A"/>
    <w:rPr>
      <w:rFonts w:ascii="Franklin Gothic Heavy" w:hAnsi="Franklin Gothic Heavy"/>
      <w:iCs/>
      <w:u w:val="single"/>
    </w:rPr>
  </w:style>
  <w:style w:type="paragraph" w:customStyle="1" w:styleId="Cards">
    <w:name w:val="Cards"/>
    <w:basedOn w:val="Normal"/>
    <w:link w:val="CardsChar1"/>
    <w:qFormat/>
    <w:rsid w:val="0063674A"/>
    <w:pPr>
      <w:autoSpaceDE w:val="0"/>
      <w:autoSpaceDN w:val="0"/>
      <w:adjustRightInd w:val="0"/>
      <w:ind w:left="432" w:right="432"/>
      <w:jc w:val="both"/>
    </w:pPr>
    <w:rPr>
      <w:sz w:val="20"/>
      <w:szCs w:val="20"/>
    </w:rPr>
  </w:style>
  <w:style w:type="character" w:customStyle="1" w:styleId="CardsChar">
    <w:name w:val="Cards Char"/>
    <w:locked/>
    <w:rsid w:val="0063674A"/>
    <w:rPr>
      <w:rFonts w:ascii="Times New Roman" w:eastAsia="Times New Roman" w:hAnsi="Times New Roman" w:cs="Times New Roman"/>
      <w:sz w:val="20"/>
      <w:szCs w:val="24"/>
    </w:rPr>
  </w:style>
  <w:style w:type="character" w:customStyle="1" w:styleId="pmterms1">
    <w:name w:val="pmterms1"/>
    <w:basedOn w:val="DefaultParagraphFont"/>
    <w:rsid w:val="0063674A"/>
  </w:style>
  <w:style w:type="character" w:customStyle="1" w:styleId="hilite1">
    <w:name w:val="hilite1"/>
    <w:basedOn w:val="DefaultParagraphFont"/>
    <w:rsid w:val="0063674A"/>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63674A"/>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63674A"/>
    <w:rPr>
      <w:rFonts w:ascii="Times New Roman" w:eastAsia="Malgun Gothic" w:hAnsi="Times New Roman" w:cs="Times New Roman"/>
      <w:sz w:val="21"/>
      <w:u w:val="single"/>
    </w:rPr>
  </w:style>
  <w:style w:type="paragraph" w:customStyle="1" w:styleId="Normaltag">
    <w:name w:val="Normal tag"/>
    <w:basedOn w:val="Normal"/>
    <w:link w:val="NormaltagChar"/>
    <w:qFormat/>
    <w:rsid w:val="0063674A"/>
    <w:rPr>
      <w:b/>
      <w:szCs w:val="20"/>
    </w:rPr>
  </w:style>
  <w:style w:type="character" w:customStyle="1" w:styleId="NormaltagChar">
    <w:name w:val="Normal tag Char"/>
    <w:basedOn w:val="DefaultParagraphFont"/>
    <w:link w:val="Normaltag"/>
    <w:locked/>
    <w:rsid w:val="0063674A"/>
    <w:rPr>
      <w:rFonts w:ascii="Calibri" w:hAnsi="Calibri"/>
      <w:b/>
      <w:sz w:val="22"/>
      <w:szCs w:val="20"/>
    </w:rPr>
  </w:style>
  <w:style w:type="character" w:customStyle="1" w:styleId="DebateUnderline">
    <w:name w:val="Debate Underline"/>
    <w:qFormat/>
    <w:rsid w:val="0063674A"/>
    <w:rPr>
      <w:rFonts w:ascii="Times New Roman" w:hAnsi="Times New Roman"/>
      <w:sz w:val="20"/>
      <w:szCs w:val="24"/>
      <w:u w:val="thick"/>
    </w:rPr>
  </w:style>
  <w:style w:type="character" w:customStyle="1" w:styleId="blue">
    <w:name w:val="blue"/>
    <w:basedOn w:val="DefaultParagraphFont"/>
    <w:rsid w:val="0063674A"/>
    <w:rPr>
      <w:rFonts w:cs="Times New Roman"/>
    </w:rPr>
  </w:style>
  <w:style w:type="paragraph" w:customStyle="1" w:styleId="cites">
    <w:name w:val="cites"/>
    <w:link w:val="Heading1Char3"/>
    <w:autoRedefine/>
    <w:qFormat/>
    <w:rsid w:val="0063674A"/>
    <w:pPr>
      <w:contextualSpacing/>
    </w:pPr>
    <w:rPr>
      <w:rFonts w:ascii="Times New Roman" w:eastAsia="Malgun Gothic" w:hAnsi="Times New Roman" w:cs="Times New Roman"/>
      <w:b/>
      <w:u w:val="single"/>
    </w:rPr>
  </w:style>
  <w:style w:type="character" w:customStyle="1" w:styleId="Heading1Char3">
    <w:name w:val="Heading 1 Char3"/>
    <w:aliases w:val="cites Char"/>
    <w:basedOn w:val="DefaultParagraphFont"/>
    <w:link w:val="cites"/>
    <w:rsid w:val="0063674A"/>
    <w:rPr>
      <w:rFonts w:ascii="Times New Roman" w:eastAsia="Malgun Gothic" w:hAnsi="Times New Roman" w:cs="Times New Roman"/>
      <w:b/>
      <w:u w:val="single"/>
    </w:rPr>
  </w:style>
  <w:style w:type="paragraph" w:customStyle="1" w:styleId="tiny">
    <w:name w:val="tiny"/>
    <w:next w:val="Normal"/>
    <w:link w:val="tinyChar"/>
    <w:autoRedefine/>
    <w:qFormat/>
    <w:rsid w:val="0063674A"/>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63674A"/>
    <w:rPr>
      <w:rFonts w:ascii="Times New Roman" w:eastAsia="Malgun Gothic" w:hAnsi="Times New Roman" w:cs="Times New Roman"/>
      <w:sz w:val="12"/>
    </w:rPr>
  </w:style>
  <w:style w:type="character" w:customStyle="1" w:styleId="CitesChar2">
    <w:name w:val="Cites Char2"/>
    <w:link w:val="Cites0"/>
    <w:rsid w:val="0063674A"/>
    <w:rPr>
      <w:rFonts w:eastAsia="Times New Roman" w:cs="Times New Roman"/>
      <w:b/>
      <w:bCs/>
      <w:sz w:val="20"/>
      <w:szCs w:val="20"/>
    </w:rPr>
  </w:style>
  <w:style w:type="paragraph" w:customStyle="1" w:styleId="BlockTitle2">
    <w:name w:val="Block Title2"/>
    <w:basedOn w:val="Normal"/>
    <w:next w:val="Normal"/>
    <w:uiPriority w:val="99"/>
    <w:qFormat/>
    <w:rsid w:val="0063674A"/>
    <w:pPr>
      <w:spacing w:after="240"/>
      <w:jc w:val="center"/>
    </w:pPr>
    <w:rPr>
      <w:b/>
      <w:sz w:val="32"/>
      <w:u w:val="single"/>
      <w:lang w:bidi="en-US"/>
    </w:rPr>
  </w:style>
  <w:style w:type="paragraph" w:styleId="TOC1">
    <w:name w:val="toc 1"/>
    <w:basedOn w:val="Normal"/>
    <w:next w:val="Normal"/>
    <w:autoRedefine/>
    <w:uiPriority w:val="39"/>
    <w:rsid w:val="0063674A"/>
    <w:pPr>
      <w:spacing w:before="120" w:after="120"/>
    </w:pPr>
    <w:rPr>
      <w:b/>
      <w:u w:val="single"/>
      <w:lang w:bidi="en-US"/>
    </w:rPr>
  </w:style>
  <w:style w:type="paragraph" w:styleId="TOC9">
    <w:name w:val="toc 9"/>
    <w:basedOn w:val="Normal"/>
    <w:next w:val="Normal"/>
    <w:autoRedefine/>
    <w:uiPriority w:val="39"/>
    <w:rsid w:val="0063674A"/>
    <w:pPr>
      <w:ind w:left="1600"/>
    </w:pPr>
    <w:rPr>
      <w:sz w:val="20"/>
      <w:lang w:bidi="en-US"/>
    </w:rPr>
  </w:style>
  <w:style w:type="paragraph" w:customStyle="1" w:styleId="TxBrp1">
    <w:name w:val="TxBr_p1"/>
    <w:basedOn w:val="Normal"/>
    <w:uiPriority w:val="99"/>
    <w:qFormat/>
    <w:rsid w:val="0063674A"/>
    <w:pPr>
      <w:tabs>
        <w:tab w:val="left" w:pos="204"/>
      </w:tabs>
      <w:autoSpaceDE w:val="0"/>
      <w:autoSpaceDN w:val="0"/>
      <w:adjustRightInd w:val="0"/>
      <w:spacing w:line="272" w:lineRule="atLeast"/>
      <w:jc w:val="both"/>
    </w:pPr>
    <w:rPr>
      <w:lang w:bidi="en-US"/>
    </w:rPr>
  </w:style>
  <w:style w:type="paragraph" w:customStyle="1" w:styleId="fullstory">
    <w:name w:val="fullstory"/>
    <w:basedOn w:val="Normal"/>
    <w:uiPriority w:val="99"/>
    <w:qFormat/>
    <w:rsid w:val="0063674A"/>
    <w:pPr>
      <w:spacing w:before="100" w:beforeAutospacing="1" w:after="100" w:afterAutospacing="1"/>
    </w:pPr>
    <w:rPr>
      <w:lang w:bidi="en-US"/>
    </w:rPr>
  </w:style>
  <w:style w:type="character" w:customStyle="1" w:styleId="standardcontent">
    <w:name w:val="standardcontent"/>
    <w:basedOn w:val="DefaultParagraphFont"/>
    <w:rsid w:val="0063674A"/>
  </w:style>
  <w:style w:type="paragraph" w:customStyle="1" w:styleId="hat">
    <w:name w:val="hat"/>
    <w:basedOn w:val="Normal"/>
    <w:next w:val="Normal"/>
    <w:link w:val="hatChar"/>
    <w:qFormat/>
    <w:rsid w:val="0063674A"/>
    <w:pPr>
      <w:spacing w:before="240" w:after="240"/>
      <w:jc w:val="center"/>
      <w:outlineLvl w:val="0"/>
    </w:pPr>
    <w:rPr>
      <w:b/>
      <w:bCs/>
      <w:sz w:val="32"/>
      <w:u w:val="single"/>
      <w:lang w:bidi="en-US"/>
    </w:rPr>
  </w:style>
  <w:style w:type="character" w:customStyle="1" w:styleId="storyby">
    <w:name w:val="storyby"/>
    <w:basedOn w:val="DefaultParagraphFont"/>
    <w:rsid w:val="0063674A"/>
  </w:style>
  <w:style w:type="paragraph" w:customStyle="1" w:styleId="HotRouteChar">
    <w:name w:val="Hot Route! Char"/>
    <w:basedOn w:val="Normal"/>
    <w:qFormat/>
    <w:rsid w:val="0063674A"/>
    <w:pPr>
      <w:ind w:left="144"/>
    </w:pPr>
    <w:rPr>
      <w:sz w:val="20"/>
      <w:lang w:bidi="en-US"/>
    </w:rPr>
  </w:style>
  <w:style w:type="paragraph" w:customStyle="1" w:styleId="Default">
    <w:name w:val="Default"/>
    <w:uiPriority w:val="99"/>
    <w:qFormat/>
    <w:rsid w:val="0063674A"/>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63674A"/>
    <w:rPr>
      <w:rFonts w:ascii="Cambria" w:hAnsi="Cambria" w:cs="Times New Roman"/>
      <w:b/>
      <w:bCs/>
      <w:sz w:val="26"/>
      <w:szCs w:val="26"/>
    </w:rPr>
  </w:style>
  <w:style w:type="character" w:customStyle="1" w:styleId="UnderliningChar">
    <w:name w:val="Underlining Char"/>
    <w:basedOn w:val="DefaultParagraphFont"/>
    <w:link w:val="Underlining"/>
    <w:uiPriority w:val="99"/>
    <w:rsid w:val="0063674A"/>
    <w:rPr>
      <w:rFonts w:ascii="Arial Narrow" w:hAnsi="Arial Narrow" w:cs="Times New Roman"/>
      <w:u w:val="single"/>
    </w:rPr>
  </w:style>
  <w:style w:type="character" w:customStyle="1" w:styleId="CardCharChar1">
    <w:name w:val="Card Char Char1"/>
    <w:basedOn w:val="DefaultParagraphFont"/>
    <w:rsid w:val="0063674A"/>
    <w:rPr>
      <w:rFonts w:cs="Times New Roman"/>
      <w:b/>
      <w:bCs/>
      <w:sz w:val="28"/>
      <w:szCs w:val="28"/>
    </w:rPr>
  </w:style>
  <w:style w:type="paragraph" w:customStyle="1" w:styleId="Cites0">
    <w:name w:val="Cites"/>
    <w:basedOn w:val="Normal"/>
    <w:link w:val="CitesChar2"/>
    <w:qFormat/>
    <w:rsid w:val="0063674A"/>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63674A"/>
    <w:rPr>
      <w:rFonts w:ascii="Times New Roman" w:eastAsia="Calibri" w:hAnsi="Times New Roman" w:cs="Times New Roman"/>
      <w:sz w:val="24"/>
      <w:szCs w:val="24"/>
    </w:rPr>
  </w:style>
  <w:style w:type="character" w:customStyle="1" w:styleId="apple-converted-space">
    <w:name w:val="apple-converted-space"/>
    <w:basedOn w:val="DefaultParagraphFont"/>
    <w:rsid w:val="0063674A"/>
  </w:style>
  <w:style w:type="character" w:customStyle="1" w:styleId="hit">
    <w:name w:val="hit"/>
    <w:basedOn w:val="DefaultParagraphFont"/>
    <w:rsid w:val="0063674A"/>
    <w:rPr>
      <w:rFonts w:cs="Times New Roman"/>
    </w:rPr>
  </w:style>
  <w:style w:type="paragraph" w:customStyle="1" w:styleId="SmallFont">
    <w:name w:val="Small Font"/>
    <w:basedOn w:val="Normal"/>
    <w:link w:val="SmallFontChar"/>
    <w:qFormat/>
    <w:rsid w:val="0063674A"/>
    <w:pPr>
      <w:spacing w:after="200"/>
      <w:jc w:val="both"/>
    </w:pPr>
    <w:rPr>
      <w:rFonts w:eastAsia="Calibri"/>
      <w:szCs w:val="18"/>
    </w:rPr>
  </w:style>
  <w:style w:type="character" w:customStyle="1" w:styleId="SmallFontChar">
    <w:name w:val="Small Font Char"/>
    <w:basedOn w:val="DefaultParagraphFont"/>
    <w:link w:val="SmallFont"/>
    <w:locked/>
    <w:rsid w:val="0063674A"/>
    <w:rPr>
      <w:rFonts w:ascii="Calibri" w:eastAsia="Calibri" w:hAnsi="Calibri"/>
      <w:sz w:val="22"/>
      <w:szCs w:val="18"/>
    </w:rPr>
  </w:style>
  <w:style w:type="character" w:customStyle="1" w:styleId="CircleChar1">
    <w:name w:val="Circle Char1"/>
    <w:basedOn w:val="DefaultParagraphFont"/>
    <w:rsid w:val="0063674A"/>
    <w:rPr>
      <w:rFonts w:cs="Times New Roman"/>
      <w:b/>
      <w:i/>
      <w:sz w:val="18"/>
      <w:szCs w:val="18"/>
      <w:u w:val="single"/>
      <w:lang w:val="en-US" w:eastAsia="en-US" w:bidi="ar-SA"/>
    </w:rPr>
  </w:style>
  <w:style w:type="character" w:customStyle="1" w:styleId="verdana">
    <w:name w:val="verdana"/>
    <w:basedOn w:val="DefaultParagraphFont"/>
    <w:rsid w:val="0063674A"/>
  </w:style>
  <w:style w:type="character" w:customStyle="1" w:styleId="CardsChar1">
    <w:name w:val="Cards Char1"/>
    <w:link w:val="Cards"/>
    <w:rsid w:val="0063674A"/>
    <w:rPr>
      <w:rFonts w:ascii="Calibri" w:hAnsi="Calibri"/>
      <w:sz w:val="20"/>
      <w:szCs w:val="20"/>
    </w:rPr>
  </w:style>
  <w:style w:type="paragraph" w:customStyle="1" w:styleId="BlockHeadings">
    <w:name w:val="Block Headings"/>
    <w:basedOn w:val="Normal"/>
    <w:link w:val="BlockHeadingsChar"/>
    <w:qFormat/>
    <w:rsid w:val="0063674A"/>
    <w:pPr>
      <w:autoSpaceDE w:val="0"/>
      <w:autoSpaceDN w:val="0"/>
      <w:adjustRightInd w:val="0"/>
      <w:jc w:val="center"/>
      <w:outlineLvl w:val="0"/>
    </w:pPr>
    <w:rPr>
      <w:b/>
      <w:sz w:val="20"/>
      <w:szCs w:val="20"/>
    </w:rPr>
  </w:style>
  <w:style w:type="character" w:customStyle="1" w:styleId="BlockHeadingsChar">
    <w:name w:val="Block Headings Char"/>
    <w:link w:val="BlockHeadings"/>
    <w:rsid w:val="0063674A"/>
    <w:rPr>
      <w:rFonts w:ascii="Calibri" w:hAnsi="Calibri"/>
      <w:b/>
      <w:sz w:val="20"/>
      <w:szCs w:val="20"/>
    </w:rPr>
  </w:style>
  <w:style w:type="paragraph" w:customStyle="1" w:styleId="loose">
    <w:name w:val="loose"/>
    <w:basedOn w:val="Normal"/>
    <w:qFormat/>
    <w:rsid w:val="0063674A"/>
    <w:pPr>
      <w:spacing w:before="210"/>
    </w:pPr>
    <w:rPr>
      <w:lang w:eastAsia="zh-CN" w:bidi="he-IL"/>
    </w:rPr>
  </w:style>
  <w:style w:type="character" w:customStyle="1" w:styleId="hit1">
    <w:name w:val="hit1"/>
    <w:basedOn w:val="DefaultParagraphFont"/>
    <w:rsid w:val="0063674A"/>
    <w:rPr>
      <w:b/>
      <w:bCs/>
      <w:color w:val="CC0033"/>
    </w:rPr>
  </w:style>
  <w:style w:type="character" w:customStyle="1" w:styleId="upper">
    <w:name w:val="upper"/>
    <w:basedOn w:val="DefaultParagraphFont"/>
    <w:rsid w:val="0063674A"/>
  </w:style>
  <w:style w:type="character" w:customStyle="1" w:styleId="Author">
    <w:name w:val="Author"/>
    <w:aliases w:val="Style Date"/>
    <w:basedOn w:val="DefaultParagraphFont"/>
    <w:qFormat/>
    <w:rsid w:val="0063674A"/>
    <w:rPr>
      <w:b/>
      <w:sz w:val="24"/>
    </w:rPr>
  </w:style>
  <w:style w:type="character" w:customStyle="1" w:styleId="SmallFont7pt">
    <w:name w:val="Small Font (7 pt)"/>
    <w:basedOn w:val="DefaultParagraphFont"/>
    <w:rsid w:val="0063674A"/>
    <w:rPr>
      <w:sz w:val="14"/>
    </w:rPr>
  </w:style>
  <w:style w:type="paragraph" w:customStyle="1" w:styleId="UnderlinedText">
    <w:name w:val="Underlined Text"/>
    <w:basedOn w:val="Normal"/>
    <w:qFormat/>
    <w:rsid w:val="0063674A"/>
    <w:rPr>
      <w:b/>
      <w:szCs w:val="20"/>
    </w:rPr>
  </w:style>
  <w:style w:type="character" w:customStyle="1" w:styleId="SmallText-New">
    <w:name w:val="Small Text - New"/>
    <w:basedOn w:val="DefaultParagraphFont"/>
    <w:rsid w:val="0063674A"/>
    <w:rPr>
      <w:rFonts w:ascii="Arial Narrow" w:hAnsi="Arial Narrow"/>
      <w:sz w:val="14"/>
    </w:rPr>
  </w:style>
  <w:style w:type="paragraph" w:customStyle="1" w:styleId="Smalltext">
    <w:name w:val="Small text"/>
    <w:aliases w:val="Quote1,Quote11"/>
    <w:basedOn w:val="Normal"/>
    <w:link w:val="SmalltextChar"/>
    <w:qFormat/>
    <w:rsid w:val="0063674A"/>
    <w:rPr>
      <w:rFonts w:ascii="Arial Narrow" w:hAnsi="Arial Narrow"/>
    </w:rPr>
  </w:style>
  <w:style w:type="character" w:customStyle="1" w:styleId="Underlined-New">
    <w:name w:val="Underlined - New"/>
    <w:basedOn w:val="DefaultParagraphFont"/>
    <w:rsid w:val="0063674A"/>
    <w:rPr>
      <w:rFonts w:ascii="Arial Narrow" w:hAnsi="Arial Narrow"/>
      <w:sz w:val="16"/>
      <w:u w:val="single"/>
    </w:rPr>
  </w:style>
  <w:style w:type="paragraph" w:styleId="TOC2">
    <w:name w:val="toc 2"/>
    <w:basedOn w:val="Normal"/>
    <w:next w:val="Normal"/>
    <w:autoRedefine/>
    <w:uiPriority w:val="39"/>
    <w:rsid w:val="0063674A"/>
    <w:pPr>
      <w:ind w:left="200"/>
    </w:pPr>
    <w:rPr>
      <w:sz w:val="20"/>
      <w:lang w:bidi="en-US"/>
    </w:rPr>
  </w:style>
  <w:style w:type="paragraph" w:styleId="Caption">
    <w:name w:val="caption"/>
    <w:basedOn w:val="Normal"/>
    <w:next w:val="Normal"/>
    <w:qFormat/>
    <w:rsid w:val="0063674A"/>
    <w:rPr>
      <w:b/>
      <w:bCs/>
      <w:sz w:val="18"/>
      <w:szCs w:val="18"/>
      <w:lang w:bidi="en-US"/>
    </w:rPr>
  </w:style>
  <w:style w:type="paragraph" w:styleId="TOCHeading">
    <w:name w:val="TOC Heading"/>
    <w:basedOn w:val="Heading1"/>
    <w:next w:val="Normal"/>
    <w:uiPriority w:val="39"/>
    <w:qFormat/>
    <w:rsid w:val="0063674A"/>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bCs w:val="0"/>
      <w:i/>
      <w:iCs/>
      <w:lang w:bidi="en-US"/>
    </w:rPr>
  </w:style>
  <w:style w:type="character" w:customStyle="1" w:styleId="Boxing">
    <w:name w:val="Boxing"/>
    <w:basedOn w:val="DefaultParagraphFont"/>
    <w:rsid w:val="0063674A"/>
    <w:rPr>
      <w:rFonts w:ascii="Arial Narrow" w:hAnsi="Arial Narrow"/>
      <w:dstrike w:val="0"/>
      <w:sz w:val="20"/>
      <w:bdr w:val="single" w:sz="2" w:space="0" w:color="auto"/>
      <w:vertAlign w:val="baseline"/>
    </w:rPr>
  </w:style>
  <w:style w:type="character" w:customStyle="1" w:styleId="style65">
    <w:name w:val="style65"/>
    <w:basedOn w:val="DefaultParagraphFont"/>
    <w:rsid w:val="0063674A"/>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63674A"/>
    <w:rPr>
      <w:rFonts w:cs="Arial"/>
      <w:bCs/>
      <w:szCs w:val="26"/>
      <w:u w:val="single"/>
      <w:lang w:val="en-US" w:eastAsia="en-US" w:bidi="ar-SA"/>
    </w:rPr>
  </w:style>
  <w:style w:type="character" w:customStyle="1" w:styleId="qlabel">
    <w:name w:val="q_label"/>
    <w:basedOn w:val="DefaultParagraphFont"/>
    <w:rsid w:val="0063674A"/>
  </w:style>
  <w:style w:type="character" w:customStyle="1" w:styleId="alabel">
    <w:name w:val="a_label"/>
    <w:basedOn w:val="DefaultParagraphFont"/>
    <w:rsid w:val="0063674A"/>
  </w:style>
  <w:style w:type="character" w:customStyle="1" w:styleId="Style1Char1">
    <w:name w:val="Style1 Char1"/>
    <w:basedOn w:val="DefaultParagraphFont"/>
    <w:rsid w:val="0063674A"/>
    <w:rPr>
      <w:rFonts w:eastAsia="SimSun"/>
      <w:sz w:val="20"/>
      <w:szCs w:val="24"/>
      <w:u w:val="single"/>
      <w:lang w:val="en-US" w:eastAsia="zh-CN" w:bidi="ar-SA"/>
    </w:rPr>
  </w:style>
  <w:style w:type="character" w:customStyle="1" w:styleId="UnderlineCharChar">
    <w:name w:val="Underline Char Char"/>
    <w:basedOn w:val="DefaultParagraphFont"/>
    <w:rsid w:val="0063674A"/>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63674A"/>
    <w:rPr>
      <w:rFonts w:eastAsia="MS Mincho"/>
      <w:b/>
      <w:u w:val="single"/>
      <w:lang w:val="en-US" w:eastAsia="en-US" w:bidi="ar-SA"/>
    </w:rPr>
  </w:style>
  <w:style w:type="character" w:customStyle="1" w:styleId="CardTextChar0">
    <w:name w:val="Card Text Char"/>
    <w:basedOn w:val="DefaultParagraphFont"/>
    <w:rsid w:val="0063674A"/>
    <w:rPr>
      <w:rFonts w:ascii="Times New Roman" w:eastAsia="Times New Roman" w:hAnsi="Times New Roman" w:cs="Times New Roman"/>
      <w:szCs w:val="24"/>
    </w:rPr>
  </w:style>
  <w:style w:type="character" w:customStyle="1" w:styleId="reduce2">
    <w:name w:val="reduce2"/>
    <w:basedOn w:val="DefaultParagraphFont"/>
    <w:uiPriority w:val="99"/>
    <w:rsid w:val="0063674A"/>
    <w:rPr>
      <w:rFonts w:ascii="Arial" w:hAnsi="Arial" w:cs="Arial"/>
      <w:color w:val="000000"/>
      <w:sz w:val="10"/>
      <w:szCs w:val="22"/>
    </w:rPr>
  </w:style>
  <w:style w:type="paragraph" w:customStyle="1" w:styleId="BoldUnderline">
    <w:name w:val="BoldUnderline"/>
    <w:link w:val="BoldUnderlineChar"/>
    <w:uiPriority w:val="99"/>
    <w:qFormat/>
    <w:rsid w:val="0063674A"/>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63674A"/>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63674A"/>
    <w:rPr>
      <w:rFonts w:cs="Arial"/>
      <w:bCs/>
      <w:szCs w:val="26"/>
      <w:u w:val="single"/>
      <w:lang w:val="en-US" w:eastAsia="en-US" w:bidi="ar-SA"/>
    </w:rPr>
  </w:style>
  <w:style w:type="paragraph" w:customStyle="1" w:styleId="evidencetextChar">
    <w:name w:val="evidence text Char"/>
    <w:basedOn w:val="Normal"/>
    <w:qFormat/>
    <w:rsid w:val="0063674A"/>
    <w:pPr>
      <w:ind w:left="1728" w:right="1008"/>
    </w:pPr>
    <w:rPr>
      <w:color w:val="000000"/>
      <w:sz w:val="18"/>
    </w:rPr>
  </w:style>
  <w:style w:type="character" w:customStyle="1" w:styleId="underline2">
    <w:name w:val="underline2"/>
    <w:basedOn w:val="DefaultParagraphFont"/>
    <w:rsid w:val="0063674A"/>
    <w:rPr>
      <w:u w:val="single"/>
    </w:rPr>
  </w:style>
  <w:style w:type="character" w:customStyle="1" w:styleId="Style11ptUnderlineBorderSinglesolidlineAuto05pt">
    <w:name w:val="Style 11 pt Underline Border: : (Single solid line Auto  0.5 pt..."/>
    <w:rsid w:val="0063674A"/>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63674A"/>
    <w:rPr>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63674A"/>
    <w:rPr>
      <w:rFonts w:ascii="Calibri" w:hAnsi="Calibri"/>
      <w:sz w:val="22"/>
      <w:u w:val="single"/>
      <w:bdr w:val="single" w:sz="4" w:space="0" w:color="auto"/>
    </w:rPr>
  </w:style>
  <w:style w:type="character" w:customStyle="1" w:styleId="UnderlineChar4Char">
    <w:name w:val="Underline Char4 Char"/>
    <w:basedOn w:val="DefaultParagraphFont"/>
    <w:link w:val="UnderlineChar4"/>
    <w:rsid w:val="0063674A"/>
    <w:rPr>
      <w:u w:val="single"/>
    </w:rPr>
  </w:style>
  <w:style w:type="paragraph" w:customStyle="1" w:styleId="UnderlineChar4">
    <w:name w:val="Underline Char4"/>
    <w:basedOn w:val="Normal"/>
    <w:link w:val="UnderlineChar4Char"/>
    <w:qFormat/>
    <w:rsid w:val="0063674A"/>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63674A"/>
    <w:rPr>
      <w:b/>
      <w:u w:val="single"/>
    </w:rPr>
  </w:style>
  <w:style w:type="paragraph" w:customStyle="1" w:styleId="BoldandUnderlineChar3">
    <w:name w:val="Bold and Underline Char3"/>
    <w:basedOn w:val="Normal"/>
    <w:link w:val="BoldandUnderlineChar3Char2"/>
    <w:qFormat/>
    <w:rsid w:val="0063674A"/>
    <w:rPr>
      <w:rFonts w:asciiTheme="minorHAnsi" w:hAnsiTheme="minorHAnsi"/>
      <w:b/>
      <w:sz w:val="24"/>
      <w:u w:val="single"/>
    </w:rPr>
  </w:style>
  <w:style w:type="paragraph" w:customStyle="1" w:styleId="StyleUnderlineChar11pt">
    <w:name w:val="Style Underline Char + 11 pt"/>
    <w:basedOn w:val="Normal"/>
    <w:link w:val="StyleUnderlineChar11ptChar"/>
    <w:qFormat/>
    <w:rsid w:val="0063674A"/>
    <w:rPr>
      <w:u w:val="single"/>
    </w:rPr>
  </w:style>
  <w:style w:type="character" w:customStyle="1" w:styleId="StyleUnderlineChar11ptChar">
    <w:name w:val="Style Underline Char + 11 pt Char"/>
    <w:basedOn w:val="DefaultParagraphFont"/>
    <w:link w:val="StyleUnderlineChar11pt"/>
    <w:rsid w:val="0063674A"/>
    <w:rPr>
      <w:rFonts w:ascii="Calibri" w:hAnsi="Calibri"/>
      <w:sz w:val="22"/>
      <w:u w:val="single"/>
    </w:rPr>
  </w:style>
  <w:style w:type="paragraph" w:customStyle="1" w:styleId="StyleUnderlineChar11ptBold">
    <w:name w:val="Style Underline Char + 11 pt Bold"/>
    <w:basedOn w:val="Normal"/>
    <w:link w:val="StyleUnderlineChar11ptBoldChar"/>
    <w:qFormat/>
    <w:rsid w:val="0063674A"/>
    <w:rPr>
      <w:b/>
      <w:bCs/>
      <w:u w:val="single"/>
    </w:rPr>
  </w:style>
  <w:style w:type="character" w:customStyle="1" w:styleId="StyleUnderlineChar11ptBoldChar">
    <w:name w:val="Style Underline Char + 11 pt Bold Char"/>
    <w:basedOn w:val="DefaultParagraphFont"/>
    <w:link w:val="StyleUnderlineChar11ptBold"/>
    <w:rsid w:val="0063674A"/>
    <w:rPr>
      <w:rFonts w:ascii="Calibri" w:hAnsi="Calibri"/>
      <w:b/>
      <w:bCs/>
      <w:sz w:val="22"/>
      <w:u w:val="single"/>
    </w:rPr>
  </w:style>
  <w:style w:type="character" w:customStyle="1" w:styleId="inside-head">
    <w:name w:val="inside-head"/>
    <w:basedOn w:val="DefaultParagraphFont"/>
    <w:rsid w:val="0063674A"/>
  </w:style>
  <w:style w:type="paragraph" w:customStyle="1" w:styleId="Style3">
    <w:name w:val="Style3"/>
    <w:basedOn w:val="Normal"/>
    <w:link w:val="Style3Char"/>
    <w:qFormat/>
    <w:rsid w:val="0063674A"/>
    <w:rPr>
      <w:rFonts w:ascii="Arial Narrow" w:hAnsi="Arial Narrow"/>
      <w:b/>
    </w:rPr>
  </w:style>
  <w:style w:type="character" w:customStyle="1" w:styleId="Style3Char">
    <w:name w:val="Style3 Char"/>
    <w:basedOn w:val="DefaultParagraphFont"/>
    <w:link w:val="Style3"/>
    <w:rsid w:val="0063674A"/>
    <w:rPr>
      <w:rFonts w:ascii="Arial Narrow" w:hAnsi="Arial Narrow"/>
      <w:b/>
      <w:sz w:val="22"/>
    </w:rPr>
  </w:style>
  <w:style w:type="character" w:customStyle="1" w:styleId="7TimesNewRoman">
    <w:name w:val="7 Times New Roman"/>
    <w:rsid w:val="0063674A"/>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63674A"/>
  </w:style>
  <w:style w:type="character" w:customStyle="1" w:styleId="officialsbureau">
    <w:name w:val="official_s_bureau"/>
    <w:basedOn w:val="DefaultParagraphFont"/>
    <w:rsid w:val="0063674A"/>
  </w:style>
  <w:style w:type="paragraph" w:customStyle="1" w:styleId="Stylecard11ptUnderline">
    <w:name w:val="Style card + 11 pt Underline"/>
    <w:basedOn w:val="Normal"/>
    <w:link w:val="Stylecard11ptUnderlineChar"/>
    <w:qFormat/>
    <w:rsid w:val="0063674A"/>
    <w:pPr>
      <w:ind w:left="288" w:right="288"/>
    </w:pPr>
    <w:rPr>
      <w:rFonts w:ascii="Georgia" w:eastAsia="SimSun" w:hAnsi="Georgia"/>
      <w:u w:val="single"/>
      <w:lang w:eastAsia="zh-CN"/>
    </w:rPr>
  </w:style>
  <w:style w:type="character" w:customStyle="1" w:styleId="Stylecard11ptUnderlineChar">
    <w:name w:val="Style card + 11 pt Underline Char"/>
    <w:link w:val="Stylecard11ptUnderline"/>
    <w:rsid w:val="0063674A"/>
    <w:rPr>
      <w:rFonts w:ascii="Georgia" w:eastAsia="SimSun" w:hAnsi="Georgia"/>
      <w:sz w:val="22"/>
      <w:u w:val="single"/>
      <w:lang w:eastAsia="zh-CN"/>
    </w:rPr>
  </w:style>
  <w:style w:type="paragraph" w:customStyle="1" w:styleId="Stylecard11ptBoldUnderline">
    <w:name w:val="Style card + 11 pt Bold Underline"/>
    <w:basedOn w:val="Normal"/>
    <w:link w:val="Stylecard11ptBoldUnderlineChar"/>
    <w:qFormat/>
    <w:rsid w:val="0063674A"/>
    <w:pPr>
      <w:ind w:left="288" w:right="288"/>
    </w:pPr>
    <w:rPr>
      <w:rFonts w:ascii="Georgia" w:eastAsia="SimSun" w:hAnsi="Georgia"/>
      <w:b/>
      <w:bCs/>
      <w:u w:val="single"/>
      <w:lang w:eastAsia="zh-CN"/>
    </w:rPr>
  </w:style>
  <w:style w:type="character" w:customStyle="1" w:styleId="Stylecard11ptBoldUnderlineChar">
    <w:name w:val="Style card + 11 pt Bold Underline Char"/>
    <w:link w:val="Stylecard11ptBoldUnderline"/>
    <w:rsid w:val="0063674A"/>
    <w:rPr>
      <w:rFonts w:ascii="Georgia" w:eastAsia="SimSun" w:hAnsi="Georgia"/>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63674A"/>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63674A"/>
    <w:pPr>
      <w:ind w:left="288" w:right="288"/>
    </w:pPr>
    <w:rPr>
      <w:rFonts w:ascii="Georgia" w:eastAsia="SimSun" w:hAnsi="Georgia"/>
      <w:u w:val="single"/>
      <w:lang w:eastAsia="zh-CN"/>
    </w:rPr>
  </w:style>
  <w:style w:type="character" w:customStyle="1" w:styleId="StylecardLatinVerdana-BoldUnderlineChar">
    <w:name w:val="Style card + (Latin) Verdana-Bold Underline Char"/>
    <w:basedOn w:val="cardChar"/>
    <w:link w:val="StylecardLatinVerdana-BoldUnderline"/>
    <w:rsid w:val="0063674A"/>
    <w:rPr>
      <w:rFonts w:ascii="Georgia" w:eastAsia="SimSun" w:hAnsi="Georgia"/>
      <w:sz w:val="22"/>
      <w:u w:val="single"/>
      <w:lang w:eastAsia="zh-CN"/>
    </w:rPr>
  </w:style>
  <w:style w:type="paragraph" w:styleId="HTMLPreformatted">
    <w:name w:val="HTML Preformatted"/>
    <w:basedOn w:val="Normal"/>
    <w:link w:val="HTMLPreformattedChar"/>
    <w:uiPriority w:val="99"/>
    <w:rsid w:val="00636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HTMLPreformattedChar">
    <w:name w:val="HTML Preformatted Char"/>
    <w:basedOn w:val="DefaultParagraphFont"/>
    <w:link w:val="HTMLPreformatted"/>
    <w:uiPriority w:val="99"/>
    <w:rsid w:val="0063674A"/>
    <w:rPr>
      <w:rFonts w:ascii="Courier New" w:hAnsi="Courier New" w:cs="Courier New"/>
      <w:sz w:val="22"/>
      <w:szCs w:val="20"/>
    </w:rPr>
  </w:style>
  <w:style w:type="paragraph" w:customStyle="1" w:styleId="StyleUnderlining11pt">
    <w:name w:val="Style Underlining + 11 pt"/>
    <w:basedOn w:val="Normal"/>
    <w:link w:val="StyleUnderlining11ptChar"/>
    <w:qFormat/>
    <w:rsid w:val="0063674A"/>
    <w:rPr>
      <w:u w:val="single"/>
    </w:rPr>
  </w:style>
  <w:style w:type="character" w:customStyle="1" w:styleId="StyleUnderlining11ptChar">
    <w:name w:val="Style Underlining + 11 pt Char"/>
    <w:basedOn w:val="DefaultParagraphFont"/>
    <w:link w:val="StyleUnderlining11pt"/>
    <w:rsid w:val="0063674A"/>
    <w:rPr>
      <w:rFonts w:ascii="Calibri" w:hAnsi="Calibri"/>
      <w:sz w:val="22"/>
      <w:u w:val="single"/>
    </w:rPr>
  </w:style>
  <w:style w:type="paragraph" w:customStyle="1" w:styleId="StyleCardText9pt">
    <w:name w:val="Style Card Text + 9 pt"/>
    <w:basedOn w:val="Normal"/>
    <w:link w:val="StyleCardText9ptChar"/>
    <w:qFormat/>
    <w:rsid w:val="0063674A"/>
    <w:pPr>
      <w:spacing w:after="200"/>
      <w:contextualSpacing/>
    </w:pPr>
    <w:rPr>
      <w:rFonts w:eastAsia="Calibri"/>
    </w:rPr>
  </w:style>
  <w:style w:type="character" w:customStyle="1" w:styleId="StyleCardText9ptChar">
    <w:name w:val="Style Card Text + 9 pt Char"/>
    <w:basedOn w:val="DefaultParagraphFont"/>
    <w:link w:val="StyleCardText9pt"/>
    <w:rsid w:val="0063674A"/>
    <w:rPr>
      <w:rFonts w:ascii="Calibri" w:eastAsia="Calibri" w:hAnsi="Calibri"/>
      <w:sz w:val="22"/>
    </w:rPr>
  </w:style>
  <w:style w:type="paragraph" w:styleId="Quote">
    <w:name w:val="Quote"/>
    <w:basedOn w:val="Normal"/>
    <w:next w:val="Normal"/>
    <w:link w:val="QuoteChar"/>
    <w:uiPriority w:val="29"/>
    <w:qFormat/>
    <w:rsid w:val="0063674A"/>
    <w:pPr>
      <w:widowControl w:val="0"/>
    </w:pPr>
    <w:rPr>
      <w:iCs/>
      <w:color w:val="000000"/>
      <w:lang w:bidi="en-US"/>
    </w:rPr>
  </w:style>
  <w:style w:type="character" w:customStyle="1" w:styleId="QuoteChar">
    <w:name w:val="Quote Char"/>
    <w:basedOn w:val="DefaultParagraphFont"/>
    <w:link w:val="Quote"/>
    <w:uiPriority w:val="29"/>
    <w:rsid w:val="0063674A"/>
    <w:rPr>
      <w:rFonts w:ascii="Calibri" w:hAnsi="Calibri"/>
      <w:iCs/>
      <w:color w:val="000000"/>
      <w:sz w:val="22"/>
      <w:lang w:bidi="en-US"/>
    </w:rPr>
  </w:style>
  <w:style w:type="paragraph" w:customStyle="1" w:styleId="Underlining">
    <w:name w:val="Underlining"/>
    <w:basedOn w:val="Normal"/>
    <w:link w:val="UnderliningChar"/>
    <w:uiPriority w:val="99"/>
    <w:qFormat/>
    <w:rsid w:val="0063674A"/>
    <w:rPr>
      <w:rFonts w:ascii="Arial Narrow" w:hAnsi="Arial Narrow" w:cs="Times New Roman"/>
      <w:sz w:val="24"/>
      <w:u w:val="single"/>
    </w:rPr>
  </w:style>
  <w:style w:type="character" w:customStyle="1" w:styleId="ital-inline">
    <w:name w:val="ital-inline"/>
    <w:basedOn w:val="DefaultParagraphFont"/>
    <w:rsid w:val="0063674A"/>
  </w:style>
  <w:style w:type="character" w:customStyle="1" w:styleId="underlineChar">
    <w:name w:val="underline Char"/>
    <w:basedOn w:val="DefaultParagraphFont"/>
    <w:rsid w:val="0063674A"/>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63674A"/>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63674A"/>
    <w:rPr>
      <w:sz w:val="20"/>
      <w:u w:val="single"/>
    </w:rPr>
  </w:style>
  <w:style w:type="paragraph" w:styleId="BodyTextIndent2">
    <w:name w:val="Body Text Indent 2"/>
    <w:basedOn w:val="Normal"/>
    <w:link w:val="BodyTextIndent2Char"/>
    <w:unhideWhenUsed/>
    <w:rsid w:val="0063674A"/>
    <w:pPr>
      <w:spacing w:after="120" w:line="480" w:lineRule="auto"/>
      <w:ind w:left="360"/>
    </w:pPr>
  </w:style>
  <w:style w:type="character" w:customStyle="1" w:styleId="BodyTextIndent2Char">
    <w:name w:val="Body Text Indent 2 Char"/>
    <w:basedOn w:val="DefaultParagraphFont"/>
    <w:link w:val="BodyTextIndent2"/>
    <w:rsid w:val="0063674A"/>
    <w:rPr>
      <w:rFonts w:ascii="Calibri" w:hAnsi="Calibri"/>
      <w:sz w:val="22"/>
    </w:rPr>
  </w:style>
  <w:style w:type="paragraph" w:styleId="BodyTextIndent3">
    <w:name w:val="Body Text Indent 3"/>
    <w:basedOn w:val="Normal"/>
    <w:link w:val="BodyTextIndent3Char"/>
    <w:uiPriority w:val="99"/>
    <w:semiHidden/>
    <w:unhideWhenUsed/>
    <w:rsid w:val="0063674A"/>
    <w:pPr>
      <w:spacing w:after="120"/>
      <w:ind w:left="360"/>
    </w:pPr>
    <w:rPr>
      <w:szCs w:val="16"/>
    </w:rPr>
  </w:style>
  <w:style w:type="character" w:customStyle="1" w:styleId="BodyTextIndent3Char">
    <w:name w:val="Body Text Indent 3 Char"/>
    <w:basedOn w:val="DefaultParagraphFont"/>
    <w:link w:val="BodyTextIndent3"/>
    <w:uiPriority w:val="99"/>
    <w:semiHidden/>
    <w:rsid w:val="0063674A"/>
    <w:rPr>
      <w:rFonts w:ascii="Calibri" w:hAnsi="Calibri"/>
      <w:sz w:val="22"/>
      <w:szCs w:val="16"/>
    </w:rPr>
  </w:style>
  <w:style w:type="paragraph" w:styleId="BodyText2">
    <w:name w:val="Body Text 2"/>
    <w:basedOn w:val="Normal"/>
    <w:link w:val="BodyText2Char"/>
    <w:unhideWhenUsed/>
    <w:rsid w:val="0063674A"/>
    <w:pPr>
      <w:spacing w:after="120" w:line="480" w:lineRule="auto"/>
    </w:pPr>
  </w:style>
  <w:style w:type="character" w:customStyle="1" w:styleId="BodyText2Char">
    <w:name w:val="Body Text 2 Char"/>
    <w:basedOn w:val="DefaultParagraphFont"/>
    <w:link w:val="BodyText2"/>
    <w:rsid w:val="0063674A"/>
    <w:rPr>
      <w:rFonts w:ascii="Calibri" w:hAnsi="Calibri"/>
      <w:sz w:val="22"/>
    </w:rPr>
  </w:style>
  <w:style w:type="paragraph" w:styleId="BodyTextIndent">
    <w:name w:val="Body Text Indent"/>
    <w:basedOn w:val="Normal"/>
    <w:link w:val="BodyTextIndentChar"/>
    <w:uiPriority w:val="99"/>
    <w:unhideWhenUsed/>
    <w:rsid w:val="0063674A"/>
    <w:pPr>
      <w:spacing w:after="120"/>
      <w:ind w:left="360"/>
    </w:pPr>
  </w:style>
  <w:style w:type="character" w:customStyle="1" w:styleId="BodyTextIndentChar">
    <w:name w:val="Body Text Indent Char"/>
    <w:basedOn w:val="DefaultParagraphFont"/>
    <w:link w:val="BodyTextIndent"/>
    <w:uiPriority w:val="99"/>
    <w:rsid w:val="0063674A"/>
    <w:rPr>
      <w:rFonts w:ascii="Calibri" w:hAnsi="Calibri"/>
      <w:sz w:val="22"/>
    </w:rPr>
  </w:style>
  <w:style w:type="paragraph" w:styleId="BodyText3">
    <w:name w:val="Body Text 3"/>
    <w:basedOn w:val="Normal"/>
    <w:link w:val="BodyText3Char"/>
    <w:unhideWhenUsed/>
    <w:rsid w:val="0063674A"/>
    <w:pPr>
      <w:spacing w:after="120"/>
    </w:pPr>
    <w:rPr>
      <w:szCs w:val="16"/>
    </w:rPr>
  </w:style>
  <w:style w:type="character" w:customStyle="1" w:styleId="BodyText3Char">
    <w:name w:val="Body Text 3 Char"/>
    <w:basedOn w:val="DefaultParagraphFont"/>
    <w:link w:val="BodyText3"/>
    <w:rsid w:val="0063674A"/>
    <w:rPr>
      <w:rFonts w:ascii="Calibri" w:hAnsi="Calibri"/>
      <w:sz w:val="22"/>
      <w:szCs w:val="16"/>
    </w:rPr>
  </w:style>
  <w:style w:type="character" w:customStyle="1" w:styleId="StyleBold">
    <w:name w:val="Style Bold"/>
    <w:basedOn w:val="DefaultParagraphFont"/>
    <w:uiPriority w:val="9"/>
    <w:semiHidden/>
    <w:rsid w:val="0063674A"/>
    <w:rPr>
      <w:b/>
      <w:bCs/>
    </w:rPr>
  </w:style>
  <w:style w:type="character" w:customStyle="1" w:styleId="body-text">
    <w:name w:val="body-text"/>
    <w:basedOn w:val="DefaultParagraphFont"/>
    <w:rsid w:val="0063674A"/>
  </w:style>
  <w:style w:type="paragraph" w:customStyle="1" w:styleId="StyleStyle411ptBoldBorderSinglesolidlineAuto0">
    <w:name w:val="Style Style4 + 11 pt Bold Border: : (Single solid line Auto  0...."/>
    <w:basedOn w:val="Normal"/>
    <w:link w:val="StyleStyle411ptBoldBorderSinglesolidlineAuto0Char"/>
    <w:qFormat/>
    <w:rsid w:val="0063674A"/>
    <w:rPr>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63674A"/>
    <w:rPr>
      <w:rFonts w:ascii="Calibri" w:hAnsi="Calibri"/>
      <w:b/>
      <w:bCs/>
      <w:sz w:val="22"/>
      <w:u w:val="single"/>
      <w:bdr w:val="single" w:sz="4" w:space="0" w:color="auto"/>
    </w:rPr>
  </w:style>
  <w:style w:type="character" w:customStyle="1" w:styleId="BalloonTextChar1">
    <w:name w:val="Balloon Text Char1"/>
    <w:basedOn w:val="DefaultParagraphFont"/>
    <w:uiPriority w:val="99"/>
    <w:rsid w:val="0063674A"/>
    <w:rPr>
      <w:rFonts w:ascii="Tahoma" w:hAnsi="Tahoma" w:cs="Tahoma"/>
      <w:sz w:val="16"/>
      <w:szCs w:val="16"/>
    </w:rPr>
  </w:style>
  <w:style w:type="character" w:customStyle="1" w:styleId="globalcontentbody">
    <w:name w:val="globalcontentbody"/>
    <w:basedOn w:val="DefaultParagraphFont"/>
    <w:rsid w:val="0063674A"/>
  </w:style>
  <w:style w:type="paragraph" w:customStyle="1" w:styleId="StyleStyle112pt">
    <w:name w:val="Style Style1 + 12 pt"/>
    <w:basedOn w:val="Normal"/>
    <w:link w:val="StyleStyle112ptChar"/>
    <w:qFormat/>
    <w:rsid w:val="0063674A"/>
    <w:rPr>
      <w:rFonts w:eastAsia="SimSun"/>
      <w:u w:val="single"/>
      <w:lang w:eastAsia="zh-CN"/>
    </w:rPr>
  </w:style>
  <w:style w:type="character" w:customStyle="1" w:styleId="StyleStyle112ptChar">
    <w:name w:val="Style Style1 + 12 pt Char"/>
    <w:basedOn w:val="DefaultParagraphFont"/>
    <w:link w:val="StyleStyle112pt"/>
    <w:rsid w:val="0063674A"/>
    <w:rPr>
      <w:rFonts w:ascii="Calibri" w:eastAsia="SimSun" w:hAnsi="Calibri"/>
      <w:sz w:val="22"/>
      <w:u w:val="single"/>
      <w:lang w:eastAsia="zh-CN"/>
    </w:rPr>
  </w:style>
  <w:style w:type="paragraph" w:customStyle="1" w:styleId="MinimizedText">
    <w:name w:val="Minimized Text"/>
    <w:basedOn w:val="Normal"/>
    <w:link w:val="MinimizedTextChar"/>
    <w:qFormat/>
    <w:rsid w:val="0063674A"/>
  </w:style>
  <w:style w:type="character" w:customStyle="1" w:styleId="MinimizedTextChar">
    <w:name w:val="Minimized Text Char"/>
    <w:basedOn w:val="DefaultParagraphFont"/>
    <w:link w:val="MinimizedText"/>
    <w:rsid w:val="0063674A"/>
    <w:rPr>
      <w:rFonts w:ascii="Calibri" w:hAnsi="Calibri"/>
      <w:sz w:val="22"/>
    </w:rPr>
  </w:style>
  <w:style w:type="character" w:customStyle="1" w:styleId="term1">
    <w:name w:val="term1"/>
    <w:basedOn w:val="DefaultParagraphFont"/>
    <w:rsid w:val="0063674A"/>
    <w:rPr>
      <w:b/>
      <w:bCs/>
    </w:rPr>
  </w:style>
  <w:style w:type="character" w:customStyle="1" w:styleId="Styleterm111ptUnderline">
    <w:name w:val="Style term1 + 11 pt Underline"/>
    <w:basedOn w:val="term1"/>
    <w:rsid w:val="0063674A"/>
    <w:rPr>
      <w:b/>
      <w:bCs/>
      <w:sz w:val="20"/>
      <w:u w:val="single"/>
    </w:rPr>
  </w:style>
  <w:style w:type="paragraph" w:customStyle="1" w:styleId="StyleMinimizedTextArialNarrow10pt">
    <w:name w:val="Style Minimized Text + Arial Narrow 10 pt"/>
    <w:basedOn w:val="MinimizedText"/>
    <w:link w:val="StyleMinimizedTextArialNarrow10ptChar"/>
    <w:qFormat/>
    <w:rsid w:val="0063674A"/>
    <w:rPr>
      <w:sz w:val="20"/>
    </w:rPr>
  </w:style>
  <w:style w:type="character" w:customStyle="1" w:styleId="StyleMinimizedTextArialNarrow10ptChar">
    <w:name w:val="Style Minimized Text + Arial Narrow 10 pt Char"/>
    <w:basedOn w:val="MinimizedTextChar"/>
    <w:link w:val="StyleMinimizedTextArialNarrow10pt"/>
    <w:rsid w:val="0063674A"/>
    <w:rPr>
      <w:rFonts w:ascii="Calibri" w:hAnsi="Calibri"/>
      <w:sz w:val="20"/>
    </w:rPr>
  </w:style>
  <w:style w:type="character" w:customStyle="1" w:styleId="Styleunderline11ptBold">
    <w:name w:val="Style underline + 11 pt Bold"/>
    <w:basedOn w:val="underline"/>
    <w:rsid w:val="0063674A"/>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63674A"/>
    <w:rPr>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63674A"/>
    <w:rPr>
      <w:rFonts w:ascii="Calibri" w:hAnsi="Calibri"/>
      <w:sz w:val="22"/>
      <w:u w:val="single"/>
      <w:bdr w:val="single" w:sz="4" w:space="0" w:color="auto"/>
    </w:rPr>
  </w:style>
  <w:style w:type="character" w:customStyle="1" w:styleId="Style9pt">
    <w:name w:val="Style 9 pt"/>
    <w:basedOn w:val="DefaultParagraphFont"/>
    <w:rsid w:val="0063674A"/>
    <w:rPr>
      <w:rFonts w:ascii="Times New Roman" w:hAnsi="Times New Roman"/>
      <w:sz w:val="20"/>
    </w:rPr>
  </w:style>
  <w:style w:type="paragraph" w:customStyle="1" w:styleId="StyleStyle49pt3">
    <w:name w:val="Style Style4 + 9 pt3"/>
    <w:basedOn w:val="Style4"/>
    <w:link w:val="StyleStyle49pt3Char"/>
    <w:qFormat/>
    <w:rsid w:val="0063674A"/>
  </w:style>
  <w:style w:type="character" w:customStyle="1" w:styleId="StyleStyle49pt3Char">
    <w:name w:val="Style Style4 + 9 pt3 Char"/>
    <w:basedOn w:val="Style4Char"/>
    <w:link w:val="StyleStyle49pt3"/>
    <w:rsid w:val="0063674A"/>
    <w:rPr>
      <w:rFonts w:ascii="Calibri" w:hAnsi="Calibri"/>
      <w:sz w:val="22"/>
      <w:u w:val="single"/>
    </w:rPr>
  </w:style>
  <w:style w:type="paragraph" w:customStyle="1" w:styleId="StyleStyle4Bold">
    <w:name w:val="Style Style4 + Bold"/>
    <w:basedOn w:val="Style4"/>
    <w:link w:val="StyleStyle4BoldChar"/>
    <w:qFormat/>
    <w:rsid w:val="0063674A"/>
    <w:rPr>
      <w:b/>
      <w:bCs/>
    </w:rPr>
  </w:style>
  <w:style w:type="character" w:customStyle="1" w:styleId="StyleStyle4BoldChar">
    <w:name w:val="Style Style4 + Bold Char"/>
    <w:basedOn w:val="Style4Char"/>
    <w:link w:val="StyleStyle4Bold"/>
    <w:rsid w:val="0063674A"/>
    <w:rPr>
      <w:rFonts w:ascii="Calibri" w:hAnsi="Calibri"/>
      <w:b/>
      <w:bCs/>
      <w:sz w:val="22"/>
      <w:u w:val="single"/>
    </w:rPr>
  </w:style>
  <w:style w:type="character" w:customStyle="1" w:styleId="CharChar11">
    <w:name w:val="Char Char11"/>
    <w:basedOn w:val="DefaultParagraphFont"/>
    <w:rsid w:val="0063674A"/>
    <w:rPr>
      <w:rFonts w:cs="Arial"/>
      <w:bCs/>
      <w:szCs w:val="26"/>
      <w:u w:val="single"/>
      <w:lang w:val="en-US" w:eastAsia="en-US" w:bidi="ar-SA"/>
    </w:rPr>
  </w:style>
  <w:style w:type="character" w:customStyle="1" w:styleId="authorbio">
    <w:name w:val="authorbio"/>
    <w:basedOn w:val="DefaultParagraphFont"/>
    <w:rsid w:val="0063674A"/>
  </w:style>
  <w:style w:type="character" w:customStyle="1" w:styleId="a">
    <w:name w:val="a"/>
    <w:basedOn w:val="DefaultParagraphFont"/>
    <w:rsid w:val="0063674A"/>
  </w:style>
  <w:style w:type="character" w:customStyle="1" w:styleId="StyleStyleUnderline411pt">
    <w:name w:val="Style Style Underline4 + 11 pt"/>
    <w:basedOn w:val="DefaultParagraphFont"/>
    <w:rsid w:val="0063674A"/>
    <w:rPr>
      <w:sz w:val="20"/>
      <w:u w:val="single"/>
    </w:rPr>
  </w:style>
  <w:style w:type="character" w:customStyle="1" w:styleId="StyleStyleUnderline411ptBold">
    <w:name w:val="Style Style Underline4 + 11 pt Bold"/>
    <w:basedOn w:val="DefaultParagraphFont"/>
    <w:rsid w:val="0063674A"/>
    <w:rPr>
      <w:b/>
      <w:bCs/>
      <w:sz w:val="20"/>
      <w:u w:val="single"/>
    </w:rPr>
  </w:style>
  <w:style w:type="character" w:customStyle="1" w:styleId="StyleStyleUnderline311pt">
    <w:name w:val="Style Style Underline3 + 11 pt"/>
    <w:basedOn w:val="DefaultParagraphFont"/>
    <w:rsid w:val="0063674A"/>
    <w:rPr>
      <w:sz w:val="20"/>
      <w:u w:val="single"/>
    </w:rPr>
  </w:style>
  <w:style w:type="character" w:customStyle="1" w:styleId="StyleStyleUnderline311ptBold">
    <w:name w:val="Style Style Underline3 + 11 pt Bold"/>
    <w:basedOn w:val="DefaultParagraphFont"/>
    <w:rsid w:val="0063674A"/>
    <w:rPr>
      <w:b/>
      <w:bCs/>
      <w:sz w:val="20"/>
      <w:u w:val="single"/>
    </w:rPr>
  </w:style>
  <w:style w:type="character" w:customStyle="1" w:styleId="StyleUnderline3">
    <w:name w:val="Style Underline3"/>
    <w:basedOn w:val="DefaultParagraphFont"/>
    <w:rsid w:val="0063674A"/>
    <w:rPr>
      <w:u w:val="single"/>
    </w:rPr>
  </w:style>
  <w:style w:type="paragraph" w:customStyle="1" w:styleId="StyleStyle111ptBorderSinglesolidlineAuto05ptL">
    <w:name w:val="Style Style1 + 11 pt Border: : (Single solid line Auto  0.5 pt L..."/>
    <w:link w:val="StyleStyle111ptBorderSinglesolidlineAuto05ptLChar"/>
    <w:qFormat/>
    <w:rsid w:val="0063674A"/>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63674A"/>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63674A"/>
    <w:rPr>
      <w:u w:val="single"/>
    </w:rPr>
  </w:style>
  <w:style w:type="character" w:customStyle="1" w:styleId="NothingChar">
    <w:name w:val="Nothing Char"/>
    <w:basedOn w:val="DefaultParagraphFont"/>
    <w:link w:val="Nothing"/>
    <w:rsid w:val="0063674A"/>
    <w:rPr>
      <w:rFonts w:ascii="Times New Roman" w:eastAsia="Times New Roman" w:hAnsi="Times New Roman" w:cs="Times New Roman"/>
      <w:sz w:val="20"/>
    </w:rPr>
  </w:style>
  <w:style w:type="character" w:customStyle="1" w:styleId="CardsFont12pt0">
    <w:name w:val="Cards + Font 12pt"/>
    <w:basedOn w:val="DefaultParagraphFont"/>
    <w:uiPriority w:val="1"/>
    <w:rsid w:val="0063674A"/>
    <w:rPr>
      <w:rFonts w:ascii="Times New Roman" w:eastAsia="Calibri" w:hAnsi="Times New Roman" w:cs="Times New Roman"/>
      <w:sz w:val="24"/>
      <w:szCs w:val="20"/>
      <w:u w:val="single"/>
    </w:rPr>
  </w:style>
  <w:style w:type="character" w:customStyle="1" w:styleId="SmallTextChar0">
    <w:name w:val="Small Text Char"/>
    <w:basedOn w:val="CardTextChar0"/>
    <w:rsid w:val="0063674A"/>
    <w:rPr>
      <w:rFonts w:ascii="Times New Roman" w:eastAsia="MS Mincho" w:hAnsi="Times New Roman" w:cs="Times New Roman"/>
      <w:sz w:val="15"/>
      <w:szCs w:val="24"/>
      <w:lang w:eastAsia="ja-JP"/>
    </w:rPr>
  </w:style>
  <w:style w:type="paragraph" w:customStyle="1" w:styleId="Circled">
    <w:name w:val="Circled"/>
    <w:link w:val="CircledChar"/>
    <w:qFormat/>
    <w:rsid w:val="0063674A"/>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63674A"/>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63674A"/>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63674A"/>
  </w:style>
  <w:style w:type="character" w:customStyle="1" w:styleId="part-of-speech">
    <w:name w:val="part-of-speech"/>
    <w:basedOn w:val="DefaultParagraphFont"/>
    <w:rsid w:val="0063674A"/>
  </w:style>
  <w:style w:type="character" w:customStyle="1" w:styleId="sep">
    <w:name w:val="sep"/>
    <w:basedOn w:val="DefaultParagraphFont"/>
    <w:rsid w:val="0063674A"/>
  </w:style>
  <w:style w:type="character" w:customStyle="1" w:styleId="pron">
    <w:name w:val="pron"/>
    <w:basedOn w:val="DefaultParagraphFont"/>
    <w:rsid w:val="0063674A"/>
  </w:style>
  <w:style w:type="paragraph" w:customStyle="1" w:styleId="StyleStyle4LatinTimesNewRomanAsianSimSun">
    <w:name w:val="Style Style4 + (Latin) Times New Roman (Asian) SimSun"/>
    <w:basedOn w:val="Normal"/>
    <w:link w:val="StyleStyle4LatinTimesNewRomanAsianSimSunChar"/>
    <w:qFormat/>
    <w:rsid w:val="0063674A"/>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63674A"/>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63674A"/>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63674A"/>
    <w:rPr>
      <w:rFonts w:ascii="Calibri" w:eastAsia="SimSun" w:hAnsi="Calibri"/>
      <w:b/>
      <w:bCs/>
      <w:sz w:val="22"/>
      <w:u w:val="single"/>
    </w:rPr>
  </w:style>
  <w:style w:type="character" w:customStyle="1" w:styleId="CharChar3">
    <w:name w:val="Char Char3"/>
    <w:basedOn w:val="DefaultParagraphFont"/>
    <w:rsid w:val="0063674A"/>
    <w:rPr>
      <w:rFonts w:cs="Arial"/>
      <w:b/>
      <w:bCs/>
      <w:iCs/>
      <w:lang w:val="en-US" w:eastAsia="en-US" w:bidi="ar-SA"/>
    </w:rPr>
  </w:style>
  <w:style w:type="character" w:customStyle="1" w:styleId="SubtitleChar">
    <w:name w:val="Subtitle Char"/>
    <w:aliases w:val="Underlined card text Char"/>
    <w:basedOn w:val="DefaultParagraphFont"/>
    <w:link w:val="Subtitle"/>
    <w:uiPriority w:val="11"/>
    <w:rsid w:val="0063674A"/>
    <w:rPr>
      <w:bCs/>
      <w:szCs w:val="26"/>
      <w:u w:val="single"/>
    </w:rPr>
  </w:style>
  <w:style w:type="paragraph" w:styleId="Subtitle">
    <w:name w:val="Subtitle"/>
    <w:aliases w:val="Underlined card text"/>
    <w:basedOn w:val="Normal"/>
    <w:next w:val="Normal"/>
    <w:link w:val="SubtitleChar"/>
    <w:uiPriority w:val="11"/>
    <w:qFormat/>
    <w:rsid w:val="0063674A"/>
    <w:pPr>
      <w:spacing w:after="60"/>
      <w:outlineLvl w:val="1"/>
    </w:pPr>
    <w:rPr>
      <w:rFonts w:asciiTheme="minorHAnsi" w:hAnsiTheme="minorHAnsi"/>
      <w:bCs/>
      <w:sz w:val="24"/>
      <w:szCs w:val="26"/>
      <w:u w:val="single"/>
    </w:rPr>
  </w:style>
  <w:style w:type="character" w:customStyle="1" w:styleId="SubtitleChar1">
    <w:name w:val="Subtitle Char1"/>
    <w:aliases w:val="Underlined card text Char1"/>
    <w:basedOn w:val="DefaultParagraphFont"/>
    <w:uiPriority w:val="11"/>
    <w:rsid w:val="0063674A"/>
    <w:rPr>
      <w:color w:val="5A5A5A" w:themeColor="text1" w:themeTint="A5"/>
      <w:spacing w:val="15"/>
      <w:sz w:val="22"/>
      <w:szCs w:val="22"/>
    </w:rPr>
  </w:style>
  <w:style w:type="paragraph" w:customStyle="1" w:styleId="StyleStyle411pt1">
    <w:name w:val="Style Style4 + 11 pt1"/>
    <w:basedOn w:val="Style4"/>
    <w:link w:val="StyleStyle411pt1Char"/>
    <w:qFormat/>
    <w:rsid w:val="0063674A"/>
  </w:style>
  <w:style w:type="character" w:customStyle="1" w:styleId="StyleStyle411pt1Char">
    <w:name w:val="Style Style4 + 11 pt1 Char"/>
    <w:basedOn w:val="Style4Char"/>
    <w:link w:val="StyleStyle411pt1"/>
    <w:rsid w:val="0063674A"/>
    <w:rPr>
      <w:rFonts w:ascii="Calibri" w:hAnsi="Calibri"/>
      <w:sz w:val="22"/>
      <w:u w:val="single"/>
    </w:rPr>
  </w:style>
  <w:style w:type="character" w:customStyle="1" w:styleId="BoldandUnderlineCharChar2">
    <w:name w:val="Bold and Underline Char Char2"/>
    <w:basedOn w:val="DefaultParagraphFont"/>
    <w:rsid w:val="0063674A"/>
    <w:rPr>
      <w:b/>
      <w:u w:val="single"/>
      <w:lang w:val="en-US" w:eastAsia="en-US" w:bidi="ar-SA"/>
    </w:rPr>
  </w:style>
  <w:style w:type="character" w:customStyle="1" w:styleId="StyleUnderlineCharChar111pt">
    <w:name w:val="Style Underline Char Char1 + 11 pt"/>
    <w:basedOn w:val="DefaultParagraphFont"/>
    <w:rsid w:val="0063674A"/>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63674A"/>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63674A"/>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63674A"/>
    <w:rPr>
      <w:sz w:val="22"/>
      <w:u w:val="single"/>
    </w:rPr>
  </w:style>
  <w:style w:type="paragraph" w:customStyle="1" w:styleId="StyleMinimizedTextArialNarrow9pt">
    <w:name w:val="Style Minimized Text + Arial Narrow 9 pt"/>
    <w:basedOn w:val="Normal"/>
    <w:link w:val="StyleMinimizedTextArialNarrow9ptChar"/>
    <w:qFormat/>
    <w:rsid w:val="0063674A"/>
  </w:style>
  <w:style w:type="character" w:customStyle="1" w:styleId="StyleMinimizedTextArialNarrow9ptChar">
    <w:name w:val="Style Minimized Text + Arial Narrow 9 pt Char"/>
    <w:basedOn w:val="DefaultParagraphFont"/>
    <w:link w:val="StyleMinimizedTextArialNarrow9pt"/>
    <w:rsid w:val="0063674A"/>
    <w:rPr>
      <w:rFonts w:ascii="Calibri" w:hAnsi="Calibri"/>
      <w:sz w:val="22"/>
    </w:rPr>
  </w:style>
  <w:style w:type="paragraph" w:customStyle="1" w:styleId="StyleBoldandUnderlineChar11ptNotBold">
    <w:name w:val="Style Bold and Underline Char + 11 pt Not Bold"/>
    <w:link w:val="StyleBoldandUnderlineChar11ptNotBoldChar"/>
    <w:qFormat/>
    <w:rsid w:val="0063674A"/>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63674A"/>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63674A"/>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63674A"/>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63674A"/>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63674A"/>
    <w:rPr>
      <w:b w:val="0"/>
      <w:bCs/>
      <w:sz w:val="20"/>
      <w:u w:val="single"/>
      <w:lang w:val="en-US" w:eastAsia="en-US" w:bidi="ar-SA"/>
    </w:rPr>
  </w:style>
  <w:style w:type="character" w:customStyle="1" w:styleId="Styleunderline9pt">
    <w:name w:val="Style underline + 9 pt"/>
    <w:basedOn w:val="underline"/>
    <w:rsid w:val="0063674A"/>
    <w:rPr>
      <w:rFonts w:ascii="Times New Roman" w:hAnsi="Times New Roman" w:cs="Times New Roman"/>
      <w:b/>
      <w:sz w:val="20"/>
      <w:u w:val="single"/>
    </w:rPr>
  </w:style>
  <w:style w:type="character" w:customStyle="1" w:styleId="StyleTimesNewRoman9pt">
    <w:name w:val="Style Times New Roman 9 pt"/>
    <w:basedOn w:val="DefaultParagraphFont"/>
    <w:rsid w:val="0063674A"/>
    <w:rPr>
      <w:rFonts w:ascii="Times New Roman" w:hAnsi="Times New Roman"/>
      <w:sz w:val="20"/>
    </w:rPr>
  </w:style>
  <w:style w:type="character" w:customStyle="1" w:styleId="Styleunderline9pt1">
    <w:name w:val="Style underline + 9 pt1"/>
    <w:basedOn w:val="underline"/>
    <w:rsid w:val="0063674A"/>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63674A"/>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63674A"/>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63674A"/>
    <w:rPr>
      <w:b/>
      <w:bCs/>
      <w:noProof w:val="0"/>
      <w:sz w:val="20"/>
      <w:u w:val="single"/>
      <w:lang w:val="en-US" w:eastAsia="en-US" w:bidi="ar-SA"/>
    </w:rPr>
  </w:style>
  <w:style w:type="character" w:customStyle="1" w:styleId="Hyperlink23">
    <w:name w:val="Hyperlink23"/>
    <w:basedOn w:val="DefaultParagraphFont"/>
    <w:rsid w:val="0063674A"/>
    <w:rPr>
      <w:color w:val="3300CC"/>
      <w:u w:val="single"/>
    </w:rPr>
  </w:style>
  <w:style w:type="paragraph" w:customStyle="1" w:styleId="cardCharChar">
    <w:name w:val="card Char Char"/>
    <w:basedOn w:val="Normal"/>
    <w:link w:val="cardCharCharChar"/>
    <w:qFormat/>
    <w:rsid w:val="0063674A"/>
    <w:pPr>
      <w:ind w:left="288" w:right="288"/>
    </w:pPr>
    <w:rPr>
      <w:szCs w:val="20"/>
    </w:rPr>
  </w:style>
  <w:style w:type="character" w:customStyle="1" w:styleId="cardCharCharChar">
    <w:name w:val="card Char Char Char"/>
    <w:basedOn w:val="DefaultParagraphFont"/>
    <w:link w:val="cardCharChar"/>
    <w:rsid w:val="0063674A"/>
    <w:rPr>
      <w:rFonts w:ascii="Calibri" w:hAnsi="Calibri"/>
      <w:sz w:val="22"/>
      <w:szCs w:val="20"/>
    </w:rPr>
  </w:style>
  <w:style w:type="character" w:customStyle="1" w:styleId="StyleunderlineArialNarrow9ptBold">
    <w:name w:val="Style underline + Arial Narrow 9 pt Bold"/>
    <w:basedOn w:val="underline"/>
    <w:rsid w:val="0063674A"/>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63674A"/>
  </w:style>
  <w:style w:type="character" w:customStyle="1" w:styleId="StylecardCharCharArialNarrow9ptChar">
    <w:name w:val="Style card Char Char + Arial Narrow 9 pt Char"/>
    <w:basedOn w:val="cardCharCharChar"/>
    <w:link w:val="StylecardCharCharArialNarrow9pt"/>
    <w:rsid w:val="0063674A"/>
    <w:rPr>
      <w:rFonts w:ascii="Calibri" w:hAnsi="Calibri"/>
      <w:sz w:val="22"/>
      <w:szCs w:val="20"/>
    </w:rPr>
  </w:style>
  <w:style w:type="character" w:customStyle="1" w:styleId="UnderlineCharCharChar">
    <w:name w:val="Underline Char Char Char"/>
    <w:basedOn w:val="DefaultParagraphFont"/>
    <w:rsid w:val="0063674A"/>
    <w:rPr>
      <w:noProof w:val="0"/>
      <w:u w:val="single"/>
      <w:lang w:val="en-US" w:eastAsia="en-US" w:bidi="ar-SA"/>
    </w:rPr>
  </w:style>
  <w:style w:type="character" w:customStyle="1" w:styleId="CardTextChar1">
    <w:name w:val="Card Text Char1"/>
    <w:basedOn w:val="DefaultParagraphFont"/>
    <w:rsid w:val="0063674A"/>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63674A"/>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63674A"/>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63674A"/>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63674A"/>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63674A"/>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63674A"/>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63674A"/>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63674A"/>
  </w:style>
  <w:style w:type="character" w:customStyle="1" w:styleId="TextsmallChar">
    <w:name w:val="Textsmall Char"/>
    <w:basedOn w:val="DefaultParagraphFont"/>
    <w:link w:val="Textsmall"/>
    <w:rsid w:val="0063674A"/>
    <w:rPr>
      <w:rFonts w:ascii="Calibri" w:hAnsi="Calibri"/>
      <w:sz w:val="22"/>
    </w:rPr>
  </w:style>
  <w:style w:type="character" w:customStyle="1" w:styleId="CharChar111">
    <w:name w:val="Char Char111"/>
    <w:basedOn w:val="DefaultParagraphFont"/>
    <w:rsid w:val="0063674A"/>
    <w:rPr>
      <w:rFonts w:cs="Arial"/>
      <w:bCs/>
      <w:szCs w:val="26"/>
      <w:u w:val="single"/>
      <w:lang w:val="en-US" w:eastAsia="en-US" w:bidi="ar-SA"/>
    </w:rPr>
  </w:style>
  <w:style w:type="character" w:customStyle="1" w:styleId="UnderlineBold">
    <w:name w:val="Underline + Bold"/>
    <w:uiPriority w:val="1"/>
    <w:qFormat/>
    <w:rsid w:val="0063674A"/>
    <w:rPr>
      <w:b/>
      <w:sz w:val="20"/>
      <w:u w:val="single"/>
    </w:rPr>
  </w:style>
  <w:style w:type="paragraph" w:customStyle="1" w:styleId="cardtextsmall">
    <w:name w:val="card text small"/>
    <w:basedOn w:val="Normal"/>
    <w:uiPriority w:val="99"/>
    <w:qFormat/>
    <w:rsid w:val="0063674A"/>
    <w:rPr>
      <w:rFonts w:ascii="Arial Narrow" w:hAnsi="Arial Narrow"/>
    </w:rPr>
  </w:style>
  <w:style w:type="character" w:customStyle="1" w:styleId="AUnterdline">
    <w:name w:val="AUnterdline"/>
    <w:qFormat/>
    <w:rsid w:val="0063674A"/>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63674A"/>
    <w:rPr>
      <w:rFonts w:ascii="Times New Roman" w:hAnsi="Times New Roman"/>
      <w:b/>
      <w:bCs/>
      <w:sz w:val="20"/>
      <w:u w:val="single"/>
      <w:bdr w:val="single" w:sz="4" w:space="0" w:color="auto"/>
    </w:rPr>
  </w:style>
  <w:style w:type="character" w:customStyle="1" w:styleId="highlightedsearchterm">
    <w:name w:val="highlightedsearchterm"/>
    <w:rsid w:val="0063674A"/>
  </w:style>
  <w:style w:type="character" w:customStyle="1" w:styleId="StyleUnderline1">
    <w:name w:val="Style Underline1"/>
    <w:basedOn w:val="DefaultParagraphFont"/>
    <w:rsid w:val="0063674A"/>
    <w:rPr>
      <w:rFonts w:ascii="Times New Roman" w:hAnsi="Times New Roman"/>
      <w:sz w:val="20"/>
      <w:u w:val="single"/>
    </w:rPr>
  </w:style>
  <w:style w:type="paragraph" w:customStyle="1" w:styleId="CardIndented">
    <w:name w:val="Card (Indented)"/>
    <w:basedOn w:val="Normal"/>
    <w:link w:val="CardIndentedChar"/>
    <w:qFormat/>
    <w:rsid w:val="0063674A"/>
    <w:pPr>
      <w:ind w:left="288"/>
    </w:pPr>
  </w:style>
  <w:style w:type="paragraph" w:customStyle="1" w:styleId="StyleStyle49pt10">
    <w:name w:val="Style Style4 + 9 pt10"/>
    <w:basedOn w:val="Style4"/>
    <w:link w:val="StyleStyle49pt10Char"/>
    <w:qFormat/>
    <w:rsid w:val="0063674A"/>
  </w:style>
  <w:style w:type="character" w:customStyle="1" w:styleId="StyleStyle49pt10Char">
    <w:name w:val="Style Style4 + 9 pt10 Char"/>
    <w:basedOn w:val="Style4Char"/>
    <w:link w:val="StyleStyle49pt10"/>
    <w:rsid w:val="0063674A"/>
    <w:rPr>
      <w:rFonts w:ascii="Calibri" w:hAnsi="Calibri"/>
      <w:sz w:val="22"/>
      <w:u w:val="single"/>
    </w:rPr>
  </w:style>
  <w:style w:type="paragraph" w:customStyle="1" w:styleId="StyleStyle49ptBold7">
    <w:name w:val="Style Style4 + 9 pt Bold7"/>
    <w:basedOn w:val="Style4"/>
    <w:link w:val="StyleStyle49ptBold7Char"/>
    <w:qFormat/>
    <w:rsid w:val="0063674A"/>
    <w:rPr>
      <w:b/>
      <w:bCs/>
    </w:rPr>
  </w:style>
  <w:style w:type="character" w:customStyle="1" w:styleId="StyleStyle49ptBold7Char">
    <w:name w:val="Style Style4 + 9 pt Bold7 Char"/>
    <w:link w:val="StyleStyle49ptBold7"/>
    <w:rsid w:val="0063674A"/>
    <w:rPr>
      <w:rFonts w:ascii="Calibri" w:hAnsi="Calibri"/>
      <w:b/>
      <w:bCs/>
      <w:sz w:val="22"/>
      <w:u w:val="single"/>
    </w:rPr>
  </w:style>
  <w:style w:type="paragraph" w:customStyle="1" w:styleId="NormalUnderline">
    <w:name w:val="Normal Underline"/>
    <w:basedOn w:val="Normal"/>
    <w:link w:val="NormalUnderlineChar"/>
    <w:qFormat/>
    <w:rsid w:val="0063674A"/>
    <w:pPr>
      <w:ind w:left="288"/>
    </w:pPr>
    <w:rPr>
      <w:u w:val="single"/>
    </w:rPr>
  </w:style>
  <w:style w:type="character" w:customStyle="1" w:styleId="NormalUnderlineChar">
    <w:name w:val="Normal Underline Char"/>
    <w:link w:val="NormalUnderline"/>
    <w:rsid w:val="0063674A"/>
    <w:rPr>
      <w:rFonts w:ascii="Calibri" w:hAnsi="Calibri"/>
      <w:sz w:val="22"/>
      <w:u w:val="single"/>
    </w:rPr>
  </w:style>
  <w:style w:type="character" w:customStyle="1" w:styleId="DontRead">
    <w:name w:val="Don't Read"/>
    <w:qFormat/>
    <w:rsid w:val="0063674A"/>
    <w:rPr>
      <w:rFonts w:ascii="Times New Roman" w:hAnsi="Times New Roman"/>
      <w:sz w:val="16"/>
    </w:rPr>
  </w:style>
  <w:style w:type="paragraph" w:customStyle="1" w:styleId="Underlinestyle">
    <w:name w:val="Underline style"/>
    <w:basedOn w:val="Normal"/>
    <w:uiPriority w:val="99"/>
    <w:qFormat/>
    <w:rsid w:val="0063674A"/>
    <w:rPr>
      <w:u w:val="single"/>
    </w:rPr>
  </w:style>
  <w:style w:type="character" w:customStyle="1" w:styleId="Style11ptUnderline3">
    <w:name w:val="Style 11 pt Underline3"/>
    <w:rsid w:val="0063674A"/>
    <w:rPr>
      <w:sz w:val="20"/>
      <w:u w:val="single"/>
    </w:rPr>
  </w:style>
  <w:style w:type="character" w:customStyle="1" w:styleId="27">
    <w:name w:val="27"/>
    <w:rsid w:val="0063674A"/>
    <w:rPr>
      <w:rFonts w:cs="Arial"/>
      <w:bCs/>
      <w:sz w:val="20"/>
      <w:u w:val="single"/>
      <w:lang w:val="en-US" w:eastAsia="en-US" w:bidi="ar-SA"/>
    </w:rPr>
  </w:style>
  <w:style w:type="character" w:customStyle="1" w:styleId="2">
    <w:name w:val="2"/>
    <w:rsid w:val="0063674A"/>
    <w:rPr>
      <w:rFonts w:cs="Arial"/>
      <w:bCs/>
      <w:sz w:val="20"/>
      <w:u w:val="single"/>
      <w:lang w:val="en-US" w:eastAsia="en-US" w:bidi="ar-SA"/>
    </w:rPr>
  </w:style>
  <w:style w:type="character" w:customStyle="1" w:styleId="Style9ptUnderline11">
    <w:name w:val="Style 9 pt Underline11"/>
    <w:basedOn w:val="DefaultParagraphFont"/>
    <w:rsid w:val="0063674A"/>
    <w:rPr>
      <w:sz w:val="20"/>
      <w:u w:val="single"/>
    </w:rPr>
  </w:style>
  <w:style w:type="character" w:customStyle="1" w:styleId="Style9ptBoldUnderline5">
    <w:name w:val="Style 9 pt Bold Underline5"/>
    <w:basedOn w:val="DefaultParagraphFont"/>
    <w:rsid w:val="0063674A"/>
    <w:rPr>
      <w:b/>
      <w:bCs/>
      <w:sz w:val="20"/>
      <w:u w:val="single"/>
    </w:rPr>
  </w:style>
  <w:style w:type="character" w:customStyle="1" w:styleId="CharChar114">
    <w:name w:val="Char Char114"/>
    <w:basedOn w:val="DefaultParagraphFont"/>
    <w:rsid w:val="0063674A"/>
    <w:rPr>
      <w:rFonts w:cs="Arial"/>
      <w:bCs/>
      <w:szCs w:val="26"/>
      <w:u w:val="single"/>
      <w:lang w:val="en-US" w:eastAsia="en-US" w:bidi="ar-SA"/>
    </w:rPr>
  </w:style>
  <w:style w:type="character" w:customStyle="1" w:styleId="CharChar113">
    <w:name w:val="Char Char113"/>
    <w:basedOn w:val="DefaultParagraphFont"/>
    <w:rsid w:val="0063674A"/>
    <w:rPr>
      <w:rFonts w:cs="Arial"/>
      <w:bCs/>
      <w:szCs w:val="26"/>
      <w:u w:val="single"/>
      <w:lang w:val="en-US" w:eastAsia="en-US" w:bidi="ar-SA"/>
    </w:rPr>
  </w:style>
  <w:style w:type="character" w:customStyle="1" w:styleId="CharChar112">
    <w:name w:val="Char Char112"/>
    <w:basedOn w:val="DefaultParagraphFont"/>
    <w:rsid w:val="0063674A"/>
    <w:rPr>
      <w:rFonts w:cs="Arial"/>
      <w:bCs/>
      <w:szCs w:val="26"/>
      <w:u w:val="single"/>
      <w:lang w:val="en-US" w:eastAsia="en-US" w:bidi="ar-SA"/>
    </w:rPr>
  </w:style>
  <w:style w:type="character" w:customStyle="1" w:styleId="ssl0">
    <w:name w:val="ss_l0"/>
    <w:basedOn w:val="DefaultParagraphFont"/>
    <w:rsid w:val="0063674A"/>
  </w:style>
  <w:style w:type="paragraph" w:styleId="CommentText">
    <w:name w:val="annotation text"/>
    <w:basedOn w:val="Normal"/>
    <w:link w:val="CommentTextChar"/>
    <w:uiPriority w:val="99"/>
    <w:rsid w:val="0063674A"/>
    <w:rPr>
      <w:szCs w:val="20"/>
    </w:rPr>
  </w:style>
  <w:style w:type="character" w:customStyle="1" w:styleId="CommentTextChar">
    <w:name w:val="Comment Text Char"/>
    <w:basedOn w:val="DefaultParagraphFont"/>
    <w:link w:val="CommentText"/>
    <w:uiPriority w:val="99"/>
    <w:rsid w:val="0063674A"/>
    <w:rPr>
      <w:rFonts w:ascii="Calibri" w:hAnsi="Calibri"/>
      <w:sz w:val="22"/>
      <w:szCs w:val="20"/>
    </w:rPr>
  </w:style>
  <w:style w:type="character" w:customStyle="1" w:styleId="CommentSubjectChar">
    <w:name w:val="Comment Subject Char"/>
    <w:basedOn w:val="CommentTextChar"/>
    <w:link w:val="CommentSubject"/>
    <w:uiPriority w:val="99"/>
    <w:rsid w:val="0063674A"/>
    <w:rPr>
      <w:rFonts w:ascii="Times New Roman" w:hAnsi="Times New Roman" w:cs="Times New Roman"/>
      <w:b/>
      <w:bCs/>
      <w:sz w:val="22"/>
      <w:szCs w:val="20"/>
    </w:rPr>
  </w:style>
  <w:style w:type="paragraph" w:styleId="CommentSubject">
    <w:name w:val="annotation subject"/>
    <w:basedOn w:val="CommentText"/>
    <w:next w:val="CommentText"/>
    <w:link w:val="CommentSubjectChar"/>
    <w:uiPriority w:val="99"/>
    <w:rsid w:val="0063674A"/>
    <w:rPr>
      <w:rFonts w:ascii="Times New Roman" w:hAnsi="Times New Roman" w:cs="Times New Roman"/>
      <w:b/>
      <w:bCs/>
    </w:rPr>
  </w:style>
  <w:style w:type="character" w:customStyle="1" w:styleId="CommentSubjectChar1">
    <w:name w:val="Comment Subject Char1"/>
    <w:basedOn w:val="CommentTextChar"/>
    <w:uiPriority w:val="99"/>
    <w:semiHidden/>
    <w:rsid w:val="0063674A"/>
    <w:rPr>
      <w:rFonts w:ascii="Calibri" w:hAnsi="Calibri"/>
      <w:b/>
      <w:bCs/>
      <w:sz w:val="22"/>
      <w:szCs w:val="20"/>
    </w:rPr>
  </w:style>
  <w:style w:type="paragraph" w:customStyle="1" w:styleId="WW-Default1">
    <w:name w:val="WW-Default1"/>
    <w:basedOn w:val="Normal"/>
    <w:uiPriority w:val="99"/>
    <w:qFormat/>
    <w:rsid w:val="0063674A"/>
    <w:pPr>
      <w:suppressAutoHyphens/>
    </w:pPr>
    <w:rPr>
      <w:b/>
      <w:bCs/>
      <w:szCs w:val="20"/>
      <w:lang w:eastAsia="ar-SA"/>
    </w:rPr>
  </w:style>
  <w:style w:type="paragraph" w:customStyle="1" w:styleId="Normal1">
    <w:name w:val="Normal1"/>
    <w:basedOn w:val="BodyText"/>
    <w:qFormat/>
    <w:rsid w:val="0063674A"/>
    <w:rPr>
      <w:rFonts w:ascii="Calibri" w:hAnsi="Calibri" w:cs="Calibri"/>
      <w:spacing w:val="0"/>
    </w:rPr>
  </w:style>
  <w:style w:type="character" w:customStyle="1" w:styleId="zoomme">
    <w:name w:val="zoomme"/>
    <w:basedOn w:val="DefaultParagraphFont"/>
    <w:rsid w:val="0063674A"/>
  </w:style>
  <w:style w:type="character" w:customStyle="1" w:styleId="Date1">
    <w:name w:val="Date1"/>
    <w:basedOn w:val="DefaultParagraphFont"/>
    <w:rsid w:val="0063674A"/>
  </w:style>
  <w:style w:type="character" w:customStyle="1" w:styleId="classauthor">
    <w:name w:val="class=&quot;author&quot;"/>
    <w:basedOn w:val="DefaultParagraphFont"/>
    <w:rsid w:val="0063674A"/>
  </w:style>
  <w:style w:type="paragraph" w:customStyle="1" w:styleId="CardStyle">
    <w:name w:val="Card Style"/>
    <w:basedOn w:val="Normal"/>
    <w:link w:val="CardStyleChar"/>
    <w:qFormat/>
    <w:rsid w:val="0063674A"/>
  </w:style>
  <w:style w:type="character" w:customStyle="1" w:styleId="BoldUnderlineChar0">
    <w:name w:val="Bold Underline Char"/>
    <w:rsid w:val="0063674A"/>
    <w:rPr>
      <w:rFonts w:ascii="Times New Roman" w:eastAsia="Times New Roman" w:hAnsi="Times New Roman"/>
      <w:b/>
      <w:bCs/>
      <w:szCs w:val="24"/>
      <w:u w:val="single"/>
    </w:rPr>
  </w:style>
  <w:style w:type="character" w:customStyle="1" w:styleId="texto1">
    <w:name w:val="texto1"/>
    <w:rsid w:val="0063674A"/>
  </w:style>
  <w:style w:type="paragraph" w:customStyle="1" w:styleId="citenon-bold">
    <w:name w:val="cite non-bold"/>
    <w:basedOn w:val="Normal"/>
    <w:link w:val="citenon-boldChar"/>
    <w:qFormat/>
    <w:rsid w:val="0063674A"/>
    <w:rPr>
      <w:rFonts w:ascii="Garamond"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63674A"/>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63674A"/>
    <w:rPr>
      <w:rFonts w:ascii="Calibri" w:eastAsia="Times New Roman" w:hAnsi="Calibri" w:cs="Arial"/>
      <w:b/>
      <w:bCs/>
      <w:szCs w:val="28"/>
    </w:rPr>
  </w:style>
  <w:style w:type="paragraph" w:customStyle="1" w:styleId="Style23">
    <w:name w:val="Style23"/>
    <w:basedOn w:val="Normal"/>
    <w:uiPriority w:val="99"/>
    <w:qFormat/>
    <w:rsid w:val="0063674A"/>
    <w:pPr>
      <w:widowControl w:val="0"/>
      <w:autoSpaceDE w:val="0"/>
      <w:autoSpaceDN w:val="0"/>
      <w:adjustRightInd w:val="0"/>
      <w:spacing w:line="209" w:lineRule="exact"/>
    </w:pPr>
    <w:rPr>
      <w:rFonts w:eastAsia="SimSun"/>
    </w:rPr>
  </w:style>
  <w:style w:type="character" w:customStyle="1" w:styleId="gray">
    <w:name w:val="gray"/>
    <w:basedOn w:val="DefaultParagraphFont"/>
    <w:rsid w:val="0063674A"/>
  </w:style>
  <w:style w:type="paragraph" w:customStyle="1" w:styleId="Tagtemplate">
    <w:name w:val="Tagtemplate"/>
    <w:basedOn w:val="Normal"/>
    <w:link w:val="TagtemplateChar"/>
    <w:autoRedefine/>
    <w:qFormat/>
    <w:rsid w:val="0063674A"/>
    <w:pPr>
      <w:keepNext/>
      <w:keepLines/>
    </w:pPr>
    <w:rPr>
      <w:rFonts w:eastAsia="Calibri"/>
      <w:b/>
    </w:rPr>
  </w:style>
  <w:style w:type="character" w:customStyle="1" w:styleId="TagtemplateChar">
    <w:name w:val="Tagtemplate Char"/>
    <w:basedOn w:val="DefaultParagraphFont"/>
    <w:link w:val="Tagtemplate"/>
    <w:rsid w:val="0063674A"/>
    <w:rPr>
      <w:rFonts w:ascii="Calibri" w:eastAsia="Calibri" w:hAnsi="Calibri"/>
      <w:b/>
      <w:sz w:val="22"/>
    </w:rPr>
  </w:style>
  <w:style w:type="character" w:customStyle="1" w:styleId="Styleunderline11ptBorderSinglesolidlineAuto05p">
    <w:name w:val="Style underline + 11 pt Border: : (Single solid line Auto  0.5 p..."/>
    <w:rsid w:val="0063674A"/>
    <w:rPr>
      <w:sz w:val="20"/>
      <w:u w:val="single"/>
      <w:bdr w:val="single" w:sz="4" w:space="0" w:color="auto"/>
    </w:rPr>
  </w:style>
  <w:style w:type="paragraph" w:customStyle="1" w:styleId="Citation-FirstLine">
    <w:name w:val="Citation - First Line"/>
    <w:basedOn w:val="Normal"/>
    <w:next w:val="Normal"/>
    <w:autoRedefine/>
    <w:uiPriority w:val="99"/>
    <w:qFormat/>
    <w:rsid w:val="0063674A"/>
    <w:pPr>
      <w:spacing w:line="240" w:lineRule="atLeast"/>
      <w:jc w:val="both"/>
    </w:pPr>
    <w:rPr>
      <w:rFonts w:ascii="Book Antiqua" w:hAnsi="Book Antiqua"/>
    </w:rPr>
  </w:style>
  <w:style w:type="character" w:customStyle="1" w:styleId="CardText-Underlined">
    <w:name w:val="Card Text - Underlined"/>
    <w:rsid w:val="0063674A"/>
    <w:rPr>
      <w:b/>
      <w:sz w:val="20"/>
      <w:u w:val="single"/>
    </w:rPr>
  </w:style>
  <w:style w:type="paragraph" w:customStyle="1" w:styleId="Citation-Complete">
    <w:name w:val="Citation - Complete"/>
    <w:basedOn w:val="Normal"/>
    <w:next w:val="Normal"/>
    <w:link w:val="Citation-CompleteChar"/>
    <w:autoRedefine/>
    <w:qFormat/>
    <w:rsid w:val="0063674A"/>
    <w:pPr>
      <w:spacing w:after="120"/>
      <w:jc w:val="both"/>
    </w:pPr>
    <w:rPr>
      <w:rFonts w:ascii="Book Antiqua" w:hAnsi="Book Antiqua"/>
    </w:rPr>
  </w:style>
  <w:style w:type="character" w:customStyle="1" w:styleId="Citation-CompleteChar">
    <w:name w:val="Citation - Complete Char"/>
    <w:basedOn w:val="DefaultParagraphFont"/>
    <w:link w:val="Citation-Complete"/>
    <w:locked/>
    <w:rsid w:val="0063674A"/>
    <w:rPr>
      <w:rFonts w:ascii="Book Antiqua" w:hAnsi="Book Antiqua"/>
      <w:sz w:val="22"/>
    </w:rPr>
  </w:style>
  <w:style w:type="character" w:customStyle="1" w:styleId="MicroTextChar">
    <w:name w:val="MicroText Char"/>
    <w:link w:val="MicroText"/>
    <w:rsid w:val="0063674A"/>
    <w:rPr>
      <w:rFonts w:ascii="Arial Narrow" w:hAnsi="Arial Narrow"/>
      <w:sz w:val="12"/>
    </w:rPr>
  </w:style>
  <w:style w:type="paragraph" w:customStyle="1" w:styleId="TagCite">
    <w:name w:val="Tag/Cite"/>
    <w:basedOn w:val="Normal"/>
    <w:uiPriority w:val="99"/>
    <w:qFormat/>
    <w:rsid w:val="0063674A"/>
    <w:rPr>
      <w:b/>
    </w:rPr>
  </w:style>
  <w:style w:type="character" w:customStyle="1" w:styleId="Style11ptItalicUnderline">
    <w:name w:val="Style 11 pt Italic Underline"/>
    <w:basedOn w:val="DefaultParagraphFont"/>
    <w:rsid w:val="0063674A"/>
    <w:rPr>
      <w:i/>
      <w:iCs/>
      <w:sz w:val="20"/>
      <w:u w:val="single"/>
    </w:rPr>
  </w:style>
  <w:style w:type="character" w:customStyle="1" w:styleId="Style11ptItalic">
    <w:name w:val="Style 11 pt Italic"/>
    <w:basedOn w:val="DefaultParagraphFont"/>
    <w:rsid w:val="0063674A"/>
    <w:rPr>
      <w:rFonts w:ascii="Times New Roman" w:hAnsi="Times New Roman"/>
      <w:i/>
      <w:iCs/>
      <w:sz w:val="20"/>
    </w:rPr>
  </w:style>
  <w:style w:type="character" w:customStyle="1" w:styleId="BoldandUnderlineChar">
    <w:name w:val="Bold and Underline Char"/>
    <w:basedOn w:val="DefaultParagraphFont"/>
    <w:link w:val="BoldandUnderline"/>
    <w:locked/>
    <w:rsid w:val="0063674A"/>
    <w:rPr>
      <w:b/>
      <w:u w:val="single"/>
    </w:rPr>
  </w:style>
  <w:style w:type="paragraph" w:customStyle="1" w:styleId="BoldandUnderline">
    <w:name w:val="Bold and Underline"/>
    <w:basedOn w:val="Normal"/>
    <w:link w:val="BoldandUnderlineChar"/>
    <w:qFormat/>
    <w:rsid w:val="0063674A"/>
    <w:rPr>
      <w:rFonts w:asciiTheme="minorHAnsi" w:hAnsiTheme="minorHAnsi"/>
      <w:b/>
      <w:sz w:val="24"/>
      <w:u w:val="single"/>
    </w:rPr>
  </w:style>
  <w:style w:type="character" w:customStyle="1" w:styleId="hdr">
    <w:name w:val="hdr"/>
    <w:basedOn w:val="DefaultParagraphFont"/>
    <w:rsid w:val="0063674A"/>
  </w:style>
  <w:style w:type="paragraph" w:customStyle="1" w:styleId="StyleStyle49ptBold3">
    <w:name w:val="Style Style4 + 9 pt Bold3"/>
    <w:basedOn w:val="Style4"/>
    <w:link w:val="StyleStyle49ptBold3Char"/>
    <w:qFormat/>
    <w:rsid w:val="0063674A"/>
    <w:rPr>
      <w:b/>
      <w:bCs/>
    </w:rPr>
  </w:style>
  <w:style w:type="character" w:customStyle="1" w:styleId="StyleStyle49ptBold3Char">
    <w:name w:val="Style Style4 + 9 pt Bold3 Char"/>
    <w:basedOn w:val="Style4Char"/>
    <w:link w:val="StyleStyle49ptBold3"/>
    <w:rsid w:val="0063674A"/>
    <w:rPr>
      <w:rFonts w:ascii="Calibri" w:hAnsi="Calibri"/>
      <w:b/>
      <w:bCs/>
      <w:sz w:val="22"/>
      <w:u w:val="single"/>
    </w:rPr>
  </w:style>
  <w:style w:type="character" w:customStyle="1" w:styleId="Style9ptUnderline6">
    <w:name w:val="Style 9 pt Underline6"/>
    <w:basedOn w:val="DefaultParagraphFont"/>
    <w:rsid w:val="0063674A"/>
    <w:rPr>
      <w:sz w:val="20"/>
      <w:u w:val="single"/>
    </w:rPr>
  </w:style>
  <w:style w:type="character" w:customStyle="1" w:styleId="ct-with-fmlt">
    <w:name w:val="ct-with-fmlt"/>
    <w:basedOn w:val="DefaultParagraphFont"/>
    <w:rsid w:val="0063674A"/>
  </w:style>
  <w:style w:type="paragraph" w:customStyle="1" w:styleId="TagText">
    <w:name w:val="TagText"/>
    <w:basedOn w:val="Normal"/>
    <w:uiPriority w:val="99"/>
    <w:qFormat/>
    <w:rsid w:val="0063674A"/>
    <w:rPr>
      <w:b/>
    </w:rPr>
  </w:style>
  <w:style w:type="paragraph" w:customStyle="1" w:styleId="StyleStyle49pt">
    <w:name w:val="Style Style4 + 9 pt"/>
    <w:basedOn w:val="Normal"/>
    <w:link w:val="StyleStyle49ptChar"/>
    <w:qFormat/>
    <w:rsid w:val="0063674A"/>
    <w:rPr>
      <w:u w:val="single"/>
    </w:rPr>
  </w:style>
  <w:style w:type="character" w:customStyle="1" w:styleId="StyleStyle49ptChar">
    <w:name w:val="Style Style4 + 9 pt Char"/>
    <w:basedOn w:val="DefaultParagraphFont"/>
    <w:link w:val="StyleStyle49pt"/>
    <w:rsid w:val="0063674A"/>
    <w:rPr>
      <w:rFonts w:ascii="Calibri" w:hAnsi="Calibri"/>
      <w:sz w:val="22"/>
      <w:u w:val="single"/>
    </w:rPr>
  </w:style>
  <w:style w:type="paragraph" w:customStyle="1" w:styleId="StyleStyle49ptBold">
    <w:name w:val="Style Style4 + 9 pt Bold"/>
    <w:basedOn w:val="Normal"/>
    <w:link w:val="StyleStyle49ptBoldChar"/>
    <w:qFormat/>
    <w:rsid w:val="0063674A"/>
    <w:rPr>
      <w:b/>
      <w:bCs/>
      <w:u w:val="single"/>
    </w:rPr>
  </w:style>
  <w:style w:type="character" w:customStyle="1" w:styleId="StyleStyle49ptBoldChar">
    <w:name w:val="Style Style4 + 9 pt Bold Char"/>
    <w:basedOn w:val="DefaultParagraphFont"/>
    <w:link w:val="StyleStyle49ptBold"/>
    <w:rsid w:val="0063674A"/>
    <w:rPr>
      <w:rFonts w:ascii="Calibri" w:hAnsi="Calibri"/>
      <w:b/>
      <w:bCs/>
      <w:sz w:val="22"/>
      <w:u w:val="single"/>
    </w:rPr>
  </w:style>
  <w:style w:type="paragraph" w:customStyle="1" w:styleId="StyleStyle49ptBoldItalic">
    <w:name w:val="Style Style4 + 9 pt Bold Italic"/>
    <w:basedOn w:val="Normal"/>
    <w:link w:val="StyleStyle49ptBoldItalicChar"/>
    <w:qFormat/>
    <w:rsid w:val="0063674A"/>
    <w:rPr>
      <w:b/>
      <w:bCs/>
      <w:i/>
      <w:iCs/>
      <w:u w:val="single"/>
    </w:rPr>
  </w:style>
  <w:style w:type="character" w:customStyle="1" w:styleId="StyleStyle49ptBoldItalicChar">
    <w:name w:val="Style Style4 + 9 pt Bold Italic Char"/>
    <w:basedOn w:val="DefaultParagraphFont"/>
    <w:link w:val="StyleStyle49ptBoldItalic"/>
    <w:rsid w:val="0063674A"/>
    <w:rPr>
      <w:rFonts w:ascii="Calibri" w:hAnsi="Calibri"/>
      <w:b/>
      <w:bCs/>
      <w:i/>
      <w:iCs/>
      <w:sz w:val="22"/>
      <w:u w:val="single"/>
    </w:rPr>
  </w:style>
  <w:style w:type="paragraph" w:customStyle="1" w:styleId="StyleUnderlined11ptBold">
    <w:name w:val="Style Underlined + 11 pt Bold"/>
    <w:link w:val="StyleUnderlined11ptBoldChar"/>
    <w:qFormat/>
    <w:rsid w:val="0063674A"/>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63674A"/>
    <w:rPr>
      <w:rFonts w:ascii="Arial" w:eastAsia="Times New Roman" w:hAnsi="Arial" w:cs="Arial"/>
      <w:b/>
      <w:bCs/>
      <w:sz w:val="22"/>
      <w:u w:val="single"/>
    </w:rPr>
  </w:style>
  <w:style w:type="paragraph" w:customStyle="1" w:styleId="StyleUnderlined11pt">
    <w:name w:val="Style Underlined + 11 pt"/>
    <w:link w:val="StyleUnderlined11ptChar"/>
    <w:qFormat/>
    <w:rsid w:val="0063674A"/>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63674A"/>
    <w:rPr>
      <w:rFonts w:ascii="Arial" w:eastAsia="Times New Roman" w:hAnsi="Arial" w:cs="Arial"/>
      <w:sz w:val="22"/>
      <w:u w:val="single"/>
    </w:rPr>
  </w:style>
  <w:style w:type="character" w:customStyle="1" w:styleId="newscontent">
    <w:name w:val="newscontent"/>
    <w:rsid w:val="0063674A"/>
  </w:style>
  <w:style w:type="character" w:customStyle="1" w:styleId="StyleUnderlinePatternClearYellow">
    <w:name w:val="Style Underline Pattern: Clear (Yellow)"/>
    <w:basedOn w:val="DefaultParagraphFont"/>
    <w:rsid w:val="0063674A"/>
    <w:rPr>
      <w:u w:val="single"/>
      <w:shd w:val="clear" w:color="auto" w:fill="00FF00"/>
    </w:rPr>
  </w:style>
  <w:style w:type="paragraph" w:customStyle="1" w:styleId="StyleUnderlineChar11pt3">
    <w:name w:val="Style Underline Char + 11 pt3"/>
    <w:link w:val="StyleUnderlineChar11pt3Char"/>
    <w:qFormat/>
    <w:rsid w:val="0063674A"/>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63674A"/>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63674A"/>
    <w:rPr>
      <w:b w:val="0"/>
      <w:bCs/>
      <w:u w:val="single"/>
    </w:rPr>
  </w:style>
  <w:style w:type="character" w:customStyle="1" w:styleId="date-display-single">
    <w:name w:val="date-display-single"/>
    <w:basedOn w:val="DefaultParagraphFont"/>
    <w:rsid w:val="0063674A"/>
  </w:style>
  <w:style w:type="character" w:customStyle="1" w:styleId="CommentTextChar1">
    <w:name w:val="Comment Text Char1"/>
    <w:basedOn w:val="DefaultParagraphFont"/>
    <w:uiPriority w:val="99"/>
    <w:rsid w:val="0063674A"/>
    <w:rPr>
      <w:rFonts w:ascii="Times New Roman" w:hAnsi="Times New Roman" w:cs="Times New Roman"/>
      <w:sz w:val="20"/>
      <w:szCs w:val="20"/>
    </w:rPr>
  </w:style>
  <w:style w:type="character" w:customStyle="1" w:styleId="BodyTextChar1">
    <w:name w:val="Body Text Char1"/>
    <w:aliases w:val="Very Small Text Char1"/>
    <w:basedOn w:val="DefaultParagraphFont"/>
    <w:rsid w:val="0063674A"/>
    <w:rPr>
      <w:rFonts w:ascii="Times New Roman" w:hAnsi="Times New Roman" w:cs="Times New Roman"/>
      <w:sz w:val="20"/>
    </w:rPr>
  </w:style>
  <w:style w:type="paragraph" w:customStyle="1" w:styleId="Cite2">
    <w:name w:val="Cite 2"/>
    <w:basedOn w:val="Normal"/>
    <w:uiPriority w:val="99"/>
    <w:qFormat/>
    <w:rsid w:val="0063674A"/>
    <w:rPr>
      <w:rFonts w:eastAsia="MS Mincho"/>
      <w:b/>
      <w:u w:val="single"/>
    </w:rPr>
  </w:style>
  <w:style w:type="character" w:customStyle="1" w:styleId="StyleunderlineBold">
    <w:name w:val="Style underline + Bold"/>
    <w:basedOn w:val="underline"/>
    <w:rsid w:val="0063674A"/>
    <w:rPr>
      <w:rFonts w:ascii="Times New Roman" w:hAnsi="Times New Roman" w:cs="Times New Roman"/>
      <w:b w:val="0"/>
      <w:bCs/>
      <w:sz w:val="20"/>
      <w:u w:val="single"/>
    </w:rPr>
  </w:style>
  <w:style w:type="paragraph" w:customStyle="1" w:styleId="cards0">
    <w:name w:val="cards"/>
    <w:basedOn w:val="Cites0"/>
    <w:uiPriority w:val="99"/>
    <w:qFormat/>
    <w:rsid w:val="0063674A"/>
    <w:pPr>
      <w:widowControl/>
      <w:jc w:val="left"/>
    </w:pPr>
    <w:rPr>
      <w:szCs w:val="22"/>
    </w:rPr>
  </w:style>
  <w:style w:type="character" w:customStyle="1" w:styleId="Style10ptUnderline">
    <w:name w:val="Style 10 pt Underline"/>
    <w:basedOn w:val="DefaultParagraphFont"/>
    <w:rsid w:val="0063674A"/>
    <w:rPr>
      <w:sz w:val="20"/>
      <w:u w:val="single"/>
    </w:rPr>
  </w:style>
  <w:style w:type="character" w:styleId="HTMLCite">
    <w:name w:val="HTML Cite"/>
    <w:rsid w:val="0063674A"/>
    <w:rPr>
      <w:i/>
      <w:iCs/>
    </w:rPr>
  </w:style>
  <w:style w:type="character" w:customStyle="1" w:styleId="slug-pub-date">
    <w:name w:val="slug-pub-date"/>
    <w:basedOn w:val="DefaultParagraphFont"/>
    <w:rsid w:val="0063674A"/>
  </w:style>
  <w:style w:type="character" w:customStyle="1" w:styleId="slug-vol">
    <w:name w:val="slug-vol"/>
    <w:basedOn w:val="DefaultParagraphFont"/>
    <w:rsid w:val="0063674A"/>
  </w:style>
  <w:style w:type="character" w:customStyle="1" w:styleId="slug-issue">
    <w:name w:val="slug-issue"/>
    <w:basedOn w:val="DefaultParagraphFont"/>
    <w:rsid w:val="0063674A"/>
  </w:style>
  <w:style w:type="character" w:customStyle="1" w:styleId="slug-pages">
    <w:name w:val="slug-pages"/>
    <w:basedOn w:val="DefaultParagraphFont"/>
    <w:rsid w:val="0063674A"/>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63674A"/>
    <w:rPr>
      <w:b/>
      <w:bCs/>
      <w:strike w:val="0"/>
      <w:dstrike w:val="0"/>
      <w:sz w:val="24"/>
      <w:u w:val="none"/>
      <w:effect w:val="none"/>
    </w:rPr>
  </w:style>
  <w:style w:type="paragraph" w:customStyle="1" w:styleId="Tag2">
    <w:name w:val="Tag2"/>
    <w:basedOn w:val="Normal"/>
    <w:autoRedefine/>
    <w:qFormat/>
    <w:rsid w:val="0063674A"/>
    <w:pPr>
      <w:spacing w:before="120"/>
    </w:pPr>
    <w:rPr>
      <w:b/>
    </w:rPr>
  </w:style>
  <w:style w:type="character" w:customStyle="1" w:styleId="tagchar">
    <w:name w:val="tagchar"/>
    <w:basedOn w:val="DefaultParagraphFont"/>
    <w:rsid w:val="0063674A"/>
  </w:style>
  <w:style w:type="paragraph" w:customStyle="1" w:styleId="NormalText">
    <w:name w:val="Normal Text"/>
    <w:basedOn w:val="Normal"/>
    <w:link w:val="NormalTextChar"/>
    <w:autoRedefine/>
    <w:qFormat/>
    <w:rsid w:val="0063674A"/>
    <w:pPr>
      <w:jc w:val="both"/>
    </w:pPr>
    <w:rPr>
      <w:szCs w:val="26"/>
    </w:rPr>
  </w:style>
  <w:style w:type="character" w:customStyle="1" w:styleId="pmterms11">
    <w:name w:val="pmterms11"/>
    <w:basedOn w:val="DefaultParagraphFont"/>
    <w:rsid w:val="0063674A"/>
    <w:rPr>
      <w:b/>
      <w:bCs/>
      <w:i w:val="0"/>
      <w:iCs w:val="0"/>
      <w:color w:val="000000"/>
    </w:rPr>
  </w:style>
  <w:style w:type="character" w:customStyle="1" w:styleId="StyleUnderlineChar9ptBold">
    <w:name w:val="Style Underline Char + 9 pt Bold"/>
    <w:basedOn w:val="DefaultParagraphFont"/>
    <w:rsid w:val="0063674A"/>
    <w:rPr>
      <w:rFonts w:ascii="Times New Roman" w:hAnsi="Times New Roman"/>
      <w:b/>
      <w:bCs/>
      <w:sz w:val="20"/>
      <w:u w:val="single"/>
      <w:lang w:val="en-US" w:eastAsia="en-US" w:bidi="ar-SA"/>
    </w:rPr>
  </w:style>
  <w:style w:type="character" w:customStyle="1" w:styleId="Style8pt">
    <w:name w:val="Style 8 pt"/>
    <w:basedOn w:val="DefaultParagraphFont"/>
    <w:rsid w:val="0063674A"/>
    <w:rPr>
      <w:sz w:val="20"/>
    </w:rPr>
  </w:style>
  <w:style w:type="character" w:customStyle="1" w:styleId="UnderlineChar5Char">
    <w:name w:val="Underline Char5 Char"/>
    <w:basedOn w:val="DefaultParagraphFont"/>
    <w:rsid w:val="0063674A"/>
    <w:rPr>
      <w:szCs w:val="24"/>
      <w:u w:val="single"/>
      <w:lang w:val="en-US" w:eastAsia="en-US" w:bidi="ar-SA"/>
    </w:rPr>
  </w:style>
  <w:style w:type="character" w:customStyle="1" w:styleId="BoldandUnderlineChar2Char1">
    <w:name w:val="Bold and Underline Char2 Char1"/>
    <w:basedOn w:val="DefaultParagraphFont"/>
    <w:rsid w:val="0063674A"/>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63674A"/>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63674A"/>
    <w:rPr>
      <w:szCs w:val="24"/>
      <w:u w:val="single"/>
      <w:lang w:val="en-US" w:eastAsia="en-US" w:bidi="ar-SA"/>
    </w:rPr>
  </w:style>
  <w:style w:type="paragraph" w:customStyle="1" w:styleId="Language">
    <w:name w:val="Language"/>
    <w:basedOn w:val="Normal"/>
    <w:link w:val="LanguageChar"/>
    <w:qFormat/>
    <w:rsid w:val="0063674A"/>
    <w:rPr>
      <w:strike/>
      <w:szCs w:val="20"/>
    </w:rPr>
  </w:style>
  <w:style w:type="character" w:customStyle="1" w:styleId="LanguageChar">
    <w:name w:val="Language Char"/>
    <w:basedOn w:val="DefaultParagraphFont"/>
    <w:link w:val="Language"/>
    <w:rsid w:val="0063674A"/>
    <w:rPr>
      <w:rFonts w:ascii="Calibri" w:hAnsi="Calibri"/>
      <w:strike/>
      <w:sz w:val="22"/>
      <w:szCs w:val="20"/>
    </w:rPr>
  </w:style>
  <w:style w:type="paragraph" w:customStyle="1" w:styleId="UnderlineChar3">
    <w:name w:val="Underline Char3"/>
    <w:basedOn w:val="Normal"/>
    <w:link w:val="UnderlineChar3Char"/>
    <w:qFormat/>
    <w:rsid w:val="0063674A"/>
    <w:rPr>
      <w:u w:val="single"/>
    </w:rPr>
  </w:style>
  <w:style w:type="character" w:customStyle="1" w:styleId="UnderlineChar3Char">
    <w:name w:val="Underline Char3 Char"/>
    <w:basedOn w:val="DefaultParagraphFont"/>
    <w:link w:val="UnderlineChar3"/>
    <w:rsid w:val="0063674A"/>
    <w:rPr>
      <w:rFonts w:ascii="Calibri" w:hAnsi="Calibri"/>
      <w:sz w:val="22"/>
      <w:u w:val="single"/>
    </w:rPr>
  </w:style>
  <w:style w:type="paragraph" w:customStyle="1" w:styleId="BoldandUnderlineChar3Char">
    <w:name w:val="Bold and Underline Char3 Char"/>
    <w:basedOn w:val="Normal"/>
    <w:link w:val="BoldandUnderlineChar3CharChar"/>
    <w:qFormat/>
    <w:rsid w:val="0063674A"/>
    <w:rPr>
      <w:b/>
      <w:u w:val="single"/>
    </w:rPr>
  </w:style>
  <w:style w:type="character" w:customStyle="1" w:styleId="BoldandUnderlineChar3CharChar">
    <w:name w:val="Bold and Underline Char3 Char Char"/>
    <w:basedOn w:val="DefaultParagraphFont"/>
    <w:link w:val="BoldandUnderlineChar3Char"/>
    <w:rsid w:val="0063674A"/>
    <w:rPr>
      <w:rFonts w:ascii="Calibri" w:hAnsi="Calibri"/>
      <w:b/>
      <w:sz w:val="22"/>
      <w:u w:val="single"/>
    </w:rPr>
  </w:style>
  <w:style w:type="character" w:customStyle="1" w:styleId="UnderlineChar1">
    <w:name w:val="Underline Char1"/>
    <w:basedOn w:val="DefaultParagraphFont"/>
    <w:rsid w:val="0063674A"/>
    <w:rPr>
      <w:szCs w:val="24"/>
      <w:u w:val="single"/>
      <w:lang w:val="en-US" w:eastAsia="en-US" w:bidi="ar-SA"/>
    </w:rPr>
  </w:style>
  <w:style w:type="character" w:customStyle="1" w:styleId="BoldandUnderlineChar1Char2Char">
    <w:name w:val="Bold and Underline Char1 Char2 Char"/>
    <w:basedOn w:val="DefaultParagraphFont"/>
    <w:rsid w:val="0063674A"/>
    <w:rPr>
      <w:b/>
      <w:szCs w:val="24"/>
      <w:u w:val="single"/>
      <w:lang w:val="en-US" w:eastAsia="en-US" w:bidi="ar-SA"/>
    </w:rPr>
  </w:style>
  <w:style w:type="character" w:customStyle="1" w:styleId="SmalltextChar">
    <w:name w:val="Small text Char"/>
    <w:aliases w:val="Quote1 Char1"/>
    <w:link w:val="Smalltext"/>
    <w:rsid w:val="0063674A"/>
    <w:rPr>
      <w:rFonts w:ascii="Arial Narrow" w:hAnsi="Arial Narrow"/>
      <w:sz w:val="22"/>
    </w:rPr>
  </w:style>
  <w:style w:type="paragraph" w:customStyle="1" w:styleId="HotRoute">
    <w:name w:val="Hot Route"/>
    <w:basedOn w:val="Normal"/>
    <w:link w:val="HotRouteChar0"/>
    <w:qFormat/>
    <w:rsid w:val="0063674A"/>
    <w:pPr>
      <w:ind w:left="144"/>
    </w:pPr>
  </w:style>
  <w:style w:type="paragraph" w:customStyle="1" w:styleId="Cardstyle0">
    <w:name w:val="Cardstyle"/>
    <w:basedOn w:val="Normal"/>
    <w:next w:val="Normal"/>
    <w:qFormat/>
    <w:rsid w:val="0063674A"/>
  </w:style>
  <w:style w:type="character" w:customStyle="1" w:styleId="Style12ptBoldUnderline1">
    <w:name w:val="Style 12 pt Bold Underline1"/>
    <w:basedOn w:val="DefaultParagraphFont"/>
    <w:rsid w:val="0063674A"/>
    <w:rPr>
      <w:b/>
      <w:bCs/>
      <w:sz w:val="24"/>
      <w:u w:val="single"/>
    </w:rPr>
  </w:style>
  <w:style w:type="character" w:customStyle="1" w:styleId="StyleEmphasisArial12ptBoldNotItalic">
    <w:name w:val="Style Emphasis + Arial 12 pt Bold Not Italic"/>
    <w:basedOn w:val="Emphasis"/>
    <w:rsid w:val="0063674A"/>
    <w:rPr>
      <w:rFonts w:ascii="Arial" w:hAnsi="Arial" w:cs="Times New Roman"/>
      <w:b w:val="0"/>
      <w:bCs/>
      <w:i/>
      <w:iCs/>
      <w:sz w:val="24"/>
      <w:u w:val="single"/>
      <w:bdr w:val="single" w:sz="8" w:space="0" w:color="auto"/>
    </w:rPr>
  </w:style>
  <w:style w:type="character" w:customStyle="1" w:styleId="DebateHighlighted">
    <w:name w:val="Debate Highlighted"/>
    <w:qFormat/>
    <w:rsid w:val="0063674A"/>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63674A"/>
    <w:rPr>
      <w:rFonts w:ascii="SimSun" w:eastAsia="SimSun" w:hAnsi="SimSun"/>
      <w:sz w:val="15"/>
      <w:lang w:eastAsia="zh-CN"/>
    </w:rPr>
  </w:style>
  <w:style w:type="paragraph" w:customStyle="1" w:styleId="UnreadText">
    <w:name w:val="Unread Text"/>
    <w:basedOn w:val="Normal"/>
    <w:next w:val="Normal"/>
    <w:link w:val="UnreadTextChar"/>
    <w:autoRedefine/>
    <w:qFormat/>
    <w:rsid w:val="0063674A"/>
    <w:pPr>
      <w:ind w:left="360"/>
    </w:pPr>
    <w:rPr>
      <w:rFonts w:ascii="SimSun" w:eastAsia="SimSun" w:hAnsi="SimSun"/>
      <w:sz w:val="15"/>
      <w:lang w:eastAsia="zh-CN"/>
    </w:rPr>
  </w:style>
  <w:style w:type="paragraph" w:customStyle="1" w:styleId="AuthorDate">
    <w:name w:val="AuthorDate"/>
    <w:next w:val="Normal"/>
    <w:link w:val="AuthorDateChar"/>
    <w:qFormat/>
    <w:rsid w:val="0063674A"/>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63674A"/>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63674A"/>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63674A"/>
    <w:rPr>
      <w:rFonts w:ascii="Times New Roman" w:hAnsi="Times New Roman"/>
      <w:sz w:val="20"/>
      <w:u w:val="single"/>
      <w:bdr w:val="none" w:sz="0" w:space="0" w:color="auto"/>
      <w:shd w:val="clear" w:color="auto" w:fill="C0C0C0"/>
    </w:rPr>
  </w:style>
  <w:style w:type="character" w:customStyle="1" w:styleId="smallChar">
    <w:name w:val="small Char"/>
    <w:rsid w:val="0063674A"/>
    <w:rPr>
      <w:rFonts w:ascii="Calibri" w:eastAsia="Calibri" w:hAnsi="Calibri" w:cs="Calibri"/>
      <w:sz w:val="16"/>
      <w:szCs w:val="20"/>
      <w:lang w:val="x-none" w:eastAsia="x-none"/>
    </w:rPr>
  </w:style>
  <w:style w:type="paragraph" w:customStyle="1" w:styleId="HotRoute0">
    <w:name w:val="Hot Route!"/>
    <w:basedOn w:val="Normal"/>
    <w:uiPriority w:val="99"/>
    <w:qFormat/>
    <w:rsid w:val="0063674A"/>
    <w:pPr>
      <w:ind w:left="144"/>
    </w:pPr>
    <w:rPr>
      <w:lang w:val="x-none" w:eastAsia="x-none"/>
    </w:rPr>
  </w:style>
  <w:style w:type="character" w:customStyle="1" w:styleId="BodyTextIndent3Char1">
    <w:name w:val="Body Text Indent 3 Char1"/>
    <w:basedOn w:val="DefaultParagraphFont"/>
    <w:uiPriority w:val="99"/>
    <w:semiHidden/>
    <w:rsid w:val="0063674A"/>
    <w:rPr>
      <w:rFonts w:ascii="Times New Roman" w:hAnsi="Times New Roman" w:cs="Times New Roman"/>
      <w:sz w:val="16"/>
      <w:szCs w:val="16"/>
    </w:rPr>
  </w:style>
  <w:style w:type="character" w:customStyle="1" w:styleId="BodyText2Char1">
    <w:name w:val="Body Text 2 Char1"/>
    <w:basedOn w:val="DefaultParagraphFont"/>
    <w:uiPriority w:val="99"/>
    <w:semiHidden/>
    <w:rsid w:val="0063674A"/>
    <w:rPr>
      <w:rFonts w:ascii="Times New Roman" w:hAnsi="Times New Roman" w:cs="Times New Roman"/>
      <w:sz w:val="20"/>
    </w:rPr>
  </w:style>
  <w:style w:type="character" w:customStyle="1" w:styleId="Heading2Char1CharCharCharCharCharC">
    <w:name w:val="Heading 2 Char1 Char Char Char Char Char C"/>
    <w:rsid w:val="0063674A"/>
    <w:rPr>
      <w:rFonts w:cs="Arial"/>
      <w:b/>
      <w:bCs/>
      <w:iCs/>
      <w:sz w:val="24"/>
      <w:szCs w:val="28"/>
      <w:lang w:val="en-US" w:eastAsia="en-US" w:bidi="ar-SA"/>
    </w:rPr>
  </w:style>
  <w:style w:type="character" w:customStyle="1" w:styleId="underline1">
    <w:name w:val="underline1"/>
    <w:basedOn w:val="DefaultParagraphFont"/>
    <w:rsid w:val="0063674A"/>
    <w:rPr>
      <w:u w:val="single"/>
    </w:rPr>
  </w:style>
  <w:style w:type="character" w:customStyle="1" w:styleId="author0">
    <w:name w:val="author"/>
    <w:basedOn w:val="DefaultParagraphFont"/>
    <w:rsid w:val="0063674A"/>
    <w:rPr>
      <w:rFonts w:ascii="Times New Roman" w:hAnsi="Times New Roman"/>
      <w:b/>
      <w:sz w:val="24"/>
    </w:rPr>
  </w:style>
  <w:style w:type="character" w:customStyle="1" w:styleId="FontStyle291">
    <w:name w:val="Font Style291"/>
    <w:basedOn w:val="DefaultParagraphFont"/>
    <w:uiPriority w:val="99"/>
    <w:rsid w:val="0063674A"/>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63674A"/>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63674A"/>
  </w:style>
  <w:style w:type="character" w:customStyle="1" w:styleId="StyleStyleMicroText7ptArialNarrow10ptChar">
    <w:name w:val="Style Style MicroText + 7 pt + Arial Narrow 10 pt Char"/>
    <w:basedOn w:val="DefaultParagraphFont"/>
    <w:link w:val="StyleStyleMicroText7ptArialNarrow10pt"/>
    <w:rsid w:val="0063674A"/>
    <w:rPr>
      <w:rFonts w:ascii="Calibri" w:hAnsi="Calibri"/>
      <w:sz w:val="22"/>
    </w:rPr>
  </w:style>
  <w:style w:type="paragraph" w:customStyle="1" w:styleId="Cards1">
    <w:name w:val="Cards1"/>
    <w:basedOn w:val="Normal"/>
    <w:link w:val="Cards1Char"/>
    <w:qFormat/>
    <w:rsid w:val="0063674A"/>
    <w:pPr>
      <w:ind w:left="288"/>
    </w:pPr>
    <w:rPr>
      <w:u w:val="single"/>
    </w:rPr>
  </w:style>
  <w:style w:type="character" w:customStyle="1" w:styleId="Cards1Char">
    <w:name w:val="Cards1 Char"/>
    <w:basedOn w:val="DefaultParagraphFont"/>
    <w:link w:val="Cards1"/>
    <w:rsid w:val="0063674A"/>
    <w:rPr>
      <w:rFonts w:ascii="Calibri" w:hAnsi="Calibri"/>
      <w:sz w:val="22"/>
      <w:u w:val="single"/>
    </w:rPr>
  </w:style>
  <w:style w:type="paragraph" w:customStyle="1" w:styleId="StyleCardTextTimesNewRoman11ptUnderline">
    <w:name w:val="Style Card Text + Times New Roman 11 pt Underline"/>
    <w:link w:val="StyleCardTextTimesNewRoman11ptUnderlineChar"/>
    <w:qFormat/>
    <w:rsid w:val="0063674A"/>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63674A"/>
    <w:rPr>
      <w:rFonts w:ascii="Arial" w:eastAsia="Calibri" w:hAnsi="Arial" w:cs="Arial"/>
      <w:sz w:val="22"/>
      <w:szCs w:val="22"/>
      <w:u w:val="single"/>
    </w:rPr>
  </w:style>
  <w:style w:type="character" w:customStyle="1" w:styleId="EmphasizeThis">
    <w:name w:val="EmphasizeThis"/>
    <w:rsid w:val="0063674A"/>
    <w:rPr>
      <w:rFonts w:ascii="Georgia" w:hAnsi="Georgia"/>
      <w:b/>
      <w:iCs/>
      <w:sz w:val="24"/>
      <w:u w:val="thick"/>
    </w:rPr>
  </w:style>
  <w:style w:type="paragraph" w:customStyle="1" w:styleId="Stylecard8pt">
    <w:name w:val="Style card + 8 pt"/>
    <w:basedOn w:val="Normal"/>
    <w:link w:val="Stylecard8ptChar"/>
    <w:qFormat/>
    <w:rsid w:val="0063674A"/>
    <w:pPr>
      <w:ind w:left="288" w:right="288"/>
    </w:pPr>
    <w:rPr>
      <w:rFonts w:ascii="Georgia" w:hAnsi="Georgia"/>
      <w:color w:val="000000"/>
      <w:u w:val="single"/>
      <w:lang w:eastAsia="ar-SA"/>
    </w:rPr>
  </w:style>
  <w:style w:type="character" w:customStyle="1" w:styleId="Stylecard8ptChar">
    <w:name w:val="Style card + 8 pt Char"/>
    <w:basedOn w:val="cardChar"/>
    <w:link w:val="Stylecard8pt"/>
    <w:rsid w:val="0063674A"/>
    <w:rPr>
      <w:rFonts w:ascii="Georgia" w:hAnsi="Georgia"/>
      <w:color w:val="000000"/>
      <w:sz w:val="22"/>
      <w:u w:val="single"/>
      <w:lang w:eastAsia="ar-SA"/>
    </w:rPr>
  </w:style>
  <w:style w:type="character" w:customStyle="1" w:styleId="bhl">
    <w:name w:val="bhl"/>
    <w:basedOn w:val="DefaultParagraphFont"/>
    <w:rsid w:val="0063674A"/>
  </w:style>
  <w:style w:type="paragraph" w:customStyle="1" w:styleId="TagGA11">
    <w:name w:val="Tag GA 11"/>
    <w:basedOn w:val="TOC1"/>
    <w:uiPriority w:val="99"/>
    <w:qFormat/>
    <w:rsid w:val="0063674A"/>
    <w:pPr>
      <w:spacing w:before="0" w:after="160"/>
    </w:pPr>
    <w:rPr>
      <w:rFonts w:ascii="Georgia" w:eastAsia="Calibri" w:hAnsi="Georgia"/>
      <w:u w:val="none"/>
      <w:lang w:bidi="ar-SA"/>
    </w:rPr>
  </w:style>
  <w:style w:type="paragraph" w:customStyle="1" w:styleId="CiteCard">
    <w:name w:val="Cite/Card"/>
    <w:basedOn w:val="TOC2"/>
    <w:uiPriority w:val="99"/>
    <w:qFormat/>
    <w:rsid w:val="0063674A"/>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63674A"/>
    <w:rPr>
      <w:rFonts w:ascii="Georgia" w:eastAsia="Times New Roman" w:hAnsi="Georgia" w:hint="default"/>
      <w:sz w:val="22"/>
      <w:u w:val="single"/>
      <w:lang w:eastAsia="zh-CN"/>
    </w:rPr>
  </w:style>
  <w:style w:type="character" w:styleId="CommentReference">
    <w:name w:val="annotation reference"/>
    <w:basedOn w:val="DefaultParagraphFont"/>
    <w:rsid w:val="0063674A"/>
    <w:rPr>
      <w:sz w:val="16"/>
      <w:szCs w:val="16"/>
    </w:rPr>
  </w:style>
  <w:style w:type="character" w:customStyle="1" w:styleId="DocumentMapChar1">
    <w:name w:val="Document Map Char1"/>
    <w:basedOn w:val="DefaultParagraphFont"/>
    <w:uiPriority w:val="99"/>
    <w:rsid w:val="0063674A"/>
    <w:rPr>
      <w:rFonts w:ascii="Tahoma" w:hAnsi="Tahoma" w:cs="Tahoma"/>
      <w:sz w:val="16"/>
      <w:szCs w:val="16"/>
    </w:rPr>
  </w:style>
  <w:style w:type="character" w:customStyle="1" w:styleId="addmd">
    <w:name w:val="addmd"/>
    <w:basedOn w:val="DefaultParagraphFont"/>
    <w:rsid w:val="0063674A"/>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63674A"/>
    <w:rPr>
      <w:rFonts w:ascii="Arial" w:hAnsi="Arial"/>
      <w:b/>
      <w:sz w:val="26"/>
    </w:rPr>
  </w:style>
  <w:style w:type="character" w:customStyle="1" w:styleId="UnderlinedTextCharChar">
    <w:name w:val="Underlined Text Char Char"/>
    <w:basedOn w:val="DefaultParagraphFont"/>
    <w:rsid w:val="0063674A"/>
    <w:rPr>
      <w:rFonts w:cs="Arial"/>
      <w:bCs/>
      <w:noProof w:val="0"/>
      <w:szCs w:val="26"/>
      <w:u w:val="single"/>
      <w:lang w:val="en-US" w:eastAsia="en-US" w:bidi="ar-SA"/>
    </w:rPr>
  </w:style>
  <w:style w:type="character" w:customStyle="1" w:styleId="StyleTimesNewRoman12ptBold">
    <w:name w:val="Style Times New Roman 12 pt Bold"/>
    <w:rsid w:val="0063674A"/>
    <w:rPr>
      <w:b/>
      <w:bCs/>
      <w:sz w:val="24"/>
    </w:rPr>
  </w:style>
  <w:style w:type="character" w:customStyle="1" w:styleId="CardText1Char">
    <w:name w:val="Card Text 1 Char"/>
    <w:rsid w:val="0063674A"/>
    <w:rPr>
      <w:rFonts w:ascii="Georgia" w:hAnsi="Georgia"/>
      <w:color w:val="000000"/>
      <w:sz w:val="22"/>
      <w:szCs w:val="22"/>
      <w:u w:val="single"/>
    </w:rPr>
  </w:style>
  <w:style w:type="character" w:customStyle="1" w:styleId="BoldUnderlining">
    <w:name w:val="Bold Underlining"/>
    <w:rsid w:val="0063674A"/>
    <w:rPr>
      <w:u w:val="single"/>
    </w:rPr>
  </w:style>
  <w:style w:type="character" w:customStyle="1" w:styleId="Intemphasis">
    <w:name w:val="Intemphasis"/>
    <w:uiPriority w:val="1"/>
    <w:qFormat/>
    <w:rsid w:val="0063674A"/>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63674A"/>
    <w:pPr>
      <w:ind w:left="288" w:right="288"/>
    </w:pPr>
    <w:rPr>
      <w:szCs w:val="16"/>
    </w:rPr>
  </w:style>
  <w:style w:type="character" w:customStyle="1" w:styleId="cardtextChar2">
    <w:name w:val="cardtext Char"/>
    <w:basedOn w:val="DefaultParagraphFont"/>
    <w:link w:val="cardtext0"/>
    <w:rsid w:val="0063674A"/>
    <w:rPr>
      <w:rFonts w:ascii="Calibri" w:hAnsi="Calibri"/>
      <w:sz w:val="22"/>
      <w:szCs w:val="16"/>
    </w:rPr>
  </w:style>
  <w:style w:type="character" w:customStyle="1" w:styleId="BoldUnderlineChar1">
    <w:name w:val="BoldUnderline Char1"/>
    <w:rsid w:val="0063674A"/>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63674A"/>
    <w:pPr>
      <w:spacing w:after="200"/>
      <w:contextualSpacing/>
    </w:pPr>
    <w:rPr>
      <w:rFonts w:eastAsia="Calibri"/>
      <w:u w:val="single"/>
    </w:rPr>
  </w:style>
  <w:style w:type="character" w:customStyle="1" w:styleId="UnderlinedCardTextChar">
    <w:name w:val="Underlined Card Text Char"/>
    <w:link w:val="UnderlinedCardText"/>
    <w:rsid w:val="0063674A"/>
    <w:rPr>
      <w:rFonts w:ascii="Calibri" w:eastAsia="Calibri" w:hAnsi="Calibri"/>
      <w:sz w:val="22"/>
      <w:u w:val="single"/>
    </w:rPr>
  </w:style>
  <w:style w:type="character" w:customStyle="1" w:styleId="Hyperlink6">
    <w:name w:val="Hyperlink6"/>
    <w:basedOn w:val="DefaultParagraphFont"/>
    <w:rsid w:val="0063674A"/>
    <w:rPr>
      <w:color w:val="3300CC"/>
      <w:u w:val="single"/>
    </w:rPr>
  </w:style>
  <w:style w:type="paragraph" w:customStyle="1" w:styleId="Tag12">
    <w:name w:val="Tag12"/>
    <w:basedOn w:val="Normal"/>
    <w:uiPriority w:val="99"/>
    <w:qFormat/>
    <w:rsid w:val="0063674A"/>
    <w:pPr>
      <w:contextualSpacing/>
    </w:pPr>
    <w:rPr>
      <w:rFonts w:eastAsia="Cambria"/>
      <w:b/>
    </w:rPr>
  </w:style>
  <w:style w:type="paragraph" w:customStyle="1" w:styleId="Shrink8">
    <w:name w:val="Shrink8"/>
    <w:basedOn w:val="Normal"/>
    <w:uiPriority w:val="99"/>
    <w:qFormat/>
    <w:rsid w:val="0063674A"/>
    <w:rPr>
      <w:rFonts w:eastAsia="Cambria"/>
    </w:rPr>
  </w:style>
  <w:style w:type="character" w:customStyle="1" w:styleId="highlight2">
    <w:name w:val="highlight2"/>
    <w:rsid w:val="0063674A"/>
    <w:rPr>
      <w:rFonts w:ascii="Arial" w:hAnsi="Arial"/>
      <w:b/>
      <w:sz w:val="19"/>
      <w:u w:val="thick"/>
      <w:bdr w:val="none" w:sz="0" w:space="0" w:color="auto"/>
      <w:shd w:val="clear" w:color="auto" w:fill="auto"/>
    </w:rPr>
  </w:style>
  <w:style w:type="character" w:customStyle="1" w:styleId="citation">
    <w:name w:val="citation"/>
    <w:basedOn w:val="DefaultParagraphFont"/>
    <w:rsid w:val="0063674A"/>
  </w:style>
  <w:style w:type="paragraph" w:customStyle="1" w:styleId="UnderlineText">
    <w:name w:val="Underline Text"/>
    <w:basedOn w:val="Normal"/>
    <w:link w:val="UnderlineTextChar"/>
    <w:qFormat/>
    <w:rsid w:val="0063674A"/>
    <w:pPr>
      <w:ind w:left="288"/>
    </w:pPr>
    <w:rPr>
      <w:u w:val="single"/>
    </w:rPr>
  </w:style>
  <w:style w:type="character" w:customStyle="1" w:styleId="UnderlineTextChar">
    <w:name w:val="Underline Text Char"/>
    <w:basedOn w:val="DefaultParagraphFont"/>
    <w:link w:val="UnderlineText"/>
    <w:rsid w:val="0063674A"/>
    <w:rPr>
      <w:rFonts w:ascii="Calibri" w:hAnsi="Calibri"/>
      <w:sz w:val="22"/>
      <w:u w:val="single"/>
    </w:rPr>
  </w:style>
  <w:style w:type="character" w:customStyle="1" w:styleId="il">
    <w:name w:val="il"/>
    <w:basedOn w:val="DefaultParagraphFont"/>
    <w:rsid w:val="0063674A"/>
  </w:style>
  <w:style w:type="character" w:customStyle="1" w:styleId="commentstext">
    <w:name w:val="comments_text"/>
    <w:uiPriority w:val="99"/>
    <w:rsid w:val="0063674A"/>
    <w:rPr>
      <w:rFonts w:cs="Times New Roman"/>
    </w:rPr>
  </w:style>
  <w:style w:type="paragraph" w:customStyle="1" w:styleId="Heading42">
    <w:name w:val="Heading 42"/>
    <w:basedOn w:val="Normal"/>
    <w:uiPriority w:val="99"/>
    <w:qFormat/>
    <w:rsid w:val="0063674A"/>
  </w:style>
  <w:style w:type="paragraph" w:customStyle="1" w:styleId="DebateNormal">
    <w:name w:val="DebateNormal"/>
    <w:basedOn w:val="Normal"/>
    <w:link w:val="DebateNormalChar"/>
    <w:qFormat/>
    <w:rsid w:val="0063674A"/>
    <w:pPr>
      <w:spacing w:line="276" w:lineRule="auto"/>
    </w:pPr>
    <w:rPr>
      <w:rFonts w:eastAsia="Calibri"/>
      <w:szCs w:val="20"/>
    </w:rPr>
  </w:style>
  <w:style w:type="character" w:customStyle="1" w:styleId="DebateNormalChar">
    <w:name w:val="DebateNormal Char"/>
    <w:basedOn w:val="DefaultParagraphFont"/>
    <w:link w:val="DebateNormal"/>
    <w:rsid w:val="0063674A"/>
    <w:rPr>
      <w:rFonts w:ascii="Calibri" w:eastAsia="Calibri" w:hAnsi="Calibri"/>
      <w:sz w:val="22"/>
      <w:szCs w:val="20"/>
    </w:rPr>
  </w:style>
  <w:style w:type="paragraph" w:customStyle="1" w:styleId="DebateEmphasis">
    <w:name w:val="DebateEmphasis"/>
    <w:basedOn w:val="Normal"/>
    <w:link w:val="DebateEmphasisChar"/>
    <w:qFormat/>
    <w:rsid w:val="0063674A"/>
    <w:pPr>
      <w:spacing w:line="276" w:lineRule="auto"/>
    </w:pPr>
    <w:rPr>
      <w:rFonts w:eastAsia="Calibri"/>
      <w:b/>
      <w:szCs w:val="20"/>
      <w:u w:val="single"/>
    </w:rPr>
  </w:style>
  <w:style w:type="character" w:customStyle="1" w:styleId="DebateEmphasisChar">
    <w:name w:val="DebateEmphasis Char"/>
    <w:basedOn w:val="DefaultParagraphFont"/>
    <w:link w:val="DebateEmphasis"/>
    <w:rsid w:val="0063674A"/>
    <w:rPr>
      <w:rFonts w:ascii="Calibri" w:eastAsia="Calibri" w:hAnsi="Calibri"/>
      <w:b/>
      <w:sz w:val="22"/>
      <w:szCs w:val="20"/>
      <w:u w:val="single"/>
    </w:rPr>
  </w:style>
  <w:style w:type="paragraph" w:customStyle="1" w:styleId="NormalCite">
    <w:name w:val="NormalCite"/>
    <w:link w:val="NormalCiteChar"/>
    <w:qFormat/>
    <w:rsid w:val="0063674A"/>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63674A"/>
    <w:rPr>
      <w:rFonts w:ascii="Times New Roman" w:eastAsiaTheme="minorHAnsi" w:hAnsi="Times New Roman" w:cs="Times New Roman"/>
      <w:sz w:val="18"/>
      <w:szCs w:val="22"/>
    </w:rPr>
  </w:style>
  <w:style w:type="character" w:customStyle="1" w:styleId="articletext">
    <w:name w:val="articletext"/>
    <w:basedOn w:val="DefaultParagraphFont"/>
    <w:rsid w:val="0063674A"/>
  </w:style>
  <w:style w:type="character" w:customStyle="1" w:styleId="grey10">
    <w:name w:val="grey10"/>
    <w:basedOn w:val="DefaultParagraphFont"/>
    <w:rsid w:val="0063674A"/>
  </w:style>
  <w:style w:type="character" w:customStyle="1" w:styleId="navy13bd">
    <w:name w:val="navy13bd"/>
    <w:basedOn w:val="DefaultParagraphFont"/>
    <w:rsid w:val="0063674A"/>
  </w:style>
  <w:style w:type="character" w:customStyle="1" w:styleId="Style9ptUnderline2">
    <w:name w:val="Style 9 pt Underline2"/>
    <w:basedOn w:val="DefaultParagraphFont"/>
    <w:rsid w:val="0063674A"/>
    <w:rPr>
      <w:sz w:val="20"/>
      <w:u w:val="single"/>
    </w:rPr>
  </w:style>
  <w:style w:type="character" w:customStyle="1" w:styleId="Style9ptBoldUnderline1">
    <w:name w:val="Style 9 pt Bold Underline1"/>
    <w:basedOn w:val="DefaultParagraphFont"/>
    <w:rsid w:val="0063674A"/>
    <w:rPr>
      <w:b/>
      <w:bCs/>
      <w:sz w:val="20"/>
      <w:u w:val="single"/>
    </w:rPr>
  </w:style>
  <w:style w:type="character" w:customStyle="1" w:styleId="TagsCharChar">
    <w:name w:val="Tags Char Char"/>
    <w:basedOn w:val="DefaultParagraphFont"/>
    <w:rsid w:val="0063674A"/>
    <w:rPr>
      <w:rFonts w:eastAsia="SimSun"/>
      <w:b/>
      <w:sz w:val="24"/>
      <w:lang w:val="en-US" w:eastAsia="zh-CN" w:bidi="ar-SA"/>
    </w:rPr>
  </w:style>
  <w:style w:type="paragraph" w:customStyle="1" w:styleId="cardCharCharCharChar">
    <w:name w:val="card Char Char Char Char"/>
    <w:basedOn w:val="Normal"/>
    <w:qFormat/>
    <w:rsid w:val="0063674A"/>
    <w:pPr>
      <w:widowControl w:val="0"/>
      <w:overflowPunct w:val="0"/>
      <w:autoSpaceDE w:val="0"/>
      <w:autoSpaceDN w:val="0"/>
      <w:adjustRightInd w:val="0"/>
      <w:ind w:left="288" w:right="288"/>
      <w:textAlignment w:val="baseline"/>
    </w:pPr>
    <w:rPr>
      <w:szCs w:val="20"/>
    </w:rPr>
  </w:style>
  <w:style w:type="paragraph" w:customStyle="1" w:styleId="Small">
    <w:name w:val="Small"/>
    <w:basedOn w:val="Normal"/>
    <w:qFormat/>
    <w:rsid w:val="0063674A"/>
    <w:rPr>
      <w:rFonts w:ascii="Times" w:hAnsi="Times"/>
    </w:rPr>
  </w:style>
  <w:style w:type="paragraph" w:customStyle="1" w:styleId="CARD">
    <w:name w:val="CARD"/>
    <w:basedOn w:val="Normal"/>
    <w:link w:val="CARDChar0"/>
    <w:qFormat/>
    <w:rsid w:val="0063674A"/>
    <w:rPr>
      <w:u w:val="single"/>
    </w:rPr>
  </w:style>
  <w:style w:type="character" w:customStyle="1" w:styleId="CARDChar0">
    <w:name w:val="CARD Char"/>
    <w:basedOn w:val="DefaultParagraphFont"/>
    <w:link w:val="CARD"/>
    <w:rsid w:val="0063674A"/>
    <w:rPr>
      <w:rFonts w:ascii="Calibri" w:hAnsi="Calibri"/>
      <w:sz w:val="22"/>
      <w:u w:val="single"/>
    </w:rPr>
  </w:style>
  <w:style w:type="paragraph" w:customStyle="1" w:styleId="Normal2">
    <w:name w:val="Normal2"/>
    <w:basedOn w:val="Normal"/>
    <w:qFormat/>
    <w:rsid w:val="0063674A"/>
  </w:style>
  <w:style w:type="character" w:customStyle="1" w:styleId="Style11ptThickunderline">
    <w:name w:val="Style 11 pt Thick underline"/>
    <w:rsid w:val="0063674A"/>
    <w:rPr>
      <w:rFonts w:ascii="Times New Roman" w:hAnsi="Times New Roman"/>
      <w:sz w:val="20"/>
      <w:u w:val="single"/>
    </w:rPr>
  </w:style>
  <w:style w:type="character" w:customStyle="1" w:styleId="Style11ptBoldThickunderline">
    <w:name w:val="Style 11 pt Bold Thick underline"/>
    <w:rsid w:val="0063674A"/>
    <w:rPr>
      <w:rFonts w:ascii="Times New Roman" w:hAnsi="Times New Roman"/>
      <w:b/>
      <w:bCs/>
      <w:sz w:val="20"/>
      <w:u w:val="single"/>
    </w:rPr>
  </w:style>
  <w:style w:type="character" w:customStyle="1" w:styleId="CharChar5">
    <w:name w:val="Char Char5"/>
    <w:rsid w:val="0063674A"/>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63674A"/>
    <w:pPr>
      <w:autoSpaceDE w:val="0"/>
      <w:autoSpaceDN w:val="0"/>
      <w:adjustRightInd w:val="0"/>
      <w:spacing w:after="200" w:line="276" w:lineRule="auto"/>
      <w:ind w:left="288" w:right="288"/>
      <w:jc w:val="both"/>
    </w:pPr>
    <w:rPr>
      <w:szCs w:val="20"/>
      <w:u w:val="thick"/>
    </w:rPr>
  </w:style>
  <w:style w:type="character" w:customStyle="1" w:styleId="UnderlineBoldIndentCharChar">
    <w:name w:val="Underline + Bold Indent Char Char"/>
    <w:link w:val="UnderlineBoldIndent"/>
    <w:rsid w:val="0063674A"/>
    <w:rPr>
      <w:rFonts w:ascii="Calibri"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63674A"/>
    <w:rPr>
      <w:u w:val="single"/>
    </w:rPr>
  </w:style>
  <w:style w:type="character" w:customStyle="1" w:styleId="StyleUnderlineBoldIndent11ptChar">
    <w:name w:val="Style Underline + Bold Indent + 11 pt Char"/>
    <w:link w:val="StyleUnderlineBoldIndent11pt"/>
    <w:rsid w:val="0063674A"/>
    <w:rPr>
      <w:rFonts w:ascii="Calibri"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63674A"/>
    <w:rPr>
      <w:b/>
      <w:bCs/>
      <w:u w:val="single"/>
    </w:rPr>
  </w:style>
  <w:style w:type="character" w:customStyle="1" w:styleId="StyleUnderlineBoldIndent11ptBoldChar">
    <w:name w:val="Style Underline + Bold Indent + 11 pt Bold Char"/>
    <w:link w:val="StyleUnderlineBoldIndent11ptBold"/>
    <w:rsid w:val="0063674A"/>
    <w:rPr>
      <w:rFonts w:ascii="Calibri" w:hAnsi="Calibri"/>
      <w:b/>
      <w:bCs/>
      <w:sz w:val="22"/>
      <w:szCs w:val="20"/>
      <w:u w:val="single"/>
    </w:rPr>
  </w:style>
  <w:style w:type="paragraph" w:customStyle="1" w:styleId="Normal20pt">
    <w:name w:val="Normal  + 20 pt"/>
    <w:basedOn w:val="Normal"/>
    <w:uiPriority w:val="6"/>
    <w:qFormat/>
    <w:rsid w:val="0063674A"/>
    <w:rPr>
      <w:bCs/>
      <w:u w:val="single"/>
    </w:rPr>
  </w:style>
  <w:style w:type="character" w:customStyle="1" w:styleId="StyleStyle4CharTimesNewRoman11pt">
    <w:name w:val="Style Style4 Char + Times New Roman 11 pt"/>
    <w:basedOn w:val="DefaultParagraphFont"/>
    <w:rsid w:val="0063674A"/>
    <w:rPr>
      <w:rFonts w:ascii="Times New Roman" w:hAnsi="Times New Roman"/>
      <w:sz w:val="20"/>
      <w:szCs w:val="24"/>
      <w:u w:val="single"/>
      <w:lang w:val="en-US" w:eastAsia="en-US" w:bidi="ar-SA"/>
    </w:rPr>
  </w:style>
  <w:style w:type="paragraph" w:customStyle="1" w:styleId="author-name">
    <w:name w:val="author-name"/>
    <w:basedOn w:val="Normal"/>
    <w:uiPriority w:val="99"/>
    <w:qFormat/>
    <w:rsid w:val="0063674A"/>
    <w:pPr>
      <w:spacing w:before="100" w:beforeAutospacing="1" w:after="100" w:afterAutospacing="1"/>
    </w:pPr>
  </w:style>
  <w:style w:type="paragraph" w:customStyle="1" w:styleId="author-credentials">
    <w:name w:val="author-credentials"/>
    <w:basedOn w:val="Normal"/>
    <w:uiPriority w:val="99"/>
    <w:qFormat/>
    <w:rsid w:val="0063674A"/>
    <w:pPr>
      <w:spacing w:before="100" w:beforeAutospacing="1" w:after="100" w:afterAutospacing="1"/>
    </w:pPr>
  </w:style>
  <w:style w:type="character" w:customStyle="1" w:styleId="HTMLPreformattedChar1">
    <w:name w:val="HTML Preformatted Char1"/>
    <w:basedOn w:val="DefaultParagraphFont"/>
    <w:uiPriority w:val="99"/>
    <w:semiHidden/>
    <w:rsid w:val="0063674A"/>
    <w:rPr>
      <w:rFonts w:ascii="Consolas" w:hAnsi="Consolas" w:cs="Consolas"/>
      <w:sz w:val="20"/>
      <w:szCs w:val="20"/>
    </w:rPr>
  </w:style>
  <w:style w:type="character" w:customStyle="1" w:styleId="StyleStyle4CharTimesNewRoman11ptBold">
    <w:name w:val="Style Style4 Char + Times New Roman 11 pt Bold"/>
    <w:basedOn w:val="DefaultParagraphFont"/>
    <w:rsid w:val="0063674A"/>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63674A"/>
    <w:rPr>
      <w:rFonts w:ascii="Times New Roman" w:hAnsi="Times New Roman"/>
      <w:i/>
      <w:iCs/>
      <w:sz w:val="20"/>
      <w:szCs w:val="24"/>
      <w:u w:val="single"/>
      <w:lang w:val="en-US" w:eastAsia="en-US" w:bidi="ar-SA"/>
    </w:rPr>
  </w:style>
  <w:style w:type="character" w:customStyle="1" w:styleId="headline">
    <w:name w:val="headline"/>
    <w:basedOn w:val="DefaultParagraphFont"/>
    <w:rsid w:val="0063674A"/>
  </w:style>
  <w:style w:type="character" w:customStyle="1" w:styleId="CharChar4">
    <w:name w:val="Char Char4"/>
    <w:basedOn w:val="DefaultParagraphFont"/>
    <w:rsid w:val="0063674A"/>
    <w:rPr>
      <w:rFonts w:cs="Arial"/>
      <w:b/>
      <w:bCs/>
      <w:iCs/>
      <w:szCs w:val="28"/>
      <w:lang w:val="en-US" w:eastAsia="en-US" w:bidi="ar-SA"/>
    </w:rPr>
  </w:style>
  <w:style w:type="character" w:customStyle="1" w:styleId="yshortcuts">
    <w:name w:val="yshortcuts"/>
    <w:basedOn w:val="DefaultParagraphFont"/>
    <w:rsid w:val="0063674A"/>
  </w:style>
  <w:style w:type="character" w:customStyle="1" w:styleId="HotRouteChar0">
    <w:name w:val="Hot Route Char"/>
    <w:link w:val="HotRoute"/>
    <w:rsid w:val="0063674A"/>
    <w:rPr>
      <w:rFonts w:ascii="Calibri" w:hAnsi="Calibri"/>
      <w:sz w:val="22"/>
    </w:rPr>
  </w:style>
  <w:style w:type="paragraph" w:styleId="PlainText">
    <w:name w:val="Plain Text"/>
    <w:basedOn w:val="Normal"/>
    <w:link w:val="PlainTextChar"/>
    <w:rsid w:val="0063674A"/>
    <w:rPr>
      <w:rFonts w:ascii="Courier New" w:hAnsi="Courier New" w:cs="Courier New"/>
      <w:szCs w:val="20"/>
    </w:rPr>
  </w:style>
  <w:style w:type="character" w:customStyle="1" w:styleId="PlainTextChar">
    <w:name w:val="Plain Text Char"/>
    <w:basedOn w:val="DefaultParagraphFont"/>
    <w:link w:val="PlainText"/>
    <w:rsid w:val="0063674A"/>
    <w:rPr>
      <w:rFonts w:ascii="Courier New" w:hAnsi="Courier New" w:cs="Courier New"/>
      <w:sz w:val="22"/>
      <w:szCs w:val="20"/>
    </w:rPr>
  </w:style>
  <w:style w:type="character" w:customStyle="1" w:styleId="senselabelstart">
    <w:name w:val="sense_label start"/>
    <w:basedOn w:val="DefaultParagraphFont"/>
    <w:rsid w:val="0063674A"/>
  </w:style>
  <w:style w:type="character" w:customStyle="1" w:styleId="sensecontent">
    <w:name w:val="sense_content"/>
    <w:basedOn w:val="DefaultParagraphFont"/>
    <w:rsid w:val="0063674A"/>
  </w:style>
  <w:style w:type="character" w:customStyle="1" w:styleId="vi">
    <w:name w:val="vi"/>
    <w:basedOn w:val="DefaultParagraphFont"/>
    <w:rsid w:val="0063674A"/>
  </w:style>
  <w:style w:type="character" w:customStyle="1" w:styleId="italic">
    <w:name w:val="italic"/>
    <w:basedOn w:val="DefaultParagraphFont"/>
    <w:rsid w:val="0063674A"/>
  </w:style>
  <w:style w:type="paragraph" w:customStyle="1" w:styleId="Microtext0">
    <w:name w:val="Microtext"/>
    <w:basedOn w:val="Normal"/>
    <w:next w:val="Normal"/>
    <w:link w:val="MicrotextChar0"/>
    <w:qFormat/>
    <w:rsid w:val="0063674A"/>
    <w:rPr>
      <w:sz w:val="12"/>
    </w:rPr>
  </w:style>
  <w:style w:type="character" w:customStyle="1" w:styleId="MicrotextChar0">
    <w:name w:val="Microtext Char"/>
    <w:link w:val="Microtext0"/>
    <w:rsid w:val="0063674A"/>
    <w:rPr>
      <w:rFonts w:ascii="Calibri" w:hAnsi="Calibri"/>
      <w:sz w:val="12"/>
    </w:rPr>
  </w:style>
  <w:style w:type="character" w:customStyle="1" w:styleId="st">
    <w:name w:val="st"/>
    <w:basedOn w:val="DefaultParagraphFont"/>
    <w:rsid w:val="0063674A"/>
  </w:style>
  <w:style w:type="paragraph" w:customStyle="1" w:styleId="Style6">
    <w:name w:val="Style6"/>
    <w:basedOn w:val="Normal"/>
    <w:link w:val="Style6Char"/>
    <w:autoRedefine/>
    <w:qFormat/>
    <w:rsid w:val="0063674A"/>
    <w:rPr>
      <w:b/>
    </w:rPr>
  </w:style>
  <w:style w:type="character" w:customStyle="1" w:styleId="Style6Char">
    <w:name w:val="Style6 Char"/>
    <w:basedOn w:val="DefaultParagraphFont"/>
    <w:link w:val="Style6"/>
    <w:rsid w:val="0063674A"/>
    <w:rPr>
      <w:rFonts w:ascii="Calibri" w:hAnsi="Calibri"/>
      <w:b/>
      <w:sz w:val="22"/>
    </w:rPr>
  </w:style>
  <w:style w:type="paragraph" w:customStyle="1" w:styleId="Style11">
    <w:name w:val="Style11"/>
    <w:basedOn w:val="Normal"/>
    <w:link w:val="Style11Char"/>
    <w:qFormat/>
    <w:rsid w:val="0063674A"/>
    <w:rPr>
      <w:b/>
      <w:szCs w:val="20"/>
      <w:u w:val="thick"/>
    </w:rPr>
  </w:style>
  <w:style w:type="paragraph" w:customStyle="1" w:styleId="Style12">
    <w:name w:val="Style12"/>
    <w:basedOn w:val="Normal"/>
    <w:link w:val="Style12Char"/>
    <w:qFormat/>
    <w:rsid w:val="0063674A"/>
    <w:rPr>
      <w:b/>
      <w:u w:val="thick"/>
    </w:rPr>
  </w:style>
  <w:style w:type="character" w:customStyle="1" w:styleId="Style11Char">
    <w:name w:val="Style11 Char"/>
    <w:basedOn w:val="DefaultParagraphFont"/>
    <w:link w:val="Style11"/>
    <w:rsid w:val="0063674A"/>
    <w:rPr>
      <w:rFonts w:ascii="Calibri" w:hAnsi="Calibri"/>
      <w:b/>
      <w:sz w:val="22"/>
      <w:szCs w:val="20"/>
      <w:u w:val="thick"/>
    </w:rPr>
  </w:style>
  <w:style w:type="character" w:customStyle="1" w:styleId="Style12Char">
    <w:name w:val="Style12 Char"/>
    <w:basedOn w:val="DefaultParagraphFont"/>
    <w:link w:val="Style12"/>
    <w:rsid w:val="0063674A"/>
    <w:rPr>
      <w:rFonts w:ascii="Calibri" w:hAnsi="Calibri"/>
      <w:b/>
      <w:sz w:val="22"/>
      <w:u w:val="thick"/>
    </w:rPr>
  </w:style>
  <w:style w:type="character" w:customStyle="1" w:styleId="caps-label">
    <w:name w:val="caps-label"/>
    <w:basedOn w:val="DefaultParagraphFont"/>
    <w:rsid w:val="0063674A"/>
  </w:style>
  <w:style w:type="character" w:customStyle="1" w:styleId="wikiexternallink">
    <w:name w:val="wikiexternallink"/>
    <w:basedOn w:val="DefaultParagraphFont"/>
    <w:rsid w:val="0063674A"/>
  </w:style>
  <w:style w:type="character" w:customStyle="1" w:styleId="wikigeneratedlinkcontent">
    <w:name w:val="wikigeneratedlinkcontent"/>
    <w:basedOn w:val="DefaultParagraphFont"/>
    <w:rsid w:val="0063674A"/>
  </w:style>
  <w:style w:type="character" w:customStyle="1" w:styleId="ShrinkChar">
    <w:name w:val="Shrink Char"/>
    <w:link w:val="Shrink"/>
    <w:locked/>
    <w:rsid w:val="0063674A"/>
    <w:rPr>
      <w:rFonts w:ascii="Garamond" w:eastAsia="Times New Roman" w:hAnsi="Garamond"/>
      <w:sz w:val="12"/>
    </w:rPr>
  </w:style>
  <w:style w:type="paragraph" w:customStyle="1" w:styleId="Shrink">
    <w:name w:val="Shrink"/>
    <w:link w:val="ShrinkChar"/>
    <w:qFormat/>
    <w:rsid w:val="0063674A"/>
    <w:pPr>
      <w:ind w:left="288" w:right="288"/>
    </w:pPr>
    <w:rPr>
      <w:rFonts w:ascii="Garamond" w:eastAsia="Times New Roman" w:hAnsi="Garamond"/>
      <w:sz w:val="12"/>
    </w:rPr>
  </w:style>
  <w:style w:type="character" w:customStyle="1" w:styleId="aqj">
    <w:name w:val="aqj"/>
    <w:basedOn w:val="DefaultParagraphFont"/>
    <w:rsid w:val="0063674A"/>
  </w:style>
  <w:style w:type="character" w:customStyle="1" w:styleId="StyleStyleBoldUnderlineIntenseEmphasisUnderlineapple-style-s">
    <w:name w:val="Style Style Bold UnderlineIntense EmphasisUnderlineapple-style-s..."/>
    <w:basedOn w:val="DefaultParagraphFont"/>
    <w:rsid w:val="0063674A"/>
    <w:rPr>
      <w:b w:val="0"/>
      <w:bCs w:val="0"/>
      <w:sz w:val="22"/>
      <w:u w:val="single"/>
      <w:bdr w:val="none" w:sz="0" w:space="0" w:color="auto"/>
    </w:rPr>
  </w:style>
  <w:style w:type="paragraph" w:customStyle="1" w:styleId="blocktitle0">
    <w:name w:val="block title"/>
    <w:basedOn w:val="Normal"/>
    <w:link w:val="blocktitleChar0"/>
    <w:autoRedefine/>
    <w:qFormat/>
    <w:rsid w:val="0063674A"/>
    <w:pPr>
      <w:spacing w:after="240"/>
      <w:jc w:val="center"/>
      <w:outlineLvl w:val="0"/>
    </w:pPr>
    <w:rPr>
      <w:rFonts w:eastAsia="Calibri"/>
      <w:b/>
      <w:caps/>
      <w:sz w:val="28"/>
      <w:szCs w:val="28"/>
      <w:lang w:val="es-ES"/>
    </w:rPr>
  </w:style>
  <w:style w:type="character" w:customStyle="1" w:styleId="Boxed">
    <w:name w:val="Boxed"/>
    <w:qFormat/>
    <w:rsid w:val="0063674A"/>
    <w:rPr>
      <w:rFonts w:ascii="Times New Roman" w:hAnsi="Times New Roman"/>
      <w:sz w:val="20"/>
      <w:bdr w:val="single" w:sz="6" w:space="0" w:color="auto"/>
    </w:rPr>
  </w:style>
  <w:style w:type="character" w:customStyle="1" w:styleId="UnderlineCard">
    <w:name w:val="Underline Card"/>
    <w:uiPriority w:val="6"/>
    <w:qFormat/>
    <w:rsid w:val="0063674A"/>
    <w:rPr>
      <w:rFonts w:ascii="Arial" w:hAnsi="Arial"/>
      <w:b w:val="0"/>
      <w:bCs/>
      <w:sz w:val="20"/>
      <w:u w:val="single"/>
    </w:rPr>
  </w:style>
  <w:style w:type="character" w:customStyle="1" w:styleId="story-author">
    <w:name w:val="story-author"/>
    <w:basedOn w:val="DefaultParagraphFont"/>
    <w:rsid w:val="0063674A"/>
  </w:style>
  <w:style w:type="paragraph" w:customStyle="1" w:styleId="type">
    <w:name w:val="type"/>
    <w:basedOn w:val="Normal"/>
    <w:qFormat/>
    <w:rsid w:val="0063674A"/>
    <w:pPr>
      <w:spacing w:before="100" w:beforeAutospacing="1" w:after="100" w:afterAutospacing="1"/>
    </w:pPr>
  </w:style>
  <w:style w:type="character" w:customStyle="1" w:styleId="institution">
    <w:name w:val="institution"/>
    <w:basedOn w:val="DefaultParagraphFont"/>
    <w:rsid w:val="0063674A"/>
  </w:style>
  <w:style w:type="character" w:customStyle="1" w:styleId="abodyblack3">
    <w:name w:val="abodyblack3"/>
    <w:basedOn w:val="DefaultParagraphFont"/>
    <w:rsid w:val="0063674A"/>
  </w:style>
  <w:style w:type="paragraph" w:customStyle="1" w:styleId="UnderlineChar2CharChar">
    <w:name w:val="Underline Char2 Char Char"/>
    <w:basedOn w:val="Normal"/>
    <w:link w:val="UnderlineChar2CharCharChar"/>
    <w:qFormat/>
    <w:rsid w:val="0063674A"/>
    <w:rPr>
      <w:rFonts w:eastAsia="MS Mincho"/>
      <w:szCs w:val="20"/>
      <w:u w:val="single"/>
    </w:rPr>
  </w:style>
  <w:style w:type="character" w:customStyle="1" w:styleId="UnderlineChar2CharCharChar">
    <w:name w:val="Underline Char2 Char Char Char"/>
    <w:link w:val="UnderlineChar2CharChar"/>
    <w:rsid w:val="0063674A"/>
    <w:rPr>
      <w:rFonts w:ascii="Calibri" w:eastAsia="MS Mincho" w:hAnsi="Calibri"/>
      <w:sz w:val="22"/>
      <w:szCs w:val="20"/>
      <w:u w:val="single"/>
    </w:rPr>
  </w:style>
  <w:style w:type="character" w:customStyle="1" w:styleId="CharacterStyle1">
    <w:name w:val="Character Style 1"/>
    <w:rsid w:val="0063674A"/>
    <w:rPr>
      <w:sz w:val="20"/>
      <w:szCs w:val="20"/>
    </w:rPr>
  </w:style>
  <w:style w:type="character" w:customStyle="1" w:styleId="FontStyle177">
    <w:name w:val="Font Style177"/>
    <w:basedOn w:val="DefaultParagraphFont"/>
    <w:uiPriority w:val="99"/>
    <w:rsid w:val="0063674A"/>
    <w:rPr>
      <w:rFonts w:ascii="Times New Roman" w:hAnsi="Times New Roman" w:cs="Times New Roman"/>
      <w:sz w:val="20"/>
      <w:szCs w:val="20"/>
    </w:rPr>
  </w:style>
  <w:style w:type="character" w:customStyle="1" w:styleId="FontStyle173">
    <w:name w:val="Font Style173"/>
    <w:basedOn w:val="DefaultParagraphFont"/>
    <w:uiPriority w:val="99"/>
    <w:rsid w:val="0063674A"/>
    <w:rPr>
      <w:rFonts w:ascii="Times New Roman" w:hAnsi="Times New Roman" w:cs="Times New Roman"/>
      <w:sz w:val="14"/>
      <w:szCs w:val="14"/>
    </w:rPr>
  </w:style>
  <w:style w:type="character" w:customStyle="1" w:styleId="FontStyle151">
    <w:name w:val="Font Style151"/>
    <w:basedOn w:val="DefaultParagraphFont"/>
    <w:uiPriority w:val="99"/>
    <w:rsid w:val="0063674A"/>
    <w:rPr>
      <w:rFonts w:ascii="Arial Narrow" w:hAnsi="Arial Narrow" w:cs="Arial Narrow"/>
      <w:b/>
      <w:bCs/>
      <w:sz w:val="12"/>
      <w:szCs w:val="12"/>
    </w:rPr>
  </w:style>
  <w:style w:type="character" w:customStyle="1" w:styleId="FontStyle156">
    <w:name w:val="Font Style156"/>
    <w:basedOn w:val="DefaultParagraphFont"/>
    <w:uiPriority w:val="99"/>
    <w:rsid w:val="0063674A"/>
    <w:rPr>
      <w:rFonts w:ascii="Arial Narrow" w:hAnsi="Arial Narrow" w:cs="Arial Narrow"/>
      <w:sz w:val="8"/>
      <w:szCs w:val="8"/>
    </w:rPr>
  </w:style>
  <w:style w:type="character" w:customStyle="1" w:styleId="FontStyle160">
    <w:name w:val="Font Style160"/>
    <w:basedOn w:val="DefaultParagraphFont"/>
    <w:uiPriority w:val="99"/>
    <w:rsid w:val="0063674A"/>
    <w:rPr>
      <w:rFonts w:ascii="Times New Roman" w:hAnsi="Times New Roman" w:cs="Times New Roman"/>
      <w:b/>
      <w:bCs/>
      <w:sz w:val="20"/>
      <w:szCs w:val="20"/>
    </w:rPr>
  </w:style>
  <w:style w:type="character" w:customStyle="1" w:styleId="FontStyle178">
    <w:name w:val="Font Style178"/>
    <w:basedOn w:val="DefaultParagraphFont"/>
    <w:uiPriority w:val="99"/>
    <w:rsid w:val="0063674A"/>
    <w:rPr>
      <w:rFonts w:ascii="Times New Roman" w:hAnsi="Times New Roman" w:cs="Times New Roman"/>
      <w:sz w:val="18"/>
      <w:szCs w:val="18"/>
    </w:rPr>
  </w:style>
  <w:style w:type="paragraph" w:customStyle="1" w:styleId="Style14">
    <w:name w:val="Style14"/>
    <w:basedOn w:val="Normal"/>
    <w:uiPriority w:val="99"/>
    <w:qFormat/>
    <w:rsid w:val="0063674A"/>
    <w:pPr>
      <w:widowControl w:val="0"/>
      <w:autoSpaceDE w:val="0"/>
      <w:autoSpaceDN w:val="0"/>
      <w:adjustRightInd w:val="0"/>
      <w:spacing w:line="278" w:lineRule="exact"/>
      <w:jc w:val="both"/>
    </w:pPr>
  </w:style>
  <w:style w:type="paragraph" w:customStyle="1" w:styleId="Style16">
    <w:name w:val="Style16"/>
    <w:basedOn w:val="Normal"/>
    <w:uiPriority w:val="99"/>
    <w:qFormat/>
    <w:rsid w:val="0063674A"/>
    <w:pPr>
      <w:widowControl w:val="0"/>
      <w:autoSpaceDE w:val="0"/>
      <w:autoSpaceDN w:val="0"/>
      <w:adjustRightInd w:val="0"/>
      <w:spacing w:line="163" w:lineRule="exact"/>
    </w:pPr>
  </w:style>
  <w:style w:type="character" w:customStyle="1" w:styleId="FontStyle168">
    <w:name w:val="Font Style168"/>
    <w:basedOn w:val="DefaultParagraphFont"/>
    <w:uiPriority w:val="99"/>
    <w:rsid w:val="0063674A"/>
    <w:rPr>
      <w:rFonts w:ascii="Times New Roman" w:hAnsi="Times New Roman" w:cs="Times New Roman"/>
      <w:sz w:val="12"/>
      <w:szCs w:val="12"/>
    </w:rPr>
  </w:style>
  <w:style w:type="paragraph" w:customStyle="1" w:styleId="Style9">
    <w:name w:val="Style9"/>
    <w:basedOn w:val="Normal"/>
    <w:uiPriority w:val="99"/>
    <w:qFormat/>
    <w:rsid w:val="0063674A"/>
    <w:pPr>
      <w:widowControl w:val="0"/>
      <w:autoSpaceDE w:val="0"/>
      <w:autoSpaceDN w:val="0"/>
      <w:adjustRightInd w:val="0"/>
      <w:spacing w:line="134" w:lineRule="exact"/>
      <w:jc w:val="both"/>
    </w:pPr>
  </w:style>
  <w:style w:type="paragraph" w:customStyle="1" w:styleId="Style44">
    <w:name w:val="Style44"/>
    <w:basedOn w:val="Normal"/>
    <w:uiPriority w:val="99"/>
    <w:qFormat/>
    <w:rsid w:val="0063674A"/>
    <w:pPr>
      <w:widowControl w:val="0"/>
      <w:autoSpaceDE w:val="0"/>
      <w:autoSpaceDN w:val="0"/>
      <w:adjustRightInd w:val="0"/>
      <w:spacing w:line="216" w:lineRule="exact"/>
      <w:jc w:val="both"/>
    </w:pPr>
  </w:style>
  <w:style w:type="paragraph" w:customStyle="1" w:styleId="Style19">
    <w:name w:val="Style19"/>
    <w:basedOn w:val="Normal"/>
    <w:uiPriority w:val="99"/>
    <w:qFormat/>
    <w:rsid w:val="0063674A"/>
    <w:pPr>
      <w:widowControl w:val="0"/>
      <w:autoSpaceDE w:val="0"/>
      <w:autoSpaceDN w:val="0"/>
      <w:adjustRightInd w:val="0"/>
      <w:spacing w:line="206" w:lineRule="exact"/>
    </w:pPr>
  </w:style>
  <w:style w:type="character" w:customStyle="1" w:styleId="FontStyle176">
    <w:name w:val="Font Style176"/>
    <w:basedOn w:val="DefaultParagraphFont"/>
    <w:uiPriority w:val="99"/>
    <w:rsid w:val="0063674A"/>
    <w:rPr>
      <w:rFonts w:ascii="Times New Roman" w:hAnsi="Times New Roman" w:cs="Times New Roman"/>
      <w:sz w:val="16"/>
      <w:szCs w:val="16"/>
    </w:rPr>
  </w:style>
  <w:style w:type="character" w:customStyle="1" w:styleId="f">
    <w:name w:val="f"/>
    <w:basedOn w:val="DefaultParagraphFont"/>
    <w:rsid w:val="0063674A"/>
  </w:style>
  <w:style w:type="character" w:customStyle="1" w:styleId="TagsChar2">
    <w:name w:val="Tags Char2"/>
    <w:uiPriority w:val="99"/>
    <w:rsid w:val="0063674A"/>
    <w:rPr>
      <w:b/>
      <w:sz w:val="24"/>
    </w:rPr>
  </w:style>
  <w:style w:type="paragraph" w:customStyle="1" w:styleId="CardsFont6ptChar">
    <w:name w:val="Cards + Font: 6 pt Char"/>
    <w:basedOn w:val="Normal"/>
    <w:link w:val="CardsFont6ptCharChar"/>
    <w:qFormat/>
    <w:rsid w:val="0063674A"/>
    <w:pPr>
      <w:autoSpaceDE w:val="0"/>
      <w:autoSpaceDN w:val="0"/>
      <w:adjustRightInd w:val="0"/>
      <w:ind w:left="432" w:right="432"/>
      <w:jc w:val="both"/>
    </w:pPr>
    <w:rPr>
      <w:sz w:val="12"/>
    </w:rPr>
  </w:style>
  <w:style w:type="character" w:customStyle="1" w:styleId="CardsFont6ptCharChar">
    <w:name w:val="Cards + Font: 6 pt Char Char"/>
    <w:link w:val="CardsFont6ptChar"/>
    <w:rsid w:val="0063674A"/>
    <w:rPr>
      <w:rFonts w:ascii="Calibri" w:hAnsi="Calibri"/>
      <w:sz w:val="12"/>
    </w:rPr>
  </w:style>
  <w:style w:type="character" w:customStyle="1" w:styleId="FontStyle172">
    <w:name w:val="Font Style172"/>
    <w:basedOn w:val="DefaultParagraphFont"/>
    <w:uiPriority w:val="99"/>
    <w:rsid w:val="0063674A"/>
    <w:rPr>
      <w:rFonts w:ascii="Times New Roman" w:hAnsi="Times New Roman" w:cs="Times New Roman"/>
      <w:b/>
      <w:bCs/>
      <w:sz w:val="16"/>
      <w:szCs w:val="16"/>
    </w:rPr>
  </w:style>
  <w:style w:type="paragraph" w:customStyle="1" w:styleId="Style18">
    <w:name w:val="Style18"/>
    <w:basedOn w:val="Normal"/>
    <w:uiPriority w:val="99"/>
    <w:qFormat/>
    <w:rsid w:val="0063674A"/>
    <w:pPr>
      <w:widowControl w:val="0"/>
      <w:autoSpaceDE w:val="0"/>
      <w:autoSpaceDN w:val="0"/>
      <w:adjustRightInd w:val="0"/>
      <w:spacing w:line="269" w:lineRule="exact"/>
    </w:pPr>
  </w:style>
  <w:style w:type="character" w:customStyle="1" w:styleId="FontStyle171">
    <w:name w:val="Font Style171"/>
    <w:basedOn w:val="DefaultParagraphFont"/>
    <w:uiPriority w:val="99"/>
    <w:rsid w:val="0063674A"/>
    <w:rPr>
      <w:rFonts w:ascii="Times New Roman" w:hAnsi="Times New Roman" w:cs="Times New Roman"/>
      <w:i/>
      <w:iCs/>
      <w:sz w:val="16"/>
      <w:szCs w:val="16"/>
    </w:rPr>
  </w:style>
  <w:style w:type="character" w:customStyle="1" w:styleId="FontStyle162">
    <w:name w:val="Font Style162"/>
    <w:basedOn w:val="DefaultParagraphFont"/>
    <w:uiPriority w:val="99"/>
    <w:rsid w:val="0063674A"/>
    <w:rPr>
      <w:rFonts w:ascii="Times New Roman" w:hAnsi="Times New Roman" w:cs="Times New Roman"/>
      <w:b/>
      <w:bCs/>
      <w:sz w:val="18"/>
      <w:szCs w:val="18"/>
    </w:rPr>
  </w:style>
  <w:style w:type="character" w:customStyle="1" w:styleId="FontStyle167">
    <w:name w:val="Font Style167"/>
    <w:basedOn w:val="DefaultParagraphFont"/>
    <w:uiPriority w:val="99"/>
    <w:rsid w:val="0063674A"/>
    <w:rPr>
      <w:rFonts w:ascii="Times New Roman" w:hAnsi="Times New Roman" w:cs="Times New Roman"/>
      <w:sz w:val="10"/>
      <w:szCs w:val="10"/>
    </w:rPr>
  </w:style>
  <w:style w:type="character" w:customStyle="1" w:styleId="FontStyle174">
    <w:name w:val="Font Style174"/>
    <w:basedOn w:val="DefaultParagraphFont"/>
    <w:uiPriority w:val="99"/>
    <w:rsid w:val="0063674A"/>
    <w:rPr>
      <w:rFonts w:ascii="Arial Narrow" w:hAnsi="Arial Narrow" w:cs="Arial Narrow"/>
      <w:b/>
      <w:bCs/>
      <w:sz w:val="18"/>
      <w:szCs w:val="18"/>
    </w:rPr>
  </w:style>
  <w:style w:type="paragraph" w:customStyle="1" w:styleId="Style47">
    <w:name w:val="Style47"/>
    <w:basedOn w:val="Normal"/>
    <w:uiPriority w:val="99"/>
    <w:qFormat/>
    <w:rsid w:val="0063674A"/>
    <w:pPr>
      <w:widowControl w:val="0"/>
      <w:autoSpaceDE w:val="0"/>
      <w:autoSpaceDN w:val="0"/>
      <w:adjustRightInd w:val="0"/>
      <w:spacing w:line="490" w:lineRule="exact"/>
    </w:pPr>
  </w:style>
  <w:style w:type="character" w:customStyle="1" w:styleId="FontStyle169">
    <w:name w:val="Font Style169"/>
    <w:basedOn w:val="DefaultParagraphFont"/>
    <w:uiPriority w:val="99"/>
    <w:rsid w:val="0063674A"/>
    <w:rPr>
      <w:rFonts w:ascii="Times New Roman" w:hAnsi="Times New Roman" w:cs="Times New Roman"/>
      <w:sz w:val="12"/>
      <w:szCs w:val="12"/>
    </w:rPr>
  </w:style>
  <w:style w:type="paragraph" w:customStyle="1" w:styleId="Style24">
    <w:name w:val="Style24"/>
    <w:basedOn w:val="Normal"/>
    <w:uiPriority w:val="99"/>
    <w:qFormat/>
    <w:rsid w:val="0063674A"/>
    <w:pPr>
      <w:widowControl w:val="0"/>
      <w:autoSpaceDE w:val="0"/>
      <w:autoSpaceDN w:val="0"/>
      <w:adjustRightInd w:val="0"/>
      <w:spacing w:line="276" w:lineRule="exact"/>
    </w:pPr>
  </w:style>
  <w:style w:type="paragraph" w:customStyle="1" w:styleId="Style99">
    <w:name w:val="Style99"/>
    <w:basedOn w:val="Normal"/>
    <w:uiPriority w:val="99"/>
    <w:qFormat/>
    <w:rsid w:val="0063674A"/>
    <w:pPr>
      <w:widowControl w:val="0"/>
      <w:autoSpaceDE w:val="0"/>
      <w:autoSpaceDN w:val="0"/>
      <w:adjustRightInd w:val="0"/>
      <w:spacing w:line="182" w:lineRule="exact"/>
      <w:jc w:val="both"/>
    </w:pPr>
  </w:style>
  <w:style w:type="paragraph" w:customStyle="1" w:styleId="Style26">
    <w:name w:val="Style26"/>
    <w:basedOn w:val="Normal"/>
    <w:uiPriority w:val="99"/>
    <w:qFormat/>
    <w:rsid w:val="0063674A"/>
    <w:pPr>
      <w:widowControl w:val="0"/>
      <w:autoSpaceDE w:val="0"/>
      <w:autoSpaceDN w:val="0"/>
      <w:adjustRightInd w:val="0"/>
      <w:spacing w:line="278" w:lineRule="exact"/>
      <w:jc w:val="both"/>
    </w:pPr>
  </w:style>
  <w:style w:type="character" w:customStyle="1" w:styleId="FontStyle139">
    <w:name w:val="Font Style139"/>
    <w:basedOn w:val="DefaultParagraphFont"/>
    <w:uiPriority w:val="99"/>
    <w:rsid w:val="0063674A"/>
    <w:rPr>
      <w:rFonts w:ascii="Times New Roman" w:hAnsi="Times New Roman" w:cs="Times New Roman"/>
      <w:b/>
      <w:bCs/>
      <w:sz w:val="18"/>
      <w:szCs w:val="18"/>
    </w:rPr>
  </w:style>
  <w:style w:type="paragraph" w:customStyle="1" w:styleId="Style21">
    <w:name w:val="Style21"/>
    <w:basedOn w:val="Normal"/>
    <w:uiPriority w:val="99"/>
    <w:qFormat/>
    <w:rsid w:val="0063674A"/>
    <w:pPr>
      <w:widowControl w:val="0"/>
      <w:autoSpaceDE w:val="0"/>
      <w:autoSpaceDN w:val="0"/>
      <w:adjustRightInd w:val="0"/>
      <w:spacing w:line="216" w:lineRule="exact"/>
      <w:jc w:val="both"/>
    </w:pPr>
  </w:style>
  <w:style w:type="paragraph" w:customStyle="1" w:styleId="Style50">
    <w:name w:val="Style50"/>
    <w:basedOn w:val="Normal"/>
    <w:uiPriority w:val="99"/>
    <w:qFormat/>
    <w:rsid w:val="0063674A"/>
    <w:pPr>
      <w:widowControl w:val="0"/>
      <w:autoSpaceDE w:val="0"/>
      <w:autoSpaceDN w:val="0"/>
      <w:adjustRightInd w:val="0"/>
      <w:spacing w:line="198" w:lineRule="exact"/>
    </w:pPr>
  </w:style>
  <w:style w:type="character" w:customStyle="1" w:styleId="FootnoteTextChar1">
    <w:name w:val="Footnote Text Char1"/>
    <w:basedOn w:val="DefaultParagraphFont"/>
    <w:uiPriority w:val="99"/>
    <w:semiHidden/>
    <w:rsid w:val="0063674A"/>
    <w:rPr>
      <w:rFonts w:ascii="Calibri" w:hAnsi="Calibri"/>
      <w:sz w:val="20"/>
      <w:szCs w:val="20"/>
    </w:rPr>
  </w:style>
  <w:style w:type="paragraph" w:customStyle="1" w:styleId="Standard">
    <w:name w:val="Standard"/>
    <w:uiPriority w:val="99"/>
    <w:qFormat/>
    <w:rsid w:val="0063674A"/>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63674A"/>
    <w:rPr>
      <w:color w:val="000000"/>
      <w:sz w:val="32"/>
      <w:szCs w:val="32"/>
    </w:rPr>
  </w:style>
  <w:style w:type="paragraph" w:customStyle="1" w:styleId="Cardnon-underlined">
    <w:name w:val="Card non-underlined"/>
    <w:basedOn w:val="Normal"/>
    <w:link w:val="Cardnon-underlinedChar"/>
    <w:autoRedefine/>
    <w:qFormat/>
    <w:rsid w:val="0063674A"/>
    <w:rPr>
      <w:szCs w:val="20"/>
    </w:rPr>
  </w:style>
  <w:style w:type="character" w:customStyle="1" w:styleId="Cardnon-underlinedChar">
    <w:name w:val="Card non-underlined Char"/>
    <w:basedOn w:val="DefaultParagraphFont"/>
    <w:link w:val="Cardnon-underlined"/>
    <w:rsid w:val="0063674A"/>
    <w:rPr>
      <w:rFonts w:ascii="Calibri" w:hAnsi="Calibri"/>
      <w:sz w:val="22"/>
      <w:szCs w:val="20"/>
    </w:rPr>
  </w:style>
  <w:style w:type="numbering" w:customStyle="1" w:styleId="NoList1">
    <w:name w:val="No List1"/>
    <w:next w:val="NoList"/>
    <w:uiPriority w:val="99"/>
    <w:semiHidden/>
    <w:unhideWhenUsed/>
    <w:rsid w:val="0063674A"/>
  </w:style>
  <w:style w:type="character" w:customStyle="1" w:styleId="TitleChar2">
    <w:name w:val="Title Char2"/>
    <w:basedOn w:val="DefaultParagraphFont"/>
    <w:uiPriority w:val="10"/>
    <w:qFormat/>
    <w:locked/>
    <w:rsid w:val="0063674A"/>
    <w:rPr>
      <w:b/>
      <w:bCs/>
      <w:u w:val="single"/>
    </w:rPr>
  </w:style>
  <w:style w:type="paragraph" w:styleId="TOC3">
    <w:name w:val="toc 3"/>
    <w:basedOn w:val="Normal"/>
    <w:next w:val="Normal"/>
    <w:autoRedefine/>
    <w:uiPriority w:val="39"/>
    <w:rsid w:val="0063674A"/>
    <w:pPr>
      <w:ind w:left="400"/>
    </w:pPr>
    <w:rPr>
      <w:szCs w:val="20"/>
    </w:rPr>
  </w:style>
  <w:style w:type="paragraph" w:styleId="TOC4">
    <w:name w:val="toc 4"/>
    <w:basedOn w:val="Normal"/>
    <w:next w:val="Normal"/>
    <w:autoRedefine/>
    <w:uiPriority w:val="39"/>
    <w:rsid w:val="0063674A"/>
    <w:pPr>
      <w:ind w:left="600"/>
    </w:pPr>
    <w:rPr>
      <w:szCs w:val="20"/>
    </w:rPr>
  </w:style>
  <w:style w:type="paragraph" w:styleId="TOC5">
    <w:name w:val="toc 5"/>
    <w:basedOn w:val="Normal"/>
    <w:next w:val="Normal"/>
    <w:autoRedefine/>
    <w:uiPriority w:val="39"/>
    <w:rsid w:val="0063674A"/>
    <w:pPr>
      <w:ind w:left="800"/>
    </w:pPr>
    <w:rPr>
      <w:szCs w:val="20"/>
    </w:rPr>
  </w:style>
  <w:style w:type="paragraph" w:styleId="TOC6">
    <w:name w:val="toc 6"/>
    <w:basedOn w:val="Normal"/>
    <w:next w:val="Normal"/>
    <w:autoRedefine/>
    <w:uiPriority w:val="39"/>
    <w:rsid w:val="0063674A"/>
    <w:pPr>
      <w:ind w:left="1000"/>
    </w:pPr>
    <w:rPr>
      <w:szCs w:val="20"/>
    </w:rPr>
  </w:style>
  <w:style w:type="paragraph" w:styleId="TOC7">
    <w:name w:val="toc 7"/>
    <w:basedOn w:val="Normal"/>
    <w:next w:val="Normal"/>
    <w:autoRedefine/>
    <w:uiPriority w:val="39"/>
    <w:rsid w:val="0063674A"/>
    <w:pPr>
      <w:ind w:left="1200"/>
    </w:pPr>
    <w:rPr>
      <w:szCs w:val="20"/>
    </w:rPr>
  </w:style>
  <w:style w:type="paragraph" w:styleId="TOC8">
    <w:name w:val="toc 8"/>
    <w:basedOn w:val="Normal"/>
    <w:next w:val="Normal"/>
    <w:autoRedefine/>
    <w:uiPriority w:val="39"/>
    <w:rsid w:val="0063674A"/>
    <w:pPr>
      <w:ind w:left="1400"/>
    </w:pPr>
    <w:rPr>
      <w:szCs w:val="20"/>
    </w:rPr>
  </w:style>
  <w:style w:type="character" w:customStyle="1" w:styleId="allocatoragentsleft">
    <w:name w:val="al_locatoragentsleft"/>
    <w:basedOn w:val="DefaultParagraphFont"/>
    <w:rsid w:val="0063674A"/>
  </w:style>
  <w:style w:type="character" w:styleId="HTMLTypewriter">
    <w:name w:val="HTML Typewriter"/>
    <w:basedOn w:val="DefaultParagraphFont"/>
    <w:unhideWhenUsed/>
    <w:rsid w:val="0063674A"/>
    <w:rPr>
      <w:rFonts w:ascii="Courier New" w:eastAsia="Times New Roman" w:hAnsi="Courier New" w:cs="Courier New"/>
      <w:sz w:val="20"/>
      <w:szCs w:val="20"/>
    </w:rPr>
  </w:style>
  <w:style w:type="character" w:customStyle="1" w:styleId="caps">
    <w:name w:val="caps"/>
    <w:basedOn w:val="DefaultParagraphFont"/>
    <w:rsid w:val="0063674A"/>
  </w:style>
  <w:style w:type="character" w:customStyle="1" w:styleId="UnderlinesCharChar">
    <w:name w:val="Underlines Char Char"/>
    <w:basedOn w:val="DefaultParagraphFont"/>
    <w:rsid w:val="0063674A"/>
    <w:rPr>
      <w:rFonts w:cs="Arial"/>
      <w:b/>
      <w:bCs/>
      <w:noProof w:val="0"/>
      <w:sz w:val="22"/>
      <w:szCs w:val="26"/>
      <w:u w:val="single"/>
      <w:lang w:val="en-US" w:eastAsia="en-US" w:bidi="ar-SA"/>
    </w:rPr>
  </w:style>
  <w:style w:type="paragraph" w:customStyle="1" w:styleId="Carding">
    <w:name w:val="Carding"/>
    <w:basedOn w:val="Normal"/>
    <w:uiPriority w:val="99"/>
    <w:qFormat/>
    <w:rsid w:val="0063674A"/>
    <w:rPr>
      <w:sz w:val="18"/>
    </w:rPr>
  </w:style>
  <w:style w:type="character" w:customStyle="1" w:styleId="TagsChar1">
    <w:name w:val="Tags Char1"/>
    <w:aliases w:val="Super Script Char1,TagStyle Char1"/>
    <w:basedOn w:val="DefaultParagraphFont"/>
    <w:uiPriority w:val="1"/>
    <w:rsid w:val="0063674A"/>
    <w:rPr>
      <w:rFonts w:ascii="Arial Narrow" w:hAnsi="Arial Narrow"/>
      <w:b/>
      <w:noProof w:val="0"/>
      <w:sz w:val="22"/>
      <w:szCs w:val="60"/>
      <w:lang w:val="en-US" w:eastAsia="en-US" w:bidi="ar-SA"/>
    </w:rPr>
  </w:style>
  <w:style w:type="character" w:customStyle="1" w:styleId="aunderline">
    <w:name w:val="aunderline"/>
    <w:basedOn w:val="DefaultParagraphFont"/>
    <w:qFormat/>
    <w:rsid w:val="0063674A"/>
    <w:rPr>
      <w:rFonts w:ascii="Times New Roman" w:hAnsi="Times New Roman"/>
      <w:sz w:val="20"/>
      <w:szCs w:val="24"/>
      <w:u w:val="thick"/>
    </w:rPr>
  </w:style>
  <w:style w:type="character" w:customStyle="1" w:styleId="tagChar1">
    <w:name w:val="tag Char1"/>
    <w:basedOn w:val="DefaultParagraphFont"/>
    <w:rsid w:val="0063674A"/>
    <w:rPr>
      <w:b/>
      <w:noProof w:val="0"/>
      <w:sz w:val="24"/>
      <w:lang w:val="en-US" w:eastAsia="en-US" w:bidi="ar-SA"/>
    </w:rPr>
  </w:style>
  <w:style w:type="character" w:customStyle="1" w:styleId="tagChar2">
    <w:name w:val="tag Char2"/>
    <w:basedOn w:val="DefaultParagraphFont"/>
    <w:uiPriority w:val="9"/>
    <w:qFormat/>
    <w:rsid w:val="0063674A"/>
    <w:rPr>
      <w:b/>
      <w:noProof w:val="0"/>
      <w:sz w:val="24"/>
      <w:lang w:val="en-US" w:eastAsia="en-US" w:bidi="ar-SA"/>
    </w:rPr>
  </w:style>
  <w:style w:type="character" w:customStyle="1" w:styleId="Taggin-New">
    <w:name w:val="Taggin - New"/>
    <w:basedOn w:val="DefaultParagraphFont"/>
    <w:rsid w:val="0063674A"/>
    <w:rPr>
      <w:rFonts w:ascii="Arial Narrow" w:hAnsi="Arial Narrow"/>
      <w:b/>
      <w:sz w:val="22"/>
    </w:rPr>
  </w:style>
  <w:style w:type="character" w:customStyle="1" w:styleId="Boxing-New">
    <w:name w:val="Boxing - New"/>
    <w:basedOn w:val="DefaultParagraphFont"/>
    <w:rsid w:val="0063674A"/>
    <w:rPr>
      <w:rFonts w:ascii="Arial Narrow" w:hAnsi="Arial Narrow"/>
      <w:sz w:val="16"/>
      <w:u w:val="none"/>
      <w:bdr w:val="single" w:sz="4" w:space="0" w:color="auto"/>
    </w:rPr>
  </w:style>
  <w:style w:type="character" w:customStyle="1" w:styleId="ilad">
    <w:name w:val="il_ad"/>
    <w:rsid w:val="0063674A"/>
  </w:style>
  <w:style w:type="paragraph" w:customStyle="1" w:styleId="CardsHighlighted">
    <w:name w:val="Cards Highlighted"/>
    <w:next w:val="Normal"/>
    <w:link w:val="CardsHighlightedChar"/>
    <w:qFormat/>
    <w:rsid w:val="0063674A"/>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63674A"/>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63674A"/>
    <w:rPr>
      <w:rFonts w:ascii="Garamond" w:hAnsi="Garamond"/>
      <w:sz w:val="22"/>
      <w:szCs w:val="24"/>
      <w:u w:val="single"/>
      <w:lang w:val="en-US" w:eastAsia="en-US" w:bidi="ar-SA"/>
    </w:rPr>
  </w:style>
  <w:style w:type="paragraph" w:customStyle="1" w:styleId="Style2">
    <w:name w:val="Style2"/>
    <w:basedOn w:val="Heading4"/>
    <w:uiPriority w:val="99"/>
    <w:qFormat/>
    <w:rsid w:val="0063674A"/>
    <w:pPr>
      <w:spacing w:before="0"/>
    </w:pPr>
    <w:rPr>
      <w:rFonts w:eastAsia="Times New Roman" w:cs="Times New Roman"/>
      <w:b w:val="0"/>
      <w:bCs w:val="0"/>
      <w:caps/>
      <w:sz w:val="24"/>
      <w:szCs w:val="20"/>
    </w:rPr>
  </w:style>
  <w:style w:type="character" w:customStyle="1" w:styleId="pagetitle">
    <w:name w:val="pagetitle"/>
    <w:basedOn w:val="DefaultParagraphFont"/>
    <w:rsid w:val="0063674A"/>
  </w:style>
  <w:style w:type="paragraph" w:customStyle="1" w:styleId="text">
    <w:name w:val="text"/>
    <w:basedOn w:val="Normal"/>
    <w:uiPriority w:val="99"/>
    <w:qFormat/>
    <w:rsid w:val="0063674A"/>
    <w:pPr>
      <w:spacing w:before="100" w:beforeAutospacing="1" w:after="100" w:afterAutospacing="1"/>
    </w:pPr>
  </w:style>
  <w:style w:type="character" w:customStyle="1" w:styleId="StyleUnderlineCharChar9ptBold1">
    <w:name w:val="Style Underline Char Char + 9 pt Bold1"/>
    <w:rsid w:val="0063674A"/>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63674A"/>
    <w:rPr>
      <w:rFonts w:ascii="Times New Roman" w:hAnsi="Times New Roman"/>
      <w:sz w:val="20"/>
      <w:szCs w:val="24"/>
      <w:u w:val="single"/>
      <w:lang w:val="en-US" w:eastAsia="en-US" w:bidi="ar-SA"/>
    </w:rPr>
  </w:style>
  <w:style w:type="character" w:customStyle="1" w:styleId="Style9ptBoldUnderline">
    <w:name w:val="Style 9 pt Bold Underline"/>
    <w:rsid w:val="0063674A"/>
    <w:rPr>
      <w:b/>
      <w:bCs/>
      <w:sz w:val="20"/>
      <w:u w:val="single"/>
    </w:rPr>
  </w:style>
  <w:style w:type="paragraph" w:customStyle="1" w:styleId="StyleUnderline9pt0">
    <w:name w:val="Style Underline + 9 pt"/>
    <w:link w:val="StyleUnderline9ptChar"/>
    <w:qFormat/>
    <w:rsid w:val="0063674A"/>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63674A"/>
    <w:rPr>
      <w:rFonts w:ascii="Arial" w:eastAsia="Times New Roman" w:hAnsi="Arial" w:cs="Times New Roman"/>
      <w:sz w:val="22"/>
      <w:szCs w:val="20"/>
      <w:u w:val="single"/>
    </w:rPr>
  </w:style>
  <w:style w:type="character" w:customStyle="1" w:styleId="StyleUnderlineChar1Bold">
    <w:name w:val="Style Underline Char1 + Bold"/>
    <w:rsid w:val="0063674A"/>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63674A"/>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63674A"/>
    <w:rPr>
      <w:rFonts w:ascii="Calibri" w:hAnsi="Calibri"/>
      <w:kern w:val="32"/>
      <w:sz w:val="22"/>
      <w:szCs w:val="20"/>
      <w:u w:val="single"/>
      <w:lang w:eastAsia="ar-SA"/>
    </w:rPr>
  </w:style>
  <w:style w:type="character" w:customStyle="1" w:styleId="TagsCharCharChar">
    <w:name w:val="Tags Char Char Char"/>
    <w:basedOn w:val="DefaultParagraphFont"/>
    <w:rsid w:val="0063674A"/>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63674A"/>
    <w:pPr>
      <w:spacing w:before="100" w:beforeAutospacing="1" w:after="100" w:afterAutospacing="1"/>
    </w:pPr>
    <w:rPr>
      <w:sz w:val="18"/>
      <w:szCs w:val="18"/>
    </w:rPr>
  </w:style>
  <w:style w:type="character" w:customStyle="1" w:styleId="Style11ptBlackUnderline">
    <w:name w:val="Style 11 pt Black Underline"/>
    <w:basedOn w:val="DefaultParagraphFont"/>
    <w:rsid w:val="0063674A"/>
    <w:rPr>
      <w:color w:val="000000"/>
      <w:sz w:val="20"/>
      <w:u w:val="single"/>
    </w:rPr>
  </w:style>
  <w:style w:type="character" w:customStyle="1" w:styleId="Style11ptBlack">
    <w:name w:val="Style 11 pt Black"/>
    <w:basedOn w:val="DefaultParagraphFont"/>
    <w:rsid w:val="0063674A"/>
    <w:rPr>
      <w:color w:val="000000"/>
      <w:sz w:val="20"/>
    </w:rPr>
  </w:style>
  <w:style w:type="character" w:customStyle="1" w:styleId="StyleUnderlineCharTimesBold">
    <w:name w:val="Style Underline Char + Times Bold"/>
    <w:basedOn w:val="DefaultParagraphFont"/>
    <w:rsid w:val="0063674A"/>
    <w:rPr>
      <w:rFonts w:ascii="Times" w:hAnsi="Times"/>
      <w:b w:val="0"/>
      <w:bCs/>
      <w:sz w:val="20"/>
      <w:u w:val="single"/>
    </w:rPr>
  </w:style>
  <w:style w:type="character" w:customStyle="1" w:styleId="blubigktbiz">
    <w:name w:val="blubigktbiz"/>
    <w:rsid w:val="0063674A"/>
  </w:style>
  <w:style w:type="paragraph" w:customStyle="1" w:styleId="StyleevidencetextBorderSinglesolidlineAuto05ptL">
    <w:name w:val="Style evidence text + Border: : (Single solid line Auto  0.5 pt L..."/>
    <w:basedOn w:val="evidencetext"/>
    <w:link w:val="StyleevidencetextBorderSinglesolidlineAuto05ptLChar"/>
    <w:qFormat/>
    <w:rsid w:val="0063674A"/>
  </w:style>
  <w:style w:type="character" w:customStyle="1" w:styleId="StyleevidencetextBorderSinglesolidlineAuto05ptLChar">
    <w:name w:val="Style evidence text + Border: : (Single solid line Auto  0.5 pt L... Char"/>
    <w:link w:val="StyleevidencetextBorderSinglesolidlineAuto05ptL"/>
    <w:rsid w:val="0063674A"/>
    <w:rPr>
      <w:rFonts w:ascii="Calibri" w:hAnsi="Calibri"/>
      <w:color w:val="000000"/>
      <w:sz w:val="22"/>
      <w:lang w:val="x-none" w:eastAsia="x-none"/>
    </w:rPr>
  </w:style>
  <w:style w:type="character" w:customStyle="1" w:styleId="Style4CharChar">
    <w:name w:val="Style4 Char Char"/>
    <w:basedOn w:val="DefaultParagraphFont"/>
    <w:rsid w:val="0063674A"/>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63674A"/>
    <w:rPr>
      <w:rFonts w:ascii="Times New Roman" w:hAnsi="Times New Roman" w:cs="Times New Roman"/>
      <w:sz w:val="16"/>
      <w:szCs w:val="16"/>
    </w:rPr>
  </w:style>
  <w:style w:type="character" w:customStyle="1" w:styleId="StyleEmphasisArial12ptBold">
    <w:name w:val="Style Emphasis + Arial 12 pt Bold"/>
    <w:rsid w:val="0063674A"/>
    <w:rPr>
      <w:rFonts w:ascii="Arial" w:hAnsi="Arial"/>
      <w:b/>
      <w:bCs/>
      <w:i/>
      <w:iCs/>
      <w:sz w:val="24"/>
    </w:rPr>
  </w:style>
  <w:style w:type="character" w:customStyle="1" w:styleId="super">
    <w:name w:val="super"/>
    <w:rsid w:val="0063674A"/>
  </w:style>
  <w:style w:type="character" w:customStyle="1" w:styleId="text30">
    <w:name w:val="text30"/>
    <w:rsid w:val="0063674A"/>
  </w:style>
  <w:style w:type="character" w:customStyle="1" w:styleId="uppercase">
    <w:name w:val="uppercase"/>
    <w:rsid w:val="0063674A"/>
  </w:style>
  <w:style w:type="character" w:customStyle="1" w:styleId="bodytext0">
    <w:name w:val="bodytext"/>
    <w:rsid w:val="0063674A"/>
  </w:style>
  <w:style w:type="character" w:customStyle="1" w:styleId="entry-title">
    <w:name w:val="entry-title"/>
    <w:rsid w:val="0063674A"/>
  </w:style>
  <w:style w:type="character" w:customStyle="1" w:styleId="BodyTextIndentChar1">
    <w:name w:val="Body Text Indent Char1"/>
    <w:basedOn w:val="DefaultParagraphFont"/>
    <w:uiPriority w:val="99"/>
    <w:semiHidden/>
    <w:rsid w:val="0063674A"/>
    <w:rPr>
      <w:rFonts w:ascii="Times New Roman" w:hAnsi="Times New Roman" w:cs="Times New Roman"/>
      <w:sz w:val="20"/>
    </w:rPr>
  </w:style>
  <w:style w:type="character" w:customStyle="1" w:styleId="Style6pt">
    <w:name w:val="Style 6 pt"/>
    <w:basedOn w:val="DefaultParagraphFont"/>
    <w:qFormat/>
    <w:rsid w:val="0063674A"/>
    <w:rPr>
      <w:sz w:val="12"/>
    </w:rPr>
  </w:style>
  <w:style w:type="character" w:customStyle="1" w:styleId="CiteCharCharCharCharCharChar">
    <w:name w:val="Cite Char Char Char Char Char Char"/>
    <w:basedOn w:val="DefaultParagraphFont"/>
    <w:rsid w:val="0063674A"/>
    <w:rPr>
      <w:b/>
      <w:noProof w:val="0"/>
      <w:sz w:val="22"/>
      <w:szCs w:val="24"/>
      <w:u w:val="single"/>
      <w:lang w:val="en-US" w:eastAsia="en-US" w:bidi="ar-SA"/>
    </w:rPr>
  </w:style>
  <w:style w:type="character" w:customStyle="1" w:styleId="mainbody1">
    <w:name w:val="mainbody1"/>
    <w:basedOn w:val="DefaultParagraphFont"/>
    <w:rsid w:val="0063674A"/>
    <w:rPr>
      <w:rFonts w:ascii="Verdana" w:hAnsi="Verdana" w:hint="default"/>
      <w:color w:val="000000"/>
      <w:sz w:val="22"/>
      <w:szCs w:val="22"/>
    </w:rPr>
  </w:style>
  <w:style w:type="character" w:customStyle="1" w:styleId="ssl4">
    <w:name w:val="ss_l4"/>
    <w:basedOn w:val="DefaultParagraphFont"/>
    <w:rsid w:val="0063674A"/>
  </w:style>
  <w:style w:type="paragraph" w:customStyle="1" w:styleId="StyleNormalWeb11ptUnderline">
    <w:name w:val="Style Normal (Web) + 11 pt Underline"/>
    <w:basedOn w:val="NormalWeb"/>
    <w:link w:val="StyleNormalWeb11ptUnderlineChar"/>
    <w:qFormat/>
    <w:rsid w:val="0063674A"/>
    <w:rPr>
      <w:rFonts w:eastAsia="Calibri"/>
      <w:u w:val="single"/>
    </w:rPr>
  </w:style>
  <w:style w:type="character" w:customStyle="1" w:styleId="StyleNormalWeb11ptUnderlineChar">
    <w:name w:val="Style Normal (Web) + 11 pt Underline Char"/>
    <w:basedOn w:val="DefaultParagraphFont"/>
    <w:link w:val="StyleNormalWeb11ptUnderline"/>
    <w:rsid w:val="0063674A"/>
    <w:rPr>
      <w:rFonts w:ascii="Calibri" w:eastAsia="Calibri" w:hAnsi="Calibri"/>
      <w:sz w:val="22"/>
      <w:u w:val="single"/>
    </w:rPr>
  </w:style>
  <w:style w:type="character" w:customStyle="1" w:styleId="cit-first-element">
    <w:name w:val="cit-first-element"/>
    <w:basedOn w:val="DefaultParagraphFont"/>
    <w:rsid w:val="0063674A"/>
  </w:style>
  <w:style w:type="character" w:customStyle="1" w:styleId="title1">
    <w:name w:val="title1"/>
    <w:basedOn w:val="DefaultParagraphFont"/>
    <w:rsid w:val="0063674A"/>
  </w:style>
  <w:style w:type="character" w:customStyle="1" w:styleId="StyleThickunderline1">
    <w:name w:val="Style Thick underline1"/>
    <w:basedOn w:val="DefaultParagraphFont"/>
    <w:rsid w:val="0063674A"/>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63674A"/>
    <w:rPr>
      <w:rFonts w:ascii="Georgia" w:hAnsi="Georgia"/>
    </w:rPr>
  </w:style>
  <w:style w:type="character" w:customStyle="1" w:styleId="FooterChar1">
    <w:name w:val="Footer Char1"/>
    <w:basedOn w:val="DefaultParagraphFont"/>
    <w:uiPriority w:val="99"/>
    <w:semiHidden/>
    <w:rsid w:val="0063674A"/>
    <w:rPr>
      <w:rFonts w:ascii="Georgia" w:hAnsi="Georgia"/>
    </w:rPr>
  </w:style>
  <w:style w:type="character" w:customStyle="1" w:styleId="UnderlineBold0">
    <w:name w:val="Underline Bold"/>
    <w:qFormat/>
    <w:rsid w:val="0063674A"/>
    <w:rPr>
      <w:b/>
      <w:sz w:val="20"/>
      <w:u w:val="single"/>
    </w:rPr>
  </w:style>
  <w:style w:type="paragraph" w:customStyle="1" w:styleId="Underline20">
    <w:name w:val="Underline2"/>
    <w:basedOn w:val="Normal"/>
    <w:link w:val="Underline2Char"/>
    <w:autoRedefine/>
    <w:uiPriority w:val="4"/>
    <w:qFormat/>
    <w:rsid w:val="0063674A"/>
    <w:rPr>
      <w:b/>
      <w:u w:val="single"/>
    </w:rPr>
  </w:style>
  <w:style w:type="character" w:customStyle="1" w:styleId="Underline2Char">
    <w:name w:val="Underline2 Char"/>
    <w:basedOn w:val="DefaultParagraphFont"/>
    <w:link w:val="Underline20"/>
    <w:uiPriority w:val="4"/>
    <w:rsid w:val="0063674A"/>
    <w:rPr>
      <w:rFonts w:ascii="Calibri" w:hAnsi="Calibri"/>
      <w:b/>
      <w:sz w:val="22"/>
      <w:u w:val="single"/>
    </w:rPr>
  </w:style>
  <w:style w:type="character" w:customStyle="1" w:styleId="NormalTextChar">
    <w:name w:val="Normal Text Char"/>
    <w:link w:val="NormalText"/>
    <w:rsid w:val="0063674A"/>
    <w:rPr>
      <w:rFonts w:ascii="Calibri" w:hAnsi="Calibri"/>
      <w:sz w:val="22"/>
      <w:szCs w:val="26"/>
    </w:rPr>
  </w:style>
  <w:style w:type="paragraph" w:customStyle="1" w:styleId="TableParagraph">
    <w:name w:val="Table Paragraph"/>
    <w:basedOn w:val="Normal"/>
    <w:uiPriority w:val="1"/>
    <w:qFormat/>
    <w:rsid w:val="0063674A"/>
    <w:pPr>
      <w:widowControl w:val="0"/>
    </w:pPr>
  </w:style>
  <w:style w:type="character" w:customStyle="1" w:styleId="UnderlineChar0">
    <w:name w:val="UnderlineChar"/>
    <w:rsid w:val="0063674A"/>
    <w:rPr>
      <w:sz w:val="24"/>
      <w:u w:val="single"/>
      <w:shd w:val="clear" w:color="auto" w:fill="auto"/>
    </w:rPr>
  </w:style>
  <w:style w:type="character" w:customStyle="1" w:styleId="foreground">
    <w:name w:val="foreground"/>
    <w:basedOn w:val="DefaultParagraphFont"/>
    <w:rsid w:val="0063674A"/>
  </w:style>
  <w:style w:type="paragraph" w:customStyle="1" w:styleId="StyleCircled11pt">
    <w:name w:val="Style Circled + 11 pt"/>
    <w:basedOn w:val="Normal"/>
    <w:link w:val="StyleCircled11ptChar"/>
    <w:qFormat/>
    <w:rsid w:val="0063674A"/>
    <w:rPr>
      <w:b/>
      <w:bCs/>
      <w:sz w:val="20"/>
      <w:u w:val="single"/>
    </w:rPr>
  </w:style>
  <w:style w:type="character" w:customStyle="1" w:styleId="StyleCircled11ptChar">
    <w:name w:val="Style Circled + 11 pt Char"/>
    <w:link w:val="StyleCircled11pt"/>
    <w:rsid w:val="0063674A"/>
    <w:rPr>
      <w:rFonts w:ascii="Calibri"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63674A"/>
    <w:rPr>
      <w:rFonts w:ascii="Times" w:hAnsi="Times"/>
      <w:sz w:val="20"/>
      <w:szCs w:val="28"/>
      <w:u w:val="single"/>
    </w:rPr>
  </w:style>
  <w:style w:type="character" w:customStyle="1" w:styleId="StyleUnunderlined10ptThickunderlineChar">
    <w:name w:val="Style Ununderlined + 10 pt Thick underline Char"/>
    <w:link w:val="StyleUnunderlined10ptThickunderline"/>
    <w:rsid w:val="0063674A"/>
    <w:rPr>
      <w:rFonts w:ascii="Times" w:hAnsi="Times"/>
      <w:sz w:val="20"/>
      <w:szCs w:val="28"/>
      <w:u w:val="single"/>
    </w:rPr>
  </w:style>
  <w:style w:type="paragraph" w:customStyle="1" w:styleId="cite20">
    <w:name w:val="cite2"/>
    <w:basedOn w:val="Normal"/>
    <w:uiPriority w:val="99"/>
    <w:qFormat/>
    <w:rsid w:val="0063674A"/>
    <w:rPr>
      <w:color w:val="000000"/>
      <w:sz w:val="20"/>
      <w:szCs w:val="20"/>
    </w:rPr>
  </w:style>
  <w:style w:type="character" w:customStyle="1" w:styleId="postby">
    <w:name w:val="post_by"/>
    <w:basedOn w:val="DefaultParagraphFont"/>
    <w:rsid w:val="0063674A"/>
  </w:style>
  <w:style w:type="character" w:customStyle="1" w:styleId="Style11ptBorderSinglesolidlineAuto05ptLinewidth">
    <w:name w:val="Style 11 pt Border: : (Single solid line Auto  0.5 pt Line width)"/>
    <w:rsid w:val="0063674A"/>
    <w:rPr>
      <w:sz w:val="20"/>
      <w:bdr w:val="single" w:sz="4" w:space="0" w:color="auto" w:frame="1"/>
    </w:rPr>
  </w:style>
  <w:style w:type="character" w:customStyle="1" w:styleId="StyleUnderlineChar9ptBorderSinglesolidlineAuto0">
    <w:name w:val="Style Underline Char + 9 pt Border: : (Single solid line Auto  0..."/>
    <w:rsid w:val="0063674A"/>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63674A"/>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63674A"/>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63674A"/>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63674A"/>
    <w:rPr>
      <w:sz w:val="20"/>
      <w:szCs w:val="24"/>
      <w:u w:val="single"/>
      <w:bdr w:val="single" w:sz="4" w:space="0" w:color="auto"/>
      <w:lang w:val="en-US" w:eastAsia="en-US" w:bidi="ar-SA"/>
    </w:rPr>
  </w:style>
  <w:style w:type="character" w:customStyle="1" w:styleId="StyleLatinGaramondUnderline">
    <w:name w:val="Style (Latin) Garamond Underline"/>
    <w:rsid w:val="0063674A"/>
    <w:rPr>
      <w:rFonts w:ascii="Times New Roman" w:hAnsi="Times New Roman"/>
      <w:sz w:val="20"/>
      <w:u w:val="single"/>
    </w:rPr>
  </w:style>
  <w:style w:type="character" w:customStyle="1" w:styleId="StyleLatinGaramond">
    <w:name w:val="Style (Latin) Garamond"/>
    <w:rsid w:val="0063674A"/>
    <w:rPr>
      <w:rFonts w:ascii="Times New Roman" w:hAnsi="Times New Roman"/>
      <w:sz w:val="20"/>
    </w:rPr>
  </w:style>
  <w:style w:type="character" w:customStyle="1" w:styleId="styletimesnewroman12ptbold0">
    <w:name w:val="styletimesnewroman12ptbold"/>
    <w:basedOn w:val="DefaultParagraphFont"/>
    <w:rsid w:val="0063674A"/>
  </w:style>
  <w:style w:type="character" w:customStyle="1" w:styleId="CharCharCharCharChar">
    <w:name w:val="Char Char Char Char Char"/>
    <w:aliases w:val="Char Char Char Char,Char Char Char Char Char Char Char1,Heading 2 Char1 Char Char Char Char Char Char"/>
    <w:basedOn w:val="DefaultParagraphFont"/>
    <w:rsid w:val="0063674A"/>
    <w:rPr>
      <w:rFonts w:cs="Arial"/>
      <w:b/>
      <w:bCs/>
      <w:iCs/>
      <w:sz w:val="24"/>
      <w:szCs w:val="28"/>
      <w:lang w:val="en-US" w:eastAsia="en-US" w:bidi="ar-SA"/>
    </w:rPr>
  </w:style>
  <w:style w:type="character" w:customStyle="1" w:styleId="mainheading">
    <w:name w:val="mainheading"/>
    <w:basedOn w:val="DefaultParagraphFont"/>
    <w:rsid w:val="0063674A"/>
  </w:style>
  <w:style w:type="paragraph" w:customStyle="1" w:styleId="BoldandUnderlineChar2CharChar">
    <w:name w:val="Bold and Underline Char2 Char Char"/>
    <w:basedOn w:val="Normal"/>
    <w:link w:val="BoldandUnderlineChar2CharCharChar"/>
    <w:qFormat/>
    <w:rsid w:val="0063674A"/>
    <w:rPr>
      <w:b/>
      <w:u w:val="single"/>
    </w:rPr>
  </w:style>
  <w:style w:type="character" w:customStyle="1" w:styleId="BoldandUnderlineChar2CharCharChar">
    <w:name w:val="Bold and Underline Char2 Char Char Char"/>
    <w:basedOn w:val="DefaultParagraphFont"/>
    <w:link w:val="BoldandUnderlineChar2CharChar"/>
    <w:rsid w:val="0063674A"/>
    <w:rPr>
      <w:rFonts w:ascii="Calibri" w:hAnsi="Calibri"/>
      <w:b/>
      <w:sz w:val="22"/>
      <w:u w:val="single"/>
    </w:rPr>
  </w:style>
  <w:style w:type="character" w:customStyle="1" w:styleId="StyleUnderlineChar9ptChar">
    <w:name w:val="Style Underline Char + 9 pt Char"/>
    <w:basedOn w:val="UnderlineCharChar"/>
    <w:rsid w:val="0063674A"/>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63674A"/>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63674A"/>
    <w:rPr>
      <w:sz w:val="16"/>
    </w:rPr>
  </w:style>
  <w:style w:type="paragraph" w:customStyle="1" w:styleId="Reduce8pt">
    <w:name w:val="Reduce 8pt"/>
    <w:basedOn w:val="Normal"/>
    <w:link w:val="Reduce8ptCharChar"/>
    <w:qFormat/>
    <w:rsid w:val="0063674A"/>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63674A"/>
    <w:pPr>
      <w:contextualSpacing/>
    </w:pPr>
    <w:rPr>
      <w:rFonts w:eastAsia="Calibri"/>
    </w:rPr>
  </w:style>
  <w:style w:type="character" w:customStyle="1" w:styleId="CardIndentedChar">
    <w:name w:val="Card (Indented) Char"/>
    <w:link w:val="CardIndented"/>
    <w:locked/>
    <w:rsid w:val="0063674A"/>
    <w:rPr>
      <w:rFonts w:ascii="Calibri" w:hAnsi="Calibri"/>
      <w:sz w:val="22"/>
    </w:rPr>
  </w:style>
  <w:style w:type="character" w:customStyle="1" w:styleId="citenon-boldChar">
    <w:name w:val="cite non-bold Char"/>
    <w:basedOn w:val="DefaultParagraphFont"/>
    <w:link w:val="citenon-bold"/>
    <w:locked/>
    <w:rsid w:val="0063674A"/>
    <w:rPr>
      <w:rFonts w:ascii="Garamond" w:hAnsi="Garamond"/>
      <w:sz w:val="22"/>
      <w:szCs w:val="20"/>
    </w:rPr>
  </w:style>
  <w:style w:type="character" w:customStyle="1" w:styleId="boldciteChar4">
    <w:name w:val="bold cite Char4"/>
    <w:link w:val="boldcite"/>
    <w:locked/>
    <w:rsid w:val="0063674A"/>
    <w:rPr>
      <w:rFonts w:eastAsia="Times New Roman" w:cs="Times New Roman"/>
      <w:b/>
      <w:color w:val="000000"/>
      <w:sz w:val="20"/>
      <w:u w:val="thick" w:color="000000"/>
    </w:rPr>
  </w:style>
  <w:style w:type="paragraph" w:customStyle="1" w:styleId="boldcite">
    <w:name w:val="bold cite"/>
    <w:basedOn w:val="Normal"/>
    <w:link w:val="boldciteChar4"/>
    <w:qFormat/>
    <w:rsid w:val="0063674A"/>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63674A"/>
    <w:pPr>
      <w:widowControl w:val="0"/>
      <w:autoSpaceDE w:val="0"/>
      <w:autoSpaceDN w:val="0"/>
      <w:adjustRightInd w:val="0"/>
      <w:spacing w:line="229" w:lineRule="exact"/>
    </w:pPr>
    <w:rPr>
      <w:rFonts w:ascii="Arial Narrow" w:hAnsi="Arial Narrow"/>
    </w:rPr>
  </w:style>
  <w:style w:type="paragraph" w:customStyle="1" w:styleId="TagCite0">
    <w:name w:val="TagCite"/>
    <w:basedOn w:val="Normal"/>
    <w:uiPriority w:val="99"/>
    <w:qFormat/>
    <w:rsid w:val="0063674A"/>
    <w:rPr>
      <w:rFonts w:eastAsia="Calibri"/>
      <w:b/>
    </w:rPr>
  </w:style>
  <w:style w:type="character" w:customStyle="1" w:styleId="HeadingsBaseChar">
    <w:name w:val="Headings Base Char"/>
    <w:basedOn w:val="DefaultParagraphFont"/>
    <w:link w:val="HeadingsBase"/>
    <w:locked/>
    <w:rsid w:val="0063674A"/>
    <w:rPr>
      <w:rFonts w:ascii="Times New Roman" w:hAnsi="Times New Roman" w:cs="Times New Roman"/>
      <w:b/>
      <w:sz w:val="32"/>
    </w:rPr>
  </w:style>
  <w:style w:type="paragraph" w:customStyle="1" w:styleId="HeadingsBase">
    <w:name w:val="Headings Base"/>
    <w:basedOn w:val="Normal"/>
    <w:link w:val="HeadingsBaseChar"/>
    <w:qFormat/>
    <w:rsid w:val="0063674A"/>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uiPriority w:val="99"/>
    <w:qFormat/>
    <w:rsid w:val="0063674A"/>
    <w:pPr>
      <w:suppressAutoHyphens/>
      <w:spacing w:before="20" w:after="120"/>
      <w:outlineLvl w:val="9"/>
    </w:pPr>
    <w:rPr>
      <w:rFonts w:eastAsia="Times New Roman" w:cs="Arial"/>
      <w:kern w:val="32"/>
      <w:szCs w:val="26"/>
    </w:rPr>
  </w:style>
  <w:style w:type="paragraph" w:customStyle="1" w:styleId="SchoolPaper">
    <w:name w:val="School Paper"/>
    <w:basedOn w:val="Normal"/>
    <w:uiPriority w:val="99"/>
    <w:qFormat/>
    <w:rsid w:val="0063674A"/>
    <w:pPr>
      <w:spacing w:line="480" w:lineRule="auto"/>
      <w:ind w:firstLine="720"/>
    </w:pPr>
    <w:rPr>
      <w:rFonts w:eastAsia="Calibri"/>
    </w:rPr>
  </w:style>
  <w:style w:type="paragraph" w:customStyle="1" w:styleId="SchoolBlockQuote">
    <w:name w:val="School Block Quote"/>
    <w:basedOn w:val="SchoolPaper"/>
    <w:uiPriority w:val="99"/>
    <w:qFormat/>
    <w:rsid w:val="0063674A"/>
  </w:style>
  <w:style w:type="paragraph" w:customStyle="1" w:styleId="SchoolWorksCited">
    <w:name w:val="School Works Cited"/>
    <w:basedOn w:val="SchoolPaper"/>
    <w:uiPriority w:val="99"/>
    <w:qFormat/>
    <w:rsid w:val="0063674A"/>
  </w:style>
  <w:style w:type="paragraph" w:customStyle="1" w:styleId="BlockQuote">
    <w:name w:val="Block Quote"/>
    <w:basedOn w:val="Normal"/>
    <w:uiPriority w:val="99"/>
    <w:qFormat/>
    <w:rsid w:val="0063674A"/>
    <w:pPr>
      <w:ind w:left="720" w:right="720"/>
    </w:pPr>
    <w:rPr>
      <w:rFonts w:eastAsia="Calibri"/>
    </w:rPr>
  </w:style>
  <w:style w:type="paragraph" w:customStyle="1" w:styleId="PaperBody">
    <w:name w:val="Paper Body"/>
    <w:basedOn w:val="Normal"/>
    <w:uiPriority w:val="99"/>
    <w:qFormat/>
    <w:rsid w:val="0063674A"/>
    <w:pPr>
      <w:spacing w:line="480" w:lineRule="auto"/>
      <w:ind w:firstLine="720"/>
    </w:pPr>
    <w:rPr>
      <w:rFonts w:eastAsia="Calibri"/>
    </w:rPr>
  </w:style>
  <w:style w:type="paragraph" w:customStyle="1" w:styleId="PaperCitation">
    <w:name w:val="Paper Citation"/>
    <w:basedOn w:val="Normal"/>
    <w:uiPriority w:val="99"/>
    <w:qFormat/>
    <w:rsid w:val="0063674A"/>
    <w:pPr>
      <w:spacing w:line="480" w:lineRule="auto"/>
      <w:ind w:left="720" w:hanging="720"/>
    </w:pPr>
    <w:rPr>
      <w:rFonts w:eastAsia="Calibri"/>
    </w:rPr>
  </w:style>
  <w:style w:type="character" w:customStyle="1" w:styleId="hatChar">
    <w:name w:val="hat Char"/>
    <w:basedOn w:val="DefaultParagraphFont"/>
    <w:link w:val="hat"/>
    <w:locked/>
    <w:rsid w:val="0063674A"/>
    <w:rPr>
      <w:rFonts w:ascii="Calibri" w:hAnsi="Calibri"/>
      <w:b/>
      <w:bCs/>
      <w:sz w:val="32"/>
      <w:u w:val="single"/>
      <w:lang w:bidi="en-US"/>
    </w:rPr>
  </w:style>
  <w:style w:type="paragraph" w:customStyle="1" w:styleId="WW-Default">
    <w:name w:val="WW-Default"/>
    <w:uiPriority w:val="99"/>
    <w:qFormat/>
    <w:rsid w:val="0063674A"/>
    <w:pPr>
      <w:suppressAutoHyphens/>
    </w:pPr>
    <w:rPr>
      <w:rFonts w:ascii="Georgia" w:eastAsia="Calibri" w:hAnsi="Georgia" w:cs="Calibri"/>
      <w:sz w:val="22"/>
      <w:szCs w:val="22"/>
      <w:lang w:eastAsia="ar-SA"/>
    </w:rPr>
  </w:style>
  <w:style w:type="paragraph" w:customStyle="1" w:styleId="B-TagCite">
    <w:name w:val="B-TagCite"/>
    <w:uiPriority w:val="99"/>
    <w:qFormat/>
    <w:rsid w:val="0063674A"/>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63674A"/>
    <w:rPr>
      <w:rFonts w:ascii="Times New Roman" w:hAnsi="Times New Roman" w:cs="Times New Roman"/>
      <w:b/>
      <w:sz w:val="20"/>
    </w:rPr>
  </w:style>
  <w:style w:type="paragraph" w:customStyle="1" w:styleId="MicroText">
    <w:name w:val="MicroText"/>
    <w:basedOn w:val="Normal"/>
    <w:next w:val="Normal"/>
    <w:link w:val="MicroTextChar"/>
    <w:qFormat/>
    <w:rsid w:val="0063674A"/>
    <w:rPr>
      <w:rFonts w:ascii="Arial Narrow" w:hAnsi="Arial Narrow"/>
      <w:sz w:val="12"/>
    </w:rPr>
  </w:style>
  <w:style w:type="character" w:customStyle="1" w:styleId="Footnote2Char">
    <w:name w:val="Footnote2 Char"/>
    <w:link w:val="Footnote2"/>
    <w:locked/>
    <w:rsid w:val="0063674A"/>
  </w:style>
  <w:style w:type="paragraph" w:customStyle="1" w:styleId="Footnote2">
    <w:name w:val="Footnote2"/>
    <w:basedOn w:val="Normal"/>
    <w:next w:val="Normal"/>
    <w:link w:val="Footnote2Char"/>
    <w:autoRedefine/>
    <w:qFormat/>
    <w:rsid w:val="0063674A"/>
    <w:pPr>
      <w:spacing w:after="120" w:line="480" w:lineRule="auto"/>
    </w:pPr>
    <w:rPr>
      <w:rFonts w:asciiTheme="minorHAnsi" w:hAnsiTheme="minorHAnsi"/>
      <w:sz w:val="24"/>
    </w:rPr>
  </w:style>
  <w:style w:type="paragraph" w:customStyle="1" w:styleId="indent">
    <w:name w:val="indent"/>
    <w:basedOn w:val="Normal"/>
    <w:qFormat/>
    <w:rsid w:val="0063674A"/>
    <w:pPr>
      <w:spacing w:before="100" w:beforeAutospacing="1" w:after="100" w:afterAutospacing="1"/>
    </w:pPr>
  </w:style>
  <w:style w:type="paragraph" w:customStyle="1" w:styleId="PageHeaderLine1">
    <w:name w:val="PageHeaderLine1"/>
    <w:basedOn w:val="Normal"/>
    <w:uiPriority w:val="99"/>
    <w:qFormat/>
    <w:rsid w:val="0063674A"/>
    <w:pPr>
      <w:tabs>
        <w:tab w:val="right" w:pos="10800"/>
      </w:tabs>
    </w:pPr>
    <w:rPr>
      <w:rFonts w:eastAsia="Calibri"/>
      <w:b/>
    </w:rPr>
  </w:style>
  <w:style w:type="paragraph" w:customStyle="1" w:styleId="PageHeaderLine2">
    <w:name w:val="PageHeaderLine2"/>
    <w:basedOn w:val="Normal"/>
    <w:next w:val="Normal"/>
    <w:link w:val="PageHeaderLine2Char"/>
    <w:qFormat/>
    <w:rsid w:val="0063674A"/>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63674A"/>
    <w:rPr>
      <w:rFonts w:ascii="Times New Roman" w:hAnsi="Times New Roman" w:cs="Times New Roman"/>
      <w:sz w:val="20"/>
    </w:rPr>
  </w:style>
  <w:style w:type="paragraph" w:customStyle="1" w:styleId="CardText1">
    <w:name w:val="CardText"/>
    <w:basedOn w:val="Normal"/>
    <w:link w:val="CardTextChar3"/>
    <w:qFormat/>
    <w:rsid w:val="0063674A"/>
    <w:pPr>
      <w:ind w:left="288"/>
    </w:pPr>
    <w:rPr>
      <w:rFonts w:ascii="Times New Roman" w:hAnsi="Times New Roman" w:cs="Times New Roman"/>
      <w:sz w:val="20"/>
    </w:rPr>
  </w:style>
  <w:style w:type="character" w:customStyle="1" w:styleId="stylestylebold12pt">
    <w:name w:val="stylestylebold12pt"/>
    <w:basedOn w:val="DefaultParagraphFont"/>
    <w:rsid w:val="0063674A"/>
  </w:style>
  <w:style w:type="character" w:customStyle="1" w:styleId="styleboldunderline">
    <w:name w:val="styleboldunderline"/>
    <w:basedOn w:val="DefaultParagraphFont"/>
    <w:rsid w:val="0063674A"/>
  </w:style>
  <w:style w:type="character" w:customStyle="1" w:styleId="box">
    <w:name w:val="box"/>
    <w:basedOn w:val="DefaultParagraphFont"/>
    <w:rsid w:val="0063674A"/>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rsid w:val="0063674A"/>
    <w:rPr>
      <w:rFonts w:ascii="Arial Narrow" w:hAnsi="Arial Narrow" w:cs="Arial Narrow" w:hint="default"/>
      <w:sz w:val="18"/>
      <w:szCs w:val="18"/>
    </w:rPr>
  </w:style>
  <w:style w:type="character" w:customStyle="1" w:styleId="FontStyle14">
    <w:name w:val="Font Style14"/>
    <w:basedOn w:val="DefaultParagraphFont"/>
    <w:uiPriority w:val="99"/>
    <w:rsid w:val="0063674A"/>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63674A"/>
    <w:rPr>
      <w:rFonts w:ascii="Arial Narrow" w:hAnsi="Arial Narrow" w:cs="Arial Narrow" w:hint="default"/>
      <w:b/>
      <w:bCs/>
      <w:sz w:val="10"/>
      <w:szCs w:val="10"/>
    </w:rPr>
  </w:style>
  <w:style w:type="character" w:customStyle="1" w:styleId="CardTagandCiteChar">
    <w:name w:val="Card Tag and Cite Char"/>
    <w:basedOn w:val="DefaultParagraphFont"/>
    <w:rsid w:val="0063674A"/>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63674A"/>
    <w:rPr>
      <w:rFonts w:ascii="Arial Narrow" w:hAnsi="Arial Narrow"/>
      <w:b/>
      <w:color w:val="000000"/>
      <w:sz w:val="22"/>
      <w:szCs w:val="22"/>
      <w:u w:val="single"/>
    </w:rPr>
  </w:style>
  <w:style w:type="character" w:customStyle="1" w:styleId="SmallText0">
    <w:name w:val="SmallText"/>
    <w:rsid w:val="0063674A"/>
    <w:rPr>
      <w:color w:val="000000"/>
    </w:rPr>
  </w:style>
  <w:style w:type="character" w:customStyle="1" w:styleId="CitesChar1">
    <w:name w:val="Cites Char1"/>
    <w:basedOn w:val="DefaultParagraphFont"/>
    <w:rsid w:val="0063674A"/>
    <w:rPr>
      <w:b/>
      <w:bCs w:val="0"/>
      <w:szCs w:val="24"/>
      <w:u w:val="single"/>
      <w:lang w:val="en-US" w:eastAsia="en-US" w:bidi="ar-SA"/>
    </w:rPr>
  </w:style>
  <w:style w:type="character" w:customStyle="1" w:styleId="CardUnderlinedChar">
    <w:name w:val="Card Underlined Char"/>
    <w:basedOn w:val="DefaultParagraphFont"/>
    <w:rsid w:val="0063674A"/>
    <w:rPr>
      <w:rFonts w:ascii="Arial Narrow" w:hAnsi="Arial Narrow" w:hint="default"/>
      <w:sz w:val="22"/>
      <w:szCs w:val="24"/>
      <w:u w:val="single"/>
      <w:lang w:val="en-US" w:eastAsia="en-US" w:bidi="ar-SA"/>
    </w:rPr>
  </w:style>
  <w:style w:type="character" w:customStyle="1" w:styleId="underline3">
    <w:name w:val="underline3"/>
    <w:basedOn w:val="underline2"/>
    <w:rsid w:val="0063674A"/>
    <w:rPr>
      <w:rFonts w:ascii="Arial" w:hAnsi="Arial"/>
      <w:sz w:val="18"/>
      <w:u w:val="single"/>
      <w:bdr w:val="none" w:sz="0" w:space="0" w:color="auto" w:frame="1"/>
      <w:shd w:val="clear" w:color="auto" w:fill="FFFF00"/>
    </w:rPr>
  </w:style>
  <w:style w:type="character" w:customStyle="1" w:styleId="menu">
    <w:name w:val="menu"/>
    <w:basedOn w:val="DefaultParagraphFont"/>
    <w:rsid w:val="0063674A"/>
  </w:style>
  <w:style w:type="character" w:customStyle="1" w:styleId="itxtrst">
    <w:name w:val="itxtrst"/>
    <w:rsid w:val="0063674A"/>
  </w:style>
  <w:style w:type="character" w:customStyle="1" w:styleId="A-Underlining">
    <w:name w:val="A-Underlining"/>
    <w:basedOn w:val="DefaultParagraphFont"/>
    <w:rsid w:val="0063674A"/>
    <w:rPr>
      <w:rFonts w:ascii="Garamond" w:hAnsi="Garamond" w:hint="default"/>
      <w:color w:val="auto"/>
      <w:sz w:val="24"/>
      <w:u w:val="single"/>
    </w:rPr>
  </w:style>
  <w:style w:type="character" w:customStyle="1" w:styleId="StyleUnderlineBold0">
    <w:name w:val="Style Underline + Bold"/>
    <w:rsid w:val="0063674A"/>
    <w:rPr>
      <w:b/>
      <w:bCs/>
      <w:u w:val="single"/>
    </w:rPr>
  </w:style>
  <w:style w:type="character" w:customStyle="1" w:styleId="Underline-Highlighted">
    <w:name w:val="Underline-Highlighted"/>
    <w:uiPriority w:val="1"/>
    <w:qFormat/>
    <w:rsid w:val="0063674A"/>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63674A"/>
  </w:style>
  <w:style w:type="character" w:customStyle="1" w:styleId="newsmain">
    <w:name w:val="news_main"/>
    <w:basedOn w:val="DefaultParagraphFont"/>
    <w:rsid w:val="0063674A"/>
  </w:style>
  <w:style w:type="character" w:customStyle="1" w:styleId="vitstoryheadline">
    <w:name w:val="vitstoryheadline"/>
    <w:rsid w:val="0063674A"/>
  </w:style>
  <w:style w:type="character" w:customStyle="1" w:styleId="AuthorDate0">
    <w:name w:val="Author Date"/>
    <w:rsid w:val="0063674A"/>
    <w:rPr>
      <w:b/>
      <w:bCs w:val="0"/>
      <w:sz w:val="24"/>
      <w:u w:val="thick"/>
    </w:rPr>
  </w:style>
  <w:style w:type="character" w:customStyle="1" w:styleId="red">
    <w:name w:val="red"/>
    <w:basedOn w:val="DefaultParagraphFont"/>
    <w:rsid w:val="0063674A"/>
  </w:style>
  <w:style w:type="character" w:customStyle="1" w:styleId="at">
    <w:name w:val="at"/>
    <w:rsid w:val="0063674A"/>
  </w:style>
  <w:style w:type="character" w:customStyle="1" w:styleId="org">
    <w:name w:val="org"/>
    <w:rsid w:val="0063674A"/>
  </w:style>
  <w:style w:type="character" w:customStyle="1" w:styleId="pnumber">
    <w:name w:val="pnumber"/>
    <w:rsid w:val="0063674A"/>
  </w:style>
  <w:style w:type="character" w:customStyle="1" w:styleId="ital">
    <w:name w:val="ital"/>
    <w:rsid w:val="0063674A"/>
  </w:style>
  <w:style w:type="character" w:customStyle="1" w:styleId="orgdiv">
    <w:name w:val="orgdiv"/>
    <w:rsid w:val="0063674A"/>
  </w:style>
  <w:style w:type="character" w:customStyle="1" w:styleId="orgname">
    <w:name w:val="orgname"/>
    <w:rsid w:val="0063674A"/>
  </w:style>
  <w:style w:type="character" w:customStyle="1" w:styleId="city">
    <w:name w:val="city"/>
    <w:rsid w:val="0063674A"/>
  </w:style>
  <w:style w:type="character" w:customStyle="1" w:styleId="state">
    <w:name w:val="state"/>
    <w:rsid w:val="0063674A"/>
  </w:style>
  <w:style w:type="character" w:customStyle="1" w:styleId="country">
    <w:name w:val="country"/>
    <w:rsid w:val="0063674A"/>
  </w:style>
  <w:style w:type="character" w:customStyle="1" w:styleId="articletitle">
    <w:name w:val="articletitle"/>
    <w:rsid w:val="0063674A"/>
    <w:rPr>
      <w:rFonts w:ascii="Times New Roman" w:hAnsi="Times New Roman" w:cs="Times New Roman" w:hint="default"/>
    </w:rPr>
  </w:style>
  <w:style w:type="character" w:customStyle="1" w:styleId="6pointChar">
    <w:name w:val="6 point Char"/>
    <w:rsid w:val="0063674A"/>
    <w:rPr>
      <w:rFonts w:ascii="Times New Roman" w:hAnsi="Times New Roman" w:cs="Times New Roman" w:hint="default"/>
      <w:sz w:val="12"/>
      <w:lang w:val="en-US" w:eastAsia="en-US"/>
    </w:rPr>
  </w:style>
  <w:style w:type="character" w:customStyle="1" w:styleId="StyleThickunderline">
    <w:name w:val="Style Thick underline"/>
    <w:qFormat/>
    <w:rsid w:val="0063674A"/>
    <w:rPr>
      <w:u w:val="thick"/>
    </w:rPr>
  </w:style>
  <w:style w:type="character" w:customStyle="1" w:styleId="Box0">
    <w:name w:val="Box!"/>
    <w:uiPriority w:val="1"/>
    <w:rsid w:val="0063674A"/>
    <w:rPr>
      <w:rFonts w:ascii="Garamond" w:hAnsi="Garamond" w:hint="default"/>
      <w:sz w:val="24"/>
      <w:u w:val="single"/>
      <w:bdr w:val="single" w:sz="4" w:space="0" w:color="auto" w:frame="1"/>
    </w:rPr>
  </w:style>
  <w:style w:type="character" w:customStyle="1" w:styleId="citechar">
    <w:name w:val="citechar"/>
    <w:basedOn w:val="DefaultParagraphFont"/>
    <w:rsid w:val="0063674A"/>
  </w:style>
  <w:style w:type="character" w:customStyle="1" w:styleId="underlinechar2">
    <w:name w:val="underlinechar"/>
    <w:basedOn w:val="DefaultParagraphFont"/>
    <w:rsid w:val="0063674A"/>
  </w:style>
  <w:style w:type="character" w:customStyle="1" w:styleId="CardUnderlineChar">
    <w:name w:val="Card Underline Char"/>
    <w:rsid w:val="0063674A"/>
    <w:rPr>
      <w:szCs w:val="24"/>
      <w:u w:val="single"/>
      <w:lang w:val="en-US" w:eastAsia="en-US" w:bidi="ar-SA"/>
    </w:rPr>
  </w:style>
  <w:style w:type="character" w:customStyle="1" w:styleId="tagciteChar">
    <w:name w:val="tag/cite Char"/>
    <w:basedOn w:val="DefaultParagraphFont"/>
    <w:rsid w:val="0063674A"/>
    <w:rPr>
      <w:b/>
      <w:bCs w:val="0"/>
      <w:sz w:val="24"/>
      <w:lang w:val="en-US" w:eastAsia="en-US" w:bidi="ar-SA"/>
    </w:rPr>
  </w:style>
  <w:style w:type="character" w:customStyle="1" w:styleId="8pointChar">
    <w:name w:val="8 point Char"/>
    <w:basedOn w:val="DefaultParagraphFont"/>
    <w:rsid w:val="0063674A"/>
    <w:rPr>
      <w:sz w:val="16"/>
      <w:lang w:val="en-US" w:eastAsia="en-US" w:bidi="ar-SA"/>
    </w:rPr>
  </w:style>
  <w:style w:type="character" w:customStyle="1" w:styleId="BoldText12pt">
    <w:name w:val="Bold Text 12 pt"/>
    <w:rsid w:val="0063674A"/>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63674A"/>
  </w:style>
  <w:style w:type="table" w:styleId="TableGrid">
    <w:name w:val="Table Grid"/>
    <w:basedOn w:val="TableNormal"/>
    <w:uiPriority w:val="39"/>
    <w:rsid w:val="0063674A"/>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63674A"/>
    <w:rPr>
      <w:b/>
      <w:bCs w:val="0"/>
      <w:sz w:val="24"/>
      <w:lang w:val="en-US" w:eastAsia="en-US" w:bidi="ar-SA"/>
    </w:rPr>
  </w:style>
  <w:style w:type="character" w:customStyle="1" w:styleId="Mention11">
    <w:name w:val="Mention11"/>
    <w:basedOn w:val="DefaultParagraphFont"/>
    <w:uiPriority w:val="99"/>
    <w:semiHidden/>
    <w:unhideWhenUsed/>
    <w:rsid w:val="0063674A"/>
    <w:rPr>
      <w:color w:val="2B579A"/>
      <w:shd w:val="clear" w:color="auto" w:fill="E6E6E6"/>
    </w:rPr>
  </w:style>
  <w:style w:type="paragraph" w:customStyle="1" w:styleId="Emphasize">
    <w:name w:val="Emphasize"/>
    <w:basedOn w:val="Normal"/>
    <w:uiPriority w:val="7"/>
    <w:qFormat/>
    <w:rsid w:val="0063674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63674A"/>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63674A"/>
  </w:style>
  <w:style w:type="character" w:customStyle="1" w:styleId="Mention2">
    <w:name w:val="Mention2"/>
    <w:basedOn w:val="DefaultParagraphFont"/>
    <w:uiPriority w:val="99"/>
    <w:semiHidden/>
    <w:unhideWhenUsed/>
    <w:rsid w:val="0063674A"/>
    <w:rPr>
      <w:color w:val="2B579A"/>
      <w:shd w:val="clear" w:color="auto" w:fill="E6E6E6"/>
    </w:rPr>
  </w:style>
  <w:style w:type="paragraph" w:customStyle="1" w:styleId="FlashTag">
    <w:name w:val="FlashTag"/>
    <w:basedOn w:val="Normal"/>
    <w:link w:val="FlashTagChar"/>
    <w:autoRedefine/>
    <w:uiPriority w:val="4"/>
    <w:qFormat/>
    <w:rsid w:val="0063674A"/>
    <w:rPr>
      <w:rFonts w:asciiTheme="majorHAnsi" w:hAnsiTheme="majorHAnsi"/>
      <w:b/>
      <w:sz w:val="28"/>
    </w:rPr>
  </w:style>
  <w:style w:type="character" w:customStyle="1" w:styleId="FlashTagChar">
    <w:name w:val="FlashTag Char"/>
    <w:basedOn w:val="DefaultParagraphFont"/>
    <w:link w:val="FlashTag"/>
    <w:uiPriority w:val="4"/>
    <w:rsid w:val="0063674A"/>
    <w:rPr>
      <w:rFonts w:asciiTheme="majorHAnsi" w:hAnsiTheme="majorHAnsi"/>
      <w:b/>
      <w:sz w:val="28"/>
    </w:rPr>
  </w:style>
  <w:style w:type="paragraph" w:customStyle="1" w:styleId="Warrant">
    <w:name w:val="Warrant"/>
    <w:link w:val="WarrantChar"/>
    <w:autoRedefine/>
    <w:uiPriority w:val="4"/>
    <w:qFormat/>
    <w:rsid w:val="0063674A"/>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63674A"/>
  </w:style>
  <w:style w:type="character" w:customStyle="1" w:styleId="m3965771245576658108gmail-styleunderline">
    <w:name w:val="m_3965771245576658108gmail-styleunderline"/>
    <w:basedOn w:val="DefaultParagraphFont"/>
    <w:rsid w:val="0063674A"/>
  </w:style>
  <w:style w:type="paragraph" w:customStyle="1" w:styleId="Header1">
    <w:name w:val="Header1"/>
    <w:aliases w:val="Header Char Char,Header Char Char Char Char Char Char Char Cha,Header Char2,Header Char1 Char,Char Char Char Cha"/>
    <w:basedOn w:val="Normal"/>
    <w:qFormat/>
    <w:rsid w:val="0063674A"/>
    <w:pPr>
      <w:tabs>
        <w:tab w:val="center" w:pos="4680"/>
        <w:tab w:val="right" w:pos="9360"/>
      </w:tabs>
    </w:pPr>
  </w:style>
  <w:style w:type="character" w:customStyle="1" w:styleId="EndnoteTextChar">
    <w:name w:val="Endnote Text Char"/>
    <w:basedOn w:val="DefaultParagraphFont"/>
    <w:link w:val="EndnoteText"/>
    <w:locked/>
    <w:rsid w:val="0063674A"/>
    <w:rPr>
      <w:rFonts w:ascii="Georgia" w:eastAsia="Times New Roman" w:hAnsi="Georgia"/>
      <w:szCs w:val="20"/>
    </w:rPr>
  </w:style>
  <w:style w:type="paragraph" w:styleId="EndnoteText">
    <w:name w:val="endnote text"/>
    <w:basedOn w:val="Normal"/>
    <w:link w:val="EndnoteTextChar"/>
    <w:unhideWhenUsed/>
    <w:rsid w:val="0063674A"/>
    <w:rPr>
      <w:rFonts w:ascii="Georgia" w:eastAsia="Times New Roman" w:hAnsi="Georgia"/>
      <w:sz w:val="24"/>
      <w:szCs w:val="20"/>
    </w:rPr>
  </w:style>
  <w:style w:type="character" w:customStyle="1" w:styleId="EndnoteTextChar1">
    <w:name w:val="Endnote Text Char1"/>
    <w:basedOn w:val="DefaultParagraphFont"/>
    <w:semiHidden/>
    <w:rsid w:val="0063674A"/>
    <w:rPr>
      <w:rFonts w:ascii="Calibri" w:hAnsi="Calibri"/>
      <w:sz w:val="20"/>
      <w:szCs w:val="20"/>
    </w:rPr>
  </w:style>
  <w:style w:type="character" w:customStyle="1" w:styleId="DateChar">
    <w:name w:val="Date Char"/>
    <w:aliases w:val="date Char"/>
    <w:basedOn w:val="DefaultParagraphFont"/>
    <w:link w:val="Date"/>
    <w:uiPriority w:val="99"/>
    <w:locked/>
    <w:rsid w:val="0063674A"/>
    <w:rPr>
      <w:rFonts w:ascii="Georgia" w:eastAsia="Times New Roman" w:hAnsi="Georgia"/>
    </w:rPr>
  </w:style>
  <w:style w:type="paragraph" w:styleId="Date">
    <w:name w:val="Date"/>
    <w:aliases w:val="date"/>
    <w:basedOn w:val="Normal"/>
    <w:next w:val="Normal"/>
    <w:link w:val="DateChar"/>
    <w:uiPriority w:val="99"/>
    <w:unhideWhenUsed/>
    <w:rsid w:val="0063674A"/>
    <w:rPr>
      <w:rFonts w:ascii="Georgia" w:eastAsia="Times New Roman" w:hAnsi="Georgia"/>
      <w:sz w:val="24"/>
    </w:rPr>
  </w:style>
  <w:style w:type="character" w:customStyle="1" w:styleId="DateChar1">
    <w:name w:val="Date Char1"/>
    <w:basedOn w:val="DefaultParagraphFont"/>
    <w:uiPriority w:val="99"/>
    <w:semiHidden/>
    <w:rsid w:val="0063674A"/>
    <w:rPr>
      <w:rFonts w:ascii="Calibri" w:hAnsi="Calibri"/>
      <w:sz w:val="22"/>
    </w:rPr>
  </w:style>
  <w:style w:type="character" w:customStyle="1" w:styleId="BodyTextFirstIndentChar">
    <w:name w:val="Body Text First Indent Char"/>
    <w:basedOn w:val="BodyTextChar"/>
    <w:link w:val="BodyTextFirstIndent"/>
    <w:locked/>
    <w:rsid w:val="0063674A"/>
    <w:rPr>
      <w:rFonts w:ascii="Times New Roman" w:eastAsia="Times New Roman" w:hAnsi="Times New Roman" w:cs="Times New Roman"/>
      <w:spacing w:val="-8"/>
      <w:sz w:val="20"/>
      <w:szCs w:val="20"/>
      <w:lang w:eastAsia="ar-SA"/>
    </w:rPr>
  </w:style>
  <w:style w:type="paragraph" w:styleId="BodyTextFirstIndent">
    <w:name w:val="Body Text First Indent"/>
    <w:basedOn w:val="BodyText"/>
    <w:link w:val="BodyTextFirstIndentChar"/>
    <w:unhideWhenUsed/>
    <w:rsid w:val="0063674A"/>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63674A"/>
    <w:rPr>
      <w:rFonts w:ascii="Arial" w:hAnsi="Arial" w:cs="Arial"/>
      <w:spacing w:val="-8"/>
      <w:sz w:val="22"/>
    </w:rPr>
  </w:style>
  <w:style w:type="character" w:customStyle="1" w:styleId="BodyTextIndent2Char1">
    <w:name w:val="Body Text Indent 2 Char1"/>
    <w:basedOn w:val="DefaultParagraphFont"/>
    <w:semiHidden/>
    <w:rsid w:val="0063674A"/>
    <w:rPr>
      <w:rFonts w:ascii="Calibri" w:hAnsi="Calibri" w:cs="Calibri"/>
    </w:rPr>
  </w:style>
  <w:style w:type="character" w:customStyle="1" w:styleId="PlainTextChar1">
    <w:name w:val="Plain Text Char1"/>
    <w:basedOn w:val="DefaultParagraphFont"/>
    <w:semiHidden/>
    <w:rsid w:val="0063674A"/>
    <w:rPr>
      <w:rFonts w:ascii="Consolas" w:hAnsi="Consolas" w:cs="Calibri"/>
      <w:sz w:val="21"/>
      <w:szCs w:val="21"/>
    </w:rPr>
  </w:style>
  <w:style w:type="paragraph" w:customStyle="1" w:styleId="msolistparagraphcxspfirst">
    <w:name w:val="msolistparagraphcxspfirst"/>
    <w:basedOn w:val="Normal"/>
    <w:uiPriority w:val="99"/>
    <w:qFormat/>
    <w:rsid w:val="0063674A"/>
    <w:pPr>
      <w:spacing w:before="100" w:beforeAutospacing="1" w:after="100" w:afterAutospacing="1"/>
    </w:pPr>
  </w:style>
  <w:style w:type="paragraph" w:customStyle="1" w:styleId="msolistparagraphcxsplast">
    <w:name w:val="msolistparagraphcxsplast"/>
    <w:basedOn w:val="Normal"/>
    <w:uiPriority w:val="99"/>
    <w:qFormat/>
    <w:rsid w:val="0063674A"/>
    <w:pPr>
      <w:spacing w:before="100" w:beforeAutospacing="1" w:after="100" w:afterAutospacing="1"/>
    </w:pPr>
  </w:style>
  <w:style w:type="character" w:customStyle="1" w:styleId="QuoteChar1">
    <w:name w:val="Quote Char1"/>
    <w:basedOn w:val="DefaultParagraphFont"/>
    <w:uiPriority w:val="29"/>
    <w:rsid w:val="0063674A"/>
    <w:rPr>
      <w:rFonts w:ascii="Calibri" w:hAnsi="Calibri" w:cs="Calibri"/>
      <w:i/>
      <w:iCs/>
      <w:color w:val="000000" w:themeColor="text1"/>
    </w:rPr>
  </w:style>
  <w:style w:type="paragraph" w:customStyle="1" w:styleId="Heading2-NotBold">
    <w:name w:val="Heading 2 - Not Bold"/>
    <w:basedOn w:val="Heading2"/>
    <w:autoRedefine/>
    <w:uiPriority w:val="99"/>
    <w:qFormat/>
    <w:rsid w:val="0063674A"/>
    <w:pPr>
      <w:keepNext w:val="0"/>
      <w:keepLines w:val="0"/>
      <w:pageBreakBefore w:val="0"/>
      <w:jc w:val="left"/>
    </w:pPr>
    <w:rPr>
      <w:rFonts w:ascii="Garamond" w:eastAsia="Calibri" w:hAnsi="Garamond" w:cs="Times New Roman"/>
      <w:b w:val="0"/>
      <w:sz w:val="22"/>
      <w:u w:val="none"/>
    </w:rPr>
  </w:style>
  <w:style w:type="character" w:customStyle="1" w:styleId="PageHeaderLine2Char">
    <w:name w:val="PageHeaderLine2 Char"/>
    <w:link w:val="PageHeaderLine2"/>
    <w:locked/>
    <w:rsid w:val="0063674A"/>
    <w:rPr>
      <w:rFonts w:ascii="Calibri" w:eastAsia="Calibri" w:hAnsi="Calibri"/>
      <w:b/>
      <w:sz w:val="22"/>
    </w:rPr>
  </w:style>
  <w:style w:type="paragraph" w:customStyle="1" w:styleId="Heading2-Bold">
    <w:name w:val="Heading 2 - Bold"/>
    <w:basedOn w:val="Normal"/>
    <w:autoRedefine/>
    <w:uiPriority w:val="99"/>
    <w:qFormat/>
    <w:rsid w:val="0063674A"/>
    <w:rPr>
      <w:rFonts w:ascii="Garamond" w:eastAsia="Calibri" w:hAnsi="Garamond"/>
      <w:b/>
    </w:rPr>
  </w:style>
  <w:style w:type="paragraph" w:customStyle="1" w:styleId="tag">
    <w:name w:val="%tag"/>
    <w:basedOn w:val="Normal"/>
    <w:next w:val="Normal"/>
    <w:uiPriority w:val="99"/>
    <w:qFormat/>
    <w:rsid w:val="0063674A"/>
    <w:rPr>
      <w:rFonts w:ascii="Garamond" w:eastAsia="Calibri" w:hAnsi="Garamond"/>
      <w:bCs/>
      <w:sz w:val="18"/>
    </w:rPr>
  </w:style>
  <w:style w:type="character" w:customStyle="1" w:styleId="Style2Char">
    <w:name w:val="Style 2 Char"/>
    <w:link w:val="Style20"/>
    <w:uiPriority w:val="99"/>
    <w:locked/>
    <w:rsid w:val="0063674A"/>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63674A"/>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63674A"/>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63674A"/>
    <w:rPr>
      <w:rFonts w:ascii="Garamond" w:eastAsia="Times New Roman" w:hAnsi="Garamond"/>
      <w:sz w:val="24"/>
      <w:szCs w:val="20"/>
      <w:u w:val="single"/>
      <w:lang w:val="x-none" w:eastAsia="x-none"/>
    </w:rPr>
  </w:style>
  <w:style w:type="character" w:customStyle="1" w:styleId="textsmallChar0">
    <w:name w:val="textsmall Char"/>
    <w:link w:val="textsmall0"/>
    <w:locked/>
    <w:rsid w:val="0063674A"/>
    <w:rPr>
      <w:rFonts w:ascii="Georgia" w:eastAsia="Times New Roman" w:hAnsi="Georgia"/>
      <w:sz w:val="18"/>
      <w:szCs w:val="20"/>
      <w:lang w:val="x-none" w:eastAsia="x-none"/>
    </w:rPr>
  </w:style>
  <w:style w:type="paragraph" w:customStyle="1" w:styleId="textsmall0">
    <w:name w:val="textsmall"/>
    <w:basedOn w:val="Normal"/>
    <w:link w:val="textsmallChar0"/>
    <w:qFormat/>
    <w:rsid w:val="0063674A"/>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63674A"/>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63674A"/>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63674A"/>
    <w:rPr>
      <w:rFonts w:ascii="Arial" w:eastAsia="Times New Roman" w:hAnsi="Arial" w:cs="Arial"/>
      <w:sz w:val="12"/>
    </w:rPr>
  </w:style>
  <w:style w:type="paragraph" w:customStyle="1" w:styleId="Micro">
    <w:name w:val="Micro"/>
    <w:basedOn w:val="Normal"/>
    <w:next w:val="Normal"/>
    <w:link w:val="MicroChar"/>
    <w:qFormat/>
    <w:rsid w:val="0063674A"/>
    <w:rPr>
      <w:rFonts w:ascii="Arial" w:eastAsia="Times New Roman" w:hAnsi="Arial" w:cs="Arial"/>
      <w:sz w:val="12"/>
    </w:rPr>
  </w:style>
  <w:style w:type="character" w:customStyle="1" w:styleId="CardNotUnderlinedChar1">
    <w:name w:val="Card Not Underlined Char1"/>
    <w:link w:val="CardNotUnderlined"/>
    <w:locked/>
    <w:rsid w:val="0063674A"/>
    <w:rPr>
      <w:rFonts w:ascii="Bell MT" w:eastAsia="Calibri" w:hAnsi="Bell MT"/>
      <w:szCs w:val="20"/>
    </w:rPr>
  </w:style>
  <w:style w:type="paragraph" w:customStyle="1" w:styleId="CardNotUnderlined">
    <w:name w:val="Card Not Underlined"/>
    <w:basedOn w:val="Normal"/>
    <w:link w:val="CardNotUnderlinedChar1"/>
    <w:autoRedefine/>
    <w:qFormat/>
    <w:rsid w:val="0063674A"/>
    <w:rPr>
      <w:rFonts w:ascii="Bell MT" w:eastAsia="Calibri" w:hAnsi="Bell MT"/>
      <w:sz w:val="24"/>
      <w:szCs w:val="20"/>
    </w:rPr>
  </w:style>
  <w:style w:type="paragraph" w:customStyle="1" w:styleId="h-lead">
    <w:name w:val="h-lead"/>
    <w:basedOn w:val="Normal"/>
    <w:uiPriority w:val="99"/>
    <w:qFormat/>
    <w:rsid w:val="0063674A"/>
    <w:pPr>
      <w:spacing w:before="100" w:beforeAutospacing="1" w:after="100" w:afterAutospacing="1"/>
    </w:pPr>
  </w:style>
  <w:style w:type="paragraph" w:customStyle="1" w:styleId="intro">
    <w:name w:val="intro"/>
    <w:basedOn w:val="Normal"/>
    <w:uiPriority w:val="99"/>
    <w:qFormat/>
    <w:rsid w:val="0063674A"/>
    <w:pPr>
      <w:spacing w:before="100" w:beforeAutospacing="1" w:after="100" w:afterAutospacing="1"/>
    </w:pPr>
  </w:style>
  <w:style w:type="paragraph" w:customStyle="1" w:styleId="body-paragraph">
    <w:name w:val="body-paragraph"/>
    <w:basedOn w:val="Normal"/>
    <w:uiPriority w:val="99"/>
    <w:qFormat/>
    <w:rsid w:val="0063674A"/>
    <w:pPr>
      <w:spacing w:before="100" w:beforeAutospacing="1" w:after="100" w:afterAutospacing="1"/>
    </w:pPr>
  </w:style>
  <w:style w:type="character" w:customStyle="1" w:styleId="StyleHeading2TagHEADING2TagCite11ptChar">
    <w:name w:val="Style Heading 2TagHEADING 2Tag&amp;Cite + 11 pt Char"/>
    <w:link w:val="StyleHeading2TagHEADING2TagCite11pt"/>
    <w:locked/>
    <w:rsid w:val="0063674A"/>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63674A"/>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63674A"/>
    <w:rPr>
      <w:rFonts w:eastAsia="Calibri"/>
    </w:rPr>
  </w:style>
  <w:style w:type="paragraph" w:customStyle="1" w:styleId="F3-TagAuthor">
    <w:name w:val="F3 - Tag/Author"/>
    <w:basedOn w:val="Normal"/>
    <w:uiPriority w:val="99"/>
    <w:qFormat/>
    <w:rsid w:val="0063674A"/>
    <w:rPr>
      <w:b/>
    </w:rPr>
  </w:style>
  <w:style w:type="paragraph" w:customStyle="1" w:styleId="F5-UnderlineNormal">
    <w:name w:val="F5 - Underline Normal"/>
    <w:basedOn w:val="Normal"/>
    <w:uiPriority w:val="99"/>
    <w:qFormat/>
    <w:rsid w:val="0063674A"/>
    <w:rPr>
      <w:rFonts w:eastAsia="Calibri"/>
      <w:u w:val="single"/>
    </w:rPr>
  </w:style>
  <w:style w:type="paragraph" w:customStyle="1" w:styleId="Brief-PrimarySource">
    <w:name w:val="Brief - Primary Source"/>
    <w:basedOn w:val="Normal"/>
    <w:uiPriority w:val="99"/>
    <w:qFormat/>
    <w:rsid w:val="0063674A"/>
    <w:rPr>
      <w:b/>
      <w:u w:val="single"/>
    </w:rPr>
  </w:style>
  <w:style w:type="paragraph" w:customStyle="1" w:styleId="Brief-Underline">
    <w:name w:val="Brief - Underline"/>
    <w:basedOn w:val="Normal"/>
    <w:uiPriority w:val="99"/>
    <w:qFormat/>
    <w:rsid w:val="0063674A"/>
    <w:rPr>
      <w:u w:val="single"/>
    </w:rPr>
  </w:style>
  <w:style w:type="paragraph" w:customStyle="1" w:styleId="Brief">
    <w:name w:val="Brief"/>
    <w:basedOn w:val="Brief-PrimarySource"/>
    <w:uiPriority w:val="99"/>
    <w:qFormat/>
    <w:rsid w:val="0063674A"/>
    <w:rPr>
      <w:b w:val="0"/>
    </w:rPr>
  </w:style>
  <w:style w:type="paragraph" w:customStyle="1" w:styleId="CM2">
    <w:name w:val="CM2"/>
    <w:basedOn w:val="Normal"/>
    <w:next w:val="Normal"/>
    <w:uiPriority w:val="99"/>
    <w:qFormat/>
    <w:rsid w:val="0063674A"/>
    <w:pPr>
      <w:widowControl w:val="0"/>
      <w:autoSpaceDE w:val="0"/>
      <w:autoSpaceDN w:val="0"/>
      <w:adjustRightInd w:val="0"/>
      <w:spacing w:line="553" w:lineRule="atLeast"/>
    </w:pPr>
  </w:style>
  <w:style w:type="paragraph" w:customStyle="1" w:styleId="CM9">
    <w:name w:val="CM9"/>
    <w:basedOn w:val="Normal"/>
    <w:next w:val="Normal"/>
    <w:uiPriority w:val="99"/>
    <w:qFormat/>
    <w:rsid w:val="0063674A"/>
    <w:pPr>
      <w:widowControl w:val="0"/>
      <w:autoSpaceDE w:val="0"/>
      <w:autoSpaceDN w:val="0"/>
      <w:adjustRightInd w:val="0"/>
      <w:spacing w:line="553" w:lineRule="atLeast"/>
    </w:pPr>
  </w:style>
  <w:style w:type="paragraph" w:customStyle="1" w:styleId="CM4">
    <w:name w:val="CM4"/>
    <w:basedOn w:val="Normal"/>
    <w:next w:val="Normal"/>
    <w:uiPriority w:val="99"/>
    <w:qFormat/>
    <w:rsid w:val="0063674A"/>
    <w:pPr>
      <w:widowControl w:val="0"/>
      <w:autoSpaceDE w:val="0"/>
      <w:autoSpaceDN w:val="0"/>
      <w:adjustRightInd w:val="0"/>
      <w:spacing w:line="553" w:lineRule="atLeast"/>
    </w:pPr>
  </w:style>
  <w:style w:type="paragraph" w:customStyle="1" w:styleId="CM11">
    <w:name w:val="CM11"/>
    <w:basedOn w:val="Normal"/>
    <w:next w:val="Normal"/>
    <w:uiPriority w:val="99"/>
    <w:qFormat/>
    <w:rsid w:val="0063674A"/>
    <w:pPr>
      <w:widowControl w:val="0"/>
      <w:autoSpaceDE w:val="0"/>
      <w:autoSpaceDN w:val="0"/>
      <w:adjustRightInd w:val="0"/>
      <w:spacing w:line="553" w:lineRule="atLeast"/>
    </w:pPr>
  </w:style>
  <w:style w:type="paragraph" w:customStyle="1" w:styleId="CM16">
    <w:name w:val="CM16"/>
    <w:basedOn w:val="Normal"/>
    <w:next w:val="Normal"/>
    <w:uiPriority w:val="99"/>
    <w:qFormat/>
    <w:rsid w:val="0063674A"/>
    <w:pPr>
      <w:widowControl w:val="0"/>
      <w:autoSpaceDE w:val="0"/>
      <w:autoSpaceDN w:val="0"/>
      <w:adjustRightInd w:val="0"/>
      <w:spacing w:line="553" w:lineRule="atLeast"/>
    </w:pPr>
  </w:style>
  <w:style w:type="paragraph" w:customStyle="1" w:styleId="CM19">
    <w:name w:val="CM19"/>
    <w:basedOn w:val="Default"/>
    <w:next w:val="Default"/>
    <w:uiPriority w:val="99"/>
    <w:qFormat/>
    <w:rsid w:val="0063674A"/>
    <w:pPr>
      <w:widowControl w:val="0"/>
      <w:spacing w:line="276" w:lineRule="atLeast"/>
    </w:pPr>
    <w:rPr>
      <w:color w:val="auto"/>
    </w:rPr>
  </w:style>
  <w:style w:type="paragraph" w:customStyle="1" w:styleId="CM34">
    <w:name w:val="CM34"/>
    <w:basedOn w:val="Default"/>
    <w:next w:val="Default"/>
    <w:uiPriority w:val="99"/>
    <w:qFormat/>
    <w:rsid w:val="0063674A"/>
    <w:pPr>
      <w:widowControl w:val="0"/>
    </w:pPr>
    <w:rPr>
      <w:color w:val="auto"/>
    </w:rPr>
  </w:style>
  <w:style w:type="paragraph" w:customStyle="1" w:styleId="CM56">
    <w:name w:val="CM56"/>
    <w:basedOn w:val="Default"/>
    <w:next w:val="Default"/>
    <w:uiPriority w:val="99"/>
    <w:qFormat/>
    <w:rsid w:val="0063674A"/>
    <w:pPr>
      <w:widowControl w:val="0"/>
    </w:pPr>
    <w:rPr>
      <w:rFonts w:eastAsia="Calibri"/>
      <w:color w:val="auto"/>
    </w:rPr>
  </w:style>
  <w:style w:type="paragraph" w:customStyle="1" w:styleId="CM58">
    <w:name w:val="CM58"/>
    <w:basedOn w:val="Default"/>
    <w:next w:val="Default"/>
    <w:uiPriority w:val="99"/>
    <w:qFormat/>
    <w:rsid w:val="0063674A"/>
    <w:pPr>
      <w:widowControl w:val="0"/>
    </w:pPr>
    <w:rPr>
      <w:rFonts w:eastAsia="Calibri"/>
      <w:color w:val="auto"/>
    </w:rPr>
  </w:style>
  <w:style w:type="paragraph" w:customStyle="1" w:styleId="CM57">
    <w:name w:val="CM57"/>
    <w:basedOn w:val="Default"/>
    <w:next w:val="Default"/>
    <w:uiPriority w:val="99"/>
    <w:qFormat/>
    <w:rsid w:val="0063674A"/>
    <w:pPr>
      <w:widowControl w:val="0"/>
    </w:pPr>
    <w:rPr>
      <w:rFonts w:eastAsia="Calibri"/>
      <w:color w:val="auto"/>
    </w:rPr>
  </w:style>
  <w:style w:type="paragraph" w:customStyle="1" w:styleId="CM1">
    <w:name w:val="CM1"/>
    <w:basedOn w:val="Default"/>
    <w:next w:val="Default"/>
    <w:uiPriority w:val="99"/>
    <w:qFormat/>
    <w:rsid w:val="0063674A"/>
    <w:pPr>
      <w:widowControl w:val="0"/>
    </w:pPr>
    <w:rPr>
      <w:rFonts w:eastAsia="Calibri"/>
      <w:color w:val="auto"/>
    </w:rPr>
  </w:style>
  <w:style w:type="paragraph" w:customStyle="1" w:styleId="CM49">
    <w:name w:val="CM49"/>
    <w:basedOn w:val="Default"/>
    <w:next w:val="Default"/>
    <w:uiPriority w:val="99"/>
    <w:qFormat/>
    <w:rsid w:val="0063674A"/>
    <w:pPr>
      <w:widowControl w:val="0"/>
    </w:pPr>
    <w:rPr>
      <w:rFonts w:eastAsia="Calibri"/>
      <w:color w:val="auto"/>
    </w:rPr>
  </w:style>
  <w:style w:type="paragraph" w:customStyle="1" w:styleId="CM41">
    <w:name w:val="CM41"/>
    <w:basedOn w:val="Default"/>
    <w:next w:val="Default"/>
    <w:uiPriority w:val="99"/>
    <w:qFormat/>
    <w:rsid w:val="0063674A"/>
    <w:pPr>
      <w:widowControl w:val="0"/>
    </w:pPr>
    <w:rPr>
      <w:rFonts w:eastAsia="Calibri"/>
      <w:color w:val="auto"/>
    </w:rPr>
  </w:style>
  <w:style w:type="paragraph" w:customStyle="1" w:styleId="3rdOrderPara">
    <w:name w:val="3rd Order Para"/>
    <w:basedOn w:val="Default"/>
    <w:next w:val="Default"/>
    <w:uiPriority w:val="99"/>
    <w:qFormat/>
    <w:rsid w:val="0063674A"/>
    <w:pPr>
      <w:widowControl w:val="0"/>
    </w:pPr>
    <w:rPr>
      <w:rFonts w:eastAsia="Calibri"/>
      <w:color w:val="auto"/>
    </w:rPr>
  </w:style>
  <w:style w:type="paragraph" w:customStyle="1" w:styleId="2ndOrderPara">
    <w:name w:val="2nd Order Para"/>
    <w:basedOn w:val="Default"/>
    <w:next w:val="Default"/>
    <w:uiPriority w:val="99"/>
    <w:qFormat/>
    <w:rsid w:val="0063674A"/>
    <w:pPr>
      <w:widowControl w:val="0"/>
    </w:pPr>
    <w:rPr>
      <w:rFonts w:eastAsia="Calibri"/>
      <w:color w:val="auto"/>
    </w:rPr>
  </w:style>
  <w:style w:type="paragraph" w:customStyle="1" w:styleId="Normal-SIGN2">
    <w:name w:val="Normal-SIGN2"/>
    <w:basedOn w:val="Default"/>
    <w:next w:val="Default"/>
    <w:uiPriority w:val="99"/>
    <w:qFormat/>
    <w:rsid w:val="0063674A"/>
    <w:pPr>
      <w:widowControl w:val="0"/>
    </w:pPr>
    <w:rPr>
      <w:rFonts w:eastAsia="Calibri"/>
      <w:color w:val="auto"/>
    </w:rPr>
  </w:style>
  <w:style w:type="paragraph" w:customStyle="1" w:styleId="Normal-SIGN1">
    <w:name w:val="Normal-SIGN1"/>
    <w:basedOn w:val="Default"/>
    <w:next w:val="Default"/>
    <w:uiPriority w:val="99"/>
    <w:qFormat/>
    <w:rsid w:val="0063674A"/>
    <w:pPr>
      <w:widowControl w:val="0"/>
    </w:pPr>
    <w:rPr>
      <w:rFonts w:eastAsia="Calibri"/>
      <w:color w:val="auto"/>
    </w:rPr>
  </w:style>
  <w:style w:type="paragraph" w:customStyle="1" w:styleId="CM3">
    <w:name w:val="CM3"/>
    <w:basedOn w:val="Default"/>
    <w:next w:val="Default"/>
    <w:uiPriority w:val="99"/>
    <w:qFormat/>
    <w:rsid w:val="0063674A"/>
    <w:pPr>
      <w:widowControl w:val="0"/>
      <w:spacing w:line="553" w:lineRule="atLeast"/>
    </w:pPr>
    <w:rPr>
      <w:rFonts w:eastAsia="Calibri"/>
      <w:color w:val="auto"/>
    </w:rPr>
  </w:style>
  <w:style w:type="paragraph" w:customStyle="1" w:styleId="CM33">
    <w:name w:val="CM33"/>
    <w:basedOn w:val="Default"/>
    <w:next w:val="Default"/>
    <w:uiPriority w:val="99"/>
    <w:qFormat/>
    <w:rsid w:val="0063674A"/>
    <w:pPr>
      <w:widowControl w:val="0"/>
    </w:pPr>
    <w:rPr>
      <w:rFonts w:eastAsia="Calibri"/>
      <w:color w:val="auto"/>
    </w:rPr>
  </w:style>
  <w:style w:type="paragraph" w:customStyle="1" w:styleId="CM37">
    <w:name w:val="CM37"/>
    <w:basedOn w:val="Default"/>
    <w:next w:val="Default"/>
    <w:uiPriority w:val="99"/>
    <w:qFormat/>
    <w:rsid w:val="0063674A"/>
    <w:pPr>
      <w:widowControl w:val="0"/>
    </w:pPr>
    <w:rPr>
      <w:rFonts w:eastAsia="Calibri"/>
      <w:color w:val="auto"/>
    </w:rPr>
  </w:style>
  <w:style w:type="paragraph" w:customStyle="1" w:styleId="CM7">
    <w:name w:val="CM7"/>
    <w:basedOn w:val="Default"/>
    <w:next w:val="Default"/>
    <w:uiPriority w:val="99"/>
    <w:qFormat/>
    <w:rsid w:val="0063674A"/>
    <w:pPr>
      <w:widowControl w:val="0"/>
      <w:spacing w:line="553" w:lineRule="atLeast"/>
    </w:pPr>
    <w:rPr>
      <w:rFonts w:eastAsia="Calibri"/>
      <w:color w:val="auto"/>
    </w:rPr>
  </w:style>
  <w:style w:type="paragraph" w:customStyle="1" w:styleId="Brief-SecondarySource">
    <w:name w:val="Brief - Secondary Source"/>
    <w:basedOn w:val="Normal"/>
    <w:uiPriority w:val="99"/>
    <w:qFormat/>
    <w:rsid w:val="0063674A"/>
    <w:rPr>
      <w:sz w:val="14"/>
      <w:szCs w:val="20"/>
    </w:rPr>
  </w:style>
  <w:style w:type="paragraph" w:customStyle="1" w:styleId="Brief-Card">
    <w:name w:val="Brief - Card"/>
    <w:basedOn w:val="Normal"/>
    <w:uiPriority w:val="99"/>
    <w:qFormat/>
    <w:rsid w:val="0063674A"/>
  </w:style>
  <w:style w:type="paragraph" w:customStyle="1" w:styleId="Pa2">
    <w:name w:val="Pa2"/>
    <w:basedOn w:val="Default"/>
    <w:next w:val="Default"/>
    <w:uiPriority w:val="99"/>
    <w:qFormat/>
    <w:rsid w:val="0063674A"/>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63674A"/>
    <w:pPr>
      <w:widowControl w:val="0"/>
      <w:autoSpaceDE w:val="0"/>
      <w:autoSpaceDN w:val="0"/>
      <w:adjustRightInd w:val="0"/>
    </w:pPr>
  </w:style>
  <w:style w:type="paragraph" w:customStyle="1" w:styleId="Normal10">
    <w:name w:val="Normal+1"/>
    <w:basedOn w:val="Normal"/>
    <w:next w:val="Normal"/>
    <w:uiPriority w:val="99"/>
    <w:qFormat/>
    <w:rsid w:val="0063674A"/>
    <w:pPr>
      <w:widowControl w:val="0"/>
      <w:autoSpaceDE w:val="0"/>
      <w:autoSpaceDN w:val="0"/>
      <w:adjustRightInd w:val="0"/>
    </w:pPr>
  </w:style>
  <w:style w:type="paragraph" w:customStyle="1" w:styleId="Heading23">
    <w:name w:val="Heading 2+3"/>
    <w:basedOn w:val="Normal"/>
    <w:next w:val="Normal"/>
    <w:uiPriority w:val="99"/>
    <w:qFormat/>
    <w:rsid w:val="0063674A"/>
    <w:pPr>
      <w:widowControl w:val="0"/>
      <w:autoSpaceDE w:val="0"/>
      <w:autoSpaceDN w:val="0"/>
      <w:adjustRightInd w:val="0"/>
    </w:pPr>
  </w:style>
  <w:style w:type="paragraph" w:customStyle="1" w:styleId="Normal5">
    <w:name w:val="Normal+5"/>
    <w:basedOn w:val="Default"/>
    <w:next w:val="Default"/>
    <w:uiPriority w:val="99"/>
    <w:qFormat/>
    <w:rsid w:val="0063674A"/>
    <w:pPr>
      <w:widowControl w:val="0"/>
    </w:pPr>
    <w:rPr>
      <w:rFonts w:ascii="Arial Black" w:hAnsi="Arial Black"/>
      <w:color w:val="auto"/>
    </w:rPr>
  </w:style>
  <w:style w:type="paragraph" w:customStyle="1" w:styleId="Cover1">
    <w:name w:val="Cover 1"/>
    <w:basedOn w:val="Normal"/>
    <w:next w:val="Normal"/>
    <w:uiPriority w:val="99"/>
    <w:qFormat/>
    <w:rsid w:val="0063674A"/>
    <w:pPr>
      <w:widowControl w:val="0"/>
      <w:autoSpaceDE w:val="0"/>
      <w:autoSpaceDN w:val="0"/>
      <w:adjustRightInd w:val="0"/>
    </w:pPr>
  </w:style>
  <w:style w:type="paragraph" w:customStyle="1" w:styleId="Cover2">
    <w:name w:val="Cover 2"/>
    <w:basedOn w:val="Normal"/>
    <w:next w:val="Normal"/>
    <w:uiPriority w:val="99"/>
    <w:qFormat/>
    <w:rsid w:val="0063674A"/>
    <w:pPr>
      <w:widowControl w:val="0"/>
      <w:autoSpaceDE w:val="0"/>
      <w:autoSpaceDN w:val="0"/>
      <w:adjustRightInd w:val="0"/>
    </w:pPr>
  </w:style>
  <w:style w:type="paragraph" w:customStyle="1" w:styleId="ReportDate">
    <w:name w:val="ReportDate"/>
    <w:basedOn w:val="Default"/>
    <w:next w:val="Default"/>
    <w:uiPriority w:val="99"/>
    <w:qFormat/>
    <w:rsid w:val="0063674A"/>
    <w:pPr>
      <w:widowControl w:val="0"/>
    </w:pPr>
    <w:rPr>
      <w:color w:val="auto"/>
    </w:rPr>
  </w:style>
  <w:style w:type="paragraph" w:customStyle="1" w:styleId="Pa11">
    <w:name w:val="Pa11"/>
    <w:basedOn w:val="Normal"/>
    <w:next w:val="Normal"/>
    <w:uiPriority w:val="99"/>
    <w:qFormat/>
    <w:rsid w:val="0063674A"/>
    <w:pPr>
      <w:widowControl w:val="0"/>
      <w:autoSpaceDE w:val="0"/>
      <w:autoSpaceDN w:val="0"/>
      <w:adjustRightInd w:val="0"/>
      <w:spacing w:line="211" w:lineRule="atLeast"/>
    </w:pPr>
    <w:rPr>
      <w:rFonts w:ascii="Janson Text LT Std" w:hAnsi="Janson Text LT Std"/>
    </w:rPr>
  </w:style>
  <w:style w:type="paragraph" w:customStyle="1" w:styleId="Pa3">
    <w:name w:val="Pa3"/>
    <w:basedOn w:val="Normal"/>
    <w:next w:val="Normal"/>
    <w:uiPriority w:val="99"/>
    <w:qFormat/>
    <w:rsid w:val="0063674A"/>
    <w:pPr>
      <w:widowControl w:val="0"/>
      <w:autoSpaceDE w:val="0"/>
      <w:autoSpaceDN w:val="0"/>
      <w:adjustRightInd w:val="0"/>
      <w:spacing w:line="241" w:lineRule="atLeast"/>
    </w:pPr>
    <w:rPr>
      <w:rFonts w:ascii="Frutiger LT Std 55 Roman" w:hAnsi="Frutiger LT Std 55 Roman"/>
    </w:rPr>
  </w:style>
  <w:style w:type="paragraph" w:customStyle="1" w:styleId="BriefTitle">
    <w:name w:val="Brief Title"/>
    <w:basedOn w:val="Heading1"/>
    <w:qFormat/>
    <w:rsid w:val="0063674A"/>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u w:val="single"/>
    </w:rPr>
  </w:style>
  <w:style w:type="paragraph" w:customStyle="1" w:styleId="CM30">
    <w:name w:val="CM30"/>
    <w:basedOn w:val="Default"/>
    <w:next w:val="Default"/>
    <w:uiPriority w:val="99"/>
    <w:qFormat/>
    <w:rsid w:val="0063674A"/>
    <w:pPr>
      <w:widowControl w:val="0"/>
    </w:pPr>
    <w:rPr>
      <w:rFonts w:eastAsia="Calibri"/>
      <w:color w:val="auto"/>
    </w:rPr>
  </w:style>
  <w:style w:type="paragraph" w:customStyle="1" w:styleId="CM5">
    <w:name w:val="CM5"/>
    <w:basedOn w:val="Default"/>
    <w:next w:val="Default"/>
    <w:uiPriority w:val="99"/>
    <w:qFormat/>
    <w:rsid w:val="0063674A"/>
    <w:pPr>
      <w:widowControl w:val="0"/>
      <w:spacing w:line="553" w:lineRule="atLeast"/>
    </w:pPr>
    <w:rPr>
      <w:rFonts w:eastAsia="Calibri"/>
      <w:color w:val="auto"/>
    </w:rPr>
  </w:style>
  <w:style w:type="paragraph" w:customStyle="1" w:styleId="CM28">
    <w:name w:val="CM28"/>
    <w:basedOn w:val="Default"/>
    <w:next w:val="Default"/>
    <w:uiPriority w:val="99"/>
    <w:qFormat/>
    <w:rsid w:val="0063674A"/>
    <w:pPr>
      <w:widowControl w:val="0"/>
    </w:pPr>
    <w:rPr>
      <w:rFonts w:eastAsia="Calibri"/>
      <w:color w:val="auto"/>
    </w:rPr>
  </w:style>
  <w:style w:type="paragraph" w:customStyle="1" w:styleId="CM8">
    <w:name w:val="CM8"/>
    <w:basedOn w:val="Default"/>
    <w:next w:val="Default"/>
    <w:uiPriority w:val="99"/>
    <w:qFormat/>
    <w:rsid w:val="0063674A"/>
    <w:pPr>
      <w:widowControl w:val="0"/>
    </w:pPr>
    <w:rPr>
      <w:rFonts w:eastAsia="Calibri"/>
      <w:color w:val="auto"/>
    </w:rPr>
  </w:style>
  <w:style w:type="paragraph" w:customStyle="1" w:styleId="CM6">
    <w:name w:val="CM6"/>
    <w:basedOn w:val="Default"/>
    <w:next w:val="Default"/>
    <w:uiPriority w:val="99"/>
    <w:qFormat/>
    <w:rsid w:val="0063674A"/>
    <w:pPr>
      <w:widowControl w:val="0"/>
      <w:spacing w:line="553" w:lineRule="atLeast"/>
    </w:pPr>
    <w:rPr>
      <w:rFonts w:eastAsia="Calibri"/>
      <w:color w:val="auto"/>
    </w:rPr>
  </w:style>
  <w:style w:type="paragraph" w:customStyle="1" w:styleId="CM22">
    <w:name w:val="CM22"/>
    <w:basedOn w:val="Default"/>
    <w:next w:val="Default"/>
    <w:uiPriority w:val="99"/>
    <w:qFormat/>
    <w:rsid w:val="0063674A"/>
    <w:pPr>
      <w:widowControl w:val="0"/>
    </w:pPr>
    <w:rPr>
      <w:rFonts w:eastAsia="Calibri"/>
      <w:color w:val="auto"/>
    </w:rPr>
  </w:style>
  <w:style w:type="paragraph" w:customStyle="1" w:styleId="DoubleUnderlined">
    <w:name w:val="Double Underlined"/>
    <w:basedOn w:val="Heading2"/>
    <w:autoRedefine/>
    <w:uiPriority w:val="99"/>
    <w:qFormat/>
    <w:rsid w:val="0063674A"/>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63674A"/>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Cs w:val="20"/>
    </w:rPr>
  </w:style>
  <w:style w:type="paragraph" w:customStyle="1" w:styleId="SmallNormal">
    <w:name w:val="Small Normal"/>
    <w:basedOn w:val="Normal"/>
    <w:uiPriority w:val="99"/>
    <w:qFormat/>
    <w:rsid w:val="0063674A"/>
    <w:pPr>
      <w:widowControl w:val="0"/>
      <w:suppressAutoHyphens/>
      <w:contextualSpacing/>
    </w:pPr>
    <w:rPr>
      <w:rFonts w:ascii="Garamond" w:hAnsi="Garamond"/>
      <w:sz w:val="18"/>
      <w:szCs w:val="18"/>
    </w:rPr>
  </w:style>
  <w:style w:type="paragraph" w:customStyle="1" w:styleId="StyleLeft025Right025TopSinglesolidlineAuto">
    <w:name w:val="Style Left:  0.25&quot; Right:  0.25&quot; Top: (Single solid line Auto  ..."/>
    <w:basedOn w:val="Normal"/>
    <w:uiPriority w:val="99"/>
    <w:qFormat/>
    <w:rsid w:val="0063674A"/>
    <w:pPr>
      <w:pBdr>
        <w:top w:val="single" w:sz="4" w:space="1" w:color="auto"/>
        <w:left w:val="single" w:sz="4" w:space="0" w:color="auto"/>
        <w:bottom w:val="single" w:sz="4" w:space="1" w:color="auto"/>
        <w:right w:val="single" w:sz="4" w:space="4" w:color="auto"/>
      </w:pBdr>
      <w:ind w:left="360" w:right="360"/>
    </w:pPr>
    <w:rPr>
      <w:szCs w:val="20"/>
    </w:rPr>
  </w:style>
  <w:style w:type="paragraph" w:customStyle="1" w:styleId="UnderlinedCard">
    <w:name w:val="Underlined Card"/>
    <w:basedOn w:val="Normal"/>
    <w:uiPriority w:val="99"/>
    <w:qFormat/>
    <w:rsid w:val="0063674A"/>
    <w:pPr>
      <w:ind w:left="720" w:right="720"/>
    </w:pPr>
    <w:rPr>
      <w:rFonts w:ascii="Palatino Linotype" w:hAnsi="Palatino Linotype"/>
      <w:szCs w:val="20"/>
      <w:u w:val="single"/>
    </w:rPr>
  </w:style>
  <w:style w:type="paragraph" w:customStyle="1" w:styleId="PageHeader-Underline18pt">
    <w:name w:val="Page Header - Underline 18 pt"/>
    <w:uiPriority w:val="99"/>
    <w:qFormat/>
    <w:rsid w:val="0063674A"/>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63674A"/>
    <w:pPr>
      <w:keepLines w:val="0"/>
      <w:pageBreakBefore w:val="0"/>
      <w:suppressAutoHyphens/>
      <w:contextualSpacing/>
      <w:jc w:val="left"/>
    </w:pPr>
    <w:rPr>
      <w:rFonts w:eastAsia="Times New Roman" w:cs="Arial"/>
      <w:bCs w:val="0"/>
      <w:iCs/>
      <w:sz w:val="24"/>
      <w:szCs w:val="28"/>
      <w:u w:val="none"/>
    </w:rPr>
  </w:style>
  <w:style w:type="paragraph" w:customStyle="1" w:styleId="subhead">
    <w:name w:val="subhead"/>
    <w:basedOn w:val="Normal"/>
    <w:uiPriority w:val="99"/>
    <w:qFormat/>
    <w:rsid w:val="0063674A"/>
    <w:pPr>
      <w:spacing w:after="120" w:line="225" w:lineRule="atLeast"/>
      <w:ind w:right="180"/>
    </w:pPr>
    <w:rPr>
      <w:color w:val="5177C5"/>
      <w:szCs w:val="20"/>
    </w:rPr>
  </w:style>
  <w:style w:type="paragraph" w:customStyle="1" w:styleId="StyleHeading110pt">
    <w:name w:val="Style Heading 1 + 10 pt"/>
    <w:basedOn w:val="Heading1"/>
    <w:uiPriority w:val="99"/>
    <w:qFormat/>
    <w:rsid w:val="0063674A"/>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rPr>
  </w:style>
  <w:style w:type="paragraph" w:customStyle="1" w:styleId="StyleStyleHeading110pt10pt">
    <w:name w:val="Style Style Heading 1 + 10 pt + 10 pt"/>
    <w:basedOn w:val="StyleHeading110pt"/>
    <w:uiPriority w:val="99"/>
    <w:qFormat/>
    <w:rsid w:val="0063674A"/>
  </w:style>
  <w:style w:type="paragraph" w:customStyle="1" w:styleId="StyleUnderliningTimesNewRomanBoldNounderlineKernat16">
    <w:name w:val="Style Underlining + Times New Roman Bold No underline Kern at 16..."/>
    <w:basedOn w:val="Normal"/>
    <w:uiPriority w:val="99"/>
    <w:qFormat/>
    <w:rsid w:val="0063674A"/>
    <w:rPr>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63674A"/>
    <w:rPr>
      <w:b/>
      <w:bCs/>
      <w:kern w:val="32"/>
      <w:sz w:val="32"/>
      <w:szCs w:val="32"/>
    </w:rPr>
  </w:style>
  <w:style w:type="paragraph" w:customStyle="1" w:styleId="StyleBoldUnderliningKernat16pt">
    <w:name w:val="Style Bold Underlining + Kern at 16 pt"/>
    <w:uiPriority w:val="99"/>
    <w:qFormat/>
    <w:rsid w:val="0063674A"/>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63674A"/>
    <w:pPr>
      <w:keepLines w:val="0"/>
      <w:pageBreakBefore w:val="0"/>
      <w:suppressAutoHyphens/>
      <w:contextualSpacing/>
      <w:jc w:val="left"/>
    </w:pPr>
    <w:rPr>
      <w:rFonts w:eastAsia="Times New Roman" w:cs="Arial"/>
      <w:bCs w:val="0"/>
      <w:iCs/>
      <w:sz w:val="22"/>
      <w:szCs w:val="20"/>
      <w:u w:val="none"/>
    </w:rPr>
  </w:style>
  <w:style w:type="paragraph" w:customStyle="1" w:styleId="CardsFont6pt">
    <w:name w:val="Cards + Font: 6 pt"/>
    <w:basedOn w:val="Cards"/>
    <w:link w:val="CardsFont6ptChar1"/>
    <w:autoRedefine/>
    <w:uiPriority w:val="99"/>
    <w:qFormat/>
    <w:rsid w:val="0063674A"/>
    <w:pPr>
      <w:spacing w:line="256" w:lineRule="auto"/>
      <w:ind w:left="0" w:right="0"/>
      <w:jc w:val="left"/>
    </w:pPr>
    <w:rPr>
      <w:rFonts w:eastAsia="Times New Roman" w:cs="Times New Roman"/>
      <w:sz w:val="12"/>
      <w:szCs w:val="24"/>
    </w:rPr>
  </w:style>
  <w:style w:type="paragraph" w:customStyle="1" w:styleId="TxBr6p1">
    <w:name w:val="TxBr_6p1"/>
    <w:basedOn w:val="Normal"/>
    <w:uiPriority w:val="99"/>
    <w:qFormat/>
    <w:rsid w:val="0063674A"/>
    <w:pPr>
      <w:tabs>
        <w:tab w:val="left" w:pos="204"/>
      </w:tabs>
      <w:autoSpaceDE w:val="0"/>
      <w:autoSpaceDN w:val="0"/>
      <w:adjustRightInd w:val="0"/>
      <w:spacing w:line="238" w:lineRule="atLeast"/>
      <w:ind w:firstLine="204"/>
    </w:pPr>
    <w:rPr>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63674A"/>
    <w:pPr>
      <w:ind w:left="400"/>
    </w:pPr>
    <w:rPr>
      <w:szCs w:val="20"/>
    </w:rPr>
  </w:style>
  <w:style w:type="paragraph" w:customStyle="1" w:styleId="Paste">
    <w:name w:val="Paste"/>
    <w:basedOn w:val="Normal"/>
    <w:uiPriority w:val="99"/>
    <w:qFormat/>
    <w:rsid w:val="0063674A"/>
    <w:rPr>
      <w:rFonts w:ascii="Arial Narrow" w:hAnsi="Arial Narrow"/>
      <w:szCs w:val="20"/>
      <w:lang w:val="x-none" w:eastAsia="x-none"/>
    </w:rPr>
  </w:style>
  <w:style w:type="character" w:customStyle="1" w:styleId="UnderlineStyleChar">
    <w:name w:val="Underline Style Char"/>
    <w:link w:val="UnderlineStyle0"/>
    <w:locked/>
    <w:rsid w:val="0063674A"/>
    <w:rPr>
      <w:rFonts w:ascii="Georgia" w:eastAsia="Times New Roman" w:hAnsi="Georgia"/>
      <w:b/>
      <w:u w:val="single"/>
    </w:rPr>
  </w:style>
  <w:style w:type="paragraph" w:customStyle="1" w:styleId="UnderlineStyle0">
    <w:name w:val="Underline Style"/>
    <w:basedOn w:val="Normal"/>
    <w:link w:val="UnderlineStyleChar"/>
    <w:qFormat/>
    <w:rsid w:val="0063674A"/>
    <w:rPr>
      <w:rFonts w:ascii="Georgia" w:eastAsia="Times New Roman" w:hAnsi="Georgia"/>
      <w:b/>
      <w:sz w:val="24"/>
      <w:u w:val="single"/>
    </w:rPr>
  </w:style>
  <w:style w:type="paragraph" w:customStyle="1" w:styleId="Normalization">
    <w:name w:val="Normalization"/>
    <w:basedOn w:val="Normal"/>
    <w:uiPriority w:val="99"/>
    <w:qFormat/>
    <w:rsid w:val="0063674A"/>
    <w:rPr>
      <w:sz w:val="18"/>
    </w:rPr>
  </w:style>
  <w:style w:type="paragraph" w:customStyle="1" w:styleId="BreifTitle">
    <w:name w:val="Breif Title"/>
    <w:basedOn w:val="Normal"/>
    <w:autoRedefine/>
    <w:uiPriority w:val="99"/>
    <w:qFormat/>
    <w:rsid w:val="0063674A"/>
    <w:pPr>
      <w:widowControl w:val="0"/>
      <w:autoSpaceDE w:val="0"/>
      <w:autoSpaceDN w:val="0"/>
      <w:adjustRightInd w:val="0"/>
      <w:jc w:val="center"/>
      <w:outlineLvl w:val="0"/>
    </w:pPr>
    <w:rPr>
      <w:b/>
      <w:caps/>
    </w:rPr>
  </w:style>
  <w:style w:type="paragraph" w:customStyle="1" w:styleId="DebateCiteCharChar">
    <w:name w:val="Debate Cite Char Char"/>
    <w:basedOn w:val="Normal"/>
    <w:autoRedefine/>
    <w:uiPriority w:val="99"/>
    <w:qFormat/>
    <w:rsid w:val="0063674A"/>
    <w:pPr>
      <w:pBdr>
        <w:top w:val="single" w:sz="12" w:space="8" w:color="auto"/>
        <w:left w:val="single" w:sz="12" w:space="4" w:color="auto"/>
        <w:bottom w:val="single" w:sz="12" w:space="8" w:color="auto"/>
        <w:right w:val="single" w:sz="12" w:space="4" w:color="auto"/>
      </w:pBdr>
      <w:ind w:left="540" w:right="360"/>
      <w:jc w:val="center"/>
      <w:outlineLvl w:val="0"/>
    </w:pPr>
    <w:rPr>
      <w:b/>
      <w:sz w:val="32"/>
      <w:szCs w:val="32"/>
    </w:rPr>
  </w:style>
  <w:style w:type="paragraph" w:customStyle="1" w:styleId="DebateHeader">
    <w:name w:val="Debate Header"/>
    <w:basedOn w:val="TOC1"/>
    <w:autoRedefine/>
    <w:uiPriority w:val="99"/>
    <w:qFormat/>
    <w:rsid w:val="0063674A"/>
    <w:pPr>
      <w:spacing w:before="0" w:after="0"/>
      <w:jc w:val="center"/>
      <w:outlineLvl w:val="0"/>
    </w:pPr>
    <w:rPr>
      <w:sz w:val="32"/>
      <w:szCs w:val="32"/>
      <w:lang w:bidi="ar-SA"/>
    </w:rPr>
  </w:style>
  <w:style w:type="paragraph" w:customStyle="1" w:styleId="Tagandcite">
    <w:name w:val="Tag and cite"/>
    <w:basedOn w:val="Normal"/>
    <w:autoRedefine/>
    <w:uiPriority w:val="99"/>
    <w:qFormat/>
    <w:rsid w:val="0063674A"/>
    <w:rPr>
      <w:color w:val="333333"/>
    </w:rPr>
  </w:style>
  <w:style w:type="paragraph" w:customStyle="1" w:styleId="StyleTagandCiteFranklinGothicDemi">
    <w:name w:val="Style Tag and Cite + Franklin Gothic Demi"/>
    <w:basedOn w:val="Normal"/>
    <w:autoRedefine/>
    <w:uiPriority w:val="99"/>
    <w:qFormat/>
    <w:rsid w:val="0063674A"/>
    <w:rPr>
      <w:rFonts w:ascii="Franklin Gothic Demi" w:hAnsi="Franklin Gothic Demi"/>
      <w:b/>
      <w:caps/>
      <w:color w:val="333333"/>
    </w:rPr>
  </w:style>
  <w:style w:type="paragraph" w:customStyle="1" w:styleId="StyleStyleTagandCiteFranklinGothicDemi11pt">
    <w:name w:val="Style Style Tag and Cite + Franklin Gothic Demi + 11 pt"/>
    <w:basedOn w:val="StyleTagandCiteFranklinGothicDemi"/>
    <w:autoRedefine/>
    <w:uiPriority w:val="99"/>
    <w:qFormat/>
    <w:rsid w:val="0063674A"/>
    <w:rPr>
      <w:bCs/>
    </w:rPr>
  </w:style>
  <w:style w:type="paragraph" w:customStyle="1" w:styleId="tagCharCharCharCharCharCharChar">
    <w:name w:val="tag Char Char Char Char Char Char Char"/>
    <w:basedOn w:val="Normal"/>
    <w:uiPriority w:val="99"/>
    <w:qFormat/>
    <w:rsid w:val="0063674A"/>
    <w:rPr>
      <w:b/>
      <w:szCs w:val="20"/>
    </w:rPr>
  </w:style>
  <w:style w:type="paragraph" w:customStyle="1" w:styleId="title-bold-medium">
    <w:name w:val="title-bold-medium"/>
    <w:basedOn w:val="Normal"/>
    <w:uiPriority w:val="99"/>
    <w:qFormat/>
    <w:rsid w:val="0063674A"/>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63674A"/>
    <w:pPr>
      <w:spacing w:before="100" w:beforeAutospacing="1" w:after="100" w:afterAutospacing="1"/>
    </w:pPr>
    <w:rPr>
      <w:rFonts w:eastAsia="Arial Unicode MS"/>
      <w:b/>
      <w:bCs/>
      <w:color w:val="000000"/>
      <w:szCs w:val="20"/>
    </w:rPr>
  </w:style>
  <w:style w:type="paragraph" w:customStyle="1" w:styleId="CardTag">
    <w:name w:val="Card Tag"/>
    <w:basedOn w:val="Normal"/>
    <w:autoRedefine/>
    <w:uiPriority w:val="99"/>
    <w:qFormat/>
    <w:rsid w:val="0063674A"/>
    <w:rPr>
      <w:rFonts w:ascii="Arial Narrow" w:hAnsi="Arial Narrow"/>
      <w:b/>
    </w:rPr>
  </w:style>
  <w:style w:type="paragraph" w:customStyle="1" w:styleId="BLOCKTITLE1">
    <w:name w:val="BLOCK TITLE"/>
    <w:basedOn w:val="Heading1"/>
    <w:uiPriority w:val="99"/>
    <w:qFormat/>
    <w:rsid w:val="0063674A"/>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rPr>
  </w:style>
  <w:style w:type="paragraph" w:customStyle="1" w:styleId="shellscontentions">
    <w:name w:val="shells/contentions"/>
    <w:basedOn w:val="TagCite"/>
    <w:uiPriority w:val="99"/>
    <w:qFormat/>
    <w:rsid w:val="0063674A"/>
    <w:pPr>
      <w:widowControl w:val="0"/>
      <w:autoSpaceDE w:val="0"/>
      <w:autoSpaceDN w:val="0"/>
      <w:adjustRightInd w:val="0"/>
    </w:pPr>
    <w:rPr>
      <w:szCs w:val="20"/>
    </w:rPr>
  </w:style>
  <w:style w:type="paragraph" w:customStyle="1" w:styleId="BriefTitle1">
    <w:name w:val="Brief Title 1"/>
    <w:basedOn w:val="Normal"/>
    <w:uiPriority w:val="99"/>
    <w:qFormat/>
    <w:rsid w:val="0063674A"/>
    <w:pPr>
      <w:widowControl w:val="0"/>
      <w:autoSpaceDE w:val="0"/>
      <w:autoSpaceDN w:val="0"/>
      <w:adjustRightInd w:val="0"/>
      <w:jc w:val="center"/>
      <w:outlineLvl w:val="0"/>
    </w:pPr>
    <w:rPr>
      <w:b/>
      <w:szCs w:val="20"/>
      <w:u w:val="single"/>
    </w:rPr>
  </w:style>
  <w:style w:type="paragraph" w:customStyle="1" w:styleId="TagCiteChar0">
    <w:name w:val="Tag/Cite Char"/>
    <w:basedOn w:val="Normal"/>
    <w:uiPriority w:val="99"/>
    <w:qFormat/>
    <w:rsid w:val="0063674A"/>
    <w:pPr>
      <w:widowControl w:val="0"/>
      <w:autoSpaceDE w:val="0"/>
      <w:autoSpaceDN w:val="0"/>
      <w:adjustRightInd w:val="0"/>
    </w:pPr>
    <w:rPr>
      <w:b/>
      <w:szCs w:val="20"/>
    </w:rPr>
  </w:style>
  <w:style w:type="paragraph" w:customStyle="1" w:styleId="ShellTitles">
    <w:name w:val="ShellTitles"/>
    <w:basedOn w:val="Normal"/>
    <w:uiPriority w:val="99"/>
    <w:qFormat/>
    <w:rsid w:val="0063674A"/>
    <w:pPr>
      <w:widowControl w:val="0"/>
      <w:autoSpaceDE w:val="0"/>
      <w:autoSpaceDN w:val="0"/>
      <w:adjustRightInd w:val="0"/>
    </w:pPr>
    <w:rPr>
      <w:b/>
      <w:szCs w:val="20"/>
    </w:rPr>
  </w:style>
  <w:style w:type="paragraph" w:customStyle="1" w:styleId="maintext">
    <w:name w:val="maintext"/>
    <w:basedOn w:val="Normal"/>
    <w:uiPriority w:val="99"/>
    <w:qFormat/>
    <w:rsid w:val="0063674A"/>
    <w:pPr>
      <w:widowControl w:val="0"/>
      <w:autoSpaceDE w:val="0"/>
      <w:autoSpaceDN w:val="0"/>
      <w:adjustRightInd w:val="0"/>
      <w:spacing w:before="100" w:beforeAutospacing="1" w:after="100" w:afterAutospacing="1"/>
    </w:pPr>
    <w:rPr>
      <w:szCs w:val="20"/>
    </w:rPr>
  </w:style>
  <w:style w:type="paragraph" w:customStyle="1" w:styleId="noindent">
    <w:name w:val="noindent"/>
    <w:basedOn w:val="Normal"/>
    <w:uiPriority w:val="99"/>
    <w:qFormat/>
    <w:rsid w:val="0063674A"/>
    <w:pPr>
      <w:spacing w:before="100" w:beforeAutospacing="1" w:after="100" w:afterAutospacing="1"/>
    </w:pPr>
  </w:style>
  <w:style w:type="paragraph" w:customStyle="1" w:styleId="ToRead">
    <w:name w:val="To Read"/>
    <w:basedOn w:val="Normal"/>
    <w:uiPriority w:val="99"/>
    <w:qFormat/>
    <w:rsid w:val="0063674A"/>
    <w:pPr>
      <w:ind w:left="720"/>
    </w:pPr>
    <w:rPr>
      <w:rFonts w:ascii="Verdana" w:hAnsi="Verdana"/>
      <w:b/>
      <w:u w:val="single"/>
    </w:rPr>
  </w:style>
  <w:style w:type="paragraph" w:customStyle="1" w:styleId="Style1">
    <w:name w:val="Style 1"/>
    <w:basedOn w:val="Normal"/>
    <w:uiPriority w:val="99"/>
    <w:qFormat/>
    <w:rsid w:val="0063674A"/>
    <w:pPr>
      <w:widowControl w:val="0"/>
      <w:ind w:firstLine="216"/>
    </w:pPr>
    <w:rPr>
      <w:noProof/>
      <w:color w:val="000000"/>
      <w:szCs w:val="20"/>
    </w:rPr>
  </w:style>
  <w:style w:type="paragraph" w:customStyle="1" w:styleId="Style40">
    <w:name w:val="Style 4"/>
    <w:basedOn w:val="Normal"/>
    <w:uiPriority w:val="99"/>
    <w:qFormat/>
    <w:rsid w:val="0063674A"/>
    <w:pPr>
      <w:widowControl w:val="0"/>
      <w:tabs>
        <w:tab w:val="left" w:pos="6876"/>
      </w:tabs>
      <w:ind w:left="3744"/>
    </w:pPr>
    <w:rPr>
      <w:noProof/>
      <w:color w:val="000000"/>
      <w:szCs w:val="20"/>
    </w:rPr>
  </w:style>
  <w:style w:type="paragraph" w:customStyle="1" w:styleId="listlevel1">
    <w:name w:val="list level 1"/>
    <w:basedOn w:val="Normal"/>
    <w:uiPriority w:val="99"/>
    <w:qFormat/>
    <w:rsid w:val="0063674A"/>
    <w:pPr>
      <w:overflowPunct w:val="0"/>
      <w:autoSpaceDE w:val="0"/>
      <w:autoSpaceDN w:val="0"/>
      <w:adjustRightInd w:val="0"/>
      <w:ind w:left="560" w:hanging="567"/>
    </w:pPr>
    <w:rPr>
      <w:color w:val="000000"/>
      <w:szCs w:val="20"/>
    </w:rPr>
  </w:style>
  <w:style w:type="paragraph" w:customStyle="1" w:styleId="listlevel2">
    <w:name w:val="list level 2"/>
    <w:basedOn w:val="Normal"/>
    <w:uiPriority w:val="99"/>
    <w:qFormat/>
    <w:rsid w:val="0063674A"/>
    <w:pPr>
      <w:overflowPunct w:val="0"/>
      <w:autoSpaceDE w:val="0"/>
      <w:autoSpaceDN w:val="0"/>
      <w:adjustRightInd w:val="0"/>
      <w:ind w:left="1120" w:hanging="560"/>
    </w:pPr>
    <w:rPr>
      <w:color w:val="000000"/>
      <w:szCs w:val="20"/>
    </w:rPr>
  </w:style>
  <w:style w:type="paragraph" w:customStyle="1" w:styleId="listlevel3">
    <w:name w:val="list level 3"/>
    <w:basedOn w:val="listlevel2"/>
    <w:uiPriority w:val="99"/>
    <w:qFormat/>
    <w:rsid w:val="0063674A"/>
    <w:pPr>
      <w:ind w:left="1660"/>
    </w:pPr>
  </w:style>
  <w:style w:type="paragraph" w:customStyle="1" w:styleId="PageNumber1">
    <w:name w:val="Page Number1"/>
    <w:basedOn w:val="Normal"/>
    <w:next w:val="Normal"/>
    <w:uiPriority w:val="99"/>
    <w:qFormat/>
    <w:rsid w:val="0063674A"/>
  </w:style>
  <w:style w:type="paragraph" w:customStyle="1" w:styleId="Card1">
    <w:name w:val="Card1"/>
    <w:uiPriority w:val="99"/>
    <w:qFormat/>
    <w:rsid w:val="0063674A"/>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63674A"/>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63674A"/>
    <w:pPr>
      <w:ind w:left="288" w:right="288"/>
    </w:pPr>
  </w:style>
  <w:style w:type="paragraph" w:customStyle="1" w:styleId="CaseListNormal">
    <w:name w:val="Case List Normal"/>
    <w:basedOn w:val="Normal"/>
    <w:uiPriority w:val="99"/>
    <w:qFormat/>
    <w:rsid w:val="0063674A"/>
    <w:rPr>
      <w:rFonts w:ascii="Times" w:hAnsi="Times"/>
      <w:szCs w:val="26"/>
    </w:rPr>
  </w:style>
  <w:style w:type="paragraph" w:customStyle="1" w:styleId="Body">
    <w:name w:val="Body"/>
    <w:basedOn w:val="Normal"/>
    <w:qFormat/>
    <w:rsid w:val="0063674A"/>
    <w:pPr>
      <w:outlineLvl w:val="3"/>
    </w:pPr>
    <w:rPr>
      <w:szCs w:val="20"/>
    </w:rPr>
  </w:style>
  <w:style w:type="paragraph" w:customStyle="1" w:styleId="3text">
    <w:name w:val="3text"/>
    <w:basedOn w:val="Normal"/>
    <w:uiPriority w:val="99"/>
    <w:qFormat/>
    <w:rsid w:val="0063674A"/>
    <w:pPr>
      <w:spacing w:before="100" w:beforeAutospacing="1" w:after="100" w:afterAutospacing="1"/>
    </w:pPr>
  </w:style>
  <w:style w:type="paragraph" w:customStyle="1" w:styleId="TimesNewRoman12">
    <w:name w:val="TimesNewRoman12"/>
    <w:uiPriority w:val="99"/>
    <w:qFormat/>
    <w:rsid w:val="0063674A"/>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63674A"/>
    <w:pPr>
      <w:spacing w:before="100" w:beforeAutospacing="1" w:after="100" w:afterAutospacing="1"/>
    </w:pPr>
  </w:style>
  <w:style w:type="paragraph" w:customStyle="1" w:styleId="medium-normal">
    <w:name w:val="medium-normal"/>
    <w:basedOn w:val="Normal"/>
    <w:uiPriority w:val="99"/>
    <w:qFormat/>
    <w:rsid w:val="0063674A"/>
    <w:pPr>
      <w:spacing w:before="100" w:beforeAutospacing="1" w:after="100" w:afterAutospacing="1"/>
    </w:pPr>
  </w:style>
  <w:style w:type="paragraph" w:customStyle="1" w:styleId="textChar">
    <w:name w:val="text Char"/>
    <w:basedOn w:val="Normal"/>
    <w:autoRedefine/>
    <w:uiPriority w:val="99"/>
    <w:qFormat/>
    <w:rsid w:val="0063674A"/>
    <w:rPr>
      <w:color w:val="000000"/>
      <w:sz w:val="18"/>
    </w:rPr>
  </w:style>
  <w:style w:type="paragraph" w:customStyle="1" w:styleId="text1">
    <w:name w:val="text1"/>
    <w:basedOn w:val="Normal"/>
    <w:autoRedefine/>
    <w:uiPriority w:val="99"/>
    <w:qFormat/>
    <w:rsid w:val="0063674A"/>
    <w:rPr>
      <w:szCs w:val="20"/>
    </w:rPr>
  </w:style>
  <w:style w:type="paragraph" w:customStyle="1" w:styleId="RepeatBlockHeading">
    <w:name w:val="Repeat Block Heading"/>
    <w:basedOn w:val="Normal"/>
    <w:autoRedefine/>
    <w:uiPriority w:val="99"/>
    <w:qFormat/>
    <w:rsid w:val="0063674A"/>
    <w:pPr>
      <w:jc w:val="center"/>
    </w:pPr>
    <w:rPr>
      <w:b/>
      <w:smallCaps/>
      <w:color w:val="000000"/>
      <w:u w:val="thick"/>
    </w:rPr>
  </w:style>
  <w:style w:type="paragraph" w:customStyle="1" w:styleId="story-headline">
    <w:name w:val="story-headline"/>
    <w:basedOn w:val="Normal"/>
    <w:uiPriority w:val="99"/>
    <w:qFormat/>
    <w:rsid w:val="0063674A"/>
    <w:pPr>
      <w:spacing w:before="72" w:after="72"/>
    </w:pPr>
    <w:rPr>
      <w:b/>
      <w:bCs/>
      <w:szCs w:val="26"/>
    </w:rPr>
  </w:style>
  <w:style w:type="paragraph" w:customStyle="1" w:styleId="story-body">
    <w:name w:val="story-body"/>
    <w:basedOn w:val="Normal"/>
    <w:uiPriority w:val="99"/>
    <w:qFormat/>
    <w:rsid w:val="0063674A"/>
    <w:pPr>
      <w:spacing w:before="100" w:beforeAutospacing="1" w:after="100" w:afterAutospacing="1"/>
    </w:pPr>
  </w:style>
  <w:style w:type="paragraph" w:customStyle="1" w:styleId="story-dateline">
    <w:name w:val="story-dateline"/>
    <w:basedOn w:val="Normal"/>
    <w:uiPriority w:val="99"/>
    <w:qFormat/>
    <w:rsid w:val="0063674A"/>
    <w:rPr>
      <w:b/>
      <w:bCs/>
    </w:rPr>
  </w:style>
  <w:style w:type="paragraph" w:customStyle="1" w:styleId="TextofCards">
    <w:name w:val="Text of Cards"/>
    <w:basedOn w:val="Normal"/>
    <w:uiPriority w:val="99"/>
    <w:qFormat/>
    <w:rsid w:val="0063674A"/>
    <w:rPr>
      <w:color w:val="000000"/>
      <w:spacing w:val="6"/>
      <w:szCs w:val="23"/>
    </w:rPr>
  </w:style>
  <w:style w:type="paragraph" w:customStyle="1" w:styleId="Corpotesto">
    <w:name w:val="Corpo testo"/>
    <w:basedOn w:val="Normal"/>
    <w:uiPriority w:val="99"/>
    <w:qFormat/>
    <w:rsid w:val="0063674A"/>
    <w:pPr>
      <w:widowControl w:val="0"/>
      <w:adjustRightInd w:val="0"/>
      <w:spacing w:after="283"/>
    </w:pPr>
    <w:rPr>
      <w:rFonts w:ascii="Times" w:hAnsi="Times"/>
    </w:rPr>
  </w:style>
  <w:style w:type="paragraph" w:customStyle="1" w:styleId="PageHeading">
    <w:name w:val="Page Heading"/>
    <w:basedOn w:val="Heading2"/>
    <w:uiPriority w:val="99"/>
    <w:qFormat/>
    <w:rsid w:val="0063674A"/>
    <w:pPr>
      <w:keepLines w:val="0"/>
      <w:pageBreakBefore w:val="0"/>
      <w:widowControl w:val="0"/>
      <w:suppressAutoHyphens/>
      <w:contextualSpacing/>
      <w:jc w:val="left"/>
    </w:pPr>
    <w:rPr>
      <w:rFonts w:eastAsia="Times New Roman" w:cs="Arial"/>
      <w:sz w:val="32"/>
      <w:szCs w:val="16"/>
      <w:u w:val="none"/>
    </w:rPr>
  </w:style>
  <w:style w:type="paragraph" w:customStyle="1" w:styleId="tagCharChar1Char">
    <w:name w:val="tag Char Char1 Char"/>
    <w:uiPriority w:val="99"/>
    <w:qFormat/>
    <w:rsid w:val="0063674A"/>
    <w:rPr>
      <w:rFonts w:eastAsia="Times New Roman" w:cs="Calibri"/>
      <w:b/>
      <w:bCs/>
    </w:rPr>
  </w:style>
  <w:style w:type="paragraph" w:customStyle="1" w:styleId="inside-copy">
    <w:name w:val="inside-copy"/>
    <w:basedOn w:val="Normal"/>
    <w:uiPriority w:val="99"/>
    <w:qFormat/>
    <w:rsid w:val="0063674A"/>
    <w:pPr>
      <w:spacing w:before="100" w:beforeAutospacing="1" w:after="100" w:afterAutospacing="1" w:line="225" w:lineRule="atLeast"/>
    </w:pPr>
    <w:rPr>
      <w:color w:val="000000"/>
      <w:sz w:val="18"/>
      <w:szCs w:val="18"/>
    </w:rPr>
  </w:style>
  <w:style w:type="paragraph" w:customStyle="1" w:styleId="OmniPage1">
    <w:name w:val="OmniPage #1"/>
    <w:basedOn w:val="Normal"/>
    <w:uiPriority w:val="99"/>
    <w:qFormat/>
    <w:rsid w:val="0063674A"/>
    <w:pPr>
      <w:widowControl w:val="0"/>
      <w:autoSpaceDE w:val="0"/>
      <w:autoSpaceDN w:val="0"/>
      <w:adjustRightInd w:val="0"/>
      <w:spacing w:line="240" w:lineRule="atLeast"/>
    </w:pPr>
    <w:rPr>
      <w:rFonts w:ascii="Times" w:hAnsi="Times"/>
    </w:rPr>
  </w:style>
  <w:style w:type="paragraph" w:customStyle="1" w:styleId="TitlePageCenter">
    <w:name w:val="Title Page Center"/>
    <w:basedOn w:val="Normal"/>
    <w:autoRedefine/>
    <w:uiPriority w:val="99"/>
    <w:qFormat/>
    <w:rsid w:val="0063674A"/>
    <w:pPr>
      <w:jc w:val="center"/>
    </w:pPr>
    <w:rPr>
      <w:rFonts w:ascii="Arial Narrow" w:hAnsi="Arial Narrow"/>
      <w:b/>
      <w:caps/>
      <w:szCs w:val="20"/>
    </w:rPr>
  </w:style>
  <w:style w:type="paragraph" w:customStyle="1" w:styleId="TitlePageBy">
    <w:name w:val="Title Page By"/>
    <w:basedOn w:val="TitlePageCenter"/>
    <w:next w:val="Normal"/>
    <w:autoRedefine/>
    <w:uiPriority w:val="99"/>
    <w:qFormat/>
    <w:rsid w:val="0063674A"/>
    <w:rPr>
      <w:rFonts w:ascii="Arial" w:hAnsi="Arial"/>
      <w:b w:val="0"/>
      <w:caps w:val="0"/>
      <w:sz w:val="20"/>
    </w:rPr>
  </w:style>
  <w:style w:type="paragraph" w:customStyle="1" w:styleId="ProjectTitleLine">
    <w:name w:val="Project Title Line"/>
    <w:basedOn w:val="Normal"/>
    <w:next w:val="Normal"/>
    <w:autoRedefine/>
    <w:uiPriority w:val="99"/>
    <w:qFormat/>
    <w:rsid w:val="0063674A"/>
    <w:pPr>
      <w:jc w:val="center"/>
    </w:pPr>
    <w:rPr>
      <w:caps/>
      <w:szCs w:val="20"/>
    </w:rPr>
  </w:style>
  <w:style w:type="paragraph" w:customStyle="1" w:styleId="LanguageStrike">
    <w:name w:val="Language Strike"/>
    <w:basedOn w:val="Normal"/>
    <w:next w:val="Normal"/>
    <w:uiPriority w:val="99"/>
    <w:qFormat/>
    <w:rsid w:val="0063674A"/>
    <w:rPr>
      <w:rFonts w:ascii="Arial Narrow" w:hAnsi="Arial Narrow"/>
      <w:strike/>
    </w:rPr>
  </w:style>
  <w:style w:type="paragraph" w:customStyle="1" w:styleId="NormalVerdana">
    <w:name w:val="Normal + Verdana"/>
    <w:aliases w:val="10 pt,White,Normal + Arial"/>
    <w:basedOn w:val="Normal"/>
    <w:uiPriority w:val="99"/>
    <w:qFormat/>
    <w:rsid w:val="0063674A"/>
    <w:rPr>
      <w:szCs w:val="20"/>
      <w:u w:val="single"/>
    </w:rPr>
  </w:style>
  <w:style w:type="paragraph" w:customStyle="1" w:styleId="Normal10pt">
    <w:name w:val="Normal + 10 pt"/>
    <w:basedOn w:val="Normal"/>
    <w:uiPriority w:val="99"/>
    <w:qFormat/>
    <w:rsid w:val="0063674A"/>
    <w:rPr>
      <w:szCs w:val="20"/>
    </w:rPr>
  </w:style>
  <w:style w:type="paragraph" w:customStyle="1" w:styleId="cardChar1Char">
    <w:name w:val="card Char1 Char"/>
    <w:basedOn w:val="Normal"/>
    <w:uiPriority w:val="99"/>
    <w:qFormat/>
    <w:rsid w:val="0063674A"/>
    <w:pPr>
      <w:ind w:left="288" w:right="288"/>
    </w:pPr>
    <w:rPr>
      <w:szCs w:val="20"/>
    </w:rPr>
  </w:style>
  <w:style w:type="paragraph" w:customStyle="1" w:styleId="CM12">
    <w:name w:val="CM12"/>
    <w:basedOn w:val="Default"/>
    <w:next w:val="Default"/>
    <w:uiPriority w:val="99"/>
    <w:qFormat/>
    <w:rsid w:val="0063674A"/>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63674A"/>
    <w:pPr>
      <w:widowControl w:val="0"/>
      <w:spacing w:after="480"/>
    </w:pPr>
    <w:rPr>
      <w:rFonts w:ascii="Granjon LT Std" w:hAnsi="Granjon LT Std"/>
      <w:color w:val="auto"/>
    </w:rPr>
  </w:style>
  <w:style w:type="paragraph" w:customStyle="1" w:styleId="CM10">
    <w:name w:val="CM10"/>
    <w:basedOn w:val="Default"/>
    <w:next w:val="Default"/>
    <w:uiPriority w:val="99"/>
    <w:qFormat/>
    <w:rsid w:val="0063674A"/>
    <w:pPr>
      <w:widowControl w:val="0"/>
      <w:spacing w:line="320" w:lineRule="atLeast"/>
    </w:pPr>
    <w:rPr>
      <w:rFonts w:ascii="Granjon LT Std" w:hAnsi="Granjon LT Std"/>
      <w:color w:val="auto"/>
    </w:rPr>
  </w:style>
  <w:style w:type="paragraph" w:customStyle="1" w:styleId="bold">
    <w:name w:val="bold"/>
    <w:basedOn w:val="Normal"/>
    <w:uiPriority w:val="99"/>
    <w:qFormat/>
    <w:rsid w:val="0063674A"/>
    <w:pPr>
      <w:spacing w:before="100" w:beforeAutospacing="1" w:after="100" w:afterAutospacing="1"/>
    </w:pPr>
    <w:rPr>
      <w:b/>
      <w:bCs/>
    </w:rPr>
  </w:style>
  <w:style w:type="paragraph" w:customStyle="1" w:styleId="StrikeThrough">
    <w:name w:val="Strike Through"/>
    <w:basedOn w:val="Normal"/>
    <w:next w:val="Normal"/>
    <w:uiPriority w:val="99"/>
    <w:qFormat/>
    <w:rsid w:val="0063674A"/>
    <w:rPr>
      <w:rFonts w:ascii="Arial Narrow" w:hAnsi="Arial Narrow"/>
      <w:strike/>
      <w:szCs w:val="20"/>
    </w:rPr>
  </w:style>
  <w:style w:type="paragraph" w:customStyle="1" w:styleId="textbodyblack">
    <w:name w:val="textbodyblack"/>
    <w:basedOn w:val="Normal"/>
    <w:uiPriority w:val="99"/>
    <w:qFormat/>
    <w:rsid w:val="0063674A"/>
    <w:pPr>
      <w:spacing w:before="100" w:beforeAutospacing="1" w:after="100" w:afterAutospacing="1"/>
    </w:pPr>
  </w:style>
  <w:style w:type="paragraph" w:customStyle="1" w:styleId="BlockHeading1">
    <w:name w:val="Block Heading 1"/>
    <w:basedOn w:val="Normal"/>
    <w:uiPriority w:val="99"/>
    <w:qFormat/>
    <w:rsid w:val="0063674A"/>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63674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rPr>
  </w:style>
  <w:style w:type="paragraph" w:customStyle="1" w:styleId="CardText10">
    <w:name w:val="Card Text 1"/>
    <w:basedOn w:val="Normal"/>
    <w:qFormat/>
    <w:rsid w:val="0063674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u w:val="single"/>
    </w:rPr>
  </w:style>
  <w:style w:type="paragraph" w:customStyle="1" w:styleId="SmallCard">
    <w:name w:val="Small Card"/>
    <w:basedOn w:val="Normal"/>
    <w:uiPriority w:val="99"/>
    <w:qFormat/>
    <w:rsid w:val="0063674A"/>
    <w:pPr>
      <w:spacing w:line="288" w:lineRule="auto"/>
      <w:ind w:left="720" w:right="720"/>
    </w:pPr>
    <w:rPr>
      <w:rFonts w:ascii="Bookman Old Style" w:hAnsi="Bookman Old Style"/>
      <w:sz w:val="12"/>
    </w:rPr>
  </w:style>
  <w:style w:type="character" w:customStyle="1" w:styleId="CiteCorrectedChar">
    <w:name w:val="Cite Corrected Char"/>
    <w:link w:val="CiteCorrected"/>
    <w:locked/>
    <w:rsid w:val="0063674A"/>
    <w:rPr>
      <w:rFonts w:ascii="Georgia" w:eastAsia="Times New Roman" w:hAnsi="Georgia"/>
      <w:b/>
      <w:bCs/>
      <w:szCs w:val="16"/>
      <w:u w:val="single"/>
    </w:rPr>
  </w:style>
  <w:style w:type="paragraph" w:customStyle="1" w:styleId="CiteCorrected">
    <w:name w:val="Cite Corrected"/>
    <w:basedOn w:val="Normal"/>
    <w:link w:val="CiteCorrectedChar"/>
    <w:qFormat/>
    <w:rsid w:val="0063674A"/>
    <w:rPr>
      <w:rFonts w:ascii="Georgia" w:eastAsia="Times New Roman" w:hAnsi="Georgia"/>
      <w:b/>
      <w:bCs/>
      <w:sz w:val="24"/>
      <w:szCs w:val="16"/>
      <w:u w:val="single"/>
    </w:rPr>
  </w:style>
  <w:style w:type="paragraph" w:customStyle="1" w:styleId="CardText2">
    <w:name w:val="Card Text 2"/>
    <w:basedOn w:val="CardText10"/>
    <w:link w:val="CardText2Char"/>
    <w:qFormat/>
    <w:rsid w:val="0063674A"/>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Cs w:val="22"/>
    </w:rPr>
  </w:style>
  <w:style w:type="paragraph" w:customStyle="1" w:styleId="StyleLeft02">
    <w:name w:val="Style Left:  0.2&quot;"/>
    <w:basedOn w:val="Normal"/>
    <w:uiPriority w:val="99"/>
    <w:qFormat/>
    <w:rsid w:val="0063674A"/>
    <w:pPr>
      <w:ind w:left="288"/>
    </w:pPr>
    <w:rPr>
      <w:rFonts w:eastAsia="SimSun"/>
      <w:szCs w:val="20"/>
      <w:lang w:eastAsia="zh-CN"/>
    </w:rPr>
  </w:style>
  <w:style w:type="paragraph" w:customStyle="1" w:styleId="story-body-text">
    <w:name w:val="story-body-text"/>
    <w:basedOn w:val="Normal"/>
    <w:uiPriority w:val="99"/>
    <w:qFormat/>
    <w:rsid w:val="0063674A"/>
    <w:pPr>
      <w:spacing w:before="100" w:beforeAutospacing="1" w:after="100" w:afterAutospacing="1"/>
    </w:pPr>
  </w:style>
  <w:style w:type="paragraph" w:customStyle="1" w:styleId="BriefTitle2">
    <w:name w:val="Brief Title 2"/>
    <w:basedOn w:val="BriefTitle"/>
    <w:uiPriority w:val="99"/>
    <w:qFormat/>
    <w:rsid w:val="0063674A"/>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63674A"/>
    <w:rPr>
      <w:u w:val="single"/>
    </w:rPr>
  </w:style>
  <w:style w:type="paragraph" w:customStyle="1" w:styleId="StyleCardText11ptUnderline">
    <w:name w:val="Style Card Text + 11 pt Underline"/>
    <w:link w:val="StyleCardText11ptUnderlineChar"/>
    <w:qFormat/>
    <w:rsid w:val="0063674A"/>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63674A"/>
    <w:rPr>
      <w:rFonts w:ascii="Georgia" w:hAnsi="Georgia"/>
      <w:sz w:val="16"/>
    </w:rPr>
  </w:style>
  <w:style w:type="paragraph" w:customStyle="1" w:styleId="StyleMinimizedText11pt">
    <w:name w:val="Style Minimized Text + 11 pt"/>
    <w:basedOn w:val="Normal"/>
    <w:link w:val="StyleMinimizedText11ptChar"/>
    <w:qFormat/>
    <w:rsid w:val="0063674A"/>
    <w:rPr>
      <w:rFonts w:ascii="Georgia" w:hAnsi="Georgia"/>
      <w:sz w:val="16"/>
    </w:rPr>
  </w:style>
  <w:style w:type="character" w:customStyle="1" w:styleId="StyleMinimizedText11pt1Char">
    <w:name w:val="Style Minimized Text + 11 pt1 Char"/>
    <w:basedOn w:val="DefaultParagraphFont"/>
    <w:link w:val="StyleMinimizedText11pt1"/>
    <w:locked/>
    <w:rsid w:val="0063674A"/>
    <w:rPr>
      <w:rFonts w:ascii="Georgia" w:hAnsi="Georgia"/>
      <w:sz w:val="16"/>
    </w:rPr>
  </w:style>
  <w:style w:type="paragraph" w:customStyle="1" w:styleId="StyleMinimizedText11pt1">
    <w:name w:val="Style Minimized Text + 11 pt1"/>
    <w:basedOn w:val="Normal"/>
    <w:link w:val="StyleMinimizedText11pt1Char"/>
    <w:qFormat/>
    <w:rsid w:val="0063674A"/>
    <w:rPr>
      <w:rFonts w:ascii="Georgia" w:hAnsi="Georgia"/>
      <w:sz w:val="16"/>
    </w:rPr>
  </w:style>
  <w:style w:type="character" w:customStyle="1" w:styleId="Debate-CardSmalltextF2Char">
    <w:name w:val="Debate- Card Small text F2 Char"/>
    <w:link w:val="Debate-CardSmalltextF2"/>
    <w:locked/>
    <w:rsid w:val="0063674A"/>
    <w:rPr>
      <w:rFonts w:ascii="Arial Narrow" w:hAnsi="Arial Narrow"/>
      <w:sz w:val="16"/>
    </w:rPr>
  </w:style>
  <w:style w:type="paragraph" w:customStyle="1" w:styleId="Debate-CardSmalltextF2">
    <w:name w:val="Debate- Card Small text F2"/>
    <w:basedOn w:val="Normal"/>
    <w:next w:val="Normal"/>
    <w:link w:val="Debate-CardSmalltextF2Char"/>
    <w:qFormat/>
    <w:rsid w:val="0063674A"/>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63674A"/>
    <w:rPr>
      <w:rFonts w:ascii="Arial Narrow" w:hAnsi="Arial Narrow"/>
      <w:b/>
      <w:sz w:val="18"/>
      <w:u w:val="single"/>
    </w:rPr>
  </w:style>
  <w:style w:type="paragraph" w:customStyle="1" w:styleId="Debate-EmphasizedText-F5">
    <w:name w:val="Debate- Emphasized Text- F5"/>
    <w:basedOn w:val="Normal"/>
    <w:link w:val="Debate-EmphasizedText-F5Char"/>
    <w:qFormat/>
    <w:rsid w:val="0063674A"/>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63674A"/>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63674A"/>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63674A"/>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63674A"/>
    <w:rPr>
      <w:rFonts w:ascii="Times New Roman" w:eastAsia="Times New Roman" w:hAnsi="Times New Roman" w:cs="Calibri"/>
      <w:sz w:val="16"/>
    </w:rPr>
  </w:style>
  <w:style w:type="character" w:customStyle="1" w:styleId="CardStyleChar">
    <w:name w:val="Card Style Char"/>
    <w:link w:val="CardStyle"/>
    <w:locked/>
    <w:rsid w:val="0063674A"/>
    <w:rPr>
      <w:rFonts w:ascii="Calibri" w:hAnsi="Calibri"/>
      <w:sz w:val="22"/>
    </w:rPr>
  </w:style>
  <w:style w:type="paragraph" w:customStyle="1" w:styleId="emactive">
    <w:name w:val="emactive"/>
    <w:basedOn w:val="Normal"/>
    <w:uiPriority w:val="99"/>
    <w:qFormat/>
    <w:rsid w:val="0063674A"/>
    <w:pPr>
      <w:spacing w:before="100" w:beforeAutospacing="1" w:after="100" w:afterAutospacing="1"/>
    </w:pPr>
  </w:style>
  <w:style w:type="paragraph" w:customStyle="1" w:styleId="emready">
    <w:name w:val="emready"/>
    <w:basedOn w:val="Normal"/>
    <w:uiPriority w:val="99"/>
    <w:qFormat/>
    <w:rsid w:val="0063674A"/>
    <w:pPr>
      <w:spacing w:before="100" w:beforeAutospacing="1" w:after="100" w:afterAutospacing="1"/>
    </w:pPr>
  </w:style>
  <w:style w:type="character" w:customStyle="1" w:styleId="BoldandUnderlineCharCharCharCharCharChar">
    <w:name w:val="Bold and Underline Char Char Char Char Char Char"/>
    <w:link w:val="BoldandUnderlineCharCharCharCharChar"/>
    <w:locked/>
    <w:rsid w:val="0063674A"/>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63674A"/>
    <w:rPr>
      <w:rFonts w:ascii="Georgia" w:eastAsia="Times New Roman" w:hAnsi="Georgia" w:cs="Times New Roman"/>
      <w:b/>
      <w:sz w:val="24"/>
      <w:u w:val="single"/>
    </w:rPr>
  </w:style>
  <w:style w:type="character" w:customStyle="1" w:styleId="CardHighlightChar">
    <w:name w:val="Card Highlight Char"/>
    <w:link w:val="CardHighlight"/>
    <w:locked/>
    <w:rsid w:val="0063674A"/>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63674A"/>
    <w:pPr>
      <w:shd w:val="clear" w:color="auto" w:fill="66FFFF"/>
    </w:pPr>
    <w:rPr>
      <w:rFonts w:eastAsia="Calibri" w:cs="Calibri"/>
      <w:sz w:val="24"/>
      <w:u w:val="single"/>
    </w:rPr>
  </w:style>
  <w:style w:type="character" w:customStyle="1" w:styleId="BlockHeaderHiddenChar">
    <w:name w:val="Block Header Hidden Char"/>
    <w:link w:val="BlockHeaderHidden"/>
    <w:locked/>
    <w:rsid w:val="0063674A"/>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63674A"/>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63674A"/>
    <w:pPr>
      <w:spacing w:before="100" w:beforeAutospacing="1" w:after="100" w:afterAutospacing="1"/>
    </w:pPr>
  </w:style>
  <w:style w:type="paragraph" w:customStyle="1" w:styleId="norma">
    <w:name w:val="norma"/>
    <w:basedOn w:val="Heading3"/>
    <w:uiPriority w:val="99"/>
    <w:qFormat/>
    <w:rsid w:val="0063674A"/>
    <w:rPr>
      <w:rFonts w:eastAsia="MS Gothic" w:cs="Arial"/>
      <w:bCs w:val="0"/>
      <w:sz w:val="24"/>
    </w:rPr>
  </w:style>
  <w:style w:type="paragraph" w:customStyle="1" w:styleId="nromal">
    <w:name w:val="nromal"/>
    <w:basedOn w:val="Normal"/>
    <w:uiPriority w:val="99"/>
    <w:qFormat/>
    <w:rsid w:val="0063674A"/>
    <w:pPr>
      <w:keepNext/>
      <w:keepLines/>
      <w:spacing w:before="200"/>
      <w:outlineLvl w:val="3"/>
    </w:pPr>
    <w:rPr>
      <w:rFonts w:cs="Cambria"/>
      <w:b/>
      <w:iCs/>
    </w:rPr>
  </w:style>
  <w:style w:type="paragraph" w:customStyle="1" w:styleId="natural">
    <w:name w:val="natural"/>
    <w:basedOn w:val="Normal"/>
    <w:uiPriority w:val="99"/>
    <w:qFormat/>
    <w:rsid w:val="0063674A"/>
    <w:pPr>
      <w:keepNext/>
      <w:keepLines/>
      <w:spacing w:before="200"/>
      <w:outlineLvl w:val="3"/>
    </w:pPr>
    <w:rPr>
      <w:b/>
      <w:iCs/>
    </w:rPr>
  </w:style>
  <w:style w:type="paragraph" w:customStyle="1" w:styleId="nroaml">
    <w:name w:val="nroaml"/>
    <w:basedOn w:val="Normal"/>
    <w:uiPriority w:val="99"/>
    <w:qFormat/>
    <w:rsid w:val="0063674A"/>
    <w:pPr>
      <w:keepNext/>
      <w:keepLines/>
      <w:spacing w:before="200"/>
      <w:outlineLvl w:val="3"/>
    </w:pPr>
    <w:rPr>
      <w:b/>
      <w:iCs/>
    </w:rPr>
  </w:style>
  <w:style w:type="paragraph" w:customStyle="1" w:styleId="noraml">
    <w:name w:val="noraml"/>
    <w:basedOn w:val="Normal"/>
    <w:uiPriority w:val="99"/>
    <w:qFormat/>
    <w:rsid w:val="0063674A"/>
    <w:pPr>
      <w:keepNext/>
      <w:keepLines/>
      <w:spacing w:before="200"/>
      <w:outlineLvl w:val="3"/>
    </w:pPr>
    <w:rPr>
      <w:b/>
      <w:iCs/>
    </w:rPr>
  </w:style>
  <w:style w:type="character" w:customStyle="1" w:styleId="SmallSizeParagraphChar">
    <w:name w:val="Small Size Paragraph Char"/>
    <w:link w:val="SmallSizeParagraph"/>
    <w:locked/>
    <w:rsid w:val="0063674A"/>
    <w:rPr>
      <w:rFonts w:ascii="Georgia" w:eastAsia="Calibri" w:hAnsi="Georgia"/>
      <w:sz w:val="16"/>
      <w:szCs w:val="16"/>
    </w:rPr>
  </w:style>
  <w:style w:type="paragraph" w:customStyle="1" w:styleId="SmallSizeParagraph">
    <w:name w:val="Small Size Paragraph"/>
    <w:basedOn w:val="Normal"/>
    <w:link w:val="SmallSizeParagraphChar"/>
    <w:qFormat/>
    <w:rsid w:val="0063674A"/>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63674A"/>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63674A"/>
    <w:pPr>
      <w:pBdr>
        <w:top w:val="single" w:sz="4" w:space="0" w:color="auto"/>
        <w:left w:val="single" w:sz="4" w:space="0" w:color="auto"/>
        <w:bottom w:val="single" w:sz="4" w:space="0" w:color="auto"/>
        <w:right w:val="single" w:sz="4" w:space="0" w:color="auto"/>
      </w:pBdr>
    </w:pPr>
    <w:rPr>
      <w:rFonts w:ascii="Georgia" w:hAnsi="Georgia"/>
      <w:b/>
      <w:bCs/>
      <w:sz w:val="24"/>
      <w:bdr w:val="single" w:sz="4" w:space="0" w:color="auto" w:frame="1"/>
    </w:rPr>
  </w:style>
  <w:style w:type="character" w:customStyle="1" w:styleId="LanguageEditingChar">
    <w:name w:val="Language Editing Char"/>
    <w:link w:val="LanguageEditing"/>
    <w:locked/>
    <w:rsid w:val="0063674A"/>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63674A"/>
    <w:rPr>
      <w:rFonts w:ascii="Times New Roman" w:eastAsia="Times New Roman" w:hAnsi="Times New Roman" w:cs="Times New Roman"/>
      <w:strike/>
      <w:sz w:val="20"/>
    </w:rPr>
  </w:style>
  <w:style w:type="character" w:customStyle="1" w:styleId="CardT1Char">
    <w:name w:val="CardT1 Char"/>
    <w:link w:val="CardT1"/>
    <w:locked/>
    <w:rsid w:val="0063674A"/>
    <w:rPr>
      <w:rFonts w:ascii="Arial" w:eastAsia="Calibri" w:hAnsi="Arial" w:cs="Arial"/>
      <w:kern w:val="2"/>
      <w:sz w:val="14"/>
      <w:szCs w:val="14"/>
      <w:lang w:eastAsia="zh-TW"/>
    </w:rPr>
  </w:style>
  <w:style w:type="paragraph" w:customStyle="1" w:styleId="CardT1">
    <w:name w:val="CardT1"/>
    <w:basedOn w:val="Normal"/>
    <w:link w:val="CardT1Char"/>
    <w:qFormat/>
    <w:rsid w:val="0063674A"/>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63674A"/>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63674A"/>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63674A"/>
    <w:pPr>
      <w:spacing w:before="100" w:beforeAutospacing="1" w:after="100" w:afterAutospacing="1"/>
    </w:pPr>
  </w:style>
  <w:style w:type="paragraph" w:customStyle="1" w:styleId="CiteReal">
    <w:name w:val="Cite Real"/>
    <w:basedOn w:val="Normal"/>
    <w:next w:val="Normal"/>
    <w:uiPriority w:val="99"/>
    <w:qFormat/>
    <w:rsid w:val="0063674A"/>
    <w:rPr>
      <w:rFonts w:eastAsia="MS Mincho"/>
      <w:b/>
      <w:u w:val="single"/>
    </w:rPr>
  </w:style>
  <w:style w:type="paragraph" w:customStyle="1" w:styleId="2909F619802848F09E01365C32F34654">
    <w:name w:val="2909F619802848F09E01365C32F34654"/>
    <w:uiPriority w:val="99"/>
    <w:qFormat/>
    <w:rsid w:val="0063674A"/>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63674A"/>
    <w:rPr>
      <w:rFonts w:ascii="Georgia" w:eastAsia="Calibri" w:hAnsi="Georgia"/>
      <w:u w:val="single"/>
      <w:lang w:val="x-none" w:eastAsia="zh-CN"/>
    </w:rPr>
  </w:style>
  <w:style w:type="paragraph" w:customStyle="1" w:styleId="UnderlineS">
    <w:name w:val="Underline S"/>
    <w:basedOn w:val="Normal"/>
    <w:link w:val="UnderlineSChar"/>
    <w:qFormat/>
    <w:rsid w:val="0063674A"/>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63674A"/>
    <w:rPr>
      <w:rFonts w:ascii="Georgia" w:eastAsia="SimSun" w:hAnsi="Georgia"/>
      <w:sz w:val="12"/>
    </w:rPr>
  </w:style>
  <w:style w:type="paragraph" w:customStyle="1" w:styleId="Ununderlined">
    <w:name w:val="Ununderlined"/>
    <w:basedOn w:val="Normal"/>
    <w:link w:val="UnunderlinedChar"/>
    <w:qFormat/>
    <w:rsid w:val="0063674A"/>
    <w:rPr>
      <w:rFonts w:ascii="Georgia" w:eastAsia="SimSun" w:hAnsi="Georgia"/>
      <w:sz w:val="12"/>
    </w:rPr>
  </w:style>
  <w:style w:type="character" w:customStyle="1" w:styleId="HighlightingChar">
    <w:name w:val="Highlighting Char"/>
    <w:link w:val="Highlighting"/>
    <w:locked/>
    <w:rsid w:val="0063674A"/>
    <w:rPr>
      <w:rFonts w:ascii="Georgia" w:eastAsia="SimSun" w:hAnsi="Georgia"/>
      <w:u w:val="thick"/>
    </w:rPr>
  </w:style>
  <w:style w:type="paragraph" w:customStyle="1" w:styleId="Highlighting">
    <w:name w:val="Highlighting"/>
    <w:basedOn w:val="Normal"/>
    <w:link w:val="HighlightingChar"/>
    <w:autoRedefine/>
    <w:qFormat/>
    <w:rsid w:val="0063674A"/>
    <w:rPr>
      <w:rFonts w:ascii="Georgia" w:eastAsia="SimSun" w:hAnsi="Georgia"/>
      <w:sz w:val="24"/>
      <w:u w:val="thick"/>
    </w:rPr>
  </w:style>
  <w:style w:type="character" w:customStyle="1" w:styleId="CITEChar0">
    <w:name w:val="CITE Char"/>
    <w:link w:val="CITE"/>
    <w:locked/>
    <w:rsid w:val="0063674A"/>
    <w:rPr>
      <w:rFonts w:ascii="Arial" w:eastAsia="Times New Roman" w:hAnsi="Arial" w:cs="Arial"/>
      <w:iCs/>
      <w:smallCaps/>
      <w:sz w:val="20"/>
      <w:szCs w:val="20"/>
      <w:u w:val="double"/>
    </w:rPr>
  </w:style>
  <w:style w:type="paragraph" w:customStyle="1" w:styleId="CITE">
    <w:name w:val="CITE"/>
    <w:basedOn w:val="Heading2"/>
    <w:link w:val="CITEChar0"/>
    <w:autoRedefine/>
    <w:qFormat/>
    <w:rsid w:val="0063674A"/>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63674A"/>
    <w:pPr>
      <w:spacing w:before="100" w:beforeAutospacing="1" w:after="100" w:afterAutospacing="1"/>
    </w:pPr>
    <w:rPr>
      <w:lang w:eastAsia="zh-CN"/>
    </w:rPr>
  </w:style>
  <w:style w:type="paragraph" w:customStyle="1" w:styleId="D345FF3D873148C5AE3FBF3267827368">
    <w:name w:val="D345FF3D873148C5AE3FBF3267827368"/>
    <w:uiPriority w:val="99"/>
    <w:qFormat/>
    <w:rsid w:val="0063674A"/>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63674A"/>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63674A"/>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63674A"/>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63674A"/>
    <w:rPr>
      <w:b/>
      <w:sz w:val="28"/>
    </w:rPr>
  </w:style>
  <w:style w:type="character" w:customStyle="1" w:styleId="SourcenameChar">
    <w:name w:val="Source name Char"/>
    <w:link w:val="Sourcename"/>
    <w:locked/>
    <w:rsid w:val="0063674A"/>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63674A"/>
    <w:rPr>
      <w:b/>
      <w:bCs/>
      <w:sz w:val="20"/>
    </w:rPr>
  </w:style>
  <w:style w:type="character" w:customStyle="1" w:styleId="underlinedcardChar">
    <w:name w:val="underlined card Char"/>
    <w:link w:val="underlinedcard0"/>
    <w:locked/>
    <w:rsid w:val="0063674A"/>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63674A"/>
    <w:rPr>
      <w:sz w:val="24"/>
      <w:u w:val="single"/>
    </w:rPr>
  </w:style>
  <w:style w:type="paragraph" w:customStyle="1" w:styleId="FullText">
    <w:name w:val="Full Text"/>
    <w:basedOn w:val="Normal"/>
    <w:uiPriority w:val="99"/>
    <w:qFormat/>
    <w:rsid w:val="0063674A"/>
  </w:style>
  <w:style w:type="character" w:customStyle="1" w:styleId="TextUnderlineChar">
    <w:name w:val="Text Underline Char"/>
    <w:link w:val="TextUnderline"/>
    <w:locked/>
    <w:rsid w:val="0063674A"/>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63674A"/>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63674A"/>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63674A"/>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63674A"/>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63674A"/>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63674A"/>
    <w:pPr>
      <w:spacing w:before="240"/>
      <w:outlineLvl w:val="2"/>
    </w:pPr>
    <w:rPr>
      <w:b/>
    </w:rPr>
  </w:style>
  <w:style w:type="character" w:customStyle="1" w:styleId="CiteCardChar">
    <w:name w:val="Cite_Card Char"/>
    <w:link w:val="CiteCard0"/>
    <w:locked/>
    <w:rsid w:val="0063674A"/>
    <w:rPr>
      <w:rFonts w:ascii="Times New Roman" w:eastAsia="Times New Roman" w:hAnsi="Times New Roman" w:cs="Arial"/>
      <w:bCs/>
      <w:sz w:val="20"/>
      <w:szCs w:val="20"/>
    </w:rPr>
  </w:style>
  <w:style w:type="paragraph" w:customStyle="1" w:styleId="CiteCard0">
    <w:name w:val="Cite_Card"/>
    <w:link w:val="CiteCardChar"/>
    <w:qFormat/>
    <w:rsid w:val="0063674A"/>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63674A"/>
    <w:pPr>
      <w:widowControl w:val="0"/>
    </w:pPr>
    <w:rPr>
      <w:rFonts w:eastAsia="MS Mincho"/>
      <w:color w:val="auto"/>
    </w:rPr>
  </w:style>
  <w:style w:type="paragraph" w:customStyle="1" w:styleId="dropcap">
    <w:name w:val="dropcap"/>
    <w:basedOn w:val="Normal"/>
    <w:uiPriority w:val="99"/>
    <w:qFormat/>
    <w:rsid w:val="0063674A"/>
    <w:pPr>
      <w:spacing w:before="100" w:beforeAutospacing="1" w:after="100" w:afterAutospacing="1"/>
    </w:pPr>
  </w:style>
  <w:style w:type="character" w:customStyle="1" w:styleId="StyleStyle49pt6Char">
    <w:name w:val="Style Style4 + 9 pt6 Char"/>
    <w:basedOn w:val="Style4Char"/>
    <w:link w:val="StyleStyle49pt6"/>
    <w:locked/>
    <w:rsid w:val="0063674A"/>
    <w:rPr>
      <w:rFonts w:ascii="Georgia" w:hAnsi="Georgia"/>
      <w:sz w:val="22"/>
      <w:u w:val="single"/>
    </w:rPr>
  </w:style>
  <w:style w:type="paragraph" w:customStyle="1" w:styleId="StyleStyle49pt6">
    <w:name w:val="Style Style4 + 9 pt6"/>
    <w:basedOn w:val="Style4"/>
    <w:link w:val="StyleStyle49pt6Char"/>
    <w:qFormat/>
    <w:rsid w:val="0063674A"/>
    <w:rPr>
      <w:rFonts w:ascii="Georgia" w:hAnsi="Georgia"/>
    </w:rPr>
  </w:style>
  <w:style w:type="character" w:customStyle="1" w:styleId="UnderlineCharCharCharCharChar">
    <w:name w:val="Underline Char Char Char Char Char"/>
    <w:link w:val="UnderlineCharCharCharChar"/>
    <w:locked/>
    <w:rsid w:val="0063674A"/>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63674A"/>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63674A"/>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63674A"/>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63674A"/>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63674A"/>
    <w:rPr>
      <w:rFonts w:ascii="Georgia" w:hAnsi="Georgia" w:cs="Calibri"/>
      <w:b/>
      <w:bCs/>
      <w:sz w:val="24"/>
      <w:u w:val="single"/>
    </w:rPr>
  </w:style>
  <w:style w:type="character" w:customStyle="1" w:styleId="DebatenoramlChar">
    <w:name w:val="Debatenoraml Char"/>
    <w:link w:val="Debatenoraml"/>
    <w:locked/>
    <w:rsid w:val="0063674A"/>
    <w:rPr>
      <w:rFonts w:ascii="Times New Roman" w:hAnsi="Times New Roman" w:cs="Times New Roman"/>
    </w:rPr>
  </w:style>
  <w:style w:type="paragraph" w:customStyle="1" w:styleId="Debatenoraml">
    <w:name w:val="Debatenoraml"/>
    <w:basedOn w:val="NoSpacing"/>
    <w:link w:val="DebatenoramlChar"/>
    <w:qFormat/>
    <w:rsid w:val="0063674A"/>
    <w:pPr>
      <w:spacing w:line="240" w:lineRule="auto"/>
    </w:pPr>
    <w:rPr>
      <w:rFonts w:ascii="Times New Roman" w:hAnsi="Times New Roman" w:cs="Times New Roman"/>
    </w:rPr>
  </w:style>
  <w:style w:type="paragraph" w:customStyle="1" w:styleId="SynergyTag">
    <w:name w:val="SynergyTag"/>
    <w:basedOn w:val="Normal"/>
    <w:uiPriority w:val="99"/>
    <w:qFormat/>
    <w:rsid w:val="0063674A"/>
    <w:rPr>
      <w:rFonts w:eastAsia="Calibri"/>
      <w:b/>
    </w:rPr>
  </w:style>
  <w:style w:type="character" w:customStyle="1" w:styleId="QualsChar">
    <w:name w:val="Quals Char"/>
    <w:link w:val="Quals"/>
    <w:locked/>
    <w:rsid w:val="0063674A"/>
    <w:rPr>
      <w:rFonts w:ascii="Georgia" w:eastAsia="Calibri" w:hAnsi="Georgia"/>
      <w:sz w:val="18"/>
    </w:rPr>
  </w:style>
  <w:style w:type="paragraph" w:customStyle="1" w:styleId="Quals">
    <w:name w:val="Quals"/>
    <w:basedOn w:val="Normal"/>
    <w:link w:val="QualsChar"/>
    <w:qFormat/>
    <w:rsid w:val="0063674A"/>
    <w:rPr>
      <w:rFonts w:ascii="Georgia" w:eastAsia="Calibri" w:hAnsi="Georgia"/>
      <w:sz w:val="18"/>
    </w:rPr>
  </w:style>
  <w:style w:type="paragraph" w:customStyle="1" w:styleId="times">
    <w:name w:val="times"/>
    <w:basedOn w:val="Normal"/>
    <w:uiPriority w:val="99"/>
    <w:qFormat/>
    <w:rsid w:val="0063674A"/>
    <w:pPr>
      <w:spacing w:before="100" w:beforeAutospacing="1" w:after="100" w:afterAutospacing="1"/>
    </w:pPr>
  </w:style>
  <w:style w:type="paragraph" w:customStyle="1" w:styleId="BodyA">
    <w:name w:val="Body A"/>
    <w:uiPriority w:val="99"/>
    <w:qFormat/>
    <w:rsid w:val="0063674A"/>
    <w:rPr>
      <w:rFonts w:ascii="Helvetica" w:eastAsia="ヒラギノ角ゴ Pro W3" w:hAnsi="Helvetica" w:cs="Times New Roman"/>
      <w:color w:val="000000"/>
      <w:szCs w:val="20"/>
    </w:rPr>
  </w:style>
  <w:style w:type="character" w:customStyle="1" w:styleId="StarredChar">
    <w:name w:val="Starred Char"/>
    <w:link w:val="Starred"/>
    <w:locked/>
    <w:rsid w:val="0063674A"/>
    <w:rPr>
      <w:rFonts w:ascii="Georgia" w:eastAsia="Times New Roman" w:hAnsi="Georgia"/>
      <w:b/>
      <w:caps/>
      <w:szCs w:val="28"/>
      <w:u w:val="single"/>
    </w:rPr>
  </w:style>
  <w:style w:type="paragraph" w:customStyle="1" w:styleId="Starred">
    <w:name w:val="Starred"/>
    <w:basedOn w:val="Normal"/>
    <w:link w:val="StarredChar"/>
    <w:qFormat/>
    <w:rsid w:val="0063674A"/>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63674A"/>
    <w:rPr>
      <w:rFonts w:ascii="Georgia" w:eastAsia="Times New Roman" w:hAnsi="Georgia"/>
      <w:b/>
      <w:caps/>
      <w:szCs w:val="28"/>
      <w:u w:val="single"/>
    </w:rPr>
  </w:style>
  <w:style w:type="paragraph" w:customStyle="1" w:styleId="NotStarred">
    <w:name w:val="NotStarred"/>
    <w:basedOn w:val="Normal"/>
    <w:link w:val="NotStarredChar"/>
    <w:qFormat/>
    <w:rsid w:val="0063674A"/>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63674A"/>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63674A"/>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63674A"/>
    <w:pPr>
      <w:pBdr>
        <w:top w:val="single" w:sz="4" w:space="0" w:color="auto"/>
        <w:left w:val="single" w:sz="4" w:space="0" w:color="auto"/>
        <w:bottom w:val="single" w:sz="4" w:space="0" w:color="auto"/>
        <w:right w:val="single" w:sz="4" w:space="0" w:color="auto"/>
      </w:pBdr>
    </w:pPr>
    <w:rPr>
      <w:rFonts w:ascii="Times New Roman" w:hAnsi="Times New Roman" w:cs="Times New Roman"/>
      <w:sz w:val="24"/>
      <w:bdr w:val="single" w:sz="4" w:space="0" w:color="auto" w:frame="1"/>
    </w:rPr>
  </w:style>
  <w:style w:type="character" w:customStyle="1" w:styleId="H4TagChar1">
    <w:name w:val="H4 (Tag) Char1"/>
    <w:link w:val="H4Tag"/>
    <w:locked/>
    <w:rsid w:val="0063674A"/>
    <w:rPr>
      <w:rFonts w:ascii="Georgia" w:eastAsia="Calibri" w:hAnsi="Georgia"/>
      <w:b/>
    </w:rPr>
  </w:style>
  <w:style w:type="paragraph" w:customStyle="1" w:styleId="H4Tag">
    <w:name w:val="H4 (Tag)"/>
    <w:basedOn w:val="Normal"/>
    <w:link w:val="H4TagChar1"/>
    <w:qFormat/>
    <w:rsid w:val="0063674A"/>
    <w:rPr>
      <w:rFonts w:ascii="Georgia" w:eastAsia="Calibri" w:hAnsi="Georgia"/>
      <w:b/>
      <w:sz w:val="24"/>
    </w:rPr>
  </w:style>
  <w:style w:type="paragraph" w:customStyle="1" w:styleId="CM25">
    <w:name w:val="CM25"/>
    <w:basedOn w:val="Default"/>
    <w:next w:val="Default"/>
    <w:uiPriority w:val="99"/>
    <w:qFormat/>
    <w:rsid w:val="0063674A"/>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63674A"/>
    <w:rPr>
      <w:rFonts w:ascii="Georgia" w:hAnsi="Georgia"/>
      <w:b/>
    </w:rPr>
  </w:style>
  <w:style w:type="paragraph" w:customStyle="1" w:styleId="Debate-CardTagandCite-F6">
    <w:name w:val="Debate- Card Tag and Cite- F6"/>
    <w:basedOn w:val="Normal"/>
    <w:link w:val="Debate-CardTagandCite-F6Char"/>
    <w:qFormat/>
    <w:rsid w:val="0063674A"/>
    <w:pPr>
      <w:contextualSpacing/>
    </w:pPr>
    <w:rPr>
      <w:rFonts w:ascii="Georgia" w:hAnsi="Georgia"/>
      <w:b/>
      <w:sz w:val="24"/>
    </w:rPr>
  </w:style>
  <w:style w:type="character" w:customStyle="1" w:styleId="CardtextChar4">
    <w:name w:val="Card text Char"/>
    <w:link w:val="Cardtext3"/>
    <w:locked/>
    <w:rsid w:val="0063674A"/>
    <w:rPr>
      <w:rFonts w:ascii="Arial Narrow" w:hAnsi="Arial Narrow"/>
      <w:u w:val="single"/>
    </w:rPr>
  </w:style>
  <w:style w:type="paragraph" w:customStyle="1" w:styleId="Cardtext3">
    <w:name w:val="Card text"/>
    <w:link w:val="CardtextChar4"/>
    <w:qFormat/>
    <w:rsid w:val="0063674A"/>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63674A"/>
    <w:rPr>
      <w:rFonts w:ascii="Georgia" w:eastAsia="Times New Roman" w:hAnsi="Georgia"/>
      <w:b/>
      <w:szCs w:val="28"/>
      <w:u w:val="single"/>
    </w:rPr>
  </w:style>
  <w:style w:type="paragraph" w:customStyle="1" w:styleId="NewHeading2">
    <w:name w:val="NewHeading2"/>
    <w:basedOn w:val="Normal"/>
    <w:link w:val="NewHeading2Char"/>
    <w:qFormat/>
    <w:rsid w:val="0063674A"/>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63674A"/>
    <w:pPr>
      <w:autoSpaceDE w:val="0"/>
      <w:autoSpaceDN w:val="0"/>
      <w:adjustRightInd w:val="0"/>
      <w:spacing w:line="240" w:lineRule="atLeast"/>
    </w:pPr>
    <w:rPr>
      <w:rFonts w:eastAsia="Calibri"/>
    </w:rPr>
  </w:style>
  <w:style w:type="paragraph" w:customStyle="1" w:styleId="msolistparagraph0">
    <w:name w:val="msolistparagraph"/>
    <w:basedOn w:val="Normal"/>
    <w:uiPriority w:val="99"/>
    <w:qFormat/>
    <w:rsid w:val="0063674A"/>
    <w:rPr>
      <w:rFonts w:eastAsia="Calibri"/>
    </w:rPr>
  </w:style>
  <w:style w:type="paragraph" w:customStyle="1" w:styleId="TagLine">
    <w:name w:val="Tag Line"/>
    <w:basedOn w:val="Normal"/>
    <w:next w:val="FullText"/>
    <w:uiPriority w:val="99"/>
    <w:qFormat/>
    <w:rsid w:val="0063674A"/>
    <w:rPr>
      <w:rFonts w:ascii="Arial Narrow" w:hAnsi="Arial Narrow"/>
      <w:b/>
      <w:sz w:val="28"/>
    </w:rPr>
  </w:style>
  <w:style w:type="paragraph" w:customStyle="1" w:styleId="Card6pt">
    <w:name w:val="Card 6pt"/>
    <w:basedOn w:val="Normal"/>
    <w:uiPriority w:val="99"/>
    <w:qFormat/>
    <w:rsid w:val="0063674A"/>
    <w:pPr>
      <w:ind w:left="288" w:right="288"/>
    </w:pPr>
    <w:rPr>
      <w:rFonts w:ascii="Georgia" w:eastAsia="Calibri" w:hAnsi="Georgia"/>
      <w:color w:val="000000"/>
      <w:sz w:val="12"/>
      <w:szCs w:val="20"/>
    </w:rPr>
  </w:style>
  <w:style w:type="character" w:customStyle="1" w:styleId="FullCiteChar">
    <w:name w:val="Full Cite Char"/>
    <w:link w:val="FullCite"/>
    <w:locked/>
    <w:rsid w:val="0063674A"/>
    <w:rPr>
      <w:rFonts w:ascii="Garamond" w:eastAsia="Calibri" w:hAnsi="Garamond"/>
    </w:rPr>
  </w:style>
  <w:style w:type="paragraph" w:customStyle="1" w:styleId="FullCite">
    <w:name w:val="Full Cite"/>
    <w:basedOn w:val="Normal"/>
    <w:next w:val="Normal"/>
    <w:link w:val="FullCiteChar"/>
    <w:qFormat/>
    <w:rsid w:val="0063674A"/>
    <w:rPr>
      <w:rFonts w:ascii="Garamond" w:eastAsia="Calibri" w:hAnsi="Garamond"/>
      <w:sz w:val="24"/>
    </w:rPr>
  </w:style>
  <w:style w:type="character" w:customStyle="1" w:styleId="StyleCardStyleBlackUnderlineChar">
    <w:name w:val="Style Card Style + Black Underline Char"/>
    <w:link w:val="StyleCardStyleBlackUnderline"/>
    <w:locked/>
    <w:rsid w:val="0063674A"/>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63674A"/>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63674A"/>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63674A"/>
    <w:rPr>
      <w:rFonts w:ascii="Century Gothic" w:hAnsi="Century Gothic"/>
    </w:rPr>
  </w:style>
  <w:style w:type="character" w:customStyle="1" w:styleId="StylecardThickunderlineChar">
    <w:name w:val="Style card + Thick underline Char"/>
    <w:link w:val="StylecardThickunderline"/>
    <w:locked/>
    <w:rsid w:val="0063674A"/>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63674A"/>
    <w:pPr>
      <w:ind w:left="288" w:right="288"/>
    </w:pPr>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63674A"/>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63674A"/>
    <w:pPr>
      <w:ind w:left="288" w:right="288"/>
    </w:pPr>
    <w:rPr>
      <w:rFonts w:ascii="Georgia" w:eastAsia="SimSun" w:hAnsi="Georgia"/>
      <w:b/>
      <w:bCs/>
      <w:sz w:val="24"/>
      <w:u w:val="single"/>
      <w:lang w:eastAsia="zh-CN"/>
    </w:rPr>
  </w:style>
  <w:style w:type="paragraph" w:customStyle="1" w:styleId="CM27">
    <w:name w:val="CM27"/>
    <w:basedOn w:val="Default"/>
    <w:next w:val="Default"/>
    <w:uiPriority w:val="99"/>
    <w:qFormat/>
    <w:rsid w:val="0063674A"/>
    <w:pPr>
      <w:spacing w:after="200" w:line="276" w:lineRule="auto"/>
    </w:pPr>
    <w:rPr>
      <w:rFonts w:eastAsia="Calibri"/>
      <w:color w:val="auto"/>
      <w:sz w:val="22"/>
    </w:rPr>
  </w:style>
  <w:style w:type="paragraph" w:customStyle="1" w:styleId="font-null">
    <w:name w:val="font-null"/>
    <w:basedOn w:val="Normal"/>
    <w:uiPriority w:val="99"/>
    <w:qFormat/>
    <w:rsid w:val="0063674A"/>
    <w:pPr>
      <w:spacing w:before="100" w:beforeAutospacing="1" w:after="100" w:afterAutospacing="1"/>
    </w:pPr>
  </w:style>
  <w:style w:type="paragraph" w:customStyle="1" w:styleId="rteindent1">
    <w:name w:val="rteindent1"/>
    <w:basedOn w:val="Normal"/>
    <w:uiPriority w:val="99"/>
    <w:qFormat/>
    <w:rsid w:val="0063674A"/>
    <w:pPr>
      <w:spacing w:before="100" w:beforeAutospacing="1" w:after="100" w:afterAutospacing="1"/>
    </w:pPr>
  </w:style>
  <w:style w:type="paragraph" w:customStyle="1" w:styleId="Pa12">
    <w:name w:val="Pa12"/>
    <w:basedOn w:val="Default"/>
    <w:next w:val="Default"/>
    <w:uiPriority w:val="99"/>
    <w:qFormat/>
    <w:rsid w:val="0063674A"/>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63674A"/>
    <w:pPr>
      <w:spacing w:before="100" w:beforeAutospacing="1" w:after="100" w:afterAutospacing="1"/>
    </w:pPr>
  </w:style>
  <w:style w:type="paragraph" w:customStyle="1" w:styleId="featuretitle">
    <w:name w:val="feature_title"/>
    <w:basedOn w:val="Normal"/>
    <w:uiPriority w:val="99"/>
    <w:qFormat/>
    <w:rsid w:val="0063674A"/>
    <w:pPr>
      <w:spacing w:before="100" w:beforeAutospacing="1" w:after="100" w:afterAutospacing="1"/>
    </w:pPr>
  </w:style>
  <w:style w:type="paragraph" w:customStyle="1" w:styleId="translatedivgrey-image">
    <w:name w:val="translatedivgrey-image"/>
    <w:basedOn w:val="Normal"/>
    <w:uiPriority w:val="99"/>
    <w:qFormat/>
    <w:rsid w:val="0063674A"/>
    <w:pPr>
      <w:spacing w:before="100" w:beforeAutospacing="1" w:after="100" w:afterAutospacing="1"/>
    </w:pPr>
  </w:style>
  <w:style w:type="paragraph" w:customStyle="1" w:styleId="translatedivblue-image">
    <w:name w:val="translatedivblue-image"/>
    <w:basedOn w:val="Normal"/>
    <w:uiPriority w:val="99"/>
    <w:qFormat/>
    <w:rsid w:val="0063674A"/>
    <w:pPr>
      <w:spacing w:before="100" w:beforeAutospacing="1" w:after="100" w:afterAutospacing="1"/>
    </w:pPr>
  </w:style>
  <w:style w:type="paragraph" w:customStyle="1" w:styleId="class">
    <w:name w:val="class"/>
    <w:basedOn w:val="Normal"/>
    <w:uiPriority w:val="99"/>
    <w:qFormat/>
    <w:rsid w:val="0063674A"/>
    <w:pPr>
      <w:spacing w:before="100" w:beforeAutospacing="1" w:after="100" w:afterAutospacing="1"/>
    </w:pPr>
  </w:style>
  <w:style w:type="character" w:customStyle="1" w:styleId="blocktitleChar0">
    <w:name w:val="block title Char"/>
    <w:link w:val="blocktitle0"/>
    <w:locked/>
    <w:rsid w:val="0063674A"/>
    <w:rPr>
      <w:rFonts w:ascii="Calibri" w:eastAsia="Calibri" w:hAnsi="Calibri"/>
      <w:b/>
      <w:caps/>
      <w:sz w:val="28"/>
      <w:szCs w:val="28"/>
      <w:lang w:val="es-ES"/>
    </w:rPr>
  </w:style>
  <w:style w:type="paragraph" w:customStyle="1" w:styleId="Pa6">
    <w:name w:val="Pa6"/>
    <w:basedOn w:val="Normal"/>
    <w:next w:val="Normal"/>
    <w:uiPriority w:val="99"/>
    <w:qFormat/>
    <w:rsid w:val="0063674A"/>
    <w:pPr>
      <w:autoSpaceDE w:val="0"/>
      <w:autoSpaceDN w:val="0"/>
      <w:adjustRightInd w:val="0"/>
      <w:spacing w:line="221" w:lineRule="atLeast"/>
    </w:pPr>
  </w:style>
  <w:style w:type="paragraph" w:customStyle="1" w:styleId="Pa4">
    <w:name w:val="Pa4"/>
    <w:basedOn w:val="Normal"/>
    <w:next w:val="Normal"/>
    <w:uiPriority w:val="99"/>
    <w:qFormat/>
    <w:rsid w:val="0063674A"/>
    <w:pPr>
      <w:autoSpaceDE w:val="0"/>
      <w:autoSpaceDN w:val="0"/>
      <w:adjustRightInd w:val="0"/>
      <w:spacing w:line="181" w:lineRule="atLeast"/>
    </w:pPr>
  </w:style>
  <w:style w:type="paragraph" w:customStyle="1" w:styleId="Pa5">
    <w:name w:val="Pa5"/>
    <w:basedOn w:val="Normal"/>
    <w:next w:val="Normal"/>
    <w:uiPriority w:val="99"/>
    <w:qFormat/>
    <w:rsid w:val="0063674A"/>
    <w:pPr>
      <w:autoSpaceDE w:val="0"/>
      <w:autoSpaceDN w:val="0"/>
      <w:adjustRightInd w:val="0"/>
      <w:spacing w:line="321" w:lineRule="atLeast"/>
    </w:pPr>
  </w:style>
  <w:style w:type="paragraph" w:customStyle="1" w:styleId="attribution">
    <w:name w:val="attribution"/>
    <w:basedOn w:val="Normal"/>
    <w:uiPriority w:val="99"/>
    <w:qFormat/>
    <w:rsid w:val="0063674A"/>
    <w:pPr>
      <w:spacing w:before="100" w:beforeAutospacing="1" w:after="100" w:afterAutospacing="1"/>
    </w:pPr>
  </w:style>
  <w:style w:type="paragraph" w:customStyle="1" w:styleId="text-textbodyhoustontexttext-dateline">
    <w:name w:val="text-textbody houstontext text-dateline"/>
    <w:basedOn w:val="Normal"/>
    <w:uiPriority w:val="99"/>
    <w:qFormat/>
    <w:rsid w:val="0063674A"/>
    <w:pPr>
      <w:spacing w:before="100" w:beforeAutospacing="1" w:after="100" w:afterAutospacing="1"/>
    </w:pPr>
  </w:style>
  <w:style w:type="paragraph" w:customStyle="1" w:styleId="text-textbodyhoustontext">
    <w:name w:val="text-textbody houstontext"/>
    <w:basedOn w:val="Normal"/>
    <w:uiPriority w:val="99"/>
    <w:qFormat/>
    <w:rsid w:val="0063674A"/>
    <w:pPr>
      <w:spacing w:before="100" w:beforeAutospacing="1" w:after="100" w:afterAutospacing="1"/>
    </w:pPr>
  </w:style>
  <w:style w:type="character" w:customStyle="1" w:styleId="StyleStyle4LatinTimesNewRomanAsianSimSunBoldChar">
    <w:name w:val="Style Style4 + (Latin) Times New Roman (Asian) SimSun Bold Char"/>
    <w:link w:val="StyleStyle4LatinTimesNewRomanAsianSimSunBold"/>
    <w:locked/>
    <w:rsid w:val="0063674A"/>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63674A"/>
    <w:rPr>
      <w:rFonts w:ascii="Georgia" w:eastAsia="SimSun" w:hAnsi="Georgia"/>
      <w:b/>
      <w:bCs/>
      <w:sz w:val="24"/>
    </w:rPr>
  </w:style>
  <w:style w:type="paragraph" w:customStyle="1" w:styleId="summary">
    <w:name w:val="summary"/>
    <w:basedOn w:val="Normal"/>
    <w:uiPriority w:val="99"/>
    <w:qFormat/>
    <w:rsid w:val="0063674A"/>
    <w:pPr>
      <w:spacing w:before="100" w:beforeAutospacing="1" w:after="100" w:afterAutospacing="1"/>
    </w:pPr>
  </w:style>
  <w:style w:type="paragraph" w:customStyle="1" w:styleId="Caption2">
    <w:name w:val="Caption2"/>
    <w:basedOn w:val="Normal"/>
    <w:uiPriority w:val="99"/>
    <w:qFormat/>
    <w:rsid w:val="0063674A"/>
    <w:pPr>
      <w:spacing w:before="100" w:beforeAutospacing="1" w:after="100" w:afterAutospacing="1"/>
    </w:pPr>
  </w:style>
  <w:style w:type="character" w:customStyle="1" w:styleId="MTDisplayEquationChar">
    <w:name w:val="MTDisplayEquation Char"/>
    <w:link w:val="MTDisplayEquation"/>
    <w:locked/>
    <w:rsid w:val="0063674A"/>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63674A"/>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63674A"/>
    <w:pPr>
      <w:jc w:val="center"/>
    </w:pPr>
    <w:rPr>
      <w:rFonts w:ascii="Book Antiqua" w:hAnsi="Book Antiqua"/>
      <w:b/>
      <w:sz w:val="28"/>
    </w:rPr>
  </w:style>
  <w:style w:type="paragraph" w:customStyle="1" w:styleId="Little">
    <w:name w:val="Little"/>
    <w:basedOn w:val="Normal"/>
    <w:next w:val="Normal"/>
    <w:link w:val="LittleChar"/>
    <w:uiPriority w:val="99"/>
    <w:qFormat/>
    <w:rsid w:val="0063674A"/>
    <w:pPr>
      <w:ind w:left="288"/>
    </w:pPr>
    <w:rPr>
      <w:rFonts w:ascii="Garamond" w:hAnsi="Garamond"/>
    </w:rPr>
  </w:style>
  <w:style w:type="paragraph" w:customStyle="1" w:styleId="AAAcard">
    <w:name w:val="AAAcard"/>
    <w:basedOn w:val="Normal"/>
    <w:uiPriority w:val="99"/>
    <w:qFormat/>
    <w:rsid w:val="0063674A"/>
    <w:pPr>
      <w:ind w:left="288" w:right="288"/>
    </w:pPr>
  </w:style>
  <w:style w:type="paragraph" w:customStyle="1" w:styleId="Caption3">
    <w:name w:val="Caption3"/>
    <w:basedOn w:val="Normal"/>
    <w:uiPriority w:val="99"/>
    <w:qFormat/>
    <w:rsid w:val="0063674A"/>
    <w:pPr>
      <w:spacing w:before="100" w:beforeAutospacing="1" w:after="100" w:afterAutospacing="1"/>
    </w:pPr>
  </w:style>
  <w:style w:type="paragraph" w:customStyle="1" w:styleId="body-12-5">
    <w:name w:val="body-12-5"/>
    <w:basedOn w:val="Normal"/>
    <w:uiPriority w:val="99"/>
    <w:qFormat/>
    <w:rsid w:val="0063674A"/>
    <w:pPr>
      <w:spacing w:before="100" w:beforeAutospacing="1" w:after="100" w:afterAutospacing="1"/>
    </w:pPr>
  </w:style>
  <w:style w:type="paragraph" w:customStyle="1" w:styleId="infuse">
    <w:name w:val="infuse"/>
    <w:basedOn w:val="Normal"/>
    <w:uiPriority w:val="99"/>
    <w:qFormat/>
    <w:rsid w:val="0063674A"/>
    <w:pPr>
      <w:spacing w:before="100" w:beforeAutospacing="1" w:after="100" w:afterAutospacing="1"/>
    </w:pPr>
  </w:style>
  <w:style w:type="paragraph" w:customStyle="1" w:styleId="fontreg">
    <w:name w:val="font_reg"/>
    <w:basedOn w:val="Normal"/>
    <w:uiPriority w:val="99"/>
    <w:qFormat/>
    <w:rsid w:val="0063674A"/>
    <w:pPr>
      <w:spacing w:before="100" w:beforeAutospacing="1" w:after="100" w:afterAutospacing="1"/>
    </w:pPr>
  </w:style>
  <w:style w:type="paragraph" w:customStyle="1" w:styleId="CITEF3">
    <w:name w:val="CITE F3"/>
    <w:uiPriority w:val="99"/>
    <w:qFormat/>
    <w:rsid w:val="0063674A"/>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63674A"/>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63674A"/>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63674A"/>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63674A"/>
    <w:pPr>
      <w:spacing w:after="200"/>
    </w:pPr>
    <w:rPr>
      <w:rFonts w:ascii="Calibri" w:eastAsia="Calibri" w:hAnsi="Calibri" w:cs="Times New Roman"/>
      <w:sz w:val="20"/>
      <w:szCs w:val="20"/>
      <w:u w:val="single"/>
    </w:rPr>
  </w:style>
  <w:style w:type="paragraph" w:customStyle="1" w:styleId="hotroute1">
    <w:name w:val="hot route!"/>
    <w:basedOn w:val="Normal"/>
    <w:uiPriority w:val="99"/>
    <w:qFormat/>
    <w:rsid w:val="0063674A"/>
    <w:pPr>
      <w:ind w:left="144"/>
    </w:pPr>
    <w:rPr>
      <w:rFonts w:ascii="Cambria" w:eastAsia="Calibri" w:hAnsi="Cambria"/>
    </w:rPr>
  </w:style>
  <w:style w:type="paragraph" w:customStyle="1" w:styleId="FreeFormA">
    <w:name w:val="Free Form A"/>
    <w:autoRedefine/>
    <w:uiPriority w:val="99"/>
    <w:qFormat/>
    <w:rsid w:val="0063674A"/>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63674A"/>
    <w:pPr>
      <w:spacing w:before="100" w:beforeAutospacing="1" w:after="100" w:afterAutospacing="1"/>
    </w:pPr>
  </w:style>
  <w:style w:type="character" w:customStyle="1" w:styleId="ReallyfuckingsmallChar">
    <w:name w:val="Really fucking small Char"/>
    <w:link w:val="Reallyfuckingsmall"/>
    <w:locked/>
    <w:rsid w:val="0063674A"/>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63674A"/>
    <w:rPr>
      <w:rFonts w:ascii="Times New Roman" w:eastAsia="Times New Roman" w:hAnsi="Times New Roman" w:cs="Times New Roman"/>
      <w:sz w:val="10"/>
    </w:rPr>
  </w:style>
  <w:style w:type="paragraph" w:customStyle="1" w:styleId="subheader">
    <w:name w:val="subheader"/>
    <w:basedOn w:val="Normal"/>
    <w:uiPriority w:val="99"/>
    <w:qFormat/>
    <w:rsid w:val="0063674A"/>
    <w:pPr>
      <w:spacing w:before="100" w:beforeAutospacing="1" w:after="100" w:afterAutospacing="1"/>
    </w:pPr>
  </w:style>
  <w:style w:type="paragraph" w:customStyle="1" w:styleId="firstletter">
    <w:name w:val="firstletter"/>
    <w:basedOn w:val="Normal"/>
    <w:uiPriority w:val="99"/>
    <w:qFormat/>
    <w:rsid w:val="0063674A"/>
    <w:pPr>
      <w:spacing w:before="100" w:beforeAutospacing="1" w:after="100" w:afterAutospacing="1"/>
    </w:pPr>
  </w:style>
  <w:style w:type="paragraph" w:customStyle="1" w:styleId="more">
    <w:name w:val="more"/>
    <w:basedOn w:val="Normal"/>
    <w:uiPriority w:val="99"/>
    <w:qFormat/>
    <w:rsid w:val="0063674A"/>
    <w:pPr>
      <w:spacing w:before="100" w:beforeAutospacing="1" w:after="100" w:afterAutospacing="1"/>
    </w:pPr>
  </w:style>
  <w:style w:type="paragraph" w:customStyle="1" w:styleId="story">
    <w:name w:val="story"/>
    <w:basedOn w:val="Normal"/>
    <w:uiPriority w:val="99"/>
    <w:qFormat/>
    <w:rsid w:val="0063674A"/>
    <w:pPr>
      <w:spacing w:before="100" w:beforeAutospacing="1" w:after="100" w:afterAutospacing="1"/>
    </w:pPr>
  </w:style>
  <w:style w:type="paragraph" w:customStyle="1" w:styleId="H1numbered">
    <w:name w:val="H1 numbered"/>
    <w:basedOn w:val="Normal"/>
    <w:uiPriority w:val="99"/>
    <w:qFormat/>
    <w:rsid w:val="0063674A"/>
    <w:pPr>
      <w:pageBreakBefore/>
      <w:widowControl w:val="0"/>
      <w:numPr>
        <w:numId w:val="13"/>
      </w:numPr>
      <w:pBdr>
        <w:top w:val="single" w:sz="6" w:space="28" w:color="auto"/>
        <w:bottom w:val="single" w:sz="6" w:space="14" w:color="auto"/>
      </w:pBdr>
      <w:suppressAutoHyphens/>
      <w:autoSpaceDE w:val="0"/>
      <w:autoSpaceDN w:val="0"/>
      <w:adjustRightInd w:val="0"/>
      <w:spacing w:before="283" w:after="170" w:line="288" w:lineRule="auto"/>
    </w:pPr>
    <w:rPr>
      <w:rFonts w:cs="Trajan-Bold"/>
      <w:b/>
      <w:bCs/>
      <w:caps/>
      <w:color w:val="000084"/>
      <w:sz w:val="40"/>
      <w:szCs w:val="40"/>
      <w:lang w:bidi="en-US"/>
    </w:rPr>
  </w:style>
  <w:style w:type="paragraph" w:customStyle="1" w:styleId="Numberedparas">
    <w:name w:val="Numbered paras"/>
    <w:basedOn w:val="Normal"/>
    <w:uiPriority w:val="99"/>
    <w:qFormat/>
    <w:rsid w:val="0063674A"/>
    <w:pPr>
      <w:widowControl w:val="0"/>
      <w:numPr>
        <w:ilvl w:val="1"/>
        <w:numId w:val="13"/>
      </w:numPr>
      <w:tabs>
        <w:tab w:val="left" w:pos="567"/>
      </w:tabs>
      <w:suppressAutoHyphens/>
      <w:autoSpaceDE w:val="0"/>
      <w:autoSpaceDN w:val="0"/>
      <w:adjustRightInd w:val="0"/>
      <w:spacing w:before="170" w:line="288" w:lineRule="auto"/>
      <w:ind w:left="0" w:firstLine="0"/>
      <w:jc w:val="both"/>
    </w:pPr>
    <w:rPr>
      <w:rFonts w:cs="BookAntiqua"/>
      <w:color w:val="000000"/>
      <w:spacing w:val="2"/>
      <w:lang w:val="en-GB" w:bidi="en-US"/>
    </w:rPr>
  </w:style>
  <w:style w:type="paragraph" w:customStyle="1" w:styleId="in">
    <w:name w:val="in"/>
    <w:basedOn w:val="Normal"/>
    <w:uiPriority w:val="99"/>
    <w:qFormat/>
    <w:rsid w:val="0063674A"/>
    <w:pPr>
      <w:spacing w:before="100" w:beforeAutospacing="1" w:after="100" w:afterAutospacing="1"/>
    </w:pPr>
  </w:style>
  <w:style w:type="paragraph" w:customStyle="1" w:styleId="image-caption">
    <w:name w:val="image-caption"/>
    <w:basedOn w:val="Normal"/>
    <w:uiPriority w:val="99"/>
    <w:qFormat/>
    <w:rsid w:val="0063674A"/>
    <w:pPr>
      <w:spacing w:before="100" w:beforeAutospacing="1" w:after="100" w:afterAutospacing="1"/>
    </w:pPr>
  </w:style>
  <w:style w:type="paragraph" w:customStyle="1" w:styleId="imagecontain">
    <w:name w:val="imagecontain"/>
    <w:basedOn w:val="Normal"/>
    <w:uiPriority w:val="99"/>
    <w:qFormat/>
    <w:rsid w:val="0063674A"/>
    <w:pPr>
      <w:spacing w:before="100" w:beforeAutospacing="1" w:after="100" w:afterAutospacing="1"/>
    </w:pPr>
  </w:style>
  <w:style w:type="paragraph" w:customStyle="1" w:styleId="CM62">
    <w:name w:val="CM62"/>
    <w:basedOn w:val="Normal"/>
    <w:next w:val="Normal"/>
    <w:uiPriority w:val="99"/>
    <w:qFormat/>
    <w:rsid w:val="0063674A"/>
    <w:pPr>
      <w:widowControl w:val="0"/>
      <w:autoSpaceDE w:val="0"/>
      <w:autoSpaceDN w:val="0"/>
      <w:adjustRightInd w:val="0"/>
      <w:spacing w:after="248"/>
    </w:pPr>
    <w:rPr>
      <w:rFonts w:ascii="Showcard Gothic" w:hAnsi="Showcard Gothic"/>
    </w:rPr>
  </w:style>
  <w:style w:type="paragraph" w:customStyle="1" w:styleId="CM63">
    <w:name w:val="CM63"/>
    <w:basedOn w:val="Normal"/>
    <w:next w:val="Normal"/>
    <w:uiPriority w:val="99"/>
    <w:qFormat/>
    <w:rsid w:val="0063674A"/>
    <w:pPr>
      <w:widowControl w:val="0"/>
      <w:autoSpaceDE w:val="0"/>
      <w:autoSpaceDN w:val="0"/>
      <w:adjustRightInd w:val="0"/>
      <w:spacing w:after="323"/>
    </w:pPr>
    <w:rPr>
      <w:rFonts w:ascii="Showcard Gothic" w:hAnsi="Showcard Gothic"/>
    </w:rPr>
  </w:style>
  <w:style w:type="paragraph" w:customStyle="1" w:styleId="CM23">
    <w:name w:val="CM23"/>
    <w:basedOn w:val="Default"/>
    <w:next w:val="Default"/>
    <w:uiPriority w:val="99"/>
    <w:qFormat/>
    <w:rsid w:val="0063674A"/>
    <w:pPr>
      <w:widowControl w:val="0"/>
      <w:spacing w:after="63"/>
    </w:pPr>
    <w:rPr>
      <w:rFonts w:ascii="Arial" w:hAnsi="Arial"/>
      <w:color w:val="auto"/>
    </w:rPr>
  </w:style>
  <w:style w:type="paragraph" w:customStyle="1" w:styleId="CM35">
    <w:name w:val="CM35"/>
    <w:basedOn w:val="Default"/>
    <w:next w:val="Default"/>
    <w:uiPriority w:val="99"/>
    <w:qFormat/>
    <w:rsid w:val="0063674A"/>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63674A"/>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63674A"/>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63674A"/>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63674A"/>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63674A"/>
    <w:rPr>
      <w:rFonts w:ascii="Georgia" w:eastAsia="Times New Roman" w:hAnsi="Georgia" w:cs="Times New Roman"/>
      <w:sz w:val="24"/>
      <w:szCs w:val="24"/>
      <w:lang w:val="x-none" w:eastAsia="x-none"/>
    </w:rPr>
  </w:style>
  <w:style w:type="character" w:customStyle="1" w:styleId="StyleCards11ptUnderlineChar">
    <w:name w:val="Style Cards + 11 pt Underline Char"/>
    <w:link w:val="StyleCards11ptUnderline"/>
    <w:locked/>
    <w:rsid w:val="0063674A"/>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63674A"/>
    <w:rPr>
      <w:rFonts w:ascii="Georgia" w:eastAsia="Times New Roman" w:hAnsi="Georgia" w:cs="Times New Roman"/>
      <w:sz w:val="24"/>
      <w:u w:val="single"/>
      <w:lang w:val="x-none" w:eastAsia="x-none"/>
    </w:rPr>
  </w:style>
  <w:style w:type="character" w:customStyle="1" w:styleId="StyleCards11ptBoldUnderlineChar">
    <w:name w:val="Style Cards + 11 pt Bold Underline Char"/>
    <w:link w:val="StyleCards11ptBoldUnderline"/>
    <w:locked/>
    <w:rsid w:val="0063674A"/>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63674A"/>
    <w:rPr>
      <w:rFonts w:ascii="Georgia" w:eastAsia="Times New Roman" w:hAnsi="Georgia" w:cs="Times New Roman"/>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63674A"/>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63674A"/>
    <w:pPr>
      <w:pBdr>
        <w:top w:val="single" w:sz="4" w:space="0" w:color="auto"/>
        <w:left w:val="single" w:sz="4" w:space="0" w:color="auto"/>
        <w:bottom w:val="single" w:sz="4" w:space="0" w:color="auto"/>
        <w:right w:val="single" w:sz="4" w:space="0" w:color="auto"/>
      </w:pBdr>
    </w:pPr>
    <w:rPr>
      <w:rFonts w:ascii="Georgia" w:eastAsia="Times New Roman" w:hAnsi="Georgia" w:cs="Times New Roman"/>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63674A"/>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63674A"/>
    <w:rPr>
      <w:rFonts w:ascii="Georgia" w:eastAsia="Times New Roman" w:hAnsi="Georgia"/>
      <w:sz w:val="24"/>
      <w:lang w:val="x-none" w:eastAsia="x-none"/>
    </w:rPr>
  </w:style>
  <w:style w:type="character" w:customStyle="1" w:styleId="NormalFontChar">
    <w:name w:val="Normal Font Char"/>
    <w:link w:val="NormalFont"/>
    <w:locked/>
    <w:rsid w:val="0063674A"/>
    <w:rPr>
      <w:rFonts w:ascii="Times New Roman" w:eastAsia="Times New Roman" w:hAnsi="Times New Roman" w:cs="Times New Roman"/>
      <w:sz w:val="20"/>
      <w:szCs w:val="20"/>
    </w:rPr>
  </w:style>
  <w:style w:type="paragraph" w:customStyle="1" w:styleId="NormalFont">
    <w:name w:val="Normal Font"/>
    <w:link w:val="NormalFontChar"/>
    <w:qFormat/>
    <w:rsid w:val="0063674A"/>
    <w:rPr>
      <w:rFonts w:ascii="Times New Roman" w:eastAsia="Times New Roman" w:hAnsi="Times New Roman" w:cs="Times New Roman"/>
      <w:sz w:val="20"/>
      <w:szCs w:val="20"/>
    </w:rPr>
  </w:style>
  <w:style w:type="paragraph" w:customStyle="1" w:styleId="StyleSmall11pt">
    <w:name w:val="Style Small + 11 pt"/>
    <w:uiPriority w:val="99"/>
    <w:qFormat/>
    <w:rsid w:val="0063674A"/>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63674A"/>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63674A"/>
    <w:rPr>
      <w:u w:val="single"/>
      <w:lang w:val="x-none" w:eastAsia="x-none"/>
    </w:rPr>
  </w:style>
  <w:style w:type="character" w:customStyle="1" w:styleId="StyleNormalFont11ptBoldUnderlineChar">
    <w:name w:val="Style Normal Font + 11 pt Bold Underline Char"/>
    <w:link w:val="StyleNormalFont11ptBoldUnderline"/>
    <w:locked/>
    <w:rsid w:val="0063674A"/>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63674A"/>
    <w:rPr>
      <w:b/>
      <w:bCs/>
      <w:u w:val="single"/>
      <w:lang w:val="x-none" w:eastAsia="x-none"/>
    </w:rPr>
  </w:style>
  <w:style w:type="paragraph" w:customStyle="1" w:styleId="Smallfont0">
    <w:name w:val="Smallfont"/>
    <w:basedOn w:val="Normal"/>
    <w:uiPriority w:val="99"/>
    <w:qFormat/>
    <w:rsid w:val="0063674A"/>
    <w:rPr>
      <w:sz w:val="15"/>
    </w:rPr>
  </w:style>
  <w:style w:type="paragraph" w:customStyle="1" w:styleId="formatvorlage2">
    <w:name w:val="formatvorlage2"/>
    <w:basedOn w:val="Normal"/>
    <w:uiPriority w:val="99"/>
    <w:qFormat/>
    <w:rsid w:val="0063674A"/>
    <w:pPr>
      <w:spacing w:before="100" w:beforeAutospacing="1" w:after="100" w:afterAutospacing="1"/>
    </w:pPr>
    <w:rPr>
      <w:rFonts w:eastAsia="Calibri"/>
    </w:rPr>
  </w:style>
  <w:style w:type="character" w:customStyle="1" w:styleId="StyleTitle11ptNotBoldChar">
    <w:name w:val="Style Title + 11 pt Not Bold Char"/>
    <w:link w:val="StyleTitle11ptNotBold"/>
    <w:locked/>
    <w:rsid w:val="0063674A"/>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63674A"/>
    <w:pPr>
      <w:spacing w:after="0"/>
      <w:jc w:val="center"/>
      <w:outlineLvl w:val="9"/>
    </w:pPr>
    <w:rPr>
      <w:rFonts w:eastAsia="Times New Roman"/>
      <w:b/>
      <w:bCs w:val="0"/>
      <w:sz w:val="20"/>
      <w:lang w:val="x-none" w:eastAsia="x-none"/>
    </w:rPr>
  </w:style>
  <w:style w:type="character" w:customStyle="1" w:styleId="StyleTitle11ptNotBoldNounderlineChar">
    <w:name w:val="Style Title + 11 pt Not Bold No underline Char"/>
    <w:link w:val="StyleTitle11ptNotBoldNounderline"/>
    <w:locked/>
    <w:rsid w:val="0063674A"/>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63674A"/>
    <w:pPr>
      <w:spacing w:after="0"/>
      <w:jc w:val="center"/>
      <w:outlineLvl w:val="9"/>
    </w:pPr>
    <w:rPr>
      <w:rFonts w:eastAsia="Times New Roman"/>
      <w:bCs w:val="0"/>
      <w:sz w:val="20"/>
      <w:lang w:val="x-none" w:eastAsia="x-none"/>
    </w:rPr>
  </w:style>
  <w:style w:type="character" w:customStyle="1" w:styleId="HotRouteCharCharCharCharCharChar">
    <w:name w:val="Hot Route! Char Char Char Char Char Char"/>
    <w:link w:val="HotRouteCharCharCharCharChar"/>
    <w:locked/>
    <w:rsid w:val="0063674A"/>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63674A"/>
    <w:pPr>
      <w:ind w:left="144"/>
    </w:pPr>
    <w:rPr>
      <w:rFonts w:ascii="Georgia" w:eastAsia="Times New Roman" w:hAnsi="Georgia"/>
      <w:sz w:val="24"/>
      <w:lang w:val="x-none" w:eastAsia="x-none"/>
    </w:rPr>
  </w:style>
  <w:style w:type="paragraph" w:customStyle="1" w:styleId="deck">
    <w:name w:val="deck"/>
    <w:basedOn w:val="Normal"/>
    <w:uiPriority w:val="99"/>
    <w:qFormat/>
    <w:rsid w:val="0063674A"/>
    <w:pPr>
      <w:spacing w:before="100" w:beforeAutospacing="1" w:after="100" w:afterAutospacing="1"/>
    </w:pPr>
  </w:style>
  <w:style w:type="paragraph" w:customStyle="1" w:styleId="i1">
    <w:name w:val="i1"/>
    <w:basedOn w:val="Normal"/>
    <w:uiPriority w:val="99"/>
    <w:qFormat/>
    <w:rsid w:val="0063674A"/>
    <w:pPr>
      <w:spacing w:before="100" w:beforeAutospacing="1" w:after="100" w:afterAutospacing="1"/>
    </w:pPr>
  </w:style>
  <w:style w:type="paragraph" w:customStyle="1" w:styleId="question">
    <w:name w:val="question"/>
    <w:basedOn w:val="Normal"/>
    <w:uiPriority w:val="99"/>
    <w:qFormat/>
    <w:rsid w:val="0063674A"/>
    <w:pPr>
      <w:spacing w:before="100" w:beforeAutospacing="1" w:after="100" w:afterAutospacing="1"/>
    </w:pPr>
  </w:style>
  <w:style w:type="paragraph" w:customStyle="1" w:styleId="bodycopy">
    <w:name w:val="bodycopy"/>
    <w:basedOn w:val="Normal"/>
    <w:uiPriority w:val="99"/>
    <w:qFormat/>
    <w:rsid w:val="0063674A"/>
    <w:pPr>
      <w:spacing w:before="100" w:beforeAutospacing="1" w:after="100" w:afterAutospacing="1"/>
    </w:pPr>
  </w:style>
  <w:style w:type="paragraph" w:customStyle="1" w:styleId="Fifth">
    <w:name w:val="Fifth"/>
    <w:basedOn w:val="Normal"/>
    <w:link w:val="FifthChar"/>
    <w:uiPriority w:val="99"/>
    <w:qFormat/>
    <w:rsid w:val="0063674A"/>
    <w:rPr>
      <w:rFonts w:eastAsia="Calibri"/>
    </w:rPr>
  </w:style>
  <w:style w:type="paragraph" w:customStyle="1" w:styleId="NoteLevel22">
    <w:name w:val="Note Level 22"/>
    <w:basedOn w:val="Normal"/>
    <w:next w:val="Normal"/>
    <w:uiPriority w:val="99"/>
    <w:qFormat/>
    <w:rsid w:val="0063674A"/>
    <w:pPr>
      <w:keepNext/>
      <w:ind w:left="288" w:right="288"/>
    </w:pPr>
    <w:rPr>
      <w:rFonts w:ascii="Georgia" w:eastAsia="MS Gothic" w:hAnsi="Georgia"/>
      <w:szCs w:val="20"/>
    </w:rPr>
  </w:style>
  <w:style w:type="paragraph" w:customStyle="1" w:styleId="wp-caption-text">
    <w:name w:val="wp-caption-text"/>
    <w:basedOn w:val="Normal"/>
    <w:qFormat/>
    <w:rsid w:val="0063674A"/>
    <w:pPr>
      <w:spacing w:before="100" w:beforeAutospacing="1" w:after="100" w:afterAutospacing="1"/>
    </w:pPr>
  </w:style>
  <w:style w:type="paragraph" w:customStyle="1" w:styleId="svarticle">
    <w:name w:val="svarticle"/>
    <w:basedOn w:val="Normal"/>
    <w:uiPriority w:val="99"/>
    <w:qFormat/>
    <w:rsid w:val="0063674A"/>
    <w:pPr>
      <w:spacing w:before="100" w:beforeAutospacing="1" w:after="100" w:afterAutospacing="1"/>
    </w:pPr>
  </w:style>
  <w:style w:type="paragraph" w:customStyle="1" w:styleId="canvas-atom">
    <w:name w:val="canvas-atom"/>
    <w:basedOn w:val="Normal"/>
    <w:uiPriority w:val="99"/>
    <w:qFormat/>
    <w:rsid w:val="0063674A"/>
    <w:pPr>
      <w:spacing w:before="100" w:beforeAutospacing="1" w:after="100" w:afterAutospacing="1"/>
    </w:pPr>
  </w:style>
  <w:style w:type="paragraph" w:customStyle="1" w:styleId="tweet-text">
    <w:name w:val="tweet-text"/>
    <w:basedOn w:val="Normal"/>
    <w:uiPriority w:val="99"/>
    <w:qFormat/>
    <w:rsid w:val="0063674A"/>
    <w:pPr>
      <w:spacing w:before="100" w:beforeAutospacing="1" w:after="100" w:afterAutospacing="1"/>
    </w:pPr>
  </w:style>
  <w:style w:type="paragraph" w:customStyle="1" w:styleId="description">
    <w:name w:val="description"/>
    <w:basedOn w:val="Normal"/>
    <w:uiPriority w:val="99"/>
    <w:qFormat/>
    <w:rsid w:val="0063674A"/>
    <w:pPr>
      <w:spacing w:before="100" w:beforeAutospacing="1" w:after="100" w:afterAutospacing="1"/>
    </w:pPr>
  </w:style>
  <w:style w:type="paragraph" w:customStyle="1" w:styleId="graf">
    <w:name w:val="graf"/>
    <w:basedOn w:val="Normal"/>
    <w:uiPriority w:val="99"/>
    <w:qFormat/>
    <w:rsid w:val="0063674A"/>
    <w:pPr>
      <w:spacing w:before="100" w:beforeAutospacing="1" w:after="100" w:afterAutospacing="1"/>
    </w:pPr>
  </w:style>
  <w:style w:type="paragraph" w:customStyle="1" w:styleId="column">
    <w:name w:val="column"/>
    <w:basedOn w:val="Normal"/>
    <w:uiPriority w:val="99"/>
    <w:qFormat/>
    <w:rsid w:val="0063674A"/>
    <w:pPr>
      <w:spacing w:before="100" w:beforeAutospacing="1" w:after="100" w:afterAutospacing="1"/>
    </w:pPr>
  </w:style>
  <w:style w:type="paragraph" w:customStyle="1" w:styleId="recirc-container">
    <w:name w:val="recirc-container"/>
    <w:basedOn w:val="Normal"/>
    <w:uiPriority w:val="99"/>
    <w:qFormat/>
    <w:rsid w:val="0063674A"/>
    <w:pPr>
      <w:spacing w:before="100" w:beforeAutospacing="1" w:after="100" w:afterAutospacing="1"/>
    </w:pPr>
  </w:style>
  <w:style w:type="paragraph" w:customStyle="1" w:styleId="selectionshareable">
    <w:name w:val="selectionshareable"/>
    <w:basedOn w:val="Normal"/>
    <w:uiPriority w:val="99"/>
    <w:qFormat/>
    <w:rsid w:val="0063674A"/>
    <w:pPr>
      <w:spacing w:before="100" w:beforeAutospacing="1" w:after="100" w:afterAutospacing="1"/>
    </w:pPr>
  </w:style>
  <w:style w:type="paragraph" w:customStyle="1" w:styleId="interstitial-link">
    <w:name w:val="interstitial-link"/>
    <w:basedOn w:val="Normal"/>
    <w:uiPriority w:val="99"/>
    <w:qFormat/>
    <w:rsid w:val="0063674A"/>
    <w:pPr>
      <w:spacing w:before="100" w:beforeAutospacing="1" w:after="100" w:afterAutospacing="1"/>
    </w:pPr>
  </w:style>
  <w:style w:type="paragraph" w:customStyle="1" w:styleId="see-also">
    <w:name w:val="see-also"/>
    <w:basedOn w:val="Normal"/>
    <w:uiPriority w:val="99"/>
    <w:qFormat/>
    <w:rsid w:val="0063674A"/>
    <w:pPr>
      <w:spacing w:before="100" w:beforeAutospacing="1" w:after="100" w:afterAutospacing="1"/>
    </w:pPr>
  </w:style>
  <w:style w:type="character" w:styleId="SubtleEmphasis">
    <w:name w:val="Subtle Emphasis"/>
    <w:uiPriority w:val="19"/>
    <w:qFormat/>
    <w:rsid w:val="0063674A"/>
    <w:rPr>
      <w:rFonts w:ascii="Georgia" w:hAnsi="Georgia" w:hint="default"/>
      <w:i/>
      <w:iCs/>
      <w:color w:val="808080"/>
    </w:rPr>
  </w:style>
  <w:style w:type="character" w:customStyle="1" w:styleId="cardchar00">
    <w:name w:val="cardchar0"/>
    <w:basedOn w:val="DefaultParagraphFont"/>
    <w:rsid w:val="0063674A"/>
  </w:style>
  <w:style w:type="character" w:customStyle="1" w:styleId="UnderlineNon-bold">
    <w:name w:val="Underline Non - bold"/>
    <w:rsid w:val="0063674A"/>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63674A"/>
  </w:style>
  <w:style w:type="character" w:customStyle="1" w:styleId="StyleHeading4UnderlinedsmalltextGaramondChar">
    <w:name w:val="Style Heading 4Underlinedsmall text + Garamond Char"/>
    <w:link w:val="StyleHeading4UnderlinedsmalltextGaramond"/>
    <w:locked/>
    <w:rsid w:val="0063674A"/>
    <w:rPr>
      <w:rFonts w:ascii="Calibri" w:hAnsi="Calibri"/>
      <w:sz w:val="22"/>
    </w:rPr>
  </w:style>
  <w:style w:type="character" w:customStyle="1" w:styleId="Heading5Char2">
    <w:name w:val="Heading 5 Char2"/>
    <w:rsid w:val="0063674A"/>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63674A"/>
    <w:rPr>
      <w:rFonts w:ascii="Arial" w:hAnsi="Arial" w:cs="Arial"/>
      <w:vanish/>
      <w:sz w:val="16"/>
      <w:szCs w:val="16"/>
    </w:rPr>
  </w:style>
  <w:style w:type="paragraph" w:styleId="z-TopofForm">
    <w:name w:val="HTML Top of Form"/>
    <w:basedOn w:val="Normal"/>
    <w:next w:val="Normal"/>
    <w:link w:val="z-TopofFormChar"/>
    <w:hidden/>
    <w:uiPriority w:val="99"/>
    <w:unhideWhenUsed/>
    <w:rsid w:val="0063674A"/>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63674A"/>
    <w:rPr>
      <w:rFonts w:ascii="Arial" w:hAnsi="Arial" w:cs="Arial"/>
      <w:vanish/>
      <w:sz w:val="16"/>
      <w:szCs w:val="16"/>
    </w:rPr>
  </w:style>
  <w:style w:type="character" w:customStyle="1" w:styleId="z-BottomofFormChar">
    <w:name w:val="z-Bottom of Form Char"/>
    <w:basedOn w:val="DefaultParagraphFont"/>
    <w:link w:val="z-BottomofForm"/>
    <w:uiPriority w:val="99"/>
    <w:rsid w:val="0063674A"/>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63674A"/>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63674A"/>
    <w:rPr>
      <w:rFonts w:ascii="Arial" w:hAnsi="Arial" w:cs="Arial"/>
      <w:vanish/>
      <w:sz w:val="16"/>
      <w:szCs w:val="16"/>
    </w:rPr>
  </w:style>
  <w:style w:type="character" w:customStyle="1" w:styleId="Style2CharChar">
    <w:name w:val="Style2 Char Char"/>
    <w:rsid w:val="0063674A"/>
    <w:rPr>
      <w:u w:val="thick"/>
      <w:lang w:val="en-US" w:eastAsia="en-US" w:bidi="ar-SA"/>
    </w:rPr>
  </w:style>
  <w:style w:type="character" w:customStyle="1" w:styleId="authordate1">
    <w:name w:val="authordate"/>
    <w:rsid w:val="0063674A"/>
  </w:style>
  <w:style w:type="character" w:customStyle="1" w:styleId="underline0">
    <w:name w:val="%underline"/>
    <w:qFormat/>
    <w:rsid w:val="0063674A"/>
    <w:rPr>
      <w:rFonts w:ascii="Times New Roman" w:hAnsi="Times New Roman" w:cs="Times New Roman" w:hint="default"/>
      <w:strike w:val="0"/>
      <w:dstrike w:val="0"/>
      <w:sz w:val="16"/>
      <w:u w:val="none"/>
      <w:effect w:val="none"/>
    </w:rPr>
  </w:style>
  <w:style w:type="character" w:customStyle="1" w:styleId="AUNDERLINE0">
    <w:name w:val="AUNDERLINE"/>
    <w:qFormat/>
    <w:rsid w:val="0063674A"/>
    <w:rPr>
      <w:rFonts w:ascii="Times New Roman" w:hAnsi="Times New Roman" w:cs="Times New Roman" w:hint="default"/>
      <w:sz w:val="20"/>
      <w:u w:val="single"/>
    </w:rPr>
  </w:style>
  <w:style w:type="character" w:customStyle="1" w:styleId="UnderlinedCharChar">
    <w:name w:val="Underlined Char Char"/>
    <w:rsid w:val="0063674A"/>
    <w:rPr>
      <w:rFonts w:ascii="Garamond" w:hAnsi="Garamond" w:hint="default"/>
      <w:szCs w:val="28"/>
      <w:u w:val="single"/>
      <w:lang w:val="en-US" w:eastAsia="en-US" w:bidi="ar-SA"/>
    </w:rPr>
  </w:style>
  <w:style w:type="character" w:customStyle="1" w:styleId="slug-doi">
    <w:name w:val="slug-doi"/>
    <w:basedOn w:val="DefaultParagraphFont"/>
    <w:rsid w:val="0063674A"/>
  </w:style>
  <w:style w:type="character" w:customStyle="1" w:styleId="af">
    <w:name w:val="af"/>
    <w:basedOn w:val="DefaultParagraphFont"/>
    <w:rsid w:val="0063674A"/>
  </w:style>
  <w:style w:type="character" w:customStyle="1" w:styleId="ab">
    <w:name w:val="ab"/>
    <w:basedOn w:val="DefaultParagraphFont"/>
    <w:rsid w:val="0063674A"/>
  </w:style>
  <w:style w:type="character" w:customStyle="1" w:styleId="em">
    <w:name w:val="em"/>
    <w:basedOn w:val="DefaultParagraphFont"/>
    <w:rsid w:val="0063674A"/>
  </w:style>
  <w:style w:type="character" w:customStyle="1" w:styleId="au">
    <w:name w:val="au"/>
    <w:basedOn w:val="DefaultParagraphFont"/>
    <w:rsid w:val="0063674A"/>
  </w:style>
  <w:style w:type="character" w:customStyle="1" w:styleId="ti">
    <w:name w:val="ti"/>
    <w:basedOn w:val="DefaultParagraphFont"/>
    <w:rsid w:val="0063674A"/>
  </w:style>
  <w:style w:type="character" w:customStyle="1" w:styleId="subheadblue">
    <w:name w:val="subhead_blue"/>
    <w:basedOn w:val="DefaultParagraphFont"/>
    <w:rsid w:val="0063674A"/>
  </w:style>
  <w:style w:type="character" w:customStyle="1" w:styleId="affiliation">
    <w:name w:val="affiliation"/>
    <w:basedOn w:val="DefaultParagraphFont"/>
    <w:rsid w:val="0063674A"/>
  </w:style>
  <w:style w:type="character" w:customStyle="1" w:styleId="slug-doi-wrapper">
    <w:name w:val="slug-doi-wrapper"/>
    <w:basedOn w:val="DefaultParagraphFont"/>
    <w:rsid w:val="0063674A"/>
  </w:style>
  <w:style w:type="character" w:customStyle="1" w:styleId="slug-metadata-noteahead-of-print">
    <w:name w:val="slug-metadata-note ahead-of-print"/>
    <w:basedOn w:val="DefaultParagraphFont"/>
    <w:rsid w:val="0063674A"/>
  </w:style>
  <w:style w:type="character" w:customStyle="1" w:styleId="slug-ahead-of-print-date">
    <w:name w:val="slug-ahead-of-print-date"/>
    <w:basedOn w:val="DefaultParagraphFont"/>
    <w:rsid w:val="0063674A"/>
  </w:style>
  <w:style w:type="character" w:customStyle="1" w:styleId="medium-bold">
    <w:name w:val="medium-bold"/>
    <w:basedOn w:val="DefaultParagraphFont"/>
    <w:rsid w:val="0063674A"/>
  </w:style>
  <w:style w:type="character" w:customStyle="1" w:styleId="updated-short-citation">
    <w:name w:val="updated-short-citation"/>
    <w:basedOn w:val="DefaultParagraphFont"/>
    <w:rsid w:val="0063674A"/>
  </w:style>
  <w:style w:type="character" w:customStyle="1" w:styleId="goohl0">
    <w:name w:val="goohl0"/>
    <w:basedOn w:val="DefaultParagraphFont"/>
    <w:rsid w:val="0063674A"/>
  </w:style>
  <w:style w:type="character" w:customStyle="1" w:styleId="CharChar6">
    <w:name w:val="Char Char6"/>
    <w:rsid w:val="0063674A"/>
    <w:rPr>
      <w:rFonts w:ascii="Arial" w:hAnsi="Arial" w:cs="Arial" w:hint="default"/>
      <w:bCs/>
      <w:sz w:val="16"/>
      <w:szCs w:val="26"/>
      <w:lang w:val="en-US" w:eastAsia="en-US" w:bidi="ar-SA"/>
    </w:rPr>
  </w:style>
  <w:style w:type="character" w:customStyle="1" w:styleId="TagCharChar1">
    <w:name w:val="Tag Char Char1"/>
    <w:rsid w:val="0063674A"/>
    <w:rPr>
      <w:b/>
      <w:bCs w:val="0"/>
      <w:sz w:val="24"/>
      <w:szCs w:val="24"/>
      <w:lang w:val="en-US" w:eastAsia="en-US" w:bidi="ar-SA"/>
    </w:rPr>
  </w:style>
  <w:style w:type="character" w:customStyle="1" w:styleId="12TimesNewRoman">
    <w:name w:val="12 Times New Roman"/>
    <w:rsid w:val="0063674A"/>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63674A"/>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63674A"/>
    <w:rPr>
      <w:rFonts w:ascii="Times New Roman" w:hAnsi="Times New Roman" w:cs="Times New Roman" w:hint="default"/>
      <w:strike w:val="0"/>
      <w:dstrike w:val="0"/>
      <w:sz w:val="14"/>
      <w:u w:val="none"/>
      <w:effect w:val="none"/>
    </w:rPr>
  </w:style>
  <w:style w:type="character" w:customStyle="1" w:styleId="F8-UnderlineBold">
    <w:name w:val="F8 - Underline/Bold"/>
    <w:rsid w:val="0063674A"/>
    <w:rPr>
      <w:rFonts w:ascii="Times New Roman" w:hAnsi="Times New Roman" w:cs="Times New Roman" w:hint="default"/>
      <w:b/>
      <w:bCs w:val="0"/>
      <w:sz w:val="20"/>
      <w:u w:val="single"/>
    </w:rPr>
  </w:style>
  <w:style w:type="character" w:customStyle="1" w:styleId="F7-SmallFont">
    <w:name w:val="F7 - Small Font"/>
    <w:rsid w:val="0063674A"/>
    <w:rPr>
      <w:rFonts w:ascii="Times New Roman" w:hAnsi="Times New Roman" w:cs="Times New Roman" w:hint="default"/>
      <w:sz w:val="14"/>
    </w:rPr>
  </w:style>
  <w:style w:type="character" w:customStyle="1" w:styleId="Brief-Bold">
    <w:name w:val="Brief - Bold"/>
    <w:rsid w:val="0063674A"/>
    <w:rPr>
      <w:rFonts w:ascii="Times New Roman" w:hAnsi="Times New Roman" w:cs="Times New Roman" w:hint="default"/>
      <w:b/>
      <w:bCs w:val="0"/>
    </w:rPr>
  </w:style>
  <w:style w:type="character" w:customStyle="1" w:styleId="Card-Underline">
    <w:name w:val="Card - Underline"/>
    <w:rsid w:val="0063674A"/>
    <w:rPr>
      <w:rFonts w:ascii="Times New Roman" w:hAnsi="Times New Roman" w:cs="Times New Roman" w:hint="default"/>
      <w:u w:val="single"/>
    </w:rPr>
  </w:style>
  <w:style w:type="character" w:customStyle="1" w:styleId="beriefunderline">
    <w:name w:val="berief = underline"/>
    <w:rsid w:val="0063674A"/>
    <w:rPr>
      <w:rFonts w:ascii="Times New Roman" w:eastAsia="Times New Roman" w:hAnsi="Times New Roman" w:cs="Times New Roman" w:hint="default"/>
      <w:sz w:val="20"/>
      <w:u w:val="single"/>
    </w:rPr>
  </w:style>
  <w:style w:type="character" w:customStyle="1" w:styleId="BoldText10pt">
    <w:name w:val="Bold Text 10 pt"/>
    <w:rsid w:val="0063674A"/>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63674A"/>
    <w:rPr>
      <w:i/>
      <w:iCs w:val="0"/>
    </w:rPr>
  </w:style>
  <w:style w:type="character" w:customStyle="1" w:styleId="eoeaheader">
    <w:name w:val="eoea_header"/>
    <w:basedOn w:val="DefaultParagraphFont"/>
    <w:rsid w:val="0063674A"/>
  </w:style>
  <w:style w:type="character" w:customStyle="1" w:styleId="SC4208902">
    <w:name w:val="SC.4.208902"/>
    <w:rsid w:val="0063674A"/>
    <w:rPr>
      <w:rFonts w:ascii="Century" w:hAnsi="Century" w:cs="Century" w:hint="default"/>
      <w:color w:val="000000"/>
      <w:sz w:val="22"/>
      <w:szCs w:val="22"/>
    </w:rPr>
  </w:style>
  <w:style w:type="character" w:customStyle="1" w:styleId="SC4208915">
    <w:name w:val="SC.4.208915"/>
    <w:rsid w:val="0063674A"/>
    <w:rPr>
      <w:rFonts w:ascii="Century" w:hAnsi="Century" w:cs="Century" w:hint="default"/>
      <w:color w:val="000000"/>
      <w:sz w:val="13"/>
      <w:szCs w:val="13"/>
    </w:rPr>
  </w:style>
  <w:style w:type="character" w:customStyle="1" w:styleId="SC273764">
    <w:name w:val="SC.2.73764"/>
    <w:rsid w:val="0063674A"/>
    <w:rPr>
      <w:rFonts w:ascii="Century" w:hAnsi="Century" w:cs="Century" w:hint="default"/>
      <w:color w:val="000000"/>
      <w:sz w:val="72"/>
      <w:szCs w:val="72"/>
    </w:rPr>
  </w:style>
  <w:style w:type="character" w:customStyle="1" w:styleId="SC273779">
    <w:name w:val="SC.2.73779"/>
    <w:rsid w:val="0063674A"/>
    <w:rPr>
      <w:rFonts w:ascii="Century" w:hAnsi="Century" w:cs="Century" w:hint="default"/>
      <w:color w:val="000000"/>
      <w:sz w:val="40"/>
      <w:szCs w:val="40"/>
    </w:rPr>
  </w:style>
  <w:style w:type="character" w:customStyle="1" w:styleId="SC273763">
    <w:name w:val="SC.2.73763"/>
    <w:rsid w:val="0063674A"/>
    <w:rPr>
      <w:rFonts w:ascii="Century" w:hAnsi="Century" w:cs="Century" w:hint="default"/>
      <w:b/>
      <w:bCs/>
      <w:color w:val="000000"/>
    </w:rPr>
  </w:style>
  <w:style w:type="character" w:customStyle="1" w:styleId="SC4208910">
    <w:name w:val="SC.4.208910"/>
    <w:rsid w:val="0063674A"/>
    <w:rPr>
      <w:rFonts w:ascii="Century" w:hAnsi="Century" w:cs="Century" w:hint="default"/>
      <w:color w:val="000000"/>
      <w:sz w:val="28"/>
      <w:szCs w:val="28"/>
    </w:rPr>
  </w:style>
  <w:style w:type="character" w:customStyle="1" w:styleId="SC4208911">
    <w:name w:val="SC.4.208911"/>
    <w:rsid w:val="0063674A"/>
    <w:rPr>
      <w:rFonts w:ascii="Century" w:hAnsi="Century" w:cs="Century" w:hint="default"/>
      <w:color w:val="000000"/>
    </w:rPr>
  </w:style>
  <w:style w:type="character" w:customStyle="1" w:styleId="articlesubtitle">
    <w:name w:val="article_sub_title"/>
    <w:basedOn w:val="DefaultParagraphFont"/>
    <w:rsid w:val="0063674A"/>
  </w:style>
  <w:style w:type="character" w:customStyle="1" w:styleId="newsdate2">
    <w:name w:val="news_date2"/>
    <w:basedOn w:val="DefaultParagraphFont"/>
    <w:rsid w:val="0063674A"/>
  </w:style>
  <w:style w:type="character" w:customStyle="1" w:styleId="readarticleheader">
    <w:name w:val="readarticleheader"/>
    <w:basedOn w:val="DefaultParagraphFont"/>
    <w:rsid w:val="0063674A"/>
  </w:style>
  <w:style w:type="character" w:customStyle="1" w:styleId="UnderlineChar20">
    <w:name w:val="Underline Char2"/>
    <w:rsid w:val="0063674A"/>
    <w:rPr>
      <w:rFonts w:ascii="Trebuchet MS" w:hAnsi="Trebuchet MS" w:hint="default"/>
      <w:u w:val="thick"/>
      <w:lang w:val="en-US" w:eastAsia="zh-CN" w:bidi="ar-SA"/>
    </w:rPr>
  </w:style>
  <w:style w:type="character" w:customStyle="1" w:styleId="BoldUnderliningChar">
    <w:name w:val="Bold Underlining Char"/>
    <w:rsid w:val="0063674A"/>
    <w:rPr>
      <w:rFonts w:ascii="Arial Narrow" w:eastAsia="Times New Roman" w:hAnsi="Arial Narrow" w:hint="default"/>
      <w:b/>
      <w:bCs w:val="0"/>
      <w:szCs w:val="24"/>
      <w:u w:val="single"/>
      <w:lang w:val="en-GB" w:eastAsia="en-US" w:bidi="ar-SA"/>
    </w:rPr>
  </w:style>
  <w:style w:type="character" w:customStyle="1" w:styleId="medium-normal1">
    <w:name w:val="medium-normal1"/>
    <w:rsid w:val="0063674A"/>
    <w:rPr>
      <w:rFonts w:ascii="Arial" w:hAnsi="Arial" w:cs="Arial" w:hint="default"/>
      <w:b w:val="0"/>
      <w:bCs w:val="0"/>
      <w:i w:val="0"/>
      <w:iCs w:val="0"/>
      <w:sz w:val="20"/>
      <w:szCs w:val="20"/>
    </w:rPr>
  </w:style>
  <w:style w:type="character" w:customStyle="1" w:styleId="UnderlinedCardChar0">
    <w:name w:val="Underlined Card Char"/>
    <w:rsid w:val="0063674A"/>
    <w:rPr>
      <w:rFonts w:ascii="Palatino Linotype" w:hAnsi="Palatino Linotype" w:hint="default"/>
      <w:u w:val="single"/>
      <w:lang w:val="en-US" w:eastAsia="en-US" w:bidi="ar-SA"/>
    </w:rPr>
  </w:style>
  <w:style w:type="character" w:customStyle="1" w:styleId="char">
    <w:name w:val="char"/>
    <w:basedOn w:val="DefaultParagraphFont"/>
    <w:rsid w:val="0063674A"/>
  </w:style>
  <w:style w:type="character" w:customStyle="1" w:styleId="UnderlineCharCharCharCharCharChar">
    <w:name w:val="Underline Char Char Char Char Char Char"/>
    <w:rsid w:val="0063674A"/>
    <w:rPr>
      <w:rFonts w:ascii="Arial Narrow" w:hAnsi="Arial Narrow" w:hint="default"/>
      <w:szCs w:val="24"/>
      <w:u w:val="single"/>
      <w:lang w:val="en-US" w:eastAsia="en-US" w:bidi="ar-SA"/>
    </w:rPr>
  </w:style>
  <w:style w:type="character" w:customStyle="1" w:styleId="klink">
    <w:name w:val="klink"/>
    <w:basedOn w:val="DefaultParagraphFont"/>
    <w:rsid w:val="0063674A"/>
  </w:style>
  <w:style w:type="character" w:customStyle="1" w:styleId="date10">
    <w:name w:val="date1"/>
    <w:basedOn w:val="DefaultParagraphFont"/>
    <w:rsid w:val="0063674A"/>
  </w:style>
  <w:style w:type="character" w:customStyle="1" w:styleId="bolding1">
    <w:name w:val="bolding1"/>
    <w:rsid w:val="0063674A"/>
    <w:rPr>
      <w:b/>
      <w:bCs/>
    </w:rPr>
  </w:style>
  <w:style w:type="character" w:customStyle="1" w:styleId="bookoptions1">
    <w:name w:val="book_options1"/>
    <w:rsid w:val="0063674A"/>
    <w:rPr>
      <w:b/>
      <w:bCs/>
      <w:color w:val="333366"/>
    </w:rPr>
  </w:style>
  <w:style w:type="character" w:customStyle="1" w:styleId="descriptionblock">
    <w:name w:val="description block"/>
    <w:basedOn w:val="DefaultParagraphFont"/>
    <w:rsid w:val="0063674A"/>
  </w:style>
  <w:style w:type="character" w:customStyle="1" w:styleId="detailsboxblock">
    <w:name w:val="detailsbox block"/>
    <w:basedOn w:val="DefaultParagraphFont"/>
    <w:rsid w:val="0063674A"/>
  </w:style>
  <w:style w:type="character" w:customStyle="1" w:styleId="Char3">
    <w:name w:val="Char3"/>
    <w:rsid w:val="0063674A"/>
    <w:rPr>
      <w:rFonts w:ascii="Arial" w:hAnsi="Arial" w:cs="Arial" w:hint="default"/>
      <w:bCs/>
      <w:u w:val="thick"/>
      <w:lang w:val="en-US" w:eastAsia="en-US" w:bidi="ar-SA"/>
    </w:rPr>
  </w:style>
  <w:style w:type="character" w:customStyle="1" w:styleId="texto11">
    <w:name w:val="texto11"/>
    <w:rsid w:val="0063674A"/>
    <w:rPr>
      <w:rFonts w:ascii="Arial" w:hAnsi="Arial" w:cs="Arial" w:hint="default"/>
      <w:b w:val="0"/>
      <w:bCs w:val="0"/>
      <w:i w:val="0"/>
      <w:iCs w:val="0"/>
      <w:caps w:val="0"/>
      <w:color w:val="000000"/>
      <w:sz w:val="26"/>
      <w:szCs w:val="26"/>
    </w:rPr>
  </w:style>
  <w:style w:type="character" w:customStyle="1" w:styleId="CardTagChar">
    <w:name w:val="Card Tag Char"/>
    <w:rsid w:val="0063674A"/>
    <w:rPr>
      <w:rFonts w:ascii="Arial Narrow" w:hAnsi="Arial Narrow" w:hint="default"/>
      <w:b/>
      <w:bCs w:val="0"/>
      <w:sz w:val="24"/>
      <w:szCs w:val="24"/>
      <w:lang w:val="en-US" w:eastAsia="en-US" w:bidi="ar-SA"/>
    </w:rPr>
  </w:style>
  <w:style w:type="character" w:customStyle="1" w:styleId="DebateCiteCharCharChar">
    <w:name w:val="Debate Cite Char Char Char"/>
    <w:rsid w:val="0063674A"/>
    <w:rPr>
      <w:b/>
      <w:bCs w:val="0"/>
      <w:sz w:val="32"/>
      <w:szCs w:val="32"/>
      <w:lang w:val="en-US" w:eastAsia="en-US" w:bidi="ar-SA"/>
    </w:rPr>
  </w:style>
  <w:style w:type="character" w:customStyle="1" w:styleId="TagChar3">
    <w:name w:val="Tag Char3"/>
    <w:rsid w:val="0063674A"/>
    <w:rPr>
      <w:rFonts w:ascii="Palatino Linotype" w:hAnsi="Palatino Linotype" w:hint="default"/>
      <w:b/>
      <w:bCs w:val="0"/>
      <w:sz w:val="24"/>
      <w:szCs w:val="24"/>
      <w:lang w:val="en-US" w:eastAsia="en-US" w:bidi="ar-SA"/>
    </w:rPr>
  </w:style>
  <w:style w:type="character" w:customStyle="1" w:styleId="Style10ptBold">
    <w:name w:val="Style 10 pt Bold"/>
    <w:rsid w:val="0063674A"/>
    <w:rPr>
      <w:b/>
      <w:bCs/>
      <w:sz w:val="20"/>
    </w:rPr>
  </w:style>
  <w:style w:type="character" w:customStyle="1" w:styleId="text9">
    <w:name w:val="text9"/>
    <w:basedOn w:val="DefaultParagraphFont"/>
    <w:rsid w:val="0063674A"/>
  </w:style>
  <w:style w:type="character" w:customStyle="1" w:styleId="text21">
    <w:name w:val="text21"/>
    <w:basedOn w:val="DefaultParagraphFont"/>
    <w:rsid w:val="0063674A"/>
  </w:style>
  <w:style w:type="character" w:customStyle="1" w:styleId="text19">
    <w:name w:val="text19"/>
    <w:basedOn w:val="DefaultParagraphFont"/>
    <w:rsid w:val="0063674A"/>
  </w:style>
  <w:style w:type="character" w:customStyle="1" w:styleId="term2">
    <w:name w:val="term2"/>
    <w:rsid w:val="0063674A"/>
    <w:rPr>
      <w:b/>
      <w:bCs/>
    </w:rPr>
  </w:style>
  <w:style w:type="character" w:customStyle="1" w:styleId="pmterms12">
    <w:name w:val="pmterms12"/>
    <w:rsid w:val="0063674A"/>
    <w:rPr>
      <w:b/>
      <w:bCs/>
      <w:i w:val="0"/>
      <w:iCs w:val="0"/>
      <w:color w:val="000000"/>
    </w:rPr>
  </w:style>
  <w:style w:type="character" w:customStyle="1" w:styleId="ToReadChar">
    <w:name w:val="To Read Char"/>
    <w:rsid w:val="0063674A"/>
    <w:rPr>
      <w:rFonts w:ascii="Verdana" w:hAnsi="Verdana" w:hint="default"/>
      <w:b/>
      <w:bCs w:val="0"/>
      <w:szCs w:val="24"/>
      <w:u w:val="single"/>
      <w:lang w:val="en-US" w:eastAsia="en-US" w:bidi="ar-SA"/>
    </w:rPr>
  </w:style>
  <w:style w:type="character" w:customStyle="1" w:styleId="ToReadCharChar">
    <w:name w:val="To Read Char Char"/>
    <w:rsid w:val="0063674A"/>
    <w:rPr>
      <w:rFonts w:ascii="Verdana" w:hAnsi="Verdana" w:hint="default"/>
      <w:b/>
      <w:bCs w:val="0"/>
      <w:szCs w:val="24"/>
      <w:u w:val="single"/>
      <w:lang w:val="en-US" w:eastAsia="en-US" w:bidi="ar-SA"/>
    </w:rPr>
  </w:style>
  <w:style w:type="character" w:customStyle="1" w:styleId="bio">
    <w:name w:val="bio"/>
    <w:basedOn w:val="DefaultParagraphFont"/>
    <w:rsid w:val="0063674A"/>
  </w:style>
  <w:style w:type="character" w:customStyle="1" w:styleId="storytextstyle">
    <w:name w:val="storytextstyle"/>
    <w:basedOn w:val="DefaultParagraphFont"/>
    <w:rsid w:val="0063674A"/>
  </w:style>
  <w:style w:type="character" w:customStyle="1" w:styleId="cardunderlinedCharChar">
    <w:name w:val="card underlined Char Char"/>
    <w:rsid w:val="0063674A"/>
    <w:rPr>
      <w:rFonts w:ascii="Arial" w:hAnsi="Arial" w:cs="Arial" w:hint="default"/>
      <w:sz w:val="22"/>
      <w:szCs w:val="24"/>
      <w:u w:val="single"/>
      <w:lang w:val="en-US" w:eastAsia="en-US" w:bidi="ar-SA"/>
    </w:rPr>
  </w:style>
  <w:style w:type="character" w:customStyle="1" w:styleId="Style2Char0">
    <w:name w:val="Style2 Char"/>
    <w:rsid w:val="0063674A"/>
    <w:rPr>
      <w:rFonts w:ascii="Book Antiqua" w:hAnsi="Book Antiqua" w:hint="default"/>
      <w:u w:val="thick"/>
      <w:lang w:val="en-US" w:eastAsia="en-US" w:bidi="ar-SA"/>
    </w:rPr>
  </w:style>
  <w:style w:type="character" w:customStyle="1" w:styleId="Style2Char1">
    <w:name w:val="Style2 Char1"/>
    <w:rsid w:val="0063674A"/>
    <w:rPr>
      <w:rFonts w:ascii="Book Antiqua" w:hAnsi="Book Antiqua" w:hint="default"/>
      <w:szCs w:val="24"/>
      <w:u w:val="thick"/>
      <w:lang w:val="en-US" w:eastAsia="en-US" w:bidi="ar-SA"/>
    </w:rPr>
  </w:style>
  <w:style w:type="character" w:customStyle="1" w:styleId="articlehead21">
    <w:name w:val="articlehead21"/>
    <w:rsid w:val="0063674A"/>
    <w:rPr>
      <w:rFonts w:ascii="Arial" w:hAnsi="Arial" w:cs="Arial" w:hint="default"/>
      <w:b/>
      <w:bCs/>
      <w:color w:val="660000"/>
      <w:sz w:val="20"/>
      <w:szCs w:val="20"/>
    </w:rPr>
  </w:style>
  <w:style w:type="character" w:customStyle="1" w:styleId="TagCiteChar1">
    <w:name w:val="Tag/Cite Char1"/>
    <w:rsid w:val="0063674A"/>
    <w:rPr>
      <w:b/>
      <w:bCs w:val="0"/>
      <w:lang w:val="en-US" w:eastAsia="en-US" w:bidi="ar-SA"/>
    </w:rPr>
  </w:style>
  <w:style w:type="character" w:customStyle="1" w:styleId="goohl2">
    <w:name w:val="goohl2"/>
    <w:basedOn w:val="DefaultParagraphFont"/>
    <w:rsid w:val="0063674A"/>
  </w:style>
  <w:style w:type="character" w:customStyle="1" w:styleId="CardCharChar0">
    <w:name w:val="Card Char Char"/>
    <w:rsid w:val="0063674A"/>
    <w:rPr>
      <w:lang w:val="en-US" w:eastAsia="en-US" w:bidi="ar-SA"/>
    </w:rPr>
  </w:style>
  <w:style w:type="character" w:customStyle="1" w:styleId="BriefTitle1Char">
    <w:name w:val="Brief Title 1 Char"/>
    <w:rsid w:val="0063674A"/>
    <w:rPr>
      <w:b/>
      <w:bCs w:val="0"/>
      <w:u w:val="single"/>
      <w:lang w:val="en-US" w:eastAsia="en-US" w:bidi="ar-SA"/>
    </w:rPr>
  </w:style>
  <w:style w:type="character" w:customStyle="1" w:styleId="TagCiteCharChar">
    <w:name w:val="Tag/Cite Char Char"/>
    <w:rsid w:val="0063674A"/>
    <w:rPr>
      <w:b/>
      <w:bCs w:val="0"/>
      <w:lang w:val="en-US" w:eastAsia="en-US" w:bidi="ar-SA"/>
    </w:rPr>
  </w:style>
  <w:style w:type="character" w:customStyle="1" w:styleId="btx">
    <w:name w:val="btx"/>
    <w:basedOn w:val="DefaultParagraphFont"/>
    <w:rsid w:val="0063674A"/>
  </w:style>
  <w:style w:type="character" w:customStyle="1" w:styleId="prodgeneral1">
    <w:name w:val="prodgeneral1"/>
    <w:rsid w:val="0063674A"/>
    <w:rPr>
      <w:rFonts w:ascii="Verdana" w:hAnsi="Verdana" w:hint="default"/>
      <w:b w:val="0"/>
      <w:bCs w:val="0"/>
      <w:caps w:val="0"/>
      <w:color w:val="000000"/>
      <w:spacing w:val="0"/>
      <w:sz w:val="16"/>
      <w:szCs w:val="16"/>
    </w:rPr>
  </w:style>
  <w:style w:type="character" w:customStyle="1" w:styleId="summary1">
    <w:name w:val="summary1"/>
    <w:rsid w:val="0063674A"/>
    <w:rPr>
      <w:rFonts w:ascii="Arial" w:hAnsi="Arial" w:cs="Arial" w:hint="default"/>
      <w:sz w:val="18"/>
      <w:szCs w:val="18"/>
    </w:rPr>
  </w:style>
  <w:style w:type="character" w:customStyle="1" w:styleId="text3">
    <w:name w:val="text3"/>
    <w:basedOn w:val="DefaultParagraphFont"/>
    <w:rsid w:val="0063674A"/>
  </w:style>
  <w:style w:type="character" w:customStyle="1" w:styleId="cardtextsmallChar">
    <w:name w:val="card text small Char"/>
    <w:rsid w:val="0063674A"/>
    <w:rPr>
      <w:rFonts w:ascii="Arial Narrow" w:hAnsi="Arial Narrow" w:hint="default"/>
      <w:sz w:val="16"/>
      <w:szCs w:val="24"/>
      <w:lang w:val="en-US" w:eastAsia="en-US" w:bidi="ar-SA"/>
    </w:rPr>
  </w:style>
  <w:style w:type="character" w:customStyle="1" w:styleId="countrytitle1">
    <w:name w:val="countrytitle1"/>
    <w:rsid w:val="0063674A"/>
    <w:rPr>
      <w:rFonts w:ascii="Verdana" w:hAnsi="Verdana" w:hint="default"/>
      <w:b/>
      <w:bCs/>
      <w:color w:val="293643"/>
      <w:sz w:val="24"/>
      <w:szCs w:val="24"/>
    </w:rPr>
  </w:style>
  <w:style w:type="character" w:customStyle="1" w:styleId="storyheader1">
    <w:name w:val="storyheader1"/>
    <w:rsid w:val="0063674A"/>
    <w:rPr>
      <w:rFonts w:ascii="Verdana" w:hAnsi="Verdana" w:hint="default"/>
      <w:b/>
      <w:bCs/>
      <w:color w:val="000000"/>
      <w:sz w:val="21"/>
      <w:szCs w:val="21"/>
    </w:rPr>
  </w:style>
  <w:style w:type="character" w:customStyle="1" w:styleId="cardunderlinedChar0">
    <w:name w:val="card underlined Char"/>
    <w:rsid w:val="0063674A"/>
    <w:rPr>
      <w:rFonts w:ascii="Arial" w:hAnsi="Arial" w:cs="Arial" w:hint="default"/>
      <w:sz w:val="22"/>
      <w:szCs w:val="24"/>
      <w:u w:val="single"/>
      <w:lang w:val="en-US" w:eastAsia="en-US" w:bidi="ar-SA"/>
    </w:rPr>
  </w:style>
  <w:style w:type="character" w:customStyle="1" w:styleId="article1">
    <w:name w:val="article1"/>
    <w:rsid w:val="0063674A"/>
    <w:rPr>
      <w:rFonts w:ascii="Verdana" w:hAnsi="Verdana" w:hint="default"/>
      <w:color w:val="333333"/>
      <w:sz w:val="16"/>
      <w:szCs w:val="16"/>
    </w:rPr>
  </w:style>
  <w:style w:type="character" w:customStyle="1" w:styleId="story-posted-date1">
    <w:name w:val="story-posted-date1"/>
    <w:rsid w:val="0063674A"/>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63674A"/>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63674A"/>
  </w:style>
  <w:style w:type="character" w:customStyle="1" w:styleId="textmedium">
    <w:name w:val="textmedium"/>
    <w:basedOn w:val="DefaultParagraphFont"/>
    <w:rsid w:val="0063674A"/>
  </w:style>
  <w:style w:type="character" w:customStyle="1" w:styleId="citation1">
    <w:name w:val="citation1"/>
    <w:rsid w:val="0063674A"/>
    <w:rPr>
      <w:rFonts w:ascii="Verdana" w:hAnsi="Verdana" w:hint="default"/>
      <w:sz w:val="17"/>
      <w:szCs w:val="17"/>
    </w:rPr>
  </w:style>
  <w:style w:type="character" w:customStyle="1" w:styleId="hithighlite">
    <w:name w:val="hithighlite"/>
    <w:basedOn w:val="DefaultParagraphFont"/>
    <w:rsid w:val="0063674A"/>
  </w:style>
  <w:style w:type="character" w:customStyle="1" w:styleId="articlecontent">
    <w:name w:val="articlecontent"/>
    <w:basedOn w:val="DefaultParagraphFont"/>
    <w:rsid w:val="0063674A"/>
  </w:style>
  <w:style w:type="character" w:customStyle="1" w:styleId="fource1">
    <w:name w:val="fource1"/>
    <w:rsid w:val="0063674A"/>
    <w:rPr>
      <w:sz w:val="34"/>
      <w:szCs w:val="34"/>
    </w:rPr>
  </w:style>
  <w:style w:type="character" w:customStyle="1" w:styleId="LanguageStrikeChar">
    <w:name w:val="Language Strike Char"/>
    <w:rsid w:val="0063674A"/>
    <w:rPr>
      <w:rFonts w:ascii="Arial Narrow" w:hAnsi="Arial Narrow" w:hint="default"/>
      <w:strike/>
      <w:szCs w:val="24"/>
      <w:lang w:val="en-US" w:eastAsia="en-US" w:bidi="ar-SA"/>
    </w:rPr>
  </w:style>
  <w:style w:type="character" w:customStyle="1" w:styleId="normal11">
    <w:name w:val="normal1"/>
    <w:basedOn w:val="DefaultParagraphFont"/>
    <w:rsid w:val="0063674A"/>
  </w:style>
  <w:style w:type="character" w:customStyle="1" w:styleId="ds">
    <w:name w:val="ds"/>
    <w:basedOn w:val="DefaultParagraphFont"/>
    <w:rsid w:val="0063674A"/>
  </w:style>
  <w:style w:type="character" w:customStyle="1" w:styleId="UnderliningChar1">
    <w:name w:val="Underlining Char1"/>
    <w:rsid w:val="0063674A"/>
    <w:rPr>
      <w:rFonts w:ascii="Arial Narrow" w:hAnsi="Arial Narrow" w:hint="default"/>
      <w:szCs w:val="24"/>
      <w:u w:val="single"/>
      <w:lang w:val="en-US" w:eastAsia="en-US" w:bidi="ar-SA"/>
    </w:rPr>
  </w:style>
  <w:style w:type="character" w:customStyle="1" w:styleId="UnderliningChar2">
    <w:name w:val="Underlining Char2"/>
    <w:rsid w:val="0063674A"/>
    <w:rPr>
      <w:rFonts w:ascii="Arial Narrow" w:hAnsi="Arial Narrow" w:hint="default"/>
      <w:szCs w:val="24"/>
      <w:u w:val="single"/>
      <w:lang w:val="en-US" w:eastAsia="en-US" w:bidi="ar-SA"/>
    </w:rPr>
  </w:style>
  <w:style w:type="character" w:customStyle="1" w:styleId="MicroTextChar1">
    <w:name w:val="MicroText Char1"/>
    <w:rsid w:val="0063674A"/>
    <w:rPr>
      <w:rFonts w:ascii="Arial Narrow" w:hAnsi="Arial Narrow" w:hint="default"/>
      <w:sz w:val="12"/>
      <w:szCs w:val="24"/>
      <w:lang w:val="en-US" w:eastAsia="en-US" w:bidi="ar-SA"/>
    </w:rPr>
  </w:style>
  <w:style w:type="character" w:customStyle="1" w:styleId="DefaultPara">
    <w:name w:val="Default Para"/>
    <w:rsid w:val="0063674A"/>
    <w:rPr>
      <w:sz w:val="20"/>
    </w:rPr>
  </w:style>
  <w:style w:type="character" w:customStyle="1" w:styleId="SYSHYPERTEXT">
    <w:name w:val="SYS_HYPERTEXT"/>
    <w:rsid w:val="0063674A"/>
    <w:rPr>
      <w:color w:val="0000FF"/>
      <w:u w:val="single"/>
    </w:rPr>
  </w:style>
  <w:style w:type="character" w:customStyle="1" w:styleId="Hyperlink1">
    <w:name w:val="Hyperlink1"/>
    <w:rsid w:val="0063674A"/>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63674A"/>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63674A"/>
    <w:rPr>
      <w:rFonts w:ascii="Arial Narrow" w:hAnsi="Arial Narrow" w:hint="default"/>
      <w:noProof w:val="0"/>
      <w:szCs w:val="24"/>
      <w:u w:val="single"/>
      <w:lang w:val="en-US" w:eastAsia="en-US" w:bidi="ar-SA"/>
    </w:rPr>
  </w:style>
  <w:style w:type="character" w:customStyle="1" w:styleId="BlockHeading1Char">
    <w:name w:val="Block Heading 1 Char"/>
    <w:rsid w:val="0063674A"/>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63674A"/>
    <w:rPr>
      <w:b/>
      <w:bCs w:val="0"/>
      <w:sz w:val="24"/>
      <w:szCs w:val="24"/>
      <w:u w:val="single"/>
      <w:lang w:val="en-US" w:eastAsia="en-US" w:bidi="ar-SA"/>
    </w:rPr>
  </w:style>
  <w:style w:type="character" w:customStyle="1" w:styleId="StyleTagTimesNewRomanChar">
    <w:name w:val="Style Tag + Times New Roman Char"/>
    <w:rsid w:val="0063674A"/>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63674A"/>
    <w:rPr>
      <w:rFonts w:ascii="Arial Narrow" w:hAnsi="Arial Narrow" w:cs="Arial" w:hint="default"/>
      <w:b/>
      <w:bCs/>
      <w:iCs/>
      <w:sz w:val="24"/>
      <w:szCs w:val="28"/>
      <w:lang w:val="en-US" w:eastAsia="en-US" w:bidi="ar-SA"/>
    </w:rPr>
  </w:style>
  <w:style w:type="character" w:customStyle="1" w:styleId="UnderliningCharChar">
    <w:name w:val="Underlining Char Char"/>
    <w:rsid w:val="0063674A"/>
    <w:rPr>
      <w:rFonts w:ascii="Arial Narrow" w:hAnsi="Arial Narrow" w:hint="default"/>
      <w:szCs w:val="24"/>
      <w:u w:val="single"/>
      <w:lang w:val="en-US" w:eastAsia="en-US" w:bidi="ar-SA"/>
    </w:rPr>
  </w:style>
  <w:style w:type="character" w:customStyle="1" w:styleId="StyleArialNarrow12ptBold">
    <w:name w:val="Style Arial Narrow 12 pt Bold"/>
    <w:rsid w:val="0063674A"/>
    <w:rPr>
      <w:rFonts w:ascii="Arial Narrow" w:hAnsi="Arial Narrow" w:hint="default"/>
      <w:b/>
      <w:bCs/>
      <w:sz w:val="24"/>
    </w:rPr>
  </w:style>
  <w:style w:type="character" w:customStyle="1" w:styleId="Style1CharChar">
    <w:name w:val="Style1 Char Char"/>
    <w:rsid w:val="0063674A"/>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63674A"/>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63674A"/>
    <w:rPr>
      <w:noProof w:val="0"/>
      <w:u w:val="single"/>
      <w:lang w:val="en-US" w:eastAsia="en-US" w:bidi="ar-SA"/>
    </w:rPr>
  </w:style>
  <w:style w:type="character" w:customStyle="1" w:styleId="UnderlinedCharChar1">
    <w:name w:val="Underlined Char Char1"/>
    <w:rsid w:val="0063674A"/>
    <w:rPr>
      <w:rFonts w:ascii="Bell MT" w:eastAsia="Times New Roman" w:hAnsi="Bell MT" w:hint="default"/>
      <w:bCs/>
      <w:iCs/>
      <w:sz w:val="22"/>
      <w:u w:val="single"/>
    </w:rPr>
  </w:style>
  <w:style w:type="character" w:customStyle="1" w:styleId="Heading2CharChar2">
    <w:name w:val="Heading 2 Char Char2"/>
    <w:rsid w:val="0063674A"/>
    <w:rPr>
      <w:rFonts w:ascii="Arial" w:hAnsi="Arial" w:cs="Arial" w:hint="default"/>
      <w:b/>
      <w:bCs/>
      <w:iCs/>
      <w:sz w:val="22"/>
      <w:szCs w:val="28"/>
      <w:lang w:val="en-US" w:eastAsia="en-US" w:bidi="ar-SA"/>
    </w:rPr>
  </w:style>
  <w:style w:type="character" w:customStyle="1" w:styleId="doctitle">
    <w:name w:val="doctitle"/>
    <w:rsid w:val="0063674A"/>
  </w:style>
  <w:style w:type="character" w:customStyle="1" w:styleId="cardtext-underlined0">
    <w:name w:val="card text- underlined"/>
    <w:rsid w:val="0063674A"/>
    <w:rPr>
      <w:rFonts w:ascii="Garamond" w:hAnsi="Garamond" w:hint="default"/>
      <w:u w:val="single"/>
    </w:rPr>
  </w:style>
  <w:style w:type="character" w:customStyle="1" w:styleId="BodyText1">
    <w:name w:val="Body Text1"/>
    <w:basedOn w:val="DefaultParagraphFont"/>
    <w:rsid w:val="0063674A"/>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63674A"/>
  </w:style>
  <w:style w:type="character" w:customStyle="1" w:styleId="BriefTitleChar">
    <w:name w:val="Brief Title Char"/>
    <w:basedOn w:val="DefaultParagraphFont"/>
    <w:rsid w:val="0063674A"/>
    <w:rPr>
      <w:b/>
      <w:bCs w:val="0"/>
      <w:sz w:val="24"/>
      <w:szCs w:val="24"/>
      <w:u w:val="single"/>
      <w:lang w:val="en-US" w:eastAsia="en-US" w:bidi="ar-SA"/>
    </w:rPr>
  </w:style>
  <w:style w:type="character" w:customStyle="1" w:styleId="BriefTitle2Char">
    <w:name w:val="Brief Title 2 Char"/>
    <w:basedOn w:val="BriefTitleChar"/>
    <w:rsid w:val="0063674A"/>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63674A"/>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63674A"/>
    <w:rPr>
      <w:rFonts w:ascii="Georgia" w:hAnsi="Georgia" w:hint="default"/>
      <w:b/>
      <w:bCs w:val="0"/>
      <w:sz w:val="24"/>
    </w:rPr>
  </w:style>
  <w:style w:type="character" w:customStyle="1" w:styleId="Emphasis20">
    <w:name w:val="Emphasis 2"/>
    <w:uiPriority w:val="1"/>
    <w:qFormat/>
    <w:rsid w:val="0063674A"/>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63674A"/>
    <w:rPr>
      <w:rFonts w:ascii="AGaramond" w:hAnsi="AGaramond" w:cs="AGaramond" w:hint="default"/>
      <w:color w:val="211D1E"/>
      <w:sz w:val="14"/>
      <w:szCs w:val="14"/>
    </w:rPr>
  </w:style>
  <w:style w:type="character" w:customStyle="1" w:styleId="CharacterStyle2">
    <w:name w:val="Character Style 2"/>
    <w:uiPriority w:val="99"/>
    <w:rsid w:val="0063674A"/>
    <w:rPr>
      <w:sz w:val="20"/>
      <w:szCs w:val="20"/>
    </w:rPr>
  </w:style>
  <w:style w:type="character" w:customStyle="1" w:styleId="cross-head">
    <w:name w:val="cross-head"/>
    <w:rsid w:val="0063674A"/>
  </w:style>
  <w:style w:type="character" w:customStyle="1" w:styleId="dateline">
    <w:name w:val="dateline"/>
    <w:rsid w:val="0063674A"/>
  </w:style>
  <w:style w:type="character" w:customStyle="1" w:styleId="Subtitle1">
    <w:name w:val="Subtitle1"/>
    <w:rsid w:val="0063674A"/>
  </w:style>
  <w:style w:type="character" w:customStyle="1" w:styleId="metaorigin">
    <w:name w:val="meta_origin"/>
    <w:rsid w:val="0063674A"/>
  </w:style>
  <w:style w:type="character" w:customStyle="1" w:styleId="mandelbrotrefrag">
    <w:name w:val="mandelbrot_refrag"/>
    <w:rsid w:val="0063674A"/>
  </w:style>
  <w:style w:type="character" w:customStyle="1" w:styleId="eminfo">
    <w:name w:val="eminfo"/>
    <w:rsid w:val="0063674A"/>
  </w:style>
  <w:style w:type="character" w:customStyle="1" w:styleId="emhighlight">
    <w:name w:val="emhighlight"/>
    <w:rsid w:val="0063674A"/>
  </w:style>
  <w:style w:type="character" w:customStyle="1" w:styleId="name">
    <w:name w:val="name"/>
    <w:rsid w:val="0063674A"/>
  </w:style>
  <w:style w:type="character" w:customStyle="1" w:styleId="tkrname">
    <w:name w:val="tkrname"/>
    <w:rsid w:val="0063674A"/>
  </w:style>
  <w:style w:type="character" w:customStyle="1" w:styleId="tkrchange">
    <w:name w:val="tkrchange"/>
    <w:rsid w:val="0063674A"/>
  </w:style>
  <w:style w:type="character" w:customStyle="1" w:styleId="source-org">
    <w:name w:val="source-org"/>
    <w:rsid w:val="0063674A"/>
  </w:style>
  <w:style w:type="character" w:customStyle="1" w:styleId="updated">
    <w:name w:val="updated"/>
    <w:rsid w:val="0063674A"/>
  </w:style>
  <w:style w:type="character" w:customStyle="1" w:styleId="last">
    <w:name w:val="last"/>
    <w:rsid w:val="0063674A"/>
  </w:style>
  <w:style w:type="character" w:customStyle="1" w:styleId="Style11ptBoldUnderline1">
    <w:name w:val="Style 11 pt Bold Underline1"/>
    <w:rsid w:val="0063674A"/>
    <w:rPr>
      <w:b/>
      <w:bCs/>
      <w:sz w:val="20"/>
      <w:u w:val="single"/>
    </w:rPr>
  </w:style>
  <w:style w:type="character" w:customStyle="1" w:styleId="StyleStyleunderlineBold11pt">
    <w:name w:val="Style Style underline + Bold + 11 pt"/>
    <w:rsid w:val="0063674A"/>
    <w:rPr>
      <w:bCs/>
      <w:sz w:val="20"/>
      <w:u w:val="single"/>
    </w:rPr>
  </w:style>
  <w:style w:type="character" w:customStyle="1" w:styleId="StyleunderlineAsianTimesNewRomanBold">
    <w:name w:val="Style underline + (Asian) Times New Roman Bold"/>
    <w:rsid w:val="0063674A"/>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63674A"/>
    <w:rPr>
      <w:b/>
      <w:bCs/>
      <w:sz w:val="20"/>
      <w:u w:val="single"/>
      <w:bdr w:val="single" w:sz="4" w:space="0" w:color="auto" w:frame="1"/>
    </w:rPr>
  </w:style>
  <w:style w:type="character" w:customStyle="1" w:styleId="A5">
    <w:name w:val="A5"/>
    <w:uiPriority w:val="99"/>
    <w:rsid w:val="0063674A"/>
    <w:rPr>
      <w:rFonts w:ascii="Times New Roman" w:hAnsi="Times New Roman" w:cs="Times New Roman" w:hint="default"/>
      <w:color w:val="000000"/>
      <w:sz w:val="13"/>
      <w:szCs w:val="13"/>
    </w:rPr>
  </w:style>
  <w:style w:type="character" w:customStyle="1" w:styleId="quotepeekbase">
    <w:name w:val="quotepeekbase"/>
    <w:rsid w:val="0063674A"/>
  </w:style>
  <w:style w:type="character" w:customStyle="1" w:styleId="cardChar1">
    <w:name w:val="card Char1"/>
    <w:rsid w:val="0063674A"/>
    <w:rPr>
      <w:rFonts w:ascii="Calibri" w:eastAsia="Calibri" w:hAnsi="Calibri" w:cs="Calibri" w:hint="default"/>
      <w:sz w:val="24"/>
      <w:szCs w:val="22"/>
      <w:lang w:val="x-none" w:eastAsia="x-none"/>
    </w:rPr>
  </w:style>
  <w:style w:type="character" w:customStyle="1" w:styleId="NormalCard">
    <w:name w:val="Normal Card"/>
    <w:uiPriority w:val="1"/>
    <w:qFormat/>
    <w:rsid w:val="0063674A"/>
    <w:rPr>
      <w:rFonts w:ascii="Times New Roman" w:hAnsi="Times New Roman" w:cs="Times New Roman" w:hint="default"/>
      <w:sz w:val="24"/>
    </w:rPr>
  </w:style>
  <w:style w:type="character" w:customStyle="1" w:styleId="HighlightedUnderline0">
    <w:name w:val="Highlighted Underline"/>
    <w:uiPriority w:val="1"/>
    <w:qFormat/>
    <w:rsid w:val="0063674A"/>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63674A"/>
    <w:rPr>
      <w:rFonts w:ascii="Times New Roman" w:hAnsi="Times New Roman" w:cs="Times New Roman" w:hint="default"/>
      <w:sz w:val="16"/>
      <w:szCs w:val="16"/>
    </w:rPr>
  </w:style>
  <w:style w:type="character" w:customStyle="1" w:styleId="timebox">
    <w:name w:val="timebox"/>
    <w:rsid w:val="0063674A"/>
  </w:style>
  <w:style w:type="character" w:customStyle="1" w:styleId="Heading2Subtext">
    <w:name w:val="Heading 2 Subtext"/>
    <w:rsid w:val="0063674A"/>
    <w:rPr>
      <w:rFonts w:ascii="Times New Roman" w:hAnsi="Times New Roman" w:cs="Times New Roman" w:hint="default"/>
      <w:sz w:val="16"/>
    </w:rPr>
  </w:style>
  <w:style w:type="character" w:customStyle="1" w:styleId="-SmallText-">
    <w:name w:val="-Small Text-"/>
    <w:rsid w:val="0063674A"/>
    <w:rPr>
      <w:rFonts w:ascii="Garamond" w:hAnsi="Garamond" w:hint="default"/>
      <w:sz w:val="16"/>
    </w:rPr>
  </w:style>
  <w:style w:type="character" w:customStyle="1" w:styleId="label">
    <w:name w:val="label"/>
    <w:rsid w:val="0063674A"/>
  </w:style>
  <w:style w:type="character" w:customStyle="1" w:styleId="BoldUnderlineCharChar">
    <w:name w:val="BoldUnderline Char Char"/>
    <w:rsid w:val="0063674A"/>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63674A"/>
  </w:style>
  <w:style w:type="character" w:customStyle="1" w:styleId="FontStyle477">
    <w:name w:val="Font Style477"/>
    <w:basedOn w:val="DefaultParagraphFont"/>
    <w:uiPriority w:val="99"/>
    <w:rsid w:val="0063674A"/>
    <w:rPr>
      <w:rFonts w:ascii="Times New Roman" w:hAnsi="Times New Roman" w:cs="Times New Roman" w:hint="default"/>
      <w:sz w:val="18"/>
      <w:szCs w:val="18"/>
    </w:rPr>
  </w:style>
  <w:style w:type="character" w:customStyle="1" w:styleId="FontStyle505">
    <w:name w:val="Font Style505"/>
    <w:basedOn w:val="DefaultParagraphFont"/>
    <w:uiPriority w:val="99"/>
    <w:rsid w:val="0063674A"/>
    <w:rPr>
      <w:rFonts w:ascii="Times New Roman" w:hAnsi="Times New Roman" w:cs="Times New Roman" w:hint="default"/>
      <w:sz w:val="18"/>
      <w:szCs w:val="18"/>
    </w:rPr>
  </w:style>
  <w:style w:type="character" w:customStyle="1" w:styleId="FontStyle514">
    <w:name w:val="Font Style514"/>
    <w:basedOn w:val="DefaultParagraphFont"/>
    <w:uiPriority w:val="99"/>
    <w:rsid w:val="0063674A"/>
    <w:rPr>
      <w:rFonts w:ascii="Times New Roman" w:hAnsi="Times New Roman" w:cs="Times New Roman" w:hint="default"/>
      <w:sz w:val="14"/>
      <w:szCs w:val="14"/>
    </w:rPr>
  </w:style>
  <w:style w:type="character" w:customStyle="1" w:styleId="FontStyle500">
    <w:name w:val="Font Style500"/>
    <w:basedOn w:val="DefaultParagraphFont"/>
    <w:uiPriority w:val="99"/>
    <w:rsid w:val="0063674A"/>
    <w:rPr>
      <w:rFonts w:ascii="Times New Roman" w:hAnsi="Times New Roman" w:cs="Times New Roman" w:hint="default"/>
      <w:b/>
      <w:bCs/>
      <w:sz w:val="16"/>
      <w:szCs w:val="16"/>
    </w:rPr>
  </w:style>
  <w:style w:type="character" w:customStyle="1" w:styleId="CardCite1">
    <w:name w:val="CardCite1"/>
    <w:qFormat/>
    <w:rsid w:val="0063674A"/>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63674A"/>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63674A"/>
    <w:rPr>
      <w:rFonts w:ascii="Times New Roman" w:hAnsi="Times New Roman" w:cs="Times New Roman" w:hint="default"/>
      <w:b/>
      <w:bCs/>
      <w:sz w:val="22"/>
      <w:szCs w:val="22"/>
    </w:rPr>
  </w:style>
  <w:style w:type="character" w:customStyle="1" w:styleId="CharacterStyle3">
    <w:name w:val="Character Style 3"/>
    <w:uiPriority w:val="99"/>
    <w:rsid w:val="0063674A"/>
    <w:rPr>
      <w:rFonts w:ascii="Bookman Old Style" w:hAnsi="Bookman Old Style" w:cs="Bookman Old Style" w:hint="default"/>
      <w:spacing w:val="-5"/>
      <w:sz w:val="18"/>
      <w:szCs w:val="18"/>
    </w:rPr>
  </w:style>
  <w:style w:type="character" w:customStyle="1" w:styleId="Style8pt1">
    <w:name w:val="Style 8 pt1"/>
    <w:rsid w:val="0063674A"/>
    <w:rPr>
      <w:rFonts w:ascii="Georgia" w:hAnsi="Georgia" w:hint="default"/>
      <w:sz w:val="16"/>
    </w:rPr>
  </w:style>
  <w:style w:type="character" w:customStyle="1" w:styleId="UnderlineStyleChar7">
    <w:name w:val="Underline Style Char7"/>
    <w:rsid w:val="0063674A"/>
    <w:rPr>
      <w:rFonts w:ascii="Garamond" w:hAnsi="Garamond" w:hint="default"/>
      <w:sz w:val="22"/>
      <w:szCs w:val="24"/>
      <w:u w:val="single"/>
      <w:lang w:val="en-US" w:eastAsia="en-US" w:bidi="ar-SA"/>
    </w:rPr>
  </w:style>
  <w:style w:type="character" w:customStyle="1" w:styleId="StyleArial6ptBold">
    <w:name w:val="Style Arial 6 pt Bold"/>
    <w:rsid w:val="0063674A"/>
    <w:rPr>
      <w:rFonts w:ascii="Arial" w:hAnsi="Arial" w:cs="Arial" w:hint="default"/>
      <w:bCs/>
      <w:sz w:val="12"/>
    </w:rPr>
  </w:style>
  <w:style w:type="character" w:customStyle="1" w:styleId="Heading2Char5">
    <w:name w:val="Heading 2 Char5"/>
    <w:rsid w:val="0063674A"/>
    <w:rPr>
      <w:rFonts w:ascii="Garamond" w:hAnsi="Garamond" w:cs="Arial" w:hint="default"/>
      <w:b/>
      <w:bCs/>
      <w:iCs/>
      <w:sz w:val="24"/>
      <w:szCs w:val="28"/>
      <w:lang w:val="en-US" w:eastAsia="en-US" w:bidi="ar-SA"/>
    </w:rPr>
  </w:style>
  <w:style w:type="character" w:customStyle="1" w:styleId="TagGreg">
    <w:name w:val="TagGreg"/>
    <w:uiPriority w:val="1"/>
    <w:qFormat/>
    <w:rsid w:val="0063674A"/>
    <w:rPr>
      <w:b/>
      <w:bCs w:val="0"/>
      <w:sz w:val="24"/>
    </w:rPr>
  </w:style>
  <w:style w:type="character" w:customStyle="1" w:styleId="StyleDebateUnderline10pt">
    <w:name w:val="Style Debate Underline + 10 pt"/>
    <w:rsid w:val="0063674A"/>
    <w:rPr>
      <w:rFonts w:ascii="Times New Roman" w:hAnsi="Times New Roman" w:cs="Times New Roman" w:hint="default"/>
      <w:sz w:val="20"/>
      <w:szCs w:val="20"/>
      <w:u w:val="single"/>
    </w:rPr>
  </w:style>
  <w:style w:type="character" w:customStyle="1" w:styleId="underlinedCharChar0">
    <w:name w:val="underlined Char Char"/>
    <w:locked/>
    <w:rsid w:val="0063674A"/>
    <w:rPr>
      <w:u w:val="single"/>
    </w:rPr>
  </w:style>
  <w:style w:type="character" w:customStyle="1" w:styleId="SourceBold">
    <w:name w:val="Source Bold"/>
    <w:rsid w:val="0063674A"/>
    <w:rPr>
      <w:rFonts w:ascii="Arial Narrow" w:hAnsi="Arial Narrow" w:hint="default"/>
      <w:b/>
      <w:bCs w:val="0"/>
      <w:strike w:val="0"/>
      <w:dstrike w:val="0"/>
      <w:sz w:val="24"/>
      <w:u w:val="none"/>
      <w:effect w:val="none"/>
    </w:rPr>
  </w:style>
  <w:style w:type="character" w:customStyle="1" w:styleId="2xBoldUnderline">
    <w:name w:val="2x_Bold_Underline"/>
    <w:rsid w:val="0063674A"/>
    <w:rPr>
      <w:b/>
      <w:bCs/>
      <w:sz w:val="24"/>
      <w:u w:val="thick"/>
    </w:rPr>
  </w:style>
  <w:style w:type="character" w:customStyle="1" w:styleId="Dottedunderline">
    <w:name w:val="Dotted underline"/>
    <w:rsid w:val="0063674A"/>
    <w:rPr>
      <w:u w:val="dotted"/>
    </w:rPr>
  </w:style>
  <w:style w:type="character" w:customStyle="1" w:styleId="readChar">
    <w:name w:val="read Char"/>
    <w:rsid w:val="0063674A"/>
    <w:rPr>
      <w:szCs w:val="22"/>
      <w:u w:val="single"/>
      <w:lang w:val="en-US" w:eastAsia="en-US" w:bidi="ar-SA"/>
    </w:rPr>
  </w:style>
  <w:style w:type="character" w:customStyle="1" w:styleId="underlining0">
    <w:name w:val="underlining"/>
    <w:rsid w:val="0063674A"/>
    <w:rPr>
      <w:u w:val="single"/>
    </w:rPr>
  </w:style>
  <w:style w:type="character" w:customStyle="1" w:styleId="btitle">
    <w:name w:val="btitle"/>
    <w:rsid w:val="0063674A"/>
  </w:style>
  <w:style w:type="character" w:customStyle="1" w:styleId="green">
    <w:name w:val="green"/>
    <w:rsid w:val="0063674A"/>
  </w:style>
  <w:style w:type="character" w:customStyle="1" w:styleId="BodyText20">
    <w:name w:val="Body Text2"/>
    <w:rsid w:val="0063674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63674A"/>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63674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63674A"/>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63674A"/>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63674A"/>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63674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63674A"/>
    <w:rPr>
      <w:rFonts w:ascii="Sylfaen" w:hAnsi="Sylfaen" w:cs="Sylfaen" w:hint="default"/>
      <w:i/>
      <w:iCs/>
      <w:strike w:val="0"/>
      <w:dstrike w:val="0"/>
      <w:sz w:val="19"/>
      <w:szCs w:val="19"/>
      <w:u w:val="none"/>
      <w:effect w:val="none"/>
      <w:shd w:val="clear" w:color="auto" w:fill="FFFFFF"/>
    </w:rPr>
  </w:style>
  <w:style w:type="character" w:customStyle="1" w:styleId="1">
    <w:name w:val="1"/>
    <w:rsid w:val="0063674A"/>
    <w:rPr>
      <w:rFonts w:ascii="Arial" w:hAnsi="Arial" w:cs="Arial" w:hint="default"/>
      <w:bCs/>
      <w:sz w:val="20"/>
      <w:u w:val="single"/>
      <w:lang w:val="en-US" w:eastAsia="en-US" w:bidi="ar-SA"/>
    </w:rPr>
  </w:style>
  <w:style w:type="character" w:customStyle="1" w:styleId="CharChar31">
    <w:name w:val="Char Char31"/>
    <w:rsid w:val="0063674A"/>
    <w:rPr>
      <w:rFonts w:ascii="Arial" w:hAnsi="Arial" w:cs="Arial" w:hint="default"/>
      <w:b/>
      <w:bCs/>
      <w:iCs/>
      <w:lang w:val="en-US" w:eastAsia="en-US" w:bidi="ar-SA"/>
    </w:rPr>
  </w:style>
  <w:style w:type="character" w:customStyle="1" w:styleId="Subtitle2">
    <w:name w:val="Subtitle2"/>
    <w:rsid w:val="0063674A"/>
  </w:style>
  <w:style w:type="character" w:customStyle="1" w:styleId="drop">
    <w:name w:val="drop"/>
    <w:rsid w:val="0063674A"/>
  </w:style>
  <w:style w:type="character" w:customStyle="1" w:styleId="bioline">
    <w:name w:val="bioline"/>
    <w:rsid w:val="0063674A"/>
  </w:style>
  <w:style w:type="character" w:customStyle="1" w:styleId="articletitle0">
    <w:name w:val="article_title"/>
    <w:rsid w:val="0063674A"/>
  </w:style>
  <w:style w:type="character" w:customStyle="1" w:styleId="A4">
    <w:name w:val="A4"/>
    <w:uiPriority w:val="99"/>
    <w:rsid w:val="0063674A"/>
    <w:rPr>
      <w:color w:val="000000"/>
    </w:rPr>
  </w:style>
  <w:style w:type="character" w:customStyle="1" w:styleId="s2">
    <w:name w:val="s2"/>
    <w:rsid w:val="0063674A"/>
  </w:style>
  <w:style w:type="character" w:customStyle="1" w:styleId="s4">
    <w:name w:val="s4"/>
    <w:rsid w:val="0063674A"/>
  </w:style>
  <w:style w:type="character" w:customStyle="1" w:styleId="s5">
    <w:name w:val="s5"/>
    <w:rsid w:val="0063674A"/>
  </w:style>
  <w:style w:type="character" w:customStyle="1" w:styleId="cap">
    <w:name w:val="cap"/>
    <w:rsid w:val="0063674A"/>
  </w:style>
  <w:style w:type="character" w:customStyle="1" w:styleId="rightsnotice">
    <w:name w:val="rightsnotice"/>
    <w:rsid w:val="0063674A"/>
  </w:style>
  <w:style w:type="character" w:customStyle="1" w:styleId="Caption1">
    <w:name w:val="Caption1"/>
    <w:rsid w:val="0063674A"/>
  </w:style>
  <w:style w:type="character" w:customStyle="1" w:styleId="credit">
    <w:name w:val="credit"/>
    <w:rsid w:val="0063674A"/>
  </w:style>
  <w:style w:type="character" w:customStyle="1" w:styleId="scaps">
    <w:name w:val="scaps"/>
    <w:rsid w:val="0063674A"/>
  </w:style>
  <w:style w:type="character" w:customStyle="1" w:styleId="current-article">
    <w:name w:val="current-article"/>
    <w:rsid w:val="0063674A"/>
  </w:style>
  <w:style w:type="character" w:customStyle="1" w:styleId="related-current-indicator">
    <w:name w:val="related-current-indicator"/>
    <w:rsid w:val="0063674A"/>
  </w:style>
  <w:style w:type="character" w:customStyle="1" w:styleId="bylclear">
    <w:name w:val="bylclear"/>
    <w:rsid w:val="0063674A"/>
  </w:style>
  <w:style w:type="character" w:customStyle="1" w:styleId="timestamp">
    <w:name w:val="timestamp"/>
    <w:rsid w:val="0063674A"/>
  </w:style>
  <w:style w:type="character" w:customStyle="1" w:styleId="comments">
    <w:name w:val="comments"/>
    <w:rsid w:val="0063674A"/>
  </w:style>
  <w:style w:type="character" w:customStyle="1" w:styleId="essaytext">
    <w:name w:val="essaytext"/>
    <w:rsid w:val="0063674A"/>
  </w:style>
  <w:style w:type="character" w:customStyle="1" w:styleId="username">
    <w:name w:val="username"/>
    <w:rsid w:val="0063674A"/>
  </w:style>
  <w:style w:type="character" w:customStyle="1" w:styleId="toplinks">
    <w:name w:val="toplinks"/>
    <w:rsid w:val="0063674A"/>
  </w:style>
  <w:style w:type="character" w:customStyle="1" w:styleId="A3">
    <w:name w:val="A3"/>
    <w:rsid w:val="0063674A"/>
    <w:rPr>
      <w:rFonts w:ascii="Perpetua" w:hAnsi="Perpetua" w:cs="Perpetua" w:hint="default"/>
      <w:color w:val="000000"/>
      <w:sz w:val="15"/>
      <w:szCs w:val="15"/>
    </w:rPr>
  </w:style>
  <w:style w:type="character" w:customStyle="1" w:styleId="see">
    <w:name w:val="see"/>
    <w:rsid w:val="0063674A"/>
  </w:style>
  <w:style w:type="character" w:customStyle="1" w:styleId="first-letter">
    <w:name w:val="first-letter"/>
    <w:rsid w:val="0063674A"/>
  </w:style>
  <w:style w:type="character" w:customStyle="1" w:styleId="focusparagraph">
    <w:name w:val="focusparagraph"/>
    <w:rsid w:val="0063674A"/>
  </w:style>
  <w:style w:type="character" w:customStyle="1" w:styleId="lightblue">
    <w:name w:val="lightblue"/>
    <w:rsid w:val="0063674A"/>
  </w:style>
  <w:style w:type="character" w:customStyle="1" w:styleId="StyleUnderlineCharChar9pt">
    <w:name w:val="Style Underline Char Char + 9 pt"/>
    <w:rsid w:val="0063674A"/>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63674A"/>
  </w:style>
  <w:style w:type="character" w:customStyle="1" w:styleId="Title10">
    <w:name w:val="Title1"/>
    <w:rsid w:val="0063674A"/>
  </w:style>
  <w:style w:type="character" w:customStyle="1" w:styleId="BoldandUnderlineCharCharCharChar">
    <w:name w:val="Bold and Underline Char Char Char Char"/>
    <w:rsid w:val="0063674A"/>
    <w:rPr>
      <w:b/>
      <w:bCs w:val="0"/>
      <w:noProof w:val="0"/>
      <w:u w:val="single"/>
      <w:lang w:val="en-US" w:eastAsia="en-US" w:bidi="ar-SA"/>
    </w:rPr>
  </w:style>
  <w:style w:type="character" w:customStyle="1" w:styleId="FontStyle29">
    <w:name w:val="Font Style29"/>
    <w:uiPriority w:val="99"/>
    <w:rsid w:val="0063674A"/>
    <w:rPr>
      <w:rFonts w:ascii="Arial" w:hAnsi="Arial" w:cs="Arial" w:hint="default"/>
      <w:sz w:val="14"/>
      <w:szCs w:val="14"/>
    </w:rPr>
  </w:style>
  <w:style w:type="character" w:customStyle="1" w:styleId="CardsUnderlined">
    <w:name w:val="Cards Underlined"/>
    <w:rsid w:val="0063674A"/>
    <w:rPr>
      <w:rFonts w:ascii="Helvetica" w:hAnsi="Helvetica" w:cs="Helvetica" w:hint="default"/>
      <w:sz w:val="22"/>
      <w:szCs w:val="24"/>
      <w:u w:val="thick"/>
    </w:rPr>
  </w:style>
  <w:style w:type="character" w:customStyle="1" w:styleId="titles">
    <w:name w:val="titles"/>
    <w:rsid w:val="0063674A"/>
  </w:style>
  <w:style w:type="character" w:customStyle="1" w:styleId="articletext0">
    <w:name w:val="article_text"/>
    <w:rsid w:val="0063674A"/>
  </w:style>
  <w:style w:type="character" w:customStyle="1" w:styleId="contentauthor">
    <w:name w:val="contentauthor"/>
    <w:rsid w:val="0063674A"/>
  </w:style>
  <w:style w:type="character" w:customStyle="1" w:styleId="subarticleheader">
    <w:name w:val="subarticleheader"/>
    <w:rsid w:val="0063674A"/>
  </w:style>
  <w:style w:type="character" w:customStyle="1" w:styleId="spelle">
    <w:name w:val="spelle"/>
    <w:rsid w:val="0063674A"/>
  </w:style>
  <w:style w:type="character" w:customStyle="1" w:styleId="grame">
    <w:name w:val="grame"/>
    <w:rsid w:val="0063674A"/>
  </w:style>
  <w:style w:type="character" w:customStyle="1" w:styleId="newstitle1">
    <w:name w:val="newstitle1"/>
    <w:rsid w:val="0063674A"/>
  </w:style>
  <w:style w:type="character" w:customStyle="1" w:styleId="copy">
    <w:name w:val="copy"/>
    <w:rsid w:val="0063674A"/>
  </w:style>
  <w:style w:type="character" w:customStyle="1" w:styleId="topheadline">
    <w:name w:val="topheadline"/>
    <w:rsid w:val="0063674A"/>
  </w:style>
  <w:style w:type="character" w:customStyle="1" w:styleId="Stylereduce27pt">
    <w:name w:val="Style reduce2 + 7 pt"/>
    <w:rsid w:val="0063674A"/>
    <w:rPr>
      <w:rFonts w:ascii="Times New Roman" w:hAnsi="Times New Roman" w:cs="Arial" w:hint="default"/>
      <w:color w:val="000000"/>
      <w:sz w:val="14"/>
      <w:szCs w:val="22"/>
    </w:rPr>
  </w:style>
  <w:style w:type="character" w:customStyle="1" w:styleId="srtitle">
    <w:name w:val="srtitle"/>
    <w:rsid w:val="0063674A"/>
  </w:style>
  <w:style w:type="character" w:customStyle="1" w:styleId="st1">
    <w:name w:val="st1"/>
    <w:rsid w:val="0063674A"/>
  </w:style>
  <w:style w:type="character" w:customStyle="1" w:styleId="StyleStyleGaramond">
    <w:name w:val="Style Style Garamond +"/>
    <w:rsid w:val="0063674A"/>
    <w:rPr>
      <w:rFonts w:ascii="Garamond" w:hAnsi="Garamond" w:cs="Times New Roman" w:hint="default"/>
      <w:sz w:val="20"/>
    </w:rPr>
  </w:style>
  <w:style w:type="character" w:customStyle="1" w:styleId="quotechar0">
    <w:name w:val="quotechar"/>
    <w:rsid w:val="0063674A"/>
  </w:style>
  <w:style w:type="character" w:customStyle="1" w:styleId="boldunderline0">
    <w:name w:val="boldunderline"/>
    <w:rsid w:val="0063674A"/>
  </w:style>
  <w:style w:type="character" w:customStyle="1" w:styleId="A8">
    <w:name w:val="A8"/>
    <w:rsid w:val="0063674A"/>
    <w:rPr>
      <w:rFonts w:ascii="Scala" w:hAnsi="Scala" w:cs="Scala" w:hint="default"/>
      <w:color w:val="000000"/>
      <w:sz w:val="15"/>
      <w:szCs w:val="15"/>
    </w:rPr>
  </w:style>
  <w:style w:type="character" w:customStyle="1" w:styleId="A0">
    <w:name w:val="A0"/>
    <w:uiPriority w:val="99"/>
    <w:rsid w:val="0063674A"/>
    <w:rPr>
      <w:rFonts w:ascii="Scala" w:hAnsi="Scala" w:cs="Scala" w:hint="default"/>
      <w:color w:val="000000"/>
      <w:sz w:val="16"/>
      <w:szCs w:val="16"/>
    </w:rPr>
  </w:style>
  <w:style w:type="character" w:customStyle="1" w:styleId="Date11">
    <w:name w:val="Date11"/>
    <w:rsid w:val="0063674A"/>
  </w:style>
  <w:style w:type="character" w:customStyle="1" w:styleId="Boxout">
    <w:name w:val="Box out"/>
    <w:uiPriority w:val="1"/>
    <w:qFormat/>
    <w:rsid w:val="0063674A"/>
    <w:rPr>
      <w:rFonts w:ascii="Tahoma" w:hAnsi="Tahoma" w:cs="Tahoma" w:hint="default"/>
      <w:b/>
      <w:bCs w:val="0"/>
      <w:sz w:val="20"/>
      <w:u w:val="single"/>
      <w:bdr w:val="none" w:sz="0" w:space="0" w:color="auto" w:frame="1"/>
      <w:shd w:val="clear" w:color="auto" w:fill="A9E8F5"/>
    </w:rPr>
  </w:style>
  <w:style w:type="character" w:customStyle="1" w:styleId="metad">
    <w:name w:val="metad"/>
    <w:rsid w:val="0063674A"/>
  </w:style>
  <w:style w:type="character" w:customStyle="1" w:styleId="sifr-alternate">
    <w:name w:val="sifr-alternate"/>
    <w:rsid w:val="0063674A"/>
  </w:style>
  <w:style w:type="character" w:customStyle="1" w:styleId="justify1">
    <w:name w:val="justify1"/>
    <w:rsid w:val="0063674A"/>
  </w:style>
  <w:style w:type="character" w:customStyle="1" w:styleId="artbody1">
    <w:name w:val="art_body1"/>
    <w:rsid w:val="0063674A"/>
    <w:rPr>
      <w:rFonts w:ascii="Arial" w:hAnsi="Arial" w:cs="Arial" w:hint="default"/>
    </w:rPr>
  </w:style>
  <w:style w:type="character" w:customStyle="1" w:styleId="A1">
    <w:name w:val="A1"/>
    <w:uiPriority w:val="99"/>
    <w:rsid w:val="0063674A"/>
    <w:rPr>
      <w:rFonts w:ascii="Book Antiqua" w:hAnsi="Book Antiqua" w:cs="Book Antiqua" w:hint="default"/>
      <w:color w:val="221E1F"/>
      <w:sz w:val="22"/>
      <w:szCs w:val="22"/>
    </w:rPr>
  </w:style>
  <w:style w:type="character" w:customStyle="1" w:styleId="reality">
    <w:name w:val="reality"/>
    <w:rsid w:val="0063674A"/>
  </w:style>
  <w:style w:type="character" w:customStyle="1" w:styleId="text2">
    <w:name w:val="text2"/>
    <w:rsid w:val="0063674A"/>
  </w:style>
  <w:style w:type="character" w:customStyle="1" w:styleId="StyleUnderlineChar2CharChar11pt">
    <w:name w:val="Style Underline Char2 Char Char + 11 pt"/>
    <w:rsid w:val="0063674A"/>
    <w:rPr>
      <w:rFonts w:ascii="Times New Roman" w:hAnsi="Times New Roman" w:cs="Times New Roman" w:hint="default"/>
      <w:sz w:val="20"/>
      <w:u w:val="single"/>
    </w:rPr>
  </w:style>
  <w:style w:type="character" w:customStyle="1" w:styleId="StyleStyleBoldUnderline11pt">
    <w:name w:val="Style Style Bold Underline + 11 pt"/>
    <w:rsid w:val="0063674A"/>
    <w:rPr>
      <w:b/>
      <w:bCs/>
      <w:sz w:val="20"/>
      <w:u w:val="single"/>
    </w:rPr>
  </w:style>
  <w:style w:type="character" w:customStyle="1" w:styleId="articlehead2">
    <w:name w:val="articlehead2"/>
    <w:rsid w:val="0063674A"/>
  </w:style>
  <w:style w:type="character" w:customStyle="1" w:styleId="pronset">
    <w:name w:val="pronset"/>
    <w:rsid w:val="0063674A"/>
  </w:style>
  <w:style w:type="character" w:customStyle="1" w:styleId="prondelim">
    <w:name w:val="prondelim"/>
    <w:rsid w:val="0063674A"/>
  </w:style>
  <w:style w:type="character" w:customStyle="1" w:styleId="prontoggle">
    <w:name w:val="pron_toggle"/>
    <w:rsid w:val="0063674A"/>
  </w:style>
  <w:style w:type="character" w:customStyle="1" w:styleId="boldface">
    <w:name w:val="boldface"/>
    <w:rsid w:val="0063674A"/>
  </w:style>
  <w:style w:type="character" w:customStyle="1" w:styleId="secondary-bf">
    <w:name w:val="secondary-bf"/>
    <w:rsid w:val="0063674A"/>
  </w:style>
  <w:style w:type="table" w:styleId="ColorfulGrid-Accent1">
    <w:name w:val="Colorful Grid Accent 1"/>
    <w:basedOn w:val="TableNormal"/>
    <w:link w:val="ColorfulGrid-Accent1Char"/>
    <w:uiPriority w:val="29"/>
    <w:unhideWhenUsed/>
    <w:rsid w:val="0063674A"/>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63674A"/>
    <w:rPr>
      <w:rFonts w:ascii="Times New Roman" w:hAnsi="Times New Roman" w:cs="Times New Roman" w:hint="default"/>
      <w:iCs/>
      <w:color w:val="000000"/>
      <w:sz w:val="16"/>
    </w:rPr>
  </w:style>
  <w:style w:type="character" w:customStyle="1" w:styleId="Boxout0">
    <w:name w:val="Boxout"/>
    <w:uiPriority w:val="1"/>
    <w:qFormat/>
    <w:rsid w:val="0063674A"/>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63674A"/>
  </w:style>
  <w:style w:type="character" w:customStyle="1" w:styleId="pg">
    <w:name w:val="pg"/>
    <w:rsid w:val="0063674A"/>
  </w:style>
  <w:style w:type="character" w:customStyle="1" w:styleId="detailtitle">
    <w:name w:val="detailtitle"/>
    <w:rsid w:val="0063674A"/>
  </w:style>
  <w:style w:type="character" w:customStyle="1" w:styleId="storydate">
    <w:name w:val="storydate"/>
    <w:rsid w:val="0063674A"/>
  </w:style>
  <w:style w:type="character" w:customStyle="1" w:styleId="preloadwrap">
    <w:name w:val="preloadwrap"/>
    <w:rsid w:val="0063674A"/>
  </w:style>
  <w:style w:type="character" w:customStyle="1" w:styleId="creditwrap">
    <w:name w:val="creditwrap"/>
    <w:rsid w:val="0063674A"/>
  </w:style>
  <w:style w:type="character" w:customStyle="1" w:styleId="DefaultChar1">
    <w:name w:val="Default Char1"/>
    <w:rsid w:val="0063674A"/>
    <w:rPr>
      <w:noProof w:val="0"/>
      <w:color w:val="000000"/>
      <w:lang w:val="en-US" w:eastAsia="en-US" w:bidi="ar-SA"/>
    </w:rPr>
  </w:style>
  <w:style w:type="character" w:customStyle="1" w:styleId="textunderlineChar0">
    <w:name w:val="text underline Char"/>
    <w:rsid w:val="0063674A"/>
    <w:rPr>
      <w:sz w:val="24"/>
      <w:szCs w:val="22"/>
      <w:u w:val="thick"/>
      <w:lang w:val="en-US" w:eastAsia="en-US" w:bidi="ar-SA"/>
    </w:rPr>
  </w:style>
  <w:style w:type="character" w:customStyle="1" w:styleId="BoldChar">
    <w:name w:val="Bold Char"/>
    <w:rsid w:val="0063674A"/>
    <w:rPr>
      <w:rFonts w:ascii="Times New Roman" w:eastAsia="Times New Roman" w:hAnsi="Times New Roman" w:cs="Times New Roman" w:hint="default"/>
      <w:b/>
      <w:bCs w:val="0"/>
      <w:szCs w:val="24"/>
    </w:rPr>
  </w:style>
  <w:style w:type="character" w:customStyle="1" w:styleId="pmterms31">
    <w:name w:val="pmterms31"/>
    <w:rsid w:val="0063674A"/>
    <w:rPr>
      <w:b/>
      <w:bCs/>
      <w:i w:val="0"/>
      <w:iCs w:val="0"/>
      <w:color w:val="000000"/>
    </w:rPr>
  </w:style>
  <w:style w:type="character" w:customStyle="1" w:styleId="copyrightdescription">
    <w:name w:val="copyrightdescription"/>
    <w:rsid w:val="0063674A"/>
  </w:style>
  <w:style w:type="character" w:customStyle="1" w:styleId="ft01">
    <w:name w:val="ft01"/>
    <w:rsid w:val="0063674A"/>
    <w:rPr>
      <w:rFonts w:ascii="Times" w:hAnsi="Times" w:cs="Times" w:hint="default"/>
      <w:color w:val="000000"/>
      <w:sz w:val="14"/>
      <w:szCs w:val="14"/>
    </w:rPr>
  </w:style>
  <w:style w:type="character" w:customStyle="1" w:styleId="ft11">
    <w:name w:val="ft11"/>
    <w:rsid w:val="0063674A"/>
    <w:rPr>
      <w:rFonts w:ascii="Times" w:hAnsi="Times" w:cs="Times" w:hint="default"/>
      <w:color w:val="000000"/>
      <w:sz w:val="17"/>
      <w:szCs w:val="17"/>
    </w:rPr>
  </w:style>
  <w:style w:type="character" w:customStyle="1" w:styleId="ft21">
    <w:name w:val="ft21"/>
    <w:rsid w:val="0063674A"/>
    <w:rPr>
      <w:rFonts w:ascii="Times" w:hAnsi="Times" w:cs="Times" w:hint="default"/>
      <w:color w:val="000000"/>
      <w:sz w:val="15"/>
      <w:szCs w:val="15"/>
    </w:rPr>
  </w:style>
  <w:style w:type="character" w:customStyle="1" w:styleId="ft31">
    <w:name w:val="ft31"/>
    <w:rsid w:val="0063674A"/>
    <w:rPr>
      <w:rFonts w:ascii="Times" w:hAnsi="Times" w:cs="Times" w:hint="default"/>
      <w:color w:val="000000"/>
      <w:sz w:val="15"/>
      <w:szCs w:val="15"/>
    </w:rPr>
  </w:style>
  <w:style w:type="character" w:customStyle="1" w:styleId="dquo">
    <w:name w:val="dquo"/>
    <w:rsid w:val="0063674A"/>
  </w:style>
  <w:style w:type="character" w:customStyle="1" w:styleId="caps2">
    <w:name w:val="caps2"/>
    <w:rsid w:val="0063674A"/>
  </w:style>
  <w:style w:type="character" w:customStyle="1" w:styleId="CardsFont12ptCharCharCharChar">
    <w:name w:val="Cards + Font: 12 pt Char Char Char Char"/>
    <w:rsid w:val="0063674A"/>
    <w:rPr>
      <w:sz w:val="24"/>
      <w:szCs w:val="24"/>
      <w:u w:val="thick"/>
      <w:lang w:val="en-US" w:eastAsia="en-US" w:bidi="ar-SA"/>
    </w:rPr>
  </w:style>
  <w:style w:type="character" w:customStyle="1" w:styleId="ccs">
    <w:name w:val="c cs"/>
    <w:rsid w:val="0063674A"/>
  </w:style>
  <w:style w:type="character" w:customStyle="1" w:styleId="UnderlinedEvChar">
    <w:name w:val="Underlined Ev Char"/>
    <w:rsid w:val="0063674A"/>
    <w:rPr>
      <w:rFonts w:ascii="Times New Roman" w:eastAsia="Times New Roman" w:hAnsi="Times New Roman" w:cs="Times New Roman" w:hint="default"/>
      <w:szCs w:val="24"/>
      <w:u w:val="single"/>
    </w:rPr>
  </w:style>
  <w:style w:type="character" w:customStyle="1" w:styleId="dropshadow">
    <w:name w:val="dropshadow"/>
    <w:rsid w:val="0063674A"/>
  </w:style>
  <w:style w:type="character" w:customStyle="1" w:styleId="d05ws">
    <w:name w:val="d05ws"/>
    <w:rsid w:val="0063674A"/>
  </w:style>
  <w:style w:type="character" w:customStyle="1" w:styleId="rzibod">
    <w:name w:val="rzibod"/>
    <w:rsid w:val="0063674A"/>
  </w:style>
  <w:style w:type="character" w:customStyle="1" w:styleId="StyleBold1">
    <w:name w:val="Style Bold1"/>
    <w:rsid w:val="0063674A"/>
    <w:rPr>
      <w:rFonts w:ascii="Georgia" w:hAnsi="Georgia" w:hint="default"/>
      <w:b/>
      <w:bCs/>
      <w:sz w:val="22"/>
    </w:rPr>
  </w:style>
  <w:style w:type="character" w:customStyle="1" w:styleId="headertext">
    <w:name w:val="headertext"/>
    <w:rsid w:val="0063674A"/>
  </w:style>
  <w:style w:type="character" w:customStyle="1" w:styleId="endnote-reference">
    <w:name w:val="endnote-reference"/>
    <w:rsid w:val="0063674A"/>
  </w:style>
  <w:style w:type="character" w:customStyle="1" w:styleId="officialsname">
    <w:name w:val="official_s_name"/>
    <w:rsid w:val="0063674A"/>
  </w:style>
  <w:style w:type="character" w:customStyle="1" w:styleId="audience">
    <w:name w:val="audience"/>
    <w:rsid w:val="0063674A"/>
  </w:style>
  <w:style w:type="character" w:customStyle="1" w:styleId="A7">
    <w:name w:val="A7"/>
    <w:uiPriority w:val="99"/>
    <w:rsid w:val="0063674A"/>
    <w:rPr>
      <w:rFonts w:ascii="Myriad Pro" w:hAnsi="Myriad Pro" w:cs="Myriad Pro" w:hint="default"/>
      <w:color w:val="0066B1"/>
      <w:sz w:val="22"/>
      <w:szCs w:val="22"/>
    </w:rPr>
  </w:style>
  <w:style w:type="character" w:customStyle="1" w:styleId="normalchar">
    <w:name w:val="normal__char"/>
    <w:rsid w:val="0063674A"/>
  </w:style>
  <w:style w:type="character" w:customStyle="1" w:styleId="hyperlink002cheading0020100200028block0020title0029char">
    <w:name w:val="hyperlink_002cheading_00201_0020_0028block_0020title_0029__char"/>
    <w:rsid w:val="0063674A"/>
  </w:style>
  <w:style w:type="character" w:customStyle="1" w:styleId="underline002cstyle0020bold0020underlinechar">
    <w:name w:val="underline_002cstyle_0020bold_0020underline__char"/>
    <w:rsid w:val="0063674A"/>
  </w:style>
  <w:style w:type="character" w:customStyle="1" w:styleId="copyboldblack">
    <w:name w:val="copyboldblack"/>
    <w:rsid w:val="0063674A"/>
  </w:style>
  <w:style w:type="character" w:customStyle="1" w:styleId="copybold">
    <w:name w:val="copybold"/>
    <w:rsid w:val="0063674A"/>
  </w:style>
  <w:style w:type="character" w:customStyle="1" w:styleId="author-date0">
    <w:name w:val="author-date"/>
    <w:rsid w:val="0063674A"/>
  </w:style>
  <w:style w:type="character" w:customStyle="1" w:styleId="hidden">
    <w:name w:val="hidden"/>
    <w:rsid w:val="0063674A"/>
  </w:style>
  <w:style w:type="character" w:customStyle="1" w:styleId="articlebegin">
    <w:name w:val="articlebegin"/>
    <w:rsid w:val="0063674A"/>
  </w:style>
  <w:style w:type="character" w:customStyle="1" w:styleId="mediaoverlay">
    <w:name w:val="mediaoverlay"/>
    <w:rsid w:val="0063674A"/>
  </w:style>
  <w:style w:type="character" w:customStyle="1" w:styleId="blogcaption">
    <w:name w:val="blog_caption"/>
    <w:rsid w:val="0063674A"/>
  </w:style>
  <w:style w:type="character" w:customStyle="1" w:styleId="commnet-abuzz">
    <w:name w:val="commnet-abuzz"/>
    <w:rsid w:val="0063674A"/>
  </w:style>
  <w:style w:type="character" w:customStyle="1" w:styleId="fbconnectbuttontext">
    <w:name w:val="fbconnectbutton_text"/>
    <w:rsid w:val="0063674A"/>
  </w:style>
  <w:style w:type="character" w:customStyle="1" w:styleId="fbsharecountinner">
    <w:name w:val="fb_share_count_inner"/>
    <w:rsid w:val="0063674A"/>
  </w:style>
  <w:style w:type="character" w:customStyle="1" w:styleId="stbuttontext">
    <w:name w:val="stbuttontext"/>
    <w:rsid w:val="0063674A"/>
  </w:style>
  <w:style w:type="character" w:customStyle="1" w:styleId="source">
    <w:name w:val="source"/>
    <w:rsid w:val="0063674A"/>
  </w:style>
  <w:style w:type="character" w:customStyle="1" w:styleId="pubdate">
    <w:name w:val="pubdate"/>
    <w:rsid w:val="0063674A"/>
  </w:style>
  <w:style w:type="character" w:customStyle="1" w:styleId="grey">
    <w:name w:val="grey"/>
    <w:rsid w:val="0063674A"/>
  </w:style>
  <w:style w:type="character" w:customStyle="1" w:styleId="postdate">
    <w:name w:val="post_date"/>
    <w:rsid w:val="0063674A"/>
  </w:style>
  <w:style w:type="character" w:customStyle="1" w:styleId="bdx">
    <w:name w:val="bdx"/>
    <w:rsid w:val="0063674A"/>
  </w:style>
  <w:style w:type="character" w:customStyle="1" w:styleId="bdl">
    <w:name w:val="bdl"/>
    <w:rsid w:val="0063674A"/>
  </w:style>
  <w:style w:type="character" w:customStyle="1" w:styleId="breadcrumbitemcurrent">
    <w:name w:val="breadcrumbitemcurrent"/>
    <w:rsid w:val="0063674A"/>
  </w:style>
  <w:style w:type="character" w:customStyle="1" w:styleId="bbl">
    <w:name w:val="bbl"/>
    <w:rsid w:val="0063674A"/>
  </w:style>
  <w:style w:type="character" w:customStyle="1" w:styleId="Date2">
    <w:name w:val="Date2"/>
    <w:rsid w:val="0063674A"/>
  </w:style>
  <w:style w:type="character" w:customStyle="1" w:styleId="company">
    <w:name w:val="company"/>
    <w:rsid w:val="0063674A"/>
  </w:style>
  <w:style w:type="character" w:customStyle="1" w:styleId="itxtnewhookspan">
    <w:name w:val="itxtnewhookspan"/>
    <w:rsid w:val="0063674A"/>
  </w:style>
  <w:style w:type="character" w:customStyle="1" w:styleId="gstxthlt">
    <w:name w:val="gstxt_hlt"/>
    <w:rsid w:val="0063674A"/>
  </w:style>
  <w:style w:type="character" w:customStyle="1" w:styleId="SubtleEmphasis1">
    <w:name w:val="Subtle Emphasis1"/>
    <w:uiPriority w:val="19"/>
    <w:qFormat/>
    <w:rsid w:val="0063674A"/>
    <w:rPr>
      <w:rFonts w:ascii="Times New Roman" w:hAnsi="Times New Roman" w:cs="Times New Roman" w:hint="default"/>
      <w:b/>
      <w:bCs w:val="0"/>
      <w:iCs/>
      <w:color w:val="auto"/>
      <w:sz w:val="22"/>
    </w:rPr>
  </w:style>
  <w:style w:type="character" w:customStyle="1" w:styleId="StyleBoldRed">
    <w:name w:val="Style Bold Red"/>
    <w:rsid w:val="0063674A"/>
    <w:rPr>
      <w:b/>
      <w:bCs/>
      <w:color w:val="auto"/>
    </w:rPr>
  </w:style>
  <w:style w:type="character" w:customStyle="1" w:styleId="StyleTimesNewRoman8pt">
    <w:name w:val="Style Times New Roman 8 pt"/>
    <w:rsid w:val="0063674A"/>
    <w:rPr>
      <w:rFonts w:ascii="Georgia" w:hAnsi="Georgia" w:hint="default"/>
      <w:sz w:val="16"/>
    </w:rPr>
  </w:style>
  <w:style w:type="character" w:customStyle="1" w:styleId="StyleStyle7pt8pt">
    <w:name w:val="Style Style 7 pt + 8 pt"/>
    <w:rsid w:val="0063674A"/>
    <w:rPr>
      <w:sz w:val="16"/>
    </w:rPr>
  </w:style>
  <w:style w:type="character" w:customStyle="1" w:styleId="StyleStyleThickunderlineBold1">
    <w:name w:val="Style Style Thick underline + Bold1"/>
    <w:rsid w:val="0063674A"/>
    <w:rPr>
      <w:b/>
      <w:bCs/>
      <w:u w:val="thick"/>
    </w:rPr>
  </w:style>
  <w:style w:type="character" w:customStyle="1" w:styleId="StyleUnderline2">
    <w:name w:val="Style Underline2"/>
    <w:rsid w:val="0063674A"/>
    <w:rPr>
      <w:u w:val="single"/>
    </w:rPr>
  </w:style>
  <w:style w:type="character" w:customStyle="1" w:styleId="ShrinkText">
    <w:name w:val="Shrink Text"/>
    <w:rsid w:val="0063674A"/>
    <w:rPr>
      <w:sz w:val="16"/>
    </w:rPr>
  </w:style>
  <w:style w:type="character" w:customStyle="1" w:styleId="smallcaps">
    <w:name w:val="smallcaps"/>
    <w:rsid w:val="0063674A"/>
  </w:style>
  <w:style w:type="character" w:customStyle="1" w:styleId="goldbldtext">
    <w:name w:val="goldbldtext"/>
    <w:rsid w:val="0063674A"/>
  </w:style>
  <w:style w:type="character" w:customStyle="1" w:styleId="cardshighlight0">
    <w:name w:val="cardshighlight"/>
    <w:rsid w:val="0063674A"/>
  </w:style>
  <w:style w:type="character" w:customStyle="1" w:styleId="cardsfont12pt1">
    <w:name w:val="cardsfont12pt"/>
    <w:rsid w:val="0063674A"/>
  </w:style>
  <w:style w:type="character" w:customStyle="1" w:styleId="ft1">
    <w:name w:val="ft1"/>
    <w:rsid w:val="0063674A"/>
  </w:style>
  <w:style w:type="character" w:customStyle="1" w:styleId="ft6">
    <w:name w:val="ft6"/>
    <w:rsid w:val="0063674A"/>
  </w:style>
  <w:style w:type="character" w:customStyle="1" w:styleId="kicker">
    <w:name w:val="kicker"/>
    <w:rsid w:val="0063674A"/>
  </w:style>
  <w:style w:type="character" w:customStyle="1" w:styleId="backcontent">
    <w:name w:val="backcontent"/>
    <w:rsid w:val="0063674A"/>
  </w:style>
  <w:style w:type="character" w:customStyle="1" w:styleId="daystmp">
    <w:name w:val="daystmp"/>
    <w:rsid w:val="0063674A"/>
  </w:style>
  <w:style w:type="character" w:customStyle="1" w:styleId="cardsfont12ptchar">
    <w:name w:val="cardsfont12ptchar"/>
    <w:rsid w:val="0063674A"/>
  </w:style>
  <w:style w:type="character" w:customStyle="1" w:styleId="gal">
    <w:name w:val="gal"/>
    <w:rsid w:val="0063674A"/>
  </w:style>
  <w:style w:type="character" w:customStyle="1" w:styleId="submitted">
    <w:name w:val="submitted"/>
    <w:rsid w:val="0063674A"/>
  </w:style>
  <w:style w:type="character" w:customStyle="1" w:styleId="imagedateline">
    <w:name w:val="image_dateline"/>
    <w:rsid w:val="0063674A"/>
  </w:style>
  <w:style w:type="character" w:customStyle="1" w:styleId="authordatecharchar">
    <w:name w:val="authordatecharchar"/>
    <w:rsid w:val="0063674A"/>
  </w:style>
  <w:style w:type="character" w:customStyle="1" w:styleId="style1char0">
    <w:name w:val="style1char"/>
    <w:rsid w:val="0063674A"/>
  </w:style>
  <w:style w:type="character" w:customStyle="1" w:styleId="tagcharchar0">
    <w:name w:val="tagcharchar"/>
    <w:rsid w:val="0063674A"/>
  </w:style>
  <w:style w:type="character" w:customStyle="1" w:styleId="underlinedcharchar2">
    <w:name w:val="underlinedcharchar"/>
    <w:rsid w:val="0063674A"/>
  </w:style>
  <w:style w:type="character" w:customStyle="1" w:styleId="BoxedChar">
    <w:name w:val="Boxed Char"/>
    <w:rsid w:val="0063674A"/>
    <w:rPr>
      <w:rFonts w:ascii="Arial Narrow" w:hAnsi="Arial Narrow" w:hint="default"/>
      <w:b/>
      <w:bCs w:val="0"/>
      <w:sz w:val="18"/>
      <w:bdr w:val="single" w:sz="6" w:space="0" w:color="auto" w:frame="1"/>
    </w:rPr>
  </w:style>
  <w:style w:type="character" w:customStyle="1" w:styleId="Style11ptUnderline2">
    <w:name w:val="Style 11 pt Underline2"/>
    <w:rsid w:val="0063674A"/>
    <w:rPr>
      <w:sz w:val="20"/>
      <w:u w:val="single"/>
    </w:rPr>
  </w:style>
  <w:style w:type="character" w:customStyle="1" w:styleId="Style11ptBoldUnderline2">
    <w:name w:val="Style 11 pt Bold Underline2"/>
    <w:rsid w:val="0063674A"/>
    <w:rPr>
      <w:b/>
      <w:bCs/>
      <w:sz w:val="20"/>
      <w:u w:val="single"/>
    </w:rPr>
  </w:style>
  <w:style w:type="character" w:customStyle="1" w:styleId="nw">
    <w:name w:val="nw"/>
    <w:rsid w:val="0063674A"/>
  </w:style>
  <w:style w:type="character" w:customStyle="1" w:styleId="Styleunderline11ptBoldBorderSinglesolidlineAuto">
    <w:name w:val="Style underline + 11 pt Bold Border: : (Single solid line Auto ..."/>
    <w:rsid w:val="0063674A"/>
    <w:rPr>
      <w:b/>
      <w:bCs/>
      <w:sz w:val="20"/>
      <w:u w:val="single"/>
      <w:bdr w:val="single" w:sz="4" w:space="0" w:color="auto" w:frame="1"/>
    </w:rPr>
  </w:style>
  <w:style w:type="character" w:customStyle="1" w:styleId="cardCharCharChar1">
    <w:name w:val="card Char Char Char1"/>
    <w:rsid w:val="0063674A"/>
    <w:rPr>
      <w:lang w:val="en-US" w:eastAsia="en-US" w:bidi="ar-SA"/>
    </w:rPr>
  </w:style>
  <w:style w:type="character" w:customStyle="1" w:styleId="authors1">
    <w:name w:val="authors1"/>
    <w:rsid w:val="0063674A"/>
    <w:rPr>
      <w:rFonts w:ascii="Verdana" w:hAnsi="Verdana" w:hint="default"/>
      <w:b/>
      <w:bCs/>
      <w:color w:val="006699"/>
      <w:sz w:val="20"/>
      <w:szCs w:val="20"/>
    </w:rPr>
  </w:style>
  <w:style w:type="character" w:customStyle="1" w:styleId="headlinesectionlarge">
    <w:name w:val="headline_section_large"/>
    <w:rsid w:val="0063674A"/>
  </w:style>
  <w:style w:type="character" w:customStyle="1" w:styleId="Styleunderline11ptBlack">
    <w:name w:val="Style underline + 11 pt Black"/>
    <w:rsid w:val="0063674A"/>
    <w:rPr>
      <w:color w:val="000000"/>
      <w:sz w:val="20"/>
      <w:u w:val="single"/>
    </w:rPr>
  </w:style>
  <w:style w:type="character" w:customStyle="1" w:styleId="Styleunderline11ptBoldBlack">
    <w:name w:val="Style underline + 11 pt Bold Black"/>
    <w:rsid w:val="0063674A"/>
    <w:rPr>
      <w:b/>
      <w:bCs/>
      <w:color w:val="000000"/>
      <w:sz w:val="20"/>
      <w:u w:val="single"/>
    </w:rPr>
  </w:style>
  <w:style w:type="character" w:customStyle="1" w:styleId="Style11ptBoldBlackUnderline">
    <w:name w:val="Style 11 pt Bold Black Underline"/>
    <w:rsid w:val="0063674A"/>
    <w:rPr>
      <w:b/>
      <w:bCs/>
      <w:color w:val="000000"/>
      <w:sz w:val="20"/>
      <w:u w:val="single"/>
    </w:rPr>
  </w:style>
  <w:style w:type="character" w:customStyle="1" w:styleId="Style11ptBoldBlackUnderlineBorderSinglesolidline">
    <w:name w:val="Style 11 pt Bold Black Underline Border: : (Single solid line ..."/>
    <w:rsid w:val="0063674A"/>
    <w:rPr>
      <w:b/>
      <w:bCs/>
      <w:color w:val="000000"/>
      <w:sz w:val="20"/>
      <w:u w:val="single"/>
      <w:bdr w:val="single" w:sz="4" w:space="0" w:color="auto" w:frame="1"/>
    </w:rPr>
  </w:style>
  <w:style w:type="character" w:customStyle="1" w:styleId="StyleLatinMeridien-Italic11ptItalicUnderline">
    <w:name w:val="Style (Latin) Meridien-Italic 11 pt Italic Underline"/>
    <w:rsid w:val="0063674A"/>
    <w:rPr>
      <w:rFonts w:ascii="Meridien-Italic" w:hAnsi="Meridien-Italic" w:hint="default"/>
      <w:i/>
      <w:iCs/>
      <w:sz w:val="20"/>
      <w:u w:val="single"/>
    </w:rPr>
  </w:style>
  <w:style w:type="character" w:customStyle="1" w:styleId="Citation-AuthorDate">
    <w:name w:val="Citation - Author/Date"/>
    <w:rsid w:val="0063674A"/>
    <w:rPr>
      <w:b/>
      <w:bCs w:val="0"/>
      <w:smallCaps/>
      <w:sz w:val="24"/>
      <w:u w:val="single"/>
    </w:rPr>
  </w:style>
  <w:style w:type="character" w:customStyle="1" w:styleId="underlinestylechar0">
    <w:name w:val="underlinestylechar"/>
    <w:rsid w:val="0063674A"/>
  </w:style>
  <w:style w:type="character" w:customStyle="1" w:styleId="highlight">
    <w:name w:val="highlight"/>
    <w:rsid w:val="0063674A"/>
  </w:style>
  <w:style w:type="character" w:customStyle="1" w:styleId="DottedUnderline0">
    <w:name w:val="Dotted Underline"/>
    <w:rsid w:val="0063674A"/>
    <w:rPr>
      <w:rFonts w:ascii="Times New Roman" w:hAnsi="Times New Roman" w:cs="Times New Roman" w:hint="default"/>
      <w:sz w:val="20"/>
      <w:u w:val="dottedHeavy"/>
    </w:rPr>
  </w:style>
  <w:style w:type="character" w:customStyle="1" w:styleId="titleauthoretc">
    <w:name w:val="titleauthoretc"/>
    <w:rsid w:val="0063674A"/>
  </w:style>
  <w:style w:type="character" w:customStyle="1" w:styleId="labeltext">
    <w:name w:val="labeltext"/>
    <w:rsid w:val="0063674A"/>
  </w:style>
  <w:style w:type="character" w:customStyle="1" w:styleId="viewlink">
    <w:name w:val="viewlink"/>
    <w:rsid w:val="0063674A"/>
  </w:style>
  <w:style w:type="character" w:customStyle="1" w:styleId="share">
    <w:name w:val="share"/>
    <w:rsid w:val="0063674A"/>
  </w:style>
  <w:style w:type="character" w:customStyle="1" w:styleId="inlinkchart">
    <w:name w:val="inlink_chart"/>
    <w:rsid w:val="0063674A"/>
  </w:style>
  <w:style w:type="character" w:customStyle="1" w:styleId="underLight">
    <w:name w:val="underLight"/>
    <w:uiPriority w:val="1"/>
    <w:qFormat/>
    <w:rsid w:val="0063674A"/>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63674A"/>
  </w:style>
  <w:style w:type="character" w:customStyle="1" w:styleId="author-rss">
    <w:name w:val="author-rss"/>
    <w:rsid w:val="0063674A"/>
  </w:style>
  <w:style w:type="character" w:customStyle="1" w:styleId="fbsharecountwrapper">
    <w:name w:val="fb_share_count_wrapper"/>
    <w:rsid w:val="0063674A"/>
  </w:style>
  <w:style w:type="character" w:customStyle="1" w:styleId="fbbuttontext">
    <w:name w:val="fb_button_text"/>
    <w:rsid w:val="0063674A"/>
  </w:style>
  <w:style w:type="character" w:customStyle="1" w:styleId="hw">
    <w:name w:val="hw"/>
    <w:rsid w:val="0063674A"/>
  </w:style>
  <w:style w:type="character" w:customStyle="1" w:styleId="linktotop">
    <w:name w:val="linktotop"/>
    <w:rsid w:val="0063674A"/>
  </w:style>
  <w:style w:type="character" w:customStyle="1" w:styleId="maintextbldleft">
    <w:name w:val="maintextbldleft"/>
    <w:rsid w:val="0063674A"/>
  </w:style>
  <w:style w:type="character" w:customStyle="1" w:styleId="maintextleft">
    <w:name w:val="maintextleft"/>
    <w:rsid w:val="0063674A"/>
  </w:style>
  <w:style w:type="character" w:customStyle="1" w:styleId="descriptionstyle1block">
    <w:name w:val="description style1 block"/>
    <w:rsid w:val="0063674A"/>
  </w:style>
  <w:style w:type="character" w:customStyle="1" w:styleId="gutter-right-1">
    <w:name w:val="gutter-right-1"/>
    <w:basedOn w:val="DefaultParagraphFont"/>
    <w:rsid w:val="0063674A"/>
  </w:style>
  <w:style w:type="character" w:customStyle="1" w:styleId="ssl3">
    <w:name w:val="ss_l3"/>
    <w:rsid w:val="0063674A"/>
  </w:style>
  <w:style w:type="character" w:customStyle="1" w:styleId="FontStyle39">
    <w:name w:val="Font Style39"/>
    <w:uiPriority w:val="99"/>
    <w:rsid w:val="0063674A"/>
    <w:rPr>
      <w:rFonts w:ascii="Constantia" w:hAnsi="Constantia" w:cs="Constantia" w:hint="default"/>
      <w:b/>
      <w:bCs/>
      <w:sz w:val="18"/>
      <w:szCs w:val="18"/>
    </w:rPr>
  </w:style>
  <w:style w:type="character" w:customStyle="1" w:styleId="6">
    <w:name w:val="6"/>
    <w:rsid w:val="0063674A"/>
    <w:rPr>
      <w:rFonts w:ascii="Arial" w:hAnsi="Arial" w:cs="Arial" w:hint="default"/>
      <w:bCs/>
      <w:sz w:val="20"/>
      <w:u w:val="single"/>
      <w:lang w:val="en-US" w:eastAsia="en-US" w:bidi="ar-SA"/>
    </w:rPr>
  </w:style>
  <w:style w:type="character" w:customStyle="1" w:styleId="Header11">
    <w:name w:val="Header11"/>
    <w:rsid w:val="0063674A"/>
  </w:style>
  <w:style w:type="character" w:customStyle="1" w:styleId="posa">
    <w:name w:val="pos(a)"/>
    <w:basedOn w:val="DefaultParagraphFont"/>
    <w:rsid w:val="0063674A"/>
  </w:style>
  <w:style w:type="character" w:customStyle="1" w:styleId="u-hiddeninnarrowenv">
    <w:name w:val="u-hiddeninnarrowenv"/>
    <w:basedOn w:val="DefaultParagraphFont"/>
    <w:rsid w:val="0063674A"/>
  </w:style>
  <w:style w:type="character" w:customStyle="1" w:styleId="followbutton-bird">
    <w:name w:val="followbutton-bird"/>
    <w:basedOn w:val="DefaultParagraphFont"/>
    <w:rsid w:val="0063674A"/>
  </w:style>
  <w:style w:type="character" w:customStyle="1" w:styleId="tweetauthor-name">
    <w:name w:val="tweetauthor-name"/>
    <w:basedOn w:val="DefaultParagraphFont"/>
    <w:rsid w:val="0063674A"/>
  </w:style>
  <w:style w:type="character" w:customStyle="1" w:styleId="tweetauthor-verifiedbadge">
    <w:name w:val="tweetauthor-verifiedbadge"/>
    <w:basedOn w:val="DefaultParagraphFont"/>
    <w:rsid w:val="0063674A"/>
  </w:style>
  <w:style w:type="character" w:customStyle="1" w:styleId="tweetauthor-screenname">
    <w:name w:val="tweetauthor-screenname"/>
    <w:basedOn w:val="DefaultParagraphFont"/>
    <w:rsid w:val="0063674A"/>
  </w:style>
  <w:style w:type="character" w:customStyle="1" w:styleId="u-hiddenvisually">
    <w:name w:val="u-hiddenvisually"/>
    <w:basedOn w:val="DefaultParagraphFont"/>
    <w:rsid w:val="0063674A"/>
  </w:style>
  <w:style w:type="character" w:customStyle="1" w:styleId="tweetaction-stat">
    <w:name w:val="tweetaction-stat"/>
    <w:basedOn w:val="DefaultParagraphFont"/>
    <w:rsid w:val="0063674A"/>
  </w:style>
  <w:style w:type="character" w:customStyle="1" w:styleId="related">
    <w:name w:val="related"/>
    <w:basedOn w:val="DefaultParagraphFont"/>
    <w:rsid w:val="0063674A"/>
  </w:style>
  <w:style w:type="character" w:customStyle="1" w:styleId="related-content">
    <w:name w:val="related-content"/>
    <w:basedOn w:val="DefaultParagraphFont"/>
    <w:rsid w:val="0063674A"/>
  </w:style>
  <w:style w:type="character" w:customStyle="1" w:styleId="name-of-author">
    <w:name w:val="name-of-author"/>
    <w:basedOn w:val="DefaultParagraphFont"/>
    <w:rsid w:val="0063674A"/>
  </w:style>
  <w:style w:type="character" w:customStyle="1" w:styleId="first-name">
    <w:name w:val="first-name"/>
    <w:basedOn w:val="DefaultParagraphFont"/>
    <w:rsid w:val="0063674A"/>
  </w:style>
  <w:style w:type="character" w:customStyle="1" w:styleId="last-name">
    <w:name w:val="last-name"/>
    <w:basedOn w:val="DefaultParagraphFont"/>
    <w:rsid w:val="0063674A"/>
  </w:style>
  <w:style w:type="character" w:customStyle="1" w:styleId="caption10">
    <w:name w:val="caption1"/>
    <w:basedOn w:val="DefaultParagraphFont"/>
    <w:rsid w:val="0063674A"/>
  </w:style>
  <w:style w:type="character" w:customStyle="1" w:styleId="recirc-text">
    <w:name w:val="&quot;recirc-text”"/>
    <w:basedOn w:val="DefaultParagraphFont"/>
    <w:rsid w:val="0063674A"/>
  </w:style>
  <w:style w:type="character" w:customStyle="1" w:styleId="video-icon">
    <w:name w:val="video-icon"/>
    <w:basedOn w:val="DefaultParagraphFont"/>
    <w:rsid w:val="0063674A"/>
  </w:style>
  <w:style w:type="character" w:customStyle="1" w:styleId="powa-shot-play-btn-text">
    <w:name w:val="powa-shot-play-btn-text"/>
    <w:basedOn w:val="DefaultParagraphFont"/>
    <w:rsid w:val="0063674A"/>
  </w:style>
  <w:style w:type="character" w:customStyle="1" w:styleId="powa-shot-click">
    <w:name w:val="powa-shot-click"/>
    <w:basedOn w:val="DefaultParagraphFont"/>
    <w:rsid w:val="0063674A"/>
  </w:style>
  <w:style w:type="character" w:customStyle="1" w:styleId="wpv-blurb">
    <w:name w:val="wpv-blurb"/>
    <w:basedOn w:val="DefaultParagraphFont"/>
    <w:rsid w:val="0063674A"/>
  </w:style>
  <w:style w:type="character" w:customStyle="1" w:styleId="pb-caption">
    <w:name w:val="pb-caption"/>
    <w:basedOn w:val="DefaultParagraphFont"/>
    <w:rsid w:val="0063674A"/>
  </w:style>
  <w:style w:type="character" w:customStyle="1" w:styleId="Heading5Char1">
    <w:name w:val="Heading 5 Char1"/>
    <w:aliases w:val="Text Char1"/>
    <w:basedOn w:val="DefaultParagraphFont"/>
    <w:semiHidden/>
    <w:rsid w:val="0063674A"/>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63674A"/>
    <w:rPr>
      <w:vertAlign w:val="baseline"/>
    </w:rPr>
  </w:style>
  <w:style w:type="character" w:customStyle="1" w:styleId="Heading7Char1">
    <w:name w:val="Heading 7 Char1"/>
    <w:basedOn w:val="DefaultParagraphFont"/>
    <w:semiHidden/>
    <w:rsid w:val="0063674A"/>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63674A"/>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63674A"/>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63674A"/>
    <w:rPr>
      <w:rFonts w:ascii="Calibri" w:hAnsi="Calibri" w:cs="Calibri"/>
    </w:rPr>
  </w:style>
  <w:style w:type="numbering" w:customStyle="1" w:styleId="NoList2">
    <w:name w:val="No List2"/>
    <w:next w:val="NoList"/>
    <w:uiPriority w:val="99"/>
    <w:semiHidden/>
    <w:unhideWhenUsed/>
    <w:rsid w:val="0063674A"/>
  </w:style>
  <w:style w:type="numbering" w:customStyle="1" w:styleId="NoList3">
    <w:name w:val="No List3"/>
    <w:next w:val="NoList"/>
    <w:uiPriority w:val="99"/>
    <w:semiHidden/>
    <w:unhideWhenUsed/>
    <w:rsid w:val="0063674A"/>
  </w:style>
  <w:style w:type="numbering" w:customStyle="1" w:styleId="NoList4">
    <w:name w:val="No List4"/>
    <w:next w:val="NoList"/>
    <w:uiPriority w:val="99"/>
    <w:semiHidden/>
    <w:unhideWhenUsed/>
    <w:rsid w:val="0063674A"/>
  </w:style>
  <w:style w:type="numbering" w:customStyle="1" w:styleId="NoList5">
    <w:name w:val="No List5"/>
    <w:next w:val="NoList"/>
    <w:semiHidden/>
    <w:unhideWhenUsed/>
    <w:rsid w:val="0063674A"/>
  </w:style>
  <w:style w:type="paragraph" w:styleId="BlockText">
    <w:name w:val="Block Text"/>
    <w:basedOn w:val="Normal"/>
    <w:rsid w:val="0063674A"/>
    <w:pPr>
      <w:ind w:left="229" w:right="229"/>
    </w:pPr>
    <w:rPr>
      <w:rFonts w:ascii="Verdana" w:hAnsi="Verdana"/>
      <w:szCs w:val="20"/>
    </w:rPr>
  </w:style>
  <w:style w:type="paragraph" w:styleId="NormalIndent">
    <w:name w:val="Normal Indent"/>
    <w:basedOn w:val="Normal"/>
    <w:rsid w:val="0063674A"/>
    <w:pPr>
      <w:ind w:left="720"/>
    </w:pPr>
    <w:rPr>
      <w:szCs w:val="20"/>
    </w:rPr>
  </w:style>
  <w:style w:type="paragraph" w:styleId="EnvelopeReturn">
    <w:name w:val="envelope return"/>
    <w:basedOn w:val="Normal"/>
    <w:rsid w:val="0063674A"/>
    <w:rPr>
      <w:szCs w:val="20"/>
    </w:rPr>
  </w:style>
  <w:style w:type="paragraph" w:styleId="EnvelopeAddress">
    <w:name w:val="envelope address"/>
    <w:basedOn w:val="Normal"/>
    <w:rsid w:val="0063674A"/>
    <w:pPr>
      <w:framePr w:w="7920" w:h="1980" w:hRule="exact" w:hSpace="180" w:wrap="auto" w:hAnchor="page" w:xAlign="center" w:yAlign="bottom"/>
      <w:ind w:left="2880"/>
    </w:pPr>
    <w:rPr>
      <w:sz w:val="28"/>
    </w:rPr>
  </w:style>
  <w:style w:type="numbering" w:customStyle="1" w:styleId="NoList6">
    <w:name w:val="No List6"/>
    <w:next w:val="NoList"/>
    <w:uiPriority w:val="99"/>
    <w:semiHidden/>
    <w:unhideWhenUsed/>
    <w:rsid w:val="0063674A"/>
  </w:style>
  <w:style w:type="numbering" w:customStyle="1" w:styleId="NoList7">
    <w:name w:val="No List7"/>
    <w:next w:val="NoList"/>
    <w:semiHidden/>
    <w:unhideWhenUsed/>
    <w:rsid w:val="0063674A"/>
  </w:style>
  <w:style w:type="paragraph" w:styleId="ListBullet">
    <w:name w:val="List Bullet"/>
    <w:basedOn w:val="Normal"/>
    <w:link w:val="ListBulletChar"/>
    <w:uiPriority w:val="99"/>
    <w:unhideWhenUsed/>
    <w:rsid w:val="0063674A"/>
    <w:pPr>
      <w:tabs>
        <w:tab w:val="num" w:pos="360"/>
      </w:tabs>
      <w:ind w:left="360" w:hanging="360"/>
      <w:contextualSpacing/>
    </w:pPr>
    <w:rPr>
      <w:rFonts w:eastAsia="Calibri"/>
    </w:rPr>
  </w:style>
  <w:style w:type="table" w:styleId="MediumGrid1">
    <w:name w:val="Medium Grid 1"/>
    <w:basedOn w:val="TableNormal"/>
    <w:uiPriority w:val="67"/>
    <w:rsid w:val="0063674A"/>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63674A"/>
    <w:rPr>
      <w:rFonts w:ascii="Arial Narrow" w:eastAsia="SimSun" w:hAnsi="Arial Narrow" w:cs="Calibri"/>
      <w:sz w:val="20"/>
      <w:szCs w:val="22"/>
    </w:rPr>
  </w:style>
  <w:style w:type="numbering" w:customStyle="1" w:styleId="NoList11">
    <w:name w:val="No List11"/>
    <w:next w:val="NoList"/>
    <w:uiPriority w:val="99"/>
    <w:semiHidden/>
    <w:unhideWhenUsed/>
    <w:rsid w:val="0063674A"/>
  </w:style>
  <w:style w:type="numbering" w:customStyle="1" w:styleId="NoList111">
    <w:name w:val="No List111"/>
    <w:next w:val="NoList"/>
    <w:uiPriority w:val="99"/>
    <w:semiHidden/>
    <w:unhideWhenUsed/>
    <w:rsid w:val="0063674A"/>
  </w:style>
  <w:style w:type="numbering" w:customStyle="1" w:styleId="NoList1111">
    <w:name w:val="No List1111"/>
    <w:next w:val="NoList"/>
    <w:uiPriority w:val="99"/>
    <w:semiHidden/>
    <w:unhideWhenUsed/>
    <w:rsid w:val="0063674A"/>
  </w:style>
  <w:style w:type="numbering" w:customStyle="1" w:styleId="NoList11111">
    <w:name w:val="No List11111"/>
    <w:next w:val="NoList"/>
    <w:uiPriority w:val="99"/>
    <w:semiHidden/>
    <w:unhideWhenUsed/>
    <w:rsid w:val="0063674A"/>
  </w:style>
  <w:style w:type="numbering" w:customStyle="1" w:styleId="NoList111111">
    <w:name w:val="No List111111"/>
    <w:next w:val="NoList"/>
    <w:uiPriority w:val="99"/>
    <w:semiHidden/>
    <w:unhideWhenUsed/>
    <w:rsid w:val="0063674A"/>
  </w:style>
  <w:style w:type="numbering" w:customStyle="1" w:styleId="NoList1111111">
    <w:name w:val="No List1111111"/>
    <w:next w:val="NoList"/>
    <w:uiPriority w:val="99"/>
    <w:semiHidden/>
    <w:unhideWhenUsed/>
    <w:rsid w:val="0063674A"/>
  </w:style>
  <w:style w:type="numbering" w:customStyle="1" w:styleId="NoList11111111">
    <w:name w:val="No List11111111"/>
    <w:next w:val="NoList"/>
    <w:uiPriority w:val="99"/>
    <w:semiHidden/>
    <w:unhideWhenUsed/>
    <w:rsid w:val="0063674A"/>
  </w:style>
  <w:style w:type="numbering" w:customStyle="1" w:styleId="NoList111111111">
    <w:name w:val="No List111111111"/>
    <w:next w:val="NoList"/>
    <w:uiPriority w:val="99"/>
    <w:semiHidden/>
    <w:unhideWhenUsed/>
    <w:rsid w:val="0063674A"/>
  </w:style>
  <w:style w:type="numbering" w:customStyle="1" w:styleId="NoList1111111111">
    <w:name w:val="No List1111111111"/>
    <w:next w:val="NoList"/>
    <w:uiPriority w:val="99"/>
    <w:semiHidden/>
    <w:unhideWhenUsed/>
    <w:rsid w:val="0063674A"/>
  </w:style>
  <w:style w:type="numbering" w:customStyle="1" w:styleId="NoList11111111111">
    <w:name w:val="No List11111111111"/>
    <w:next w:val="NoList"/>
    <w:uiPriority w:val="99"/>
    <w:semiHidden/>
    <w:unhideWhenUsed/>
    <w:rsid w:val="0063674A"/>
  </w:style>
  <w:style w:type="numbering" w:customStyle="1" w:styleId="NoList111111111111">
    <w:name w:val="No List111111111111"/>
    <w:next w:val="NoList"/>
    <w:uiPriority w:val="99"/>
    <w:semiHidden/>
    <w:unhideWhenUsed/>
    <w:rsid w:val="0063674A"/>
  </w:style>
  <w:style w:type="numbering" w:customStyle="1" w:styleId="NoList1111111111111">
    <w:name w:val="No List1111111111111"/>
    <w:next w:val="NoList"/>
    <w:uiPriority w:val="99"/>
    <w:semiHidden/>
    <w:unhideWhenUsed/>
    <w:rsid w:val="0063674A"/>
  </w:style>
  <w:style w:type="numbering" w:customStyle="1" w:styleId="NoList11111111111111">
    <w:name w:val="No List11111111111111"/>
    <w:next w:val="NoList"/>
    <w:uiPriority w:val="99"/>
    <w:semiHidden/>
    <w:unhideWhenUsed/>
    <w:rsid w:val="0063674A"/>
  </w:style>
  <w:style w:type="numbering" w:customStyle="1" w:styleId="NoList111111111111111">
    <w:name w:val="No List111111111111111"/>
    <w:next w:val="NoList"/>
    <w:uiPriority w:val="99"/>
    <w:semiHidden/>
    <w:unhideWhenUsed/>
    <w:rsid w:val="0063674A"/>
  </w:style>
  <w:style w:type="numbering" w:customStyle="1" w:styleId="NoList1111111111111111">
    <w:name w:val="No List1111111111111111"/>
    <w:next w:val="NoList"/>
    <w:uiPriority w:val="99"/>
    <w:semiHidden/>
    <w:unhideWhenUsed/>
    <w:rsid w:val="0063674A"/>
  </w:style>
  <w:style w:type="numbering" w:customStyle="1" w:styleId="NoList11111111111111111">
    <w:name w:val="No List11111111111111111"/>
    <w:next w:val="NoList"/>
    <w:uiPriority w:val="99"/>
    <w:semiHidden/>
    <w:unhideWhenUsed/>
    <w:rsid w:val="0063674A"/>
  </w:style>
  <w:style w:type="character" w:customStyle="1" w:styleId="FontStyle220">
    <w:name w:val="Font Style220"/>
    <w:basedOn w:val="DefaultParagraphFont"/>
    <w:uiPriority w:val="99"/>
    <w:rsid w:val="0063674A"/>
    <w:rPr>
      <w:rFonts w:ascii="Candara" w:hAnsi="Candara" w:cs="Candara" w:hint="default"/>
      <w:i/>
      <w:iCs/>
      <w:sz w:val="18"/>
      <w:szCs w:val="18"/>
    </w:rPr>
  </w:style>
  <w:style w:type="character" w:customStyle="1" w:styleId="FontStyle290">
    <w:name w:val="Font Style290"/>
    <w:basedOn w:val="DefaultParagraphFont"/>
    <w:uiPriority w:val="99"/>
    <w:rsid w:val="0063674A"/>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63674A"/>
    <w:rPr>
      <w:rFonts w:ascii="Arial" w:hAnsi="Arial" w:cs="Arial"/>
      <w:b/>
      <w:bCs/>
      <w:sz w:val="16"/>
      <w:szCs w:val="16"/>
    </w:rPr>
  </w:style>
  <w:style w:type="paragraph" w:customStyle="1" w:styleId="analytic0">
    <w:name w:val="analytic"/>
    <w:basedOn w:val="Normal"/>
    <w:link w:val="analyticChar0"/>
    <w:uiPriority w:val="4"/>
    <w:qFormat/>
    <w:rsid w:val="0063674A"/>
    <w:pPr>
      <w:spacing w:before="120"/>
    </w:pPr>
    <w:rPr>
      <w:b/>
      <w:sz w:val="20"/>
    </w:rPr>
  </w:style>
  <w:style w:type="character" w:customStyle="1" w:styleId="analyticChar0">
    <w:name w:val="analytic Char"/>
    <w:basedOn w:val="DefaultParagraphFont"/>
    <w:link w:val="analytic0"/>
    <w:uiPriority w:val="4"/>
    <w:rsid w:val="0063674A"/>
    <w:rPr>
      <w:rFonts w:ascii="Calibri" w:hAnsi="Calibri"/>
      <w:b/>
      <w:sz w:val="20"/>
    </w:rPr>
  </w:style>
  <w:style w:type="character" w:customStyle="1" w:styleId="m-5498913268213319940gmail-styleunderline">
    <w:name w:val="m_-5498913268213319940gmail-styleunderline"/>
    <w:basedOn w:val="DefaultParagraphFont"/>
    <w:rsid w:val="0063674A"/>
  </w:style>
  <w:style w:type="paragraph" w:customStyle="1" w:styleId="speakable">
    <w:name w:val="speakable"/>
    <w:basedOn w:val="Normal"/>
    <w:uiPriority w:val="99"/>
    <w:qFormat/>
    <w:rsid w:val="0063674A"/>
    <w:pPr>
      <w:spacing w:before="100" w:beforeAutospacing="1" w:after="100" w:afterAutospacing="1"/>
    </w:pPr>
  </w:style>
  <w:style w:type="character" w:customStyle="1" w:styleId="overlay">
    <w:name w:val="overlay"/>
    <w:basedOn w:val="DefaultParagraphFont"/>
    <w:rsid w:val="0063674A"/>
  </w:style>
  <w:style w:type="character" w:customStyle="1" w:styleId="copyright">
    <w:name w:val="copyright"/>
    <w:basedOn w:val="DefaultParagraphFont"/>
    <w:rsid w:val="0063674A"/>
  </w:style>
  <w:style w:type="character" w:customStyle="1" w:styleId="TagCharCharCharChar">
    <w:name w:val="Tag Char Char Char Char"/>
    <w:basedOn w:val="DefaultParagraphFont"/>
    <w:rsid w:val="0063674A"/>
    <w:rPr>
      <w:rFonts w:ascii="Calibri" w:hAnsi="Calibri" w:cs="Calibri"/>
      <w:b/>
      <w:sz w:val="24"/>
    </w:rPr>
  </w:style>
  <w:style w:type="paragraph" w:customStyle="1" w:styleId="g-body">
    <w:name w:val="g-body"/>
    <w:basedOn w:val="Normal"/>
    <w:uiPriority w:val="99"/>
    <w:qFormat/>
    <w:rsid w:val="0063674A"/>
    <w:pPr>
      <w:spacing w:before="100" w:beforeAutospacing="1" w:after="100" w:afterAutospacing="1"/>
    </w:pPr>
  </w:style>
  <w:style w:type="paragraph" w:customStyle="1" w:styleId="g-pstyle0">
    <w:name w:val="g-pstyle0"/>
    <w:basedOn w:val="Normal"/>
    <w:uiPriority w:val="99"/>
    <w:qFormat/>
    <w:rsid w:val="0063674A"/>
    <w:pPr>
      <w:spacing w:before="100" w:beforeAutospacing="1" w:after="100" w:afterAutospacing="1"/>
    </w:pPr>
  </w:style>
  <w:style w:type="paragraph" w:customStyle="1" w:styleId="g-pstyle1">
    <w:name w:val="g-pstyle1"/>
    <w:basedOn w:val="Normal"/>
    <w:uiPriority w:val="99"/>
    <w:qFormat/>
    <w:rsid w:val="0063674A"/>
    <w:pPr>
      <w:spacing w:before="100" w:beforeAutospacing="1" w:after="100" w:afterAutospacing="1"/>
    </w:pPr>
  </w:style>
  <w:style w:type="paragraph" w:customStyle="1" w:styleId="g-asset-hed">
    <w:name w:val="g-asset-hed"/>
    <w:basedOn w:val="Normal"/>
    <w:uiPriority w:val="99"/>
    <w:qFormat/>
    <w:rsid w:val="0063674A"/>
    <w:pPr>
      <w:spacing w:before="100" w:beforeAutospacing="1" w:after="100" w:afterAutospacing="1"/>
    </w:pPr>
  </w:style>
  <w:style w:type="paragraph" w:customStyle="1" w:styleId="js-tweet-text">
    <w:name w:val="js-tweet-text"/>
    <w:basedOn w:val="Normal"/>
    <w:uiPriority w:val="99"/>
    <w:qFormat/>
    <w:rsid w:val="0063674A"/>
    <w:pPr>
      <w:spacing w:before="100" w:beforeAutospacing="1" w:after="100" w:afterAutospacing="1"/>
    </w:pPr>
  </w:style>
  <w:style w:type="paragraph" w:customStyle="1" w:styleId="style41">
    <w:name w:val="style4"/>
    <w:basedOn w:val="Normal"/>
    <w:uiPriority w:val="99"/>
    <w:qFormat/>
    <w:rsid w:val="0063674A"/>
    <w:pPr>
      <w:spacing w:before="100" w:beforeAutospacing="1" w:after="100" w:afterAutospacing="1"/>
    </w:pPr>
  </w:style>
  <w:style w:type="paragraph" w:customStyle="1" w:styleId="speech">
    <w:name w:val="speech"/>
    <w:basedOn w:val="Normal"/>
    <w:uiPriority w:val="99"/>
    <w:qFormat/>
    <w:rsid w:val="0063674A"/>
    <w:pPr>
      <w:spacing w:before="100" w:beforeAutospacing="1" w:after="100" w:afterAutospacing="1"/>
    </w:pPr>
  </w:style>
  <w:style w:type="character" w:customStyle="1" w:styleId="adtext">
    <w:name w:val="adtext"/>
    <w:basedOn w:val="DefaultParagraphFont"/>
    <w:rsid w:val="0063674A"/>
  </w:style>
  <w:style w:type="character" w:customStyle="1" w:styleId="UL-Bold">
    <w:name w:val="UL-Bold"/>
    <w:basedOn w:val="DefaultParagraphFont"/>
    <w:rsid w:val="0063674A"/>
    <w:rPr>
      <w:u w:val="thick"/>
    </w:rPr>
  </w:style>
  <w:style w:type="character" w:customStyle="1" w:styleId="UL-None">
    <w:name w:val="UL-None"/>
    <w:basedOn w:val="DefaultParagraphFont"/>
    <w:rsid w:val="0063674A"/>
    <w:rPr>
      <w:strike w:val="0"/>
      <w:dstrike w:val="0"/>
      <w:u w:val="none"/>
      <w:effect w:val="none"/>
    </w:rPr>
  </w:style>
  <w:style w:type="character" w:customStyle="1" w:styleId="gl">
    <w:name w:val="gl"/>
    <w:basedOn w:val="DefaultParagraphFont"/>
    <w:rsid w:val="0063674A"/>
  </w:style>
  <w:style w:type="character" w:customStyle="1" w:styleId="qu730rj69h">
    <w:name w:val="qu730rj69h"/>
    <w:basedOn w:val="DefaultParagraphFont"/>
    <w:rsid w:val="0063674A"/>
  </w:style>
  <w:style w:type="paragraph" w:customStyle="1" w:styleId="optext">
    <w:name w:val="optext"/>
    <w:basedOn w:val="Normal"/>
    <w:uiPriority w:val="99"/>
    <w:qFormat/>
    <w:rsid w:val="0063674A"/>
    <w:pPr>
      <w:spacing w:before="100" w:beforeAutospacing="1" w:after="100" w:afterAutospacing="1"/>
    </w:pPr>
  </w:style>
  <w:style w:type="character" w:customStyle="1" w:styleId="lmy74qr12z">
    <w:name w:val="lmy74qr12z"/>
    <w:basedOn w:val="DefaultParagraphFont"/>
    <w:rsid w:val="0063674A"/>
  </w:style>
  <w:style w:type="character" w:customStyle="1" w:styleId="icr880">
    <w:name w:val="icr880"/>
    <w:basedOn w:val="DefaultParagraphFont"/>
    <w:rsid w:val="0063674A"/>
  </w:style>
  <w:style w:type="character" w:customStyle="1" w:styleId="hx23q54">
    <w:name w:val="hx23q54"/>
    <w:basedOn w:val="DefaultParagraphFont"/>
    <w:rsid w:val="0063674A"/>
  </w:style>
  <w:style w:type="character" w:customStyle="1" w:styleId="m-5348258726587825636gmail-style13ptbold">
    <w:name w:val="m_-5348258726587825636gmail-style13ptbold"/>
    <w:basedOn w:val="DefaultParagraphFont"/>
    <w:rsid w:val="0063674A"/>
  </w:style>
  <w:style w:type="character" w:customStyle="1" w:styleId="m-5348258726587825636gmail-styleunderline">
    <w:name w:val="m_-5348258726587825636gmail-styleunderline"/>
    <w:basedOn w:val="DefaultParagraphFont"/>
    <w:rsid w:val="0063674A"/>
  </w:style>
  <w:style w:type="character" w:customStyle="1" w:styleId="UnderlineCharChar1">
    <w:name w:val="Underline Char Char1"/>
    <w:basedOn w:val="DefaultParagraphFont"/>
    <w:rsid w:val="0063674A"/>
    <w:rPr>
      <w:u w:val="single"/>
      <w:lang w:val="en-US" w:eastAsia="en-US" w:bidi="ar-SA"/>
    </w:rPr>
  </w:style>
  <w:style w:type="character" w:customStyle="1" w:styleId="m4385445901877740177gmail-styleunderline">
    <w:name w:val="m_4385445901877740177gmail-styleunderline"/>
    <w:basedOn w:val="DefaultParagraphFont"/>
    <w:rsid w:val="0063674A"/>
  </w:style>
  <w:style w:type="character" w:customStyle="1" w:styleId="CardsFont12ptCharChar">
    <w:name w:val="Cards + Font: 12 pt Char Char"/>
    <w:basedOn w:val="DefaultParagraphFont"/>
    <w:rsid w:val="0063674A"/>
    <w:rPr>
      <w:sz w:val="24"/>
      <w:szCs w:val="24"/>
      <w:u w:val="thick"/>
      <w:lang w:val="en-US" w:eastAsia="en-US" w:bidi="ar-SA"/>
    </w:rPr>
  </w:style>
  <w:style w:type="character" w:customStyle="1" w:styleId="NothingChar1">
    <w:name w:val="Nothing Char1"/>
    <w:basedOn w:val="DefaultParagraphFont"/>
    <w:rsid w:val="0063674A"/>
    <w:rPr>
      <w:lang w:val="en-US" w:eastAsia="en-US" w:bidi="ar-SA"/>
    </w:rPr>
  </w:style>
  <w:style w:type="paragraph" w:customStyle="1" w:styleId="useless">
    <w:name w:val="useless"/>
    <w:basedOn w:val="Normal"/>
    <w:uiPriority w:val="99"/>
    <w:qFormat/>
    <w:rsid w:val="0063674A"/>
    <w:rPr>
      <w:sz w:val="12"/>
    </w:rPr>
  </w:style>
  <w:style w:type="character" w:customStyle="1" w:styleId="DDIUnderline">
    <w:name w:val="DDI Underline"/>
    <w:qFormat/>
    <w:rsid w:val="0063674A"/>
    <w:rPr>
      <w:rFonts w:ascii="Times New Roman" w:hAnsi="Times New Roman"/>
      <w:sz w:val="24"/>
      <w:u w:val="single"/>
    </w:rPr>
  </w:style>
  <w:style w:type="character" w:customStyle="1" w:styleId="Char1">
    <w:name w:val="Char1"/>
    <w:basedOn w:val="DefaultParagraphFont"/>
    <w:rsid w:val="0063674A"/>
    <w:rPr>
      <w:rFonts w:cs="Arial"/>
      <w:b/>
      <w:bCs/>
      <w:iCs/>
      <w:sz w:val="24"/>
      <w:szCs w:val="28"/>
      <w:lang w:val="en-US" w:eastAsia="en-US" w:bidi="ar-SA"/>
    </w:rPr>
  </w:style>
  <w:style w:type="paragraph" w:customStyle="1" w:styleId="ALLCAPS">
    <w:name w:val="ALL CAPS"/>
    <w:basedOn w:val="Normal"/>
    <w:link w:val="ALLCAPSChar"/>
    <w:qFormat/>
    <w:rsid w:val="0063674A"/>
    <w:rPr>
      <w:b/>
      <w:caps/>
    </w:rPr>
  </w:style>
  <w:style w:type="character" w:customStyle="1" w:styleId="ALLCAPSChar">
    <w:name w:val="ALL CAPS Char"/>
    <w:basedOn w:val="DefaultParagraphFont"/>
    <w:link w:val="ALLCAPS"/>
    <w:rsid w:val="0063674A"/>
    <w:rPr>
      <w:rFonts w:ascii="Calibri" w:hAnsi="Calibri"/>
      <w:b/>
      <w:caps/>
      <w:sz w:val="22"/>
    </w:rPr>
  </w:style>
  <w:style w:type="paragraph" w:customStyle="1" w:styleId="TagCharCharCharCharCharCharChar0">
    <w:name w:val="Tag Char Char Char Char Char Char Char"/>
    <w:basedOn w:val="Normal"/>
    <w:link w:val="TagCharCharCharCharCharCharCharChar"/>
    <w:qFormat/>
    <w:rsid w:val="0063674A"/>
    <w:rPr>
      <w:b/>
    </w:rPr>
  </w:style>
  <w:style w:type="character" w:customStyle="1" w:styleId="TagCharCharCharCharCharCharCharChar">
    <w:name w:val="Tag Char Char Char Char Char Char Char Char"/>
    <w:basedOn w:val="DefaultParagraphFont"/>
    <w:link w:val="TagCharCharCharCharCharCharChar0"/>
    <w:rsid w:val="0063674A"/>
    <w:rPr>
      <w:rFonts w:ascii="Calibri" w:hAnsi="Calibri"/>
      <w:b/>
      <w:sz w:val="22"/>
    </w:rPr>
  </w:style>
  <w:style w:type="character" w:customStyle="1" w:styleId="10ptnotbold">
    <w:name w:val="10ptnotbold"/>
    <w:basedOn w:val="DefaultParagraphFont"/>
    <w:rsid w:val="0063674A"/>
    <w:rPr>
      <w:sz w:val="20"/>
    </w:rPr>
  </w:style>
  <w:style w:type="character" w:customStyle="1" w:styleId="Cites-AuthorDate">
    <w:name w:val="Cites-Author/Date"/>
    <w:rsid w:val="0063674A"/>
    <w:rPr>
      <w:rFonts w:ascii="Helvetica" w:hAnsi="Helvetica"/>
      <w:b/>
      <w:sz w:val="22"/>
      <w:szCs w:val="24"/>
      <w:u w:val="thick"/>
    </w:rPr>
  </w:style>
  <w:style w:type="paragraph" w:customStyle="1" w:styleId="CiteTag">
    <w:name w:val="Cite/Tag"/>
    <w:basedOn w:val="Normal"/>
    <w:uiPriority w:val="99"/>
    <w:qFormat/>
    <w:rsid w:val="0063674A"/>
    <w:rPr>
      <w:rFonts w:eastAsia="Cambria"/>
      <w:b/>
    </w:rPr>
  </w:style>
  <w:style w:type="character" w:customStyle="1" w:styleId="CardsFont6ptChar1">
    <w:name w:val="Cards + Font: 6 pt Char1"/>
    <w:basedOn w:val="CardsChar"/>
    <w:link w:val="CardsFont6pt"/>
    <w:uiPriority w:val="99"/>
    <w:rsid w:val="0063674A"/>
    <w:rPr>
      <w:rFonts w:ascii="Calibri" w:eastAsia="Times New Roman" w:hAnsi="Calibri" w:cs="Times New Roman"/>
      <w:sz w:val="12"/>
      <w:szCs w:val="24"/>
    </w:rPr>
  </w:style>
  <w:style w:type="character" w:customStyle="1" w:styleId="m489902567989944824gmail-style13ptbold">
    <w:name w:val="m_489902567989944824gmail-style13ptbold"/>
    <w:basedOn w:val="DefaultParagraphFont"/>
    <w:rsid w:val="0063674A"/>
  </w:style>
  <w:style w:type="character" w:customStyle="1" w:styleId="m489902567989944824gmail-styleunderline">
    <w:name w:val="m_489902567989944824gmail-styleunderline"/>
    <w:basedOn w:val="DefaultParagraphFont"/>
    <w:rsid w:val="0063674A"/>
  </w:style>
  <w:style w:type="character" w:customStyle="1" w:styleId="UnresolvedMention2">
    <w:name w:val="Unresolved Mention2"/>
    <w:basedOn w:val="DefaultParagraphFont"/>
    <w:uiPriority w:val="99"/>
    <w:rsid w:val="0063674A"/>
    <w:rPr>
      <w:color w:val="808080"/>
      <w:shd w:val="clear" w:color="auto" w:fill="E6E6E6"/>
    </w:rPr>
  </w:style>
  <w:style w:type="character" w:customStyle="1" w:styleId="swauthor">
    <w:name w:val="sw_author"/>
    <w:rsid w:val="0063674A"/>
  </w:style>
  <w:style w:type="character" w:customStyle="1" w:styleId="UnderlineCharChar3">
    <w:name w:val="Underline Char Char3"/>
    <w:rsid w:val="0063674A"/>
    <w:rPr>
      <w:szCs w:val="24"/>
      <w:u w:val="single"/>
      <w:lang w:val="en-US" w:eastAsia="en-US" w:bidi="ar-SA"/>
    </w:rPr>
  </w:style>
  <w:style w:type="character" w:customStyle="1" w:styleId="tl8wme">
    <w:name w:val="tl8wme"/>
    <w:basedOn w:val="DefaultParagraphFont"/>
    <w:rsid w:val="0063674A"/>
  </w:style>
  <w:style w:type="character" w:customStyle="1" w:styleId="Mention3">
    <w:name w:val="Mention3"/>
    <w:basedOn w:val="DefaultParagraphFont"/>
    <w:uiPriority w:val="99"/>
    <w:semiHidden/>
    <w:unhideWhenUsed/>
    <w:rsid w:val="0063674A"/>
    <w:rPr>
      <w:color w:val="2B579A"/>
      <w:shd w:val="clear" w:color="auto" w:fill="E6E6E6"/>
    </w:rPr>
  </w:style>
  <w:style w:type="character" w:customStyle="1" w:styleId="m-5251091010484660064gmail-style13ptbold">
    <w:name w:val="m_-5251091010484660064gmail-style13ptbold"/>
    <w:basedOn w:val="DefaultParagraphFont"/>
    <w:rsid w:val="0063674A"/>
  </w:style>
  <w:style w:type="character" w:customStyle="1" w:styleId="m-5251091010484660064gmail-styleunderline">
    <w:name w:val="m_-5251091010484660064gmail-styleunderline"/>
    <w:basedOn w:val="DefaultParagraphFont"/>
    <w:rsid w:val="0063674A"/>
  </w:style>
  <w:style w:type="character" w:customStyle="1" w:styleId="tablecaption">
    <w:name w:val="tablecaption"/>
    <w:basedOn w:val="DefaultParagraphFont"/>
    <w:rsid w:val="0063674A"/>
  </w:style>
  <w:style w:type="character" w:customStyle="1" w:styleId="StyleLatinHelvetica105ptBlack">
    <w:name w:val="Style (Latin) Helvetica 10.5 pt Black"/>
    <w:basedOn w:val="DefaultParagraphFont"/>
    <w:rsid w:val="0063674A"/>
    <w:rPr>
      <w:rFonts w:ascii="Times New Roman" w:hAnsi="Times New Roman"/>
      <w:color w:val="000000"/>
      <w:sz w:val="21"/>
    </w:rPr>
  </w:style>
  <w:style w:type="character" w:customStyle="1" w:styleId="m-413333960618644972gmail-style13ptbold">
    <w:name w:val="m_-413333960618644972gmail-style13ptbold"/>
    <w:basedOn w:val="DefaultParagraphFont"/>
    <w:rsid w:val="0063674A"/>
  </w:style>
  <w:style w:type="character" w:customStyle="1" w:styleId="m-413333960618644972gmail-styleunderline">
    <w:name w:val="m_-413333960618644972gmail-styleunderline"/>
    <w:basedOn w:val="DefaultParagraphFont"/>
    <w:rsid w:val="0063674A"/>
  </w:style>
  <w:style w:type="character" w:customStyle="1" w:styleId="m8314098763611656848gmail-stylestylebold12pt">
    <w:name w:val="m_8314098763611656848gmail-stylestylebold12pt"/>
    <w:basedOn w:val="DefaultParagraphFont"/>
    <w:rsid w:val="0063674A"/>
  </w:style>
  <w:style w:type="character" w:customStyle="1" w:styleId="m8314098763611656848gmail-styleboldunderline">
    <w:name w:val="m_8314098763611656848gmail-styleboldunderline"/>
    <w:basedOn w:val="DefaultParagraphFont"/>
    <w:rsid w:val="0063674A"/>
  </w:style>
  <w:style w:type="paragraph" w:customStyle="1" w:styleId="Spacer">
    <w:name w:val="Spacer"/>
    <w:basedOn w:val="Heading1"/>
    <w:link w:val="SpacerChar"/>
    <w:autoRedefine/>
    <w:uiPriority w:val="4"/>
    <w:qFormat/>
    <w:rsid w:val="0063674A"/>
    <w:pPr>
      <w:pBdr>
        <w:top w:val="none" w:sz="0" w:space="0" w:color="auto"/>
        <w:left w:val="none" w:sz="0" w:space="0" w:color="auto"/>
        <w:bottom w:val="none" w:sz="0" w:space="0" w:color="auto"/>
        <w:right w:val="none" w:sz="0" w:space="0" w:color="auto"/>
      </w:pBdr>
    </w:pPr>
    <w:rPr>
      <w:rFonts w:ascii="Georgia" w:hAnsi="Georgia"/>
      <w:bCs w:val="0"/>
      <w:sz w:val="24"/>
    </w:rPr>
  </w:style>
  <w:style w:type="character" w:customStyle="1" w:styleId="SpacerChar">
    <w:name w:val="Spacer Char"/>
    <w:basedOn w:val="DefaultParagraphFont"/>
    <w:link w:val="Spacer"/>
    <w:uiPriority w:val="4"/>
    <w:rsid w:val="0063674A"/>
    <w:rPr>
      <w:rFonts w:ascii="Georgia" w:eastAsiaTheme="majorEastAsia" w:hAnsi="Georgia" w:cstheme="majorBidi"/>
      <w:b/>
      <w:szCs w:val="32"/>
    </w:rPr>
  </w:style>
  <w:style w:type="paragraph" w:customStyle="1" w:styleId="msonormal0">
    <w:name w:val="msonormal"/>
    <w:basedOn w:val="Normal"/>
    <w:rsid w:val="0063674A"/>
    <w:pPr>
      <w:spacing w:before="100" w:beforeAutospacing="1" w:after="100" w:afterAutospacing="1"/>
    </w:pPr>
  </w:style>
  <w:style w:type="paragraph" w:customStyle="1" w:styleId="TxBr41p1">
    <w:name w:val="TxBr_41p1"/>
    <w:basedOn w:val="Normal"/>
    <w:qFormat/>
    <w:rsid w:val="0063674A"/>
    <w:pPr>
      <w:tabs>
        <w:tab w:val="left" w:pos="204"/>
      </w:tabs>
      <w:autoSpaceDE w:val="0"/>
      <w:autoSpaceDN w:val="0"/>
      <w:adjustRightInd w:val="0"/>
      <w:spacing w:line="238" w:lineRule="atLeast"/>
      <w:jc w:val="both"/>
    </w:pPr>
  </w:style>
  <w:style w:type="character" w:customStyle="1" w:styleId="BlockTitleCharChar">
    <w:name w:val="Block Title Char Char"/>
    <w:rsid w:val="0063674A"/>
    <w:rPr>
      <w:rFonts w:ascii="Georgia" w:eastAsia="Times New Roman" w:hAnsi="Georgia" w:cs="Arial" w:hint="default"/>
      <w:b/>
      <w:bCs/>
      <w:kern w:val="32"/>
      <w:sz w:val="28"/>
      <w:szCs w:val="32"/>
    </w:rPr>
  </w:style>
  <w:style w:type="character" w:customStyle="1" w:styleId="CiteReal0">
    <w:name w:val="CiteReal"/>
    <w:uiPriority w:val="1"/>
    <w:qFormat/>
    <w:rsid w:val="0063674A"/>
    <w:rPr>
      <w:rFonts w:ascii="Arial" w:hAnsi="Arial"/>
      <w:b/>
      <w:sz w:val="24"/>
      <w:u w:val="single"/>
    </w:rPr>
  </w:style>
  <w:style w:type="character" w:customStyle="1" w:styleId="dropcap1">
    <w:name w:val="dropcap1"/>
    <w:rsid w:val="0063674A"/>
  </w:style>
  <w:style w:type="paragraph" w:customStyle="1" w:styleId="Style31">
    <w:name w:val="Style31"/>
    <w:basedOn w:val="Normal"/>
    <w:uiPriority w:val="99"/>
    <w:rsid w:val="0063674A"/>
    <w:pPr>
      <w:spacing w:line="197" w:lineRule="exact"/>
      <w:jc w:val="both"/>
    </w:pPr>
    <w:rPr>
      <w:rFonts w:ascii="Palatino Linotype" w:hAnsi="Palatino Linotype" w:cs="Palatino Linotype"/>
    </w:rPr>
  </w:style>
  <w:style w:type="paragraph" w:customStyle="1" w:styleId="Style42">
    <w:name w:val="Style42"/>
    <w:basedOn w:val="Normal"/>
    <w:uiPriority w:val="99"/>
    <w:rsid w:val="0063674A"/>
    <w:pPr>
      <w:spacing w:line="202" w:lineRule="exact"/>
      <w:jc w:val="both"/>
    </w:pPr>
    <w:rPr>
      <w:rFonts w:ascii="Palatino Linotype" w:hAnsi="Palatino Linotype" w:cs="Palatino Linotype"/>
    </w:rPr>
  </w:style>
  <w:style w:type="paragraph" w:customStyle="1" w:styleId="Style51">
    <w:name w:val="Style51"/>
    <w:basedOn w:val="Normal"/>
    <w:uiPriority w:val="99"/>
    <w:rsid w:val="0063674A"/>
    <w:pPr>
      <w:spacing w:line="200" w:lineRule="exact"/>
      <w:jc w:val="both"/>
    </w:pPr>
    <w:rPr>
      <w:rFonts w:ascii="Palatino Linotype" w:hAnsi="Palatino Linotype" w:cs="Palatino Linotype"/>
    </w:rPr>
  </w:style>
  <w:style w:type="character" w:customStyle="1" w:styleId="FontStyle72">
    <w:name w:val="Font Style72"/>
    <w:uiPriority w:val="99"/>
    <w:rsid w:val="0063674A"/>
    <w:rPr>
      <w:rFonts w:ascii="Cambria" w:hAnsi="Cambria" w:cs="Cambria" w:hint="default"/>
      <w:sz w:val="16"/>
      <w:szCs w:val="16"/>
    </w:rPr>
  </w:style>
  <w:style w:type="character" w:customStyle="1" w:styleId="FontStyle73">
    <w:name w:val="Font Style73"/>
    <w:uiPriority w:val="99"/>
    <w:rsid w:val="0063674A"/>
    <w:rPr>
      <w:rFonts w:ascii="Cambria" w:hAnsi="Cambria" w:cs="Cambria" w:hint="default"/>
      <w:i/>
      <w:iCs/>
      <w:sz w:val="16"/>
      <w:szCs w:val="16"/>
    </w:rPr>
  </w:style>
  <w:style w:type="character" w:customStyle="1" w:styleId="UnderlinestyleChar2">
    <w:name w:val="Underline style Char2"/>
    <w:rsid w:val="0063674A"/>
    <w:rPr>
      <w:sz w:val="22"/>
      <w:szCs w:val="24"/>
      <w:u w:val="single"/>
      <w:lang w:val="en-US" w:eastAsia="en-US" w:bidi="ar-SA"/>
    </w:rPr>
  </w:style>
  <w:style w:type="paragraph" w:customStyle="1" w:styleId="CitationCharChar">
    <w:name w:val="Citation Char Char"/>
    <w:basedOn w:val="Normal"/>
    <w:uiPriority w:val="6"/>
    <w:qFormat/>
    <w:rsid w:val="0063674A"/>
    <w:pPr>
      <w:ind w:left="1440" w:right="1440"/>
    </w:pPr>
    <w:rPr>
      <w:rFonts w:ascii="Cambria" w:eastAsia="Verdana" w:hAnsi="Cambria" w:cs="Cambria"/>
      <w:szCs w:val="20"/>
      <w:u w:val="single"/>
    </w:rPr>
  </w:style>
  <w:style w:type="character" w:customStyle="1" w:styleId="FontStyle49">
    <w:name w:val="Font Style49"/>
    <w:uiPriority w:val="99"/>
    <w:rsid w:val="0063674A"/>
    <w:rPr>
      <w:rFonts w:ascii="Cambria" w:hAnsi="Cambria" w:cs="Cambria"/>
      <w:sz w:val="20"/>
      <w:szCs w:val="20"/>
    </w:rPr>
  </w:style>
  <w:style w:type="character" w:customStyle="1" w:styleId="FontStyle50">
    <w:name w:val="Font Style50"/>
    <w:uiPriority w:val="99"/>
    <w:rsid w:val="0063674A"/>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63674A"/>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63674A"/>
    <w:rPr>
      <w:rFonts w:ascii="Cambria" w:eastAsia="Cambria" w:hAnsi="Cambria" w:cs="Cambria"/>
      <w:spacing w:val="-3"/>
      <w:sz w:val="22"/>
      <w:szCs w:val="20"/>
    </w:rPr>
  </w:style>
  <w:style w:type="character" w:customStyle="1" w:styleId="kn">
    <w:name w:val="kn"/>
    <w:basedOn w:val="DefaultParagraphFont"/>
    <w:rsid w:val="0063674A"/>
  </w:style>
  <w:style w:type="character" w:customStyle="1" w:styleId="StyleStyleUnderlineUnderlineStyleBoldUnderlineIntenseEmphas">
    <w:name w:val="Style Style UnderlineUnderlineStyle Bold UnderlineIntense Emphas..."/>
    <w:basedOn w:val="DefaultParagraphFont"/>
    <w:rsid w:val="0063674A"/>
    <w:rPr>
      <w:b/>
      <w:bCs/>
      <w:sz w:val="26"/>
      <w:u w:val="single"/>
    </w:rPr>
  </w:style>
  <w:style w:type="character" w:customStyle="1" w:styleId="articoloinside">
    <w:name w:val="articolo_inside"/>
    <w:rsid w:val="0063674A"/>
  </w:style>
  <w:style w:type="paragraph" w:customStyle="1" w:styleId="pagetools">
    <w:name w:val="pagetools"/>
    <w:basedOn w:val="Normal"/>
    <w:rsid w:val="0063674A"/>
    <w:pPr>
      <w:spacing w:before="100" w:beforeAutospacing="1" w:after="100" w:afterAutospacing="1"/>
    </w:pPr>
    <w:rPr>
      <w:rFonts w:ascii="Cambria" w:eastAsia="Cambria" w:hAnsi="Cambria"/>
    </w:rPr>
  </w:style>
  <w:style w:type="character" w:customStyle="1" w:styleId="desc">
    <w:name w:val="desc"/>
    <w:basedOn w:val="DefaultParagraphFont"/>
    <w:rsid w:val="0063674A"/>
  </w:style>
  <w:style w:type="character" w:customStyle="1" w:styleId="job">
    <w:name w:val="job"/>
    <w:basedOn w:val="DefaultParagraphFont"/>
    <w:rsid w:val="0063674A"/>
  </w:style>
  <w:style w:type="character" w:customStyle="1" w:styleId="publisher">
    <w:name w:val="publisher"/>
    <w:basedOn w:val="DefaultParagraphFont"/>
    <w:rsid w:val="0063674A"/>
  </w:style>
  <w:style w:type="character" w:customStyle="1" w:styleId="pubyear">
    <w:name w:val="pubyear"/>
    <w:basedOn w:val="DefaultParagraphFont"/>
    <w:rsid w:val="0063674A"/>
  </w:style>
  <w:style w:type="character" w:customStyle="1" w:styleId="pubcity">
    <w:name w:val="pubcity"/>
    <w:basedOn w:val="DefaultParagraphFont"/>
    <w:rsid w:val="0063674A"/>
  </w:style>
  <w:style w:type="character" w:customStyle="1" w:styleId="bodycontentlink">
    <w:name w:val="bodycontentlink"/>
    <w:basedOn w:val="DefaultParagraphFont"/>
    <w:rsid w:val="0063674A"/>
  </w:style>
  <w:style w:type="paragraph" w:customStyle="1" w:styleId="C-Text">
    <w:name w:val="C-Text"/>
    <w:basedOn w:val="Normal"/>
    <w:rsid w:val="0063674A"/>
    <w:pPr>
      <w:tabs>
        <w:tab w:val="num" w:pos="720"/>
      </w:tabs>
      <w:ind w:left="720" w:hanging="360"/>
    </w:pPr>
    <w:rPr>
      <w:rFonts w:ascii="Book Antiqua" w:hAnsi="Book Antiqua"/>
    </w:rPr>
  </w:style>
  <w:style w:type="character" w:customStyle="1" w:styleId="ecdate">
    <w:name w:val="ec_date"/>
    <w:basedOn w:val="DefaultParagraphFont"/>
    <w:rsid w:val="0063674A"/>
    <w:rPr>
      <w:rFonts w:ascii="Symbol" w:hAnsi="Symbol" w:hint="default"/>
      <w:sz w:val="20"/>
      <w:szCs w:val="20"/>
      <w:shd w:val="clear" w:color="auto" w:fill="FFFFFF"/>
    </w:rPr>
  </w:style>
  <w:style w:type="paragraph" w:customStyle="1" w:styleId="ecmsonormal">
    <w:name w:val="ec_msonormal"/>
    <w:basedOn w:val="Normal"/>
    <w:rsid w:val="0063674A"/>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63674A"/>
  </w:style>
  <w:style w:type="character" w:customStyle="1" w:styleId="articleheadline">
    <w:name w:val="articleheadline"/>
    <w:basedOn w:val="DefaultParagraphFont"/>
    <w:rsid w:val="0063674A"/>
  </w:style>
  <w:style w:type="paragraph" w:customStyle="1" w:styleId="u-intro">
    <w:name w:val="u-intro"/>
    <w:basedOn w:val="Normal"/>
    <w:rsid w:val="0063674A"/>
    <w:pPr>
      <w:spacing w:before="100" w:beforeAutospacing="1" w:after="100" w:afterAutospacing="1"/>
    </w:pPr>
    <w:rPr>
      <w:rFonts w:ascii="Georgia" w:hAnsi="Georgia"/>
    </w:rPr>
  </w:style>
  <w:style w:type="character" w:customStyle="1" w:styleId="u-byline">
    <w:name w:val="u-byline"/>
    <w:basedOn w:val="DefaultParagraphFont"/>
    <w:rsid w:val="0063674A"/>
  </w:style>
  <w:style w:type="character" w:customStyle="1" w:styleId="articlebya">
    <w:name w:val="articleby_a"/>
    <w:basedOn w:val="DefaultParagraphFont"/>
    <w:rsid w:val="0063674A"/>
  </w:style>
  <w:style w:type="character" w:customStyle="1" w:styleId="popupwinby">
    <w:name w:val="popupwinby"/>
    <w:basedOn w:val="DefaultParagraphFont"/>
    <w:rsid w:val="0063674A"/>
  </w:style>
  <w:style w:type="character" w:customStyle="1" w:styleId="storyheader">
    <w:name w:val="storyheader"/>
    <w:basedOn w:val="DefaultParagraphFont"/>
    <w:rsid w:val="0063674A"/>
  </w:style>
  <w:style w:type="character" w:customStyle="1" w:styleId="marron">
    <w:name w:val="marron"/>
    <w:basedOn w:val="DefaultParagraphFont"/>
    <w:rsid w:val="0063674A"/>
  </w:style>
  <w:style w:type="paragraph" w:customStyle="1" w:styleId="StyleNormalWeb10pt">
    <w:name w:val="Style Normal (Web) + 10 pt"/>
    <w:basedOn w:val="NormalWeb"/>
    <w:next w:val="Normal"/>
    <w:rsid w:val="0063674A"/>
    <w:rPr>
      <w:rFonts w:ascii="Bookman Old Style" w:hAnsi="Bookman Old Style"/>
      <w:sz w:val="20"/>
    </w:rPr>
  </w:style>
  <w:style w:type="character" w:customStyle="1" w:styleId="StyleNormalWeb10ptChar">
    <w:name w:val="Style Normal (Web) + 10 pt Char"/>
    <w:basedOn w:val="DefaultParagraphFont"/>
    <w:rsid w:val="0063674A"/>
    <w:rPr>
      <w:szCs w:val="24"/>
      <w:lang w:val="en-US" w:eastAsia="en-US" w:bidi="ar-SA"/>
    </w:rPr>
  </w:style>
  <w:style w:type="paragraph" w:customStyle="1" w:styleId="TagCiteShells">
    <w:name w:val="Tag/Cite/Shells"/>
    <w:basedOn w:val="Normal"/>
    <w:rsid w:val="0063674A"/>
    <w:rPr>
      <w:rFonts w:ascii="Georgia" w:hAnsi="Georgia"/>
      <w:b/>
    </w:rPr>
  </w:style>
  <w:style w:type="paragraph" w:customStyle="1" w:styleId="DefinitionTerm">
    <w:name w:val="Definition Term"/>
    <w:basedOn w:val="Normal"/>
    <w:next w:val="Normal"/>
    <w:rsid w:val="0063674A"/>
    <w:rPr>
      <w:rFonts w:ascii="Georgia" w:hAnsi="Georgia"/>
      <w:snapToGrid w:val="0"/>
    </w:rPr>
  </w:style>
  <w:style w:type="character" w:customStyle="1" w:styleId="Style3CharChar">
    <w:name w:val="Style3 Char Char"/>
    <w:basedOn w:val="DefaultParagraphFont"/>
    <w:rsid w:val="0063674A"/>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63674A"/>
    <w:pPr>
      <w:spacing w:after="60"/>
    </w:pPr>
    <w:rPr>
      <w:rFonts w:ascii="Georgia" w:eastAsia="Segoe UI" w:hAnsi="Georgia" w:cs="Cambria"/>
      <w:bCs w:val="0"/>
      <w:caps/>
      <w:sz w:val="20"/>
      <w:lang w:eastAsia="zh-CN"/>
    </w:rPr>
  </w:style>
  <w:style w:type="character" w:customStyle="1" w:styleId="NormalChar0">
    <w:name w:val="Normal Char"/>
    <w:basedOn w:val="DefaultParagraphFont"/>
    <w:rsid w:val="0063674A"/>
    <w:rPr>
      <w:lang w:eastAsia="en-US"/>
    </w:rPr>
  </w:style>
  <w:style w:type="character" w:customStyle="1" w:styleId="BoldUnderlineChar2">
    <w:name w:val="Bold + Underline Char"/>
    <w:basedOn w:val="DefaultParagraphFont"/>
    <w:rsid w:val="0063674A"/>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63674A"/>
    <w:pPr>
      <w:autoSpaceDE w:val="0"/>
      <w:autoSpaceDN w:val="0"/>
      <w:adjustRightInd w:val="0"/>
      <w:ind w:left="432" w:right="432"/>
      <w:jc w:val="both"/>
    </w:pPr>
    <w:rPr>
      <w:rFonts w:ascii="Georgia" w:hAnsi="Georgia"/>
      <w:u w:val="thick"/>
    </w:rPr>
  </w:style>
  <w:style w:type="character" w:customStyle="1" w:styleId="citationiacgale">
    <w:name w:val="citation iac gale"/>
    <w:basedOn w:val="DefaultParagraphFont"/>
    <w:rsid w:val="0063674A"/>
  </w:style>
  <w:style w:type="character" w:customStyle="1" w:styleId="CharacterStyle7">
    <w:name w:val="Character Style 7"/>
    <w:rsid w:val="0063674A"/>
    <w:rPr>
      <w:rFonts w:ascii="Trebuchet MS" w:hAnsi="Trebuchet MS" w:cs="Trebuchet MS"/>
      <w:sz w:val="20"/>
      <w:szCs w:val="20"/>
      <w:u w:val="single"/>
    </w:rPr>
  </w:style>
  <w:style w:type="character" w:customStyle="1" w:styleId="StyleStyle4Char">
    <w:name w:val="Style Style4 + Char"/>
    <w:basedOn w:val="DefaultParagraphFont"/>
    <w:rsid w:val="0063674A"/>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63674A"/>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63674A"/>
    <w:rPr>
      <w:rFonts w:ascii="Symbol" w:hAnsi="Symbol"/>
      <w:sz w:val="21"/>
      <w:szCs w:val="21"/>
      <w:u w:val="thick"/>
    </w:rPr>
  </w:style>
  <w:style w:type="character" w:customStyle="1" w:styleId="UnderlinedEvidenceCharChar">
    <w:name w:val="Underlined Evidence Char Char"/>
    <w:basedOn w:val="DefaultParagraphFont"/>
    <w:rsid w:val="0063674A"/>
    <w:rPr>
      <w:rFonts w:ascii="Symbol" w:hAnsi="Symbol"/>
      <w:sz w:val="21"/>
      <w:szCs w:val="21"/>
      <w:u w:val="thick"/>
      <w:lang w:val="en-US" w:eastAsia="en-US" w:bidi="ar-SA"/>
    </w:rPr>
  </w:style>
  <w:style w:type="character" w:styleId="PlaceholderText">
    <w:name w:val="Placeholder Text"/>
    <w:basedOn w:val="DefaultParagraphFont"/>
    <w:uiPriority w:val="99"/>
    <w:rsid w:val="0063674A"/>
    <w:rPr>
      <w:color w:val="808080"/>
    </w:rPr>
  </w:style>
  <w:style w:type="paragraph" w:customStyle="1" w:styleId="Cite8">
    <w:name w:val="Cite8"/>
    <w:basedOn w:val="Normal"/>
    <w:autoRedefine/>
    <w:qFormat/>
    <w:rsid w:val="0063674A"/>
    <w:rPr>
      <w:rFonts w:ascii="Trebuchet MS" w:eastAsia="Verdana" w:hAnsi="Trebuchet MS" w:cs="Cambria"/>
    </w:rPr>
  </w:style>
  <w:style w:type="paragraph" w:customStyle="1" w:styleId="8font">
    <w:name w:val="8font"/>
    <w:basedOn w:val="Normal"/>
    <w:next w:val="Normal"/>
    <w:autoRedefine/>
    <w:qFormat/>
    <w:rsid w:val="0063674A"/>
    <w:rPr>
      <w:rFonts w:ascii="Georgia" w:eastAsia="Cambria Math" w:hAnsi="Georgia" w:cs="Cambria"/>
      <w:szCs w:val="16"/>
    </w:rPr>
  </w:style>
  <w:style w:type="character" w:customStyle="1" w:styleId="NoterefInText">
    <w:name w:val="_NoterefInText"/>
    <w:uiPriority w:val="99"/>
    <w:rsid w:val="0063674A"/>
    <w:rPr>
      <w:rFonts w:cs="AKDPE C+ Utopia"/>
      <w:color w:val="000000"/>
    </w:rPr>
  </w:style>
  <w:style w:type="character" w:customStyle="1" w:styleId="postauthor">
    <w:name w:val="postauthor"/>
    <w:basedOn w:val="DefaultParagraphFont"/>
    <w:rsid w:val="0063674A"/>
  </w:style>
  <w:style w:type="paragraph" w:customStyle="1" w:styleId="notes-source-hasnotes">
    <w:name w:val="notes-source-hasnotes"/>
    <w:basedOn w:val="Normal"/>
    <w:rsid w:val="0063674A"/>
    <w:pPr>
      <w:spacing w:before="100" w:beforeAutospacing="1" w:after="100" w:afterAutospacing="1"/>
    </w:pPr>
    <w:rPr>
      <w:rFonts w:ascii="Tahoma" w:hAnsi="Tahoma"/>
      <w:szCs w:val="20"/>
    </w:rPr>
  </w:style>
  <w:style w:type="character" w:customStyle="1" w:styleId="span">
    <w:name w:val="span"/>
    <w:basedOn w:val="DefaultParagraphFont"/>
    <w:rsid w:val="0063674A"/>
  </w:style>
  <w:style w:type="character" w:customStyle="1" w:styleId="maintitle">
    <w:name w:val="maintitle"/>
    <w:basedOn w:val="DefaultParagraphFont"/>
    <w:rsid w:val="0063674A"/>
  </w:style>
  <w:style w:type="character" w:customStyle="1" w:styleId="thirdparty-logo">
    <w:name w:val="thirdparty-logo"/>
    <w:basedOn w:val="DefaultParagraphFont"/>
    <w:rsid w:val="0063674A"/>
  </w:style>
  <w:style w:type="character" w:customStyle="1" w:styleId="posted">
    <w:name w:val="posted"/>
    <w:basedOn w:val="DefaultParagraphFont"/>
    <w:rsid w:val="0063674A"/>
  </w:style>
  <w:style w:type="character" w:customStyle="1" w:styleId="ticker">
    <w:name w:val="ticker"/>
    <w:basedOn w:val="DefaultParagraphFont"/>
    <w:rsid w:val="0063674A"/>
  </w:style>
  <w:style w:type="paragraph" w:customStyle="1" w:styleId="articlemeta">
    <w:name w:val="articlemeta"/>
    <w:basedOn w:val="Normal"/>
    <w:rsid w:val="0063674A"/>
    <w:pPr>
      <w:spacing w:before="100" w:beforeAutospacing="1" w:after="100" w:afterAutospacing="1"/>
    </w:pPr>
    <w:rPr>
      <w:rFonts w:ascii="Tahoma" w:hAnsi="Tahoma"/>
      <w:szCs w:val="20"/>
    </w:rPr>
  </w:style>
  <w:style w:type="character" w:customStyle="1" w:styleId="vcard">
    <w:name w:val="vcard"/>
    <w:basedOn w:val="DefaultParagraphFont"/>
    <w:rsid w:val="0063674A"/>
  </w:style>
  <w:style w:type="character" w:customStyle="1" w:styleId="print-footnote">
    <w:name w:val="print-footnote"/>
    <w:basedOn w:val="DefaultParagraphFont"/>
    <w:rsid w:val="0063674A"/>
  </w:style>
  <w:style w:type="character" w:customStyle="1" w:styleId="datestring">
    <w:name w:val="datestring"/>
    <w:basedOn w:val="DefaultParagraphFont"/>
    <w:rsid w:val="0063674A"/>
  </w:style>
  <w:style w:type="paragraph" w:customStyle="1" w:styleId="noindent0">
    <w:name w:val="no_indent"/>
    <w:basedOn w:val="Normal"/>
    <w:rsid w:val="0063674A"/>
    <w:pPr>
      <w:spacing w:before="100" w:beforeAutospacing="1" w:after="100" w:afterAutospacing="1"/>
    </w:pPr>
    <w:rPr>
      <w:rFonts w:ascii="Tahoma" w:hAnsi="Tahoma"/>
      <w:szCs w:val="20"/>
    </w:rPr>
  </w:style>
  <w:style w:type="character" w:customStyle="1" w:styleId="email">
    <w:name w:val="email"/>
    <w:basedOn w:val="DefaultParagraphFont"/>
    <w:rsid w:val="0063674A"/>
  </w:style>
  <w:style w:type="paragraph" w:customStyle="1" w:styleId="left">
    <w:name w:val="left"/>
    <w:basedOn w:val="Normal"/>
    <w:rsid w:val="0063674A"/>
    <w:pPr>
      <w:spacing w:before="100" w:beforeAutospacing="1" w:after="100" w:afterAutospacing="1"/>
    </w:pPr>
    <w:rPr>
      <w:rFonts w:ascii="Tahoma" w:hAnsi="Tahoma"/>
      <w:szCs w:val="20"/>
    </w:rPr>
  </w:style>
  <w:style w:type="paragraph" w:customStyle="1" w:styleId="right">
    <w:name w:val="right"/>
    <w:basedOn w:val="Normal"/>
    <w:rsid w:val="0063674A"/>
    <w:pPr>
      <w:spacing w:before="100" w:beforeAutospacing="1" w:after="100" w:afterAutospacing="1"/>
    </w:pPr>
    <w:rPr>
      <w:rFonts w:ascii="Tahoma" w:hAnsi="Tahoma"/>
      <w:szCs w:val="20"/>
    </w:rPr>
  </w:style>
  <w:style w:type="character" w:customStyle="1" w:styleId="gptad">
    <w:name w:val="gptad"/>
    <w:basedOn w:val="DefaultParagraphFont"/>
    <w:rsid w:val="0063674A"/>
  </w:style>
  <w:style w:type="paragraph" w:customStyle="1" w:styleId="creditpostedmodified">
    <w:name w:val="credit_posted_modified"/>
    <w:basedOn w:val="Normal"/>
    <w:rsid w:val="0063674A"/>
    <w:pPr>
      <w:spacing w:before="100" w:beforeAutospacing="1" w:after="100" w:afterAutospacing="1"/>
    </w:pPr>
    <w:rPr>
      <w:rFonts w:ascii="Tahoma" w:hAnsi="Tahoma"/>
      <w:szCs w:val="20"/>
    </w:rPr>
  </w:style>
  <w:style w:type="character" w:customStyle="1" w:styleId="creditline">
    <w:name w:val="creditline"/>
    <w:basedOn w:val="DefaultParagraphFont"/>
    <w:rsid w:val="0063674A"/>
  </w:style>
  <w:style w:type="character" w:customStyle="1" w:styleId="grd">
    <w:name w:val="grd"/>
    <w:basedOn w:val="DefaultParagraphFont"/>
    <w:rsid w:val="0063674A"/>
  </w:style>
  <w:style w:type="paragraph" w:customStyle="1" w:styleId="hs-text-container">
    <w:name w:val="hs-text-container"/>
    <w:basedOn w:val="Normal"/>
    <w:rsid w:val="0063674A"/>
    <w:pPr>
      <w:spacing w:before="100" w:beforeAutospacing="1" w:after="100" w:afterAutospacing="1"/>
    </w:pPr>
    <w:rPr>
      <w:rFonts w:ascii="Tahoma" w:hAnsi="Tahoma"/>
      <w:szCs w:val="20"/>
    </w:rPr>
  </w:style>
  <w:style w:type="character" w:customStyle="1" w:styleId="created">
    <w:name w:val="created"/>
    <w:basedOn w:val="DefaultParagraphFont"/>
    <w:rsid w:val="0063674A"/>
  </w:style>
  <w:style w:type="character" w:customStyle="1" w:styleId="changed">
    <w:name w:val="changed"/>
    <w:basedOn w:val="DefaultParagraphFont"/>
    <w:rsid w:val="0063674A"/>
  </w:style>
  <w:style w:type="character" w:customStyle="1" w:styleId="article-author-name">
    <w:name w:val="article-author-name"/>
    <w:basedOn w:val="DefaultParagraphFont"/>
    <w:rsid w:val="0063674A"/>
  </w:style>
  <w:style w:type="character" w:customStyle="1" w:styleId="bioexcerpt">
    <w:name w:val="bio_excerpt"/>
    <w:basedOn w:val="DefaultParagraphFont"/>
    <w:rsid w:val="0063674A"/>
  </w:style>
  <w:style w:type="character" w:customStyle="1" w:styleId="commentcount">
    <w:name w:val="comment_count"/>
    <w:basedOn w:val="DefaultParagraphFont"/>
    <w:rsid w:val="0063674A"/>
  </w:style>
  <w:style w:type="character" w:customStyle="1" w:styleId="searchtermshighlighted">
    <w:name w:val="searchtermshighlighted"/>
    <w:basedOn w:val="DefaultParagraphFont"/>
    <w:rsid w:val="0063674A"/>
  </w:style>
  <w:style w:type="character" w:customStyle="1" w:styleId="contributornametrigger">
    <w:name w:val="contributornametrigger"/>
    <w:basedOn w:val="DefaultParagraphFont"/>
    <w:rsid w:val="0063674A"/>
  </w:style>
  <w:style w:type="character" w:customStyle="1" w:styleId="bylinepipe">
    <w:name w:val="bylinepipe"/>
    <w:basedOn w:val="DefaultParagraphFont"/>
    <w:rsid w:val="0063674A"/>
  </w:style>
  <w:style w:type="character" w:customStyle="1" w:styleId="lucenesearchresulturlb">
    <w:name w:val="lucene_search_result_url_b"/>
    <w:basedOn w:val="DefaultParagraphFont"/>
    <w:rsid w:val="0063674A"/>
  </w:style>
  <w:style w:type="character" w:customStyle="1" w:styleId="faculty-title">
    <w:name w:val="faculty-title"/>
    <w:basedOn w:val="DefaultParagraphFont"/>
    <w:rsid w:val="0063674A"/>
  </w:style>
  <w:style w:type="character" w:customStyle="1" w:styleId="count">
    <w:name w:val="count"/>
    <w:basedOn w:val="DefaultParagraphFont"/>
    <w:rsid w:val="0063674A"/>
  </w:style>
  <w:style w:type="character" w:customStyle="1" w:styleId="volume">
    <w:name w:val="volume"/>
    <w:basedOn w:val="DefaultParagraphFont"/>
    <w:rsid w:val="0063674A"/>
  </w:style>
  <w:style w:type="character" w:customStyle="1" w:styleId="issue">
    <w:name w:val="issue"/>
    <w:basedOn w:val="DefaultParagraphFont"/>
    <w:rsid w:val="0063674A"/>
  </w:style>
  <w:style w:type="character" w:customStyle="1" w:styleId="pages">
    <w:name w:val="pages"/>
    <w:basedOn w:val="DefaultParagraphFont"/>
    <w:rsid w:val="0063674A"/>
  </w:style>
  <w:style w:type="character" w:customStyle="1" w:styleId="field-content">
    <w:name w:val="field-content"/>
    <w:basedOn w:val="DefaultParagraphFont"/>
    <w:rsid w:val="0063674A"/>
  </w:style>
  <w:style w:type="character" w:customStyle="1" w:styleId="person">
    <w:name w:val="person"/>
    <w:basedOn w:val="DefaultParagraphFont"/>
    <w:rsid w:val="0063674A"/>
  </w:style>
  <w:style w:type="character" w:customStyle="1" w:styleId="corresponding">
    <w:name w:val="corresponding"/>
    <w:basedOn w:val="DefaultParagraphFont"/>
    <w:rsid w:val="0063674A"/>
  </w:style>
  <w:style w:type="character" w:customStyle="1" w:styleId="entry-date">
    <w:name w:val="entry-date"/>
    <w:basedOn w:val="DefaultParagraphFont"/>
    <w:rsid w:val="0063674A"/>
  </w:style>
  <w:style w:type="paragraph" w:customStyle="1" w:styleId="entry-meta">
    <w:name w:val="entry-meta"/>
    <w:basedOn w:val="Normal"/>
    <w:rsid w:val="0063674A"/>
    <w:pPr>
      <w:spacing w:before="100" w:beforeAutospacing="1" w:after="100" w:afterAutospacing="1"/>
    </w:pPr>
    <w:rPr>
      <w:rFonts w:ascii="Tahoma" w:hAnsi="Tahoma"/>
      <w:szCs w:val="20"/>
    </w:rPr>
  </w:style>
  <w:style w:type="character" w:customStyle="1" w:styleId="post-time">
    <w:name w:val="post-time"/>
    <w:basedOn w:val="DefaultParagraphFont"/>
    <w:rsid w:val="0063674A"/>
  </w:style>
  <w:style w:type="character" w:customStyle="1" w:styleId="post-category">
    <w:name w:val="post-category"/>
    <w:basedOn w:val="DefaultParagraphFont"/>
    <w:rsid w:val="0063674A"/>
  </w:style>
  <w:style w:type="character" w:customStyle="1" w:styleId="post-author">
    <w:name w:val="post-author"/>
    <w:basedOn w:val="DefaultParagraphFont"/>
    <w:rsid w:val="0063674A"/>
  </w:style>
  <w:style w:type="character" w:customStyle="1" w:styleId="A10">
    <w:name w:val="A10"/>
    <w:uiPriority w:val="99"/>
    <w:rsid w:val="0063674A"/>
    <w:rPr>
      <w:rFonts w:cs="MS Mincho"/>
      <w:color w:val="000000"/>
      <w:sz w:val="11"/>
      <w:szCs w:val="11"/>
    </w:rPr>
  </w:style>
  <w:style w:type="paragraph" w:customStyle="1" w:styleId="Pa10">
    <w:name w:val="Pa10"/>
    <w:basedOn w:val="Default"/>
    <w:next w:val="Default"/>
    <w:uiPriority w:val="99"/>
    <w:rsid w:val="0063674A"/>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63674A"/>
    <w:pPr>
      <w:widowControl w:val="0"/>
      <w:spacing w:line="241" w:lineRule="atLeast"/>
    </w:pPr>
    <w:rPr>
      <w:rFonts w:ascii="Verdana" w:eastAsiaTheme="minorEastAsia" w:hAnsi="Verdana" w:cs="Cambria"/>
      <w:color w:val="auto"/>
    </w:rPr>
  </w:style>
  <w:style w:type="character" w:customStyle="1" w:styleId="A9">
    <w:name w:val="A9"/>
    <w:uiPriority w:val="99"/>
    <w:rsid w:val="0063674A"/>
    <w:rPr>
      <w:rFonts w:cs="MS Mincho"/>
      <w:color w:val="000000"/>
      <w:sz w:val="14"/>
      <w:szCs w:val="14"/>
    </w:rPr>
  </w:style>
  <w:style w:type="paragraph" w:customStyle="1" w:styleId="articledetails">
    <w:name w:val="articledetails"/>
    <w:basedOn w:val="Normal"/>
    <w:rsid w:val="0063674A"/>
    <w:pPr>
      <w:spacing w:before="100" w:beforeAutospacing="1" w:after="100" w:afterAutospacing="1"/>
    </w:pPr>
    <w:rPr>
      <w:rFonts w:ascii="Tahoma" w:hAnsi="Tahoma"/>
      <w:szCs w:val="20"/>
    </w:rPr>
  </w:style>
  <w:style w:type="character" w:customStyle="1" w:styleId="posted-and-updated">
    <w:name w:val="posted-and-updated"/>
    <w:basedOn w:val="DefaultParagraphFont"/>
    <w:rsid w:val="0063674A"/>
  </w:style>
  <w:style w:type="paragraph" w:customStyle="1" w:styleId="aff">
    <w:name w:val="aff"/>
    <w:basedOn w:val="Normal"/>
    <w:rsid w:val="0063674A"/>
    <w:pPr>
      <w:spacing w:before="100" w:beforeAutospacing="1" w:after="100" w:afterAutospacing="1"/>
    </w:pPr>
    <w:rPr>
      <w:rFonts w:ascii="Tahoma" w:hAnsi="Tahoma"/>
      <w:szCs w:val="20"/>
    </w:rPr>
  </w:style>
  <w:style w:type="character" w:customStyle="1" w:styleId="entry-author">
    <w:name w:val="entry-author"/>
    <w:basedOn w:val="DefaultParagraphFont"/>
    <w:rsid w:val="0063674A"/>
  </w:style>
  <w:style w:type="character" w:customStyle="1" w:styleId="entry-author-name">
    <w:name w:val="entry-author-name"/>
    <w:basedOn w:val="DefaultParagraphFont"/>
    <w:rsid w:val="0063674A"/>
  </w:style>
  <w:style w:type="character" w:customStyle="1" w:styleId="arial11">
    <w:name w:val="arial_11"/>
    <w:basedOn w:val="DefaultParagraphFont"/>
    <w:rsid w:val="0063674A"/>
  </w:style>
  <w:style w:type="character" w:customStyle="1" w:styleId="contrib-degrees">
    <w:name w:val="contrib-degrees"/>
    <w:basedOn w:val="DefaultParagraphFont"/>
    <w:rsid w:val="0063674A"/>
  </w:style>
  <w:style w:type="character" w:customStyle="1" w:styleId="contrib-on-behalf-of">
    <w:name w:val="contrib-on-behalf-of"/>
    <w:basedOn w:val="DefaultParagraphFont"/>
    <w:rsid w:val="0063674A"/>
  </w:style>
  <w:style w:type="character" w:customStyle="1" w:styleId="pubtime">
    <w:name w:val="pubtime"/>
    <w:basedOn w:val="DefaultParagraphFont"/>
    <w:rsid w:val="0063674A"/>
  </w:style>
  <w:style w:type="character" w:customStyle="1" w:styleId="time">
    <w:name w:val="time"/>
    <w:basedOn w:val="DefaultParagraphFont"/>
    <w:rsid w:val="0063674A"/>
  </w:style>
  <w:style w:type="character" w:customStyle="1" w:styleId="fbcommentscount">
    <w:name w:val="fb_comments_count"/>
    <w:basedOn w:val="DefaultParagraphFont"/>
    <w:rsid w:val="0063674A"/>
  </w:style>
  <w:style w:type="character" w:customStyle="1" w:styleId="stsharethiscustom">
    <w:name w:val="st_sharethis_custom"/>
    <w:basedOn w:val="DefaultParagraphFont"/>
    <w:rsid w:val="0063674A"/>
  </w:style>
  <w:style w:type="paragraph" w:customStyle="1" w:styleId="permalinkable">
    <w:name w:val="permalinkable"/>
    <w:basedOn w:val="Normal"/>
    <w:rsid w:val="0063674A"/>
    <w:pPr>
      <w:spacing w:before="100" w:beforeAutospacing="1" w:after="100" w:afterAutospacing="1"/>
    </w:pPr>
    <w:rPr>
      <w:rFonts w:ascii="Tahoma" w:hAnsi="Tahoma"/>
      <w:szCs w:val="20"/>
    </w:rPr>
  </w:style>
  <w:style w:type="character" w:customStyle="1" w:styleId="post-date">
    <w:name w:val="post-date"/>
    <w:basedOn w:val="DefaultParagraphFont"/>
    <w:rsid w:val="0063674A"/>
  </w:style>
  <w:style w:type="character" w:customStyle="1" w:styleId="link-external">
    <w:name w:val="link-external"/>
    <w:basedOn w:val="DefaultParagraphFont"/>
    <w:rsid w:val="0063674A"/>
  </w:style>
  <w:style w:type="character" w:customStyle="1" w:styleId="articleauthor">
    <w:name w:val="article_author"/>
    <w:basedOn w:val="DefaultParagraphFont"/>
    <w:rsid w:val="0063674A"/>
  </w:style>
  <w:style w:type="character" w:customStyle="1" w:styleId="articleissue">
    <w:name w:val="article_issue"/>
    <w:basedOn w:val="DefaultParagraphFont"/>
    <w:rsid w:val="0063674A"/>
  </w:style>
  <w:style w:type="character" w:customStyle="1" w:styleId="a-size-large">
    <w:name w:val="a-size-large"/>
    <w:basedOn w:val="DefaultParagraphFont"/>
    <w:rsid w:val="0063674A"/>
  </w:style>
  <w:style w:type="character" w:customStyle="1" w:styleId="a-size-medium">
    <w:name w:val="a-size-medium"/>
    <w:basedOn w:val="DefaultParagraphFont"/>
    <w:rsid w:val="0063674A"/>
  </w:style>
  <w:style w:type="character" w:customStyle="1" w:styleId="contribution">
    <w:name w:val="contribution"/>
    <w:basedOn w:val="DefaultParagraphFont"/>
    <w:rsid w:val="0063674A"/>
  </w:style>
  <w:style w:type="character" w:customStyle="1" w:styleId="a-color-secondary">
    <w:name w:val="a-color-secondary"/>
    <w:basedOn w:val="DefaultParagraphFont"/>
    <w:rsid w:val="0063674A"/>
  </w:style>
  <w:style w:type="paragraph" w:customStyle="1" w:styleId="sbyline">
    <w:name w:val="sbyline"/>
    <w:basedOn w:val="Normal"/>
    <w:rsid w:val="0063674A"/>
    <w:pPr>
      <w:spacing w:before="100" w:beforeAutospacing="1" w:after="100" w:afterAutospacing="1"/>
    </w:pPr>
    <w:rPr>
      <w:rFonts w:ascii="Tahoma" w:hAnsi="Tahoma"/>
      <w:szCs w:val="20"/>
    </w:rPr>
  </w:style>
  <w:style w:type="character" w:customStyle="1" w:styleId="ui-author">
    <w:name w:val="ui-author"/>
    <w:basedOn w:val="DefaultParagraphFont"/>
    <w:rsid w:val="0063674A"/>
  </w:style>
  <w:style w:type="character" w:customStyle="1" w:styleId="ui-staffline">
    <w:name w:val="ui-staffline"/>
    <w:basedOn w:val="DefaultParagraphFont"/>
    <w:rsid w:val="0063674A"/>
  </w:style>
  <w:style w:type="paragraph" w:customStyle="1" w:styleId="promotion-tag-p">
    <w:name w:val="promotion-tag-p"/>
    <w:basedOn w:val="Normal"/>
    <w:rsid w:val="0063674A"/>
    <w:pPr>
      <w:spacing w:before="100" w:beforeAutospacing="1" w:after="100" w:afterAutospacing="1"/>
    </w:pPr>
    <w:rPr>
      <w:rFonts w:ascii="Tahoma" w:hAnsi="Tahoma"/>
      <w:szCs w:val="20"/>
    </w:rPr>
  </w:style>
  <w:style w:type="paragraph" w:customStyle="1" w:styleId="heading">
    <w:name w:val="heading"/>
    <w:basedOn w:val="Normal"/>
    <w:rsid w:val="0063674A"/>
    <w:pPr>
      <w:spacing w:before="100" w:beforeAutospacing="1" w:after="100" w:afterAutospacing="1"/>
    </w:pPr>
    <w:rPr>
      <w:rFonts w:ascii="Tahoma" w:hAnsi="Tahoma"/>
      <w:szCs w:val="20"/>
    </w:rPr>
  </w:style>
  <w:style w:type="character" w:customStyle="1" w:styleId="value">
    <w:name w:val="value"/>
    <w:basedOn w:val="DefaultParagraphFont"/>
    <w:rsid w:val="0063674A"/>
  </w:style>
  <w:style w:type="character" w:customStyle="1" w:styleId="specialissuelabel">
    <w:name w:val="specialissuelabel"/>
    <w:basedOn w:val="DefaultParagraphFont"/>
    <w:rsid w:val="0063674A"/>
  </w:style>
  <w:style w:type="character" w:customStyle="1" w:styleId="referencediv">
    <w:name w:val="referencediv"/>
    <w:basedOn w:val="DefaultParagraphFont"/>
    <w:rsid w:val="0063674A"/>
  </w:style>
  <w:style w:type="character" w:customStyle="1" w:styleId="wp-smiley">
    <w:name w:val="wp-smiley"/>
    <w:basedOn w:val="DefaultParagraphFont"/>
    <w:rsid w:val="0063674A"/>
  </w:style>
  <w:style w:type="character" w:customStyle="1" w:styleId="meta-prep">
    <w:name w:val="meta-prep"/>
    <w:basedOn w:val="DefaultParagraphFont"/>
    <w:rsid w:val="0063674A"/>
  </w:style>
  <w:style w:type="character" w:customStyle="1" w:styleId="artjournal">
    <w:name w:val="art_journal"/>
    <w:basedOn w:val="DefaultParagraphFont"/>
    <w:rsid w:val="0063674A"/>
  </w:style>
  <w:style w:type="character" w:customStyle="1" w:styleId="artdatevolumeissuepart">
    <w:name w:val="art_datevolumeissuepart"/>
    <w:basedOn w:val="DefaultParagraphFont"/>
    <w:rsid w:val="0063674A"/>
  </w:style>
  <w:style w:type="character" w:customStyle="1" w:styleId="artpages">
    <w:name w:val="art_pages"/>
    <w:basedOn w:val="DefaultParagraphFont"/>
    <w:rsid w:val="0063674A"/>
  </w:style>
  <w:style w:type="character" w:customStyle="1" w:styleId="singlehighlightclass">
    <w:name w:val="single_highlight_class"/>
    <w:basedOn w:val="DefaultParagraphFont"/>
    <w:rsid w:val="0063674A"/>
  </w:style>
  <w:style w:type="character" w:customStyle="1" w:styleId="degree">
    <w:name w:val="degree"/>
    <w:basedOn w:val="DefaultParagraphFont"/>
    <w:rsid w:val="0063674A"/>
  </w:style>
  <w:style w:type="character" w:customStyle="1" w:styleId="major">
    <w:name w:val="major"/>
    <w:basedOn w:val="DefaultParagraphFont"/>
    <w:rsid w:val="0063674A"/>
  </w:style>
  <w:style w:type="character" w:customStyle="1" w:styleId="authors">
    <w:name w:val="authors"/>
    <w:basedOn w:val="DefaultParagraphFont"/>
    <w:rsid w:val="0063674A"/>
  </w:style>
  <w:style w:type="character" w:customStyle="1" w:styleId="views">
    <w:name w:val="views"/>
    <w:basedOn w:val="DefaultParagraphFont"/>
    <w:rsid w:val="0063674A"/>
  </w:style>
  <w:style w:type="character" w:customStyle="1" w:styleId="stmainservices">
    <w:name w:val="stmainservices"/>
    <w:basedOn w:val="DefaultParagraphFont"/>
    <w:rsid w:val="0063674A"/>
  </w:style>
  <w:style w:type="character" w:customStyle="1" w:styleId="stbubblehcount">
    <w:name w:val="stbubble_hcount"/>
    <w:basedOn w:val="DefaultParagraphFont"/>
    <w:rsid w:val="0063674A"/>
  </w:style>
  <w:style w:type="paragraph" w:customStyle="1" w:styleId="Document">
    <w:name w:val="_Document"/>
    <w:basedOn w:val="Default"/>
    <w:next w:val="Default"/>
    <w:uiPriority w:val="99"/>
    <w:rsid w:val="0063674A"/>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63674A"/>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63674A"/>
    <w:pPr>
      <w:widowControl w:val="0"/>
    </w:pPr>
    <w:rPr>
      <w:rFonts w:ascii="AKDPE C+ Utopia" w:eastAsiaTheme="minorEastAsia" w:hAnsi="AKDPE C+ Utopia" w:cs="Cambria"/>
      <w:color w:val="auto"/>
    </w:rPr>
  </w:style>
  <w:style w:type="paragraph" w:customStyle="1" w:styleId="collapsed-hide">
    <w:name w:val="collapsed-hide"/>
    <w:basedOn w:val="Normal"/>
    <w:rsid w:val="0063674A"/>
    <w:pPr>
      <w:spacing w:before="100" w:beforeAutospacing="1" w:after="100" w:afterAutospacing="1"/>
    </w:pPr>
    <w:rPr>
      <w:rFonts w:ascii="Tahoma" w:hAnsi="Tahoma"/>
      <w:szCs w:val="20"/>
    </w:rPr>
  </w:style>
  <w:style w:type="paragraph" w:customStyle="1" w:styleId="Pa7">
    <w:name w:val="Pa7"/>
    <w:basedOn w:val="Default"/>
    <w:next w:val="Default"/>
    <w:uiPriority w:val="99"/>
    <w:rsid w:val="0063674A"/>
    <w:pPr>
      <w:widowControl w:val="0"/>
      <w:spacing w:line="211" w:lineRule="atLeast"/>
    </w:pPr>
    <w:rPr>
      <w:rFonts w:ascii="Courier New" w:eastAsiaTheme="minorEastAsia" w:hAnsi="Courier New" w:cs="Cambria"/>
      <w:color w:val="auto"/>
    </w:rPr>
  </w:style>
  <w:style w:type="paragraph" w:customStyle="1" w:styleId="odd">
    <w:name w:val="odd"/>
    <w:basedOn w:val="Normal"/>
    <w:rsid w:val="0063674A"/>
    <w:pPr>
      <w:spacing w:before="100" w:beforeAutospacing="1" w:after="100" w:afterAutospacing="1"/>
    </w:pPr>
    <w:rPr>
      <w:rFonts w:ascii="Tahoma" w:hAnsi="Tahoma"/>
      <w:szCs w:val="20"/>
    </w:rPr>
  </w:style>
  <w:style w:type="character" w:customStyle="1" w:styleId="article-date">
    <w:name w:val="article-date"/>
    <w:basedOn w:val="DefaultParagraphFont"/>
    <w:rsid w:val="0063674A"/>
  </w:style>
  <w:style w:type="character" w:customStyle="1" w:styleId="article-author">
    <w:name w:val="article-author"/>
    <w:basedOn w:val="DefaultParagraphFont"/>
    <w:rsid w:val="0063674A"/>
  </w:style>
  <w:style w:type="character" w:customStyle="1" w:styleId="tolocaltime">
    <w:name w:val="tolocaltime"/>
    <w:basedOn w:val="DefaultParagraphFont"/>
    <w:rsid w:val="0063674A"/>
  </w:style>
  <w:style w:type="character" w:customStyle="1" w:styleId="pb-byline">
    <w:name w:val="pb-byline"/>
    <w:basedOn w:val="DefaultParagraphFont"/>
    <w:rsid w:val="0063674A"/>
  </w:style>
  <w:style w:type="character" w:customStyle="1" w:styleId="pb-timestamp">
    <w:name w:val="pb-timestamp"/>
    <w:basedOn w:val="DefaultParagraphFont"/>
    <w:rsid w:val="0063674A"/>
  </w:style>
  <w:style w:type="paragraph" w:customStyle="1" w:styleId="Pa8">
    <w:name w:val="Pa8"/>
    <w:basedOn w:val="Default"/>
    <w:next w:val="Default"/>
    <w:uiPriority w:val="99"/>
    <w:rsid w:val="0063674A"/>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63674A"/>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63674A"/>
  </w:style>
  <w:style w:type="character" w:customStyle="1" w:styleId="even">
    <w:name w:val="even"/>
    <w:basedOn w:val="DefaultParagraphFont"/>
    <w:rsid w:val="0063674A"/>
  </w:style>
  <w:style w:type="paragraph" w:customStyle="1" w:styleId="volissue">
    <w:name w:val="volissue"/>
    <w:basedOn w:val="Normal"/>
    <w:rsid w:val="0063674A"/>
    <w:pPr>
      <w:spacing w:before="100" w:beforeAutospacing="1" w:after="100" w:afterAutospacing="1"/>
    </w:pPr>
    <w:rPr>
      <w:rFonts w:ascii="Tahoma" w:hAnsi="Tahoma"/>
      <w:szCs w:val="20"/>
    </w:rPr>
  </w:style>
  <w:style w:type="character" w:customStyle="1" w:styleId="view-count">
    <w:name w:val="view-count"/>
    <w:basedOn w:val="DefaultParagraphFont"/>
    <w:rsid w:val="0063674A"/>
  </w:style>
  <w:style w:type="paragraph" w:customStyle="1" w:styleId="BoldUnderlineChar20">
    <w:name w:val="BoldUnderline Char2"/>
    <w:link w:val="BoldUnderlineChar2Char"/>
    <w:rsid w:val="0063674A"/>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63674A"/>
    <w:rPr>
      <w:rFonts w:ascii="Times New Roman" w:eastAsia="Times New Roman" w:hAnsi="Times New Roman" w:cs="Times New Roman"/>
      <w:b/>
      <w:sz w:val="20"/>
      <w:u w:val="single"/>
    </w:rPr>
  </w:style>
  <w:style w:type="character" w:customStyle="1" w:styleId="UnderlineCharChar4">
    <w:name w:val="Underline Char Char4"/>
    <w:rsid w:val="0063674A"/>
    <w:rPr>
      <w:szCs w:val="24"/>
      <w:u w:val="single"/>
      <w:lang w:val="en-US" w:eastAsia="en-US" w:bidi="ar-SA"/>
    </w:rPr>
  </w:style>
  <w:style w:type="character" w:customStyle="1" w:styleId="BoldUnderlineCharChar3">
    <w:name w:val="BoldUnderline Char Char3"/>
    <w:rsid w:val="0063674A"/>
    <w:rPr>
      <w:b/>
      <w:szCs w:val="24"/>
      <w:u w:val="single"/>
      <w:lang w:val="en-US" w:eastAsia="en-US" w:bidi="ar-SA"/>
    </w:rPr>
  </w:style>
  <w:style w:type="character" w:customStyle="1" w:styleId="BoldUnderlineCharChar2">
    <w:name w:val="BoldUnderline Char Char2"/>
    <w:rsid w:val="0063674A"/>
    <w:rPr>
      <w:b/>
      <w:szCs w:val="24"/>
      <w:u w:val="single"/>
      <w:lang w:val="en-US" w:eastAsia="en-US" w:bidi="ar-SA"/>
    </w:rPr>
  </w:style>
  <w:style w:type="paragraph" w:customStyle="1" w:styleId="UnderlineCard0">
    <w:name w:val="UnderlineCard"/>
    <w:basedOn w:val="Heading3"/>
    <w:link w:val="UnderlineCardChar"/>
    <w:qFormat/>
    <w:rsid w:val="0063674A"/>
    <w:pPr>
      <w:keepNext w:val="0"/>
      <w:keepLines w:val="0"/>
      <w:spacing w:before="0"/>
      <w:jc w:val="left"/>
      <w:outlineLvl w:val="9"/>
    </w:pPr>
    <w:rPr>
      <w:rFonts w:ascii="Georgia" w:eastAsia="Calibri" w:hAnsi="Georgia" w:cs="Times New Roman"/>
      <w:b w:val="0"/>
      <w:sz w:val="20"/>
      <w:szCs w:val="20"/>
      <w:lang w:val="x-none" w:eastAsia="x-none"/>
    </w:rPr>
  </w:style>
  <w:style w:type="character" w:customStyle="1" w:styleId="UnderlineCardChar">
    <w:name w:val="UnderlineCard Char"/>
    <w:link w:val="UnderlineCard0"/>
    <w:rsid w:val="0063674A"/>
    <w:rPr>
      <w:rFonts w:ascii="Georgia" w:eastAsia="Calibri" w:hAnsi="Georgia" w:cs="Times New Roman"/>
      <w:bCs/>
      <w:sz w:val="20"/>
      <w:szCs w:val="20"/>
      <w:u w:val="single"/>
      <w:lang w:val="x-none" w:eastAsia="x-none"/>
    </w:rPr>
  </w:style>
  <w:style w:type="character" w:customStyle="1" w:styleId="5Notunderlined">
    <w:name w:val="5 Not underlined"/>
    <w:rsid w:val="0063674A"/>
    <w:rPr>
      <w:rFonts w:ascii="Times New Roman" w:hAnsi="Times New Roman"/>
      <w:sz w:val="16"/>
    </w:rPr>
  </w:style>
  <w:style w:type="character" w:customStyle="1" w:styleId="volume-issue">
    <w:name w:val="volume-issue"/>
    <w:rsid w:val="0063674A"/>
    <w:rPr>
      <w:rFonts w:cs="Times New Roman"/>
    </w:rPr>
  </w:style>
  <w:style w:type="character" w:customStyle="1" w:styleId="i">
    <w:name w:val="i"/>
    <w:basedOn w:val="DefaultParagraphFont"/>
    <w:uiPriority w:val="99"/>
    <w:rsid w:val="0063674A"/>
  </w:style>
  <w:style w:type="character" w:customStyle="1" w:styleId="storytext">
    <w:name w:val="storytext"/>
    <w:basedOn w:val="DefaultParagraphFont"/>
    <w:rsid w:val="0063674A"/>
  </w:style>
  <w:style w:type="character" w:customStyle="1" w:styleId="heading3char0">
    <w:name w:val="heading3char"/>
    <w:rsid w:val="0063674A"/>
  </w:style>
  <w:style w:type="character" w:customStyle="1" w:styleId="boldness1">
    <w:name w:val="boldness1"/>
    <w:rsid w:val="0063674A"/>
  </w:style>
  <w:style w:type="paragraph" w:customStyle="1" w:styleId="Cardd">
    <w:name w:val="Cardd"/>
    <w:basedOn w:val="Normal"/>
    <w:uiPriority w:val="4"/>
    <w:qFormat/>
    <w:rsid w:val="0063674A"/>
    <w:pPr>
      <w:ind w:left="288" w:right="288"/>
    </w:pPr>
    <w:rPr>
      <w:rFonts w:ascii="Georgia" w:hAnsi="Georgia"/>
    </w:rPr>
  </w:style>
  <w:style w:type="paragraph" w:customStyle="1" w:styleId="document0">
    <w:name w:val="document"/>
    <w:basedOn w:val="Normal"/>
    <w:rsid w:val="0063674A"/>
    <w:pPr>
      <w:spacing w:before="100" w:beforeAutospacing="1" w:after="100" w:afterAutospacing="1"/>
    </w:pPr>
    <w:rPr>
      <w:rFonts w:ascii="Georgia" w:hAnsi="Georgia"/>
    </w:rPr>
  </w:style>
  <w:style w:type="character" w:customStyle="1" w:styleId="Heading3CharCharCharChar">
    <w:name w:val="Heading 3 Char Char Char Char"/>
    <w:basedOn w:val="DefaultParagraphFont"/>
    <w:rsid w:val="0063674A"/>
    <w:rPr>
      <w:rFonts w:cs="Arial"/>
      <w:bCs/>
      <w:szCs w:val="26"/>
      <w:u w:val="single"/>
      <w:lang w:val="en-US" w:eastAsia="en-US" w:bidi="ar-SA"/>
    </w:rPr>
  </w:style>
  <w:style w:type="character" w:customStyle="1" w:styleId="current-selection">
    <w:name w:val="current-selection"/>
    <w:basedOn w:val="DefaultParagraphFont"/>
    <w:rsid w:val="0063674A"/>
  </w:style>
  <w:style w:type="character" w:customStyle="1" w:styleId="a2">
    <w:name w:val="_"/>
    <w:basedOn w:val="DefaultParagraphFont"/>
    <w:rsid w:val="0063674A"/>
  </w:style>
  <w:style w:type="paragraph" w:customStyle="1" w:styleId="Shrink6">
    <w:name w:val="Shrink 6"/>
    <w:basedOn w:val="Normal"/>
    <w:qFormat/>
    <w:rsid w:val="0063674A"/>
    <w:rPr>
      <w:rFonts w:ascii="Georgia" w:eastAsia="Calibri" w:hAnsi="Georgia"/>
      <w:sz w:val="12"/>
    </w:rPr>
  </w:style>
  <w:style w:type="character" w:customStyle="1" w:styleId="messagecontent">
    <w:name w:val="message_content"/>
    <w:rsid w:val="0063674A"/>
  </w:style>
  <w:style w:type="character" w:customStyle="1" w:styleId="StyleUnderlineChar">
    <w:name w:val="Style Underline Char"/>
    <w:basedOn w:val="DefaultParagraphFont"/>
    <w:rsid w:val="0063674A"/>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63674A"/>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bCs w:val="0"/>
      <w:kern w:val="32"/>
      <w:sz w:val="24"/>
      <w:u w:val="single"/>
    </w:rPr>
  </w:style>
  <w:style w:type="character" w:customStyle="1" w:styleId="BriefTitleWorksChar">
    <w:name w:val="Brief Title Works Char"/>
    <w:basedOn w:val="DefaultParagraphFont"/>
    <w:link w:val="BriefTitleWorks"/>
    <w:rsid w:val="0063674A"/>
    <w:rPr>
      <w:rFonts w:ascii="Georgia" w:eastAsia="Times New Roman" w:hAnsi="Georgia" w:cs="Arial"/>
      <w:b/>
      <w:kern w:val="32"/>
      <w:szCs w:val="32"/>
      <w:u w:val="single"/>
    </w:rPr>
  </w:style>
  <w:style w:type="character" w:customStyle="1" w:styleId="twelptblackblack1">
    <w:name w:val="twelptblackblack1"/>
    <w:basedOn w:val="DefaultParagraphFont"/>
    <w:rsid w:val="0063674A"/>
    <w:rPr>
      <w:rFonts w:ascii="Verdana" w:hAnsi="Verdana" w:hint="default"/>
      <w:color w:val="000000"/>
      <w:sz w:val="16"/>
      <w:szCs w:val="16"/>
    </w:rPr>
  </w:style>
  <w:style w:type="character" w:customStyle="1" w:styleId="Heading3CharCharCharChar1">
    <w:name w:val="Heading 3 Char Char Char Char1"/>
    <w:rsid w:val="0063674A"/>
    <w:rPr>
      <w:rFonts w:cs="Arial"/>
      <w:bCs/>
      <w:szCs w:val="26"/>
      <w:u w:val="single"/>
      <w:lang w:val="en-US" w:eastAsia="en-US" w:bidi="ar-SA"/>
    </w:rPr>
  </w:style>
  <w:style w:type="paragraph" w:customStyle="1" w:styleId="conintrotext">
    <w:name w:val="conintrotext"/>
    <w:basedOn w:val="Normal"/>
    <w:uiPriority w:val="99"/>
    <w:rsid w:val="0063674A"/>
    <w:pPr>
      <w:spacing w:before="100" w:beforeAutospacing="1" w:after="100" w:afterAutospacing="1"/>
    </w:pPr>
    <w:rPr>
      <w:rFonts w:ascii="Georgia" w:hAnsi="Georgia"/>
    </w:rPr>
  </w:style>
  <w:style w:type="character" w:customStyle="1" w:styleId="comment-body">
    <w:name w:val="comment-body"/>
    <w:rsid w:val="0063674A"/>
  </w:style>
  <w:style w:type="character" w:customStyle="1" w:styleId="UnderlineCharCharChar1">
    <w:name w:val="Underline Char Char Char1"/>
    <w:rsid w:val="0063674A"/>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63674A"/>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63674A"/>
    <w:rPr>
      <w:rFonts w:asciiTheme="minorHAnsi" w:eastAsia="MS Mincho" w:hAnsiTheme="minorHAnsi"/>
      <w:b/>
      <w:sz w:val="24"/>
      <w:u w:val="single"/>
    </w:rPr>
  </w:style>
  <w:style w:type="character" w:customStyle="1" w:styleId="mw-headline">
    <w:name w:val="mw-headline"/>
    <w:rsid w:val="0063674A"/>
  </w:style>
  <w:style w:type="character" w:customStyle="1" w:styleId="flagicon">
    <w:name w:val="flagicon"/>
    <w:rsid w:val="0063674A"/>
  </w:style>
  <w:style w:type="paragraph" w:customStyle="1" w:styleId="assert">
    <w:name w:val="assert"/>
    <w:basedOn w:val="Normal"/>
    <w:uiPriority w:val="99"/>
    <w:rsid w:val="0063674A"/>
    <w:pPr>
      <w:spacing w:before="100" w:beforeAutospacing="1" w:after="100" w:afterAutospacing="1"/>
    </w:pPr>
    <w:rPr>
      <w:rFonts w:ascii="Georgia" w:hAnsi="Georgia"/>
    </w:rPr>
  </w:style>
  <w:style w:type="character" w:customStyle="1" w:styleId="apturelink">
    <w:name w:val="apturelink"/>
    <w:rsid w:val="0063674A"/>
  </w:style>
  <w:style w:type="character" w:customStyle="1" w:styleId="apturelinkicon">
    <w:name w:val="apturelinkicon"/>
    <w:rsid w:val="0063674A"/>
  </w:style>
  <w:style w:type="paragraph" w:customStyle="1" w:styleId="Default1">
    <w:name w:val="Default1"/>
    <w:basedOn w:val="Default"/>
    <w:next w:val="Default"/>
    <w:uiPriority w:val="99"/>
    <w:rsid w:val="0063674A"/>
    <w:rPr>
      <w:color w:val="auto"/>
    </w:rPr>
  </w:style>
  <w:style w:type="paragraph" w:customStyle="1" w:styleId="center">
    <w:name w:val="center"/>
    <w:basedOn w:val="Normal"/>
    <w:uiPriority w:val="99"/>
    <w:rsid w:val="0063674A"/>
    <w:pPr>
      <w:spacing w:before="100" w:beforeAutospacing="1" w:after="100" w:afterAutospacing="1"/>
    </w:pPr>
    <w:rPr>
      <w:rFonts w:ascii="Georgia" w:hAnsi="Georgia"/>
    </w:rPr>
  </w:style>
  <w:style w:type="character" w:customStyle="1" w:styleId="LittleChar">
    <w:name w:val="Little Char"/>
    <w:link w:val="Little"/>
    <w:uiPriority w:val="99"/>
    <w:rsid w:val="0063674A"/>
    <w:rPr>
      <w:rFonts w:ascii="Garamond" w:hAnsi="Garamond"/>
      <w:sz w:val="22"/>
    </w:rPr>
  </w:style>
  <w:style w:type="character" w:customStyle="1" w:styleId="UnderlineChar1Char">
    <w:name w:val="Underline Char1 Char"/>
    <w:rsid w:val="0063674A"/>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63674A"/>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63674A"/>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63674A"/>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63674A"/>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63674A"/>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63674A"/>
    <w:rPr>
      <w:rFonts w:asciiTheme="minorHAnsi" w:eastAsia="MS Mincho" w:hAnsiTheme="minorHAnsi"/>
      <w:b/>
      <w:sz w:val="24"/>
      <w:u w:val="single"/>
    </w:rPr>
  </w:style>
  <w:style w:type="paragraph" w:customStyle="1" w:styleId="CardBody">
    <w:name w:val="Card Body"/>
    <w:basedOn w:val="Normal"/>
    <w:link w:val="CardBodyChar"/>
    <w:qFormat/>
    <w:rsid w:val="0063674A"/>
    <w:rPr>
      <w:rFonts w:ascii="Georgia" w:hAnsi="Georgia"/>
    </w:rPr>
  </w:style>
  <w:style w:type="character" w:customStyle="1" w:styleId="CardBodyChar">
    <w:name w:val="Card Body Char"/>
    <w:link w:val="CardBody"/>
    <w:rsid w:val="0063674A"/>
    <w:rPr>
      <w:rFonts w:ascii="Georgia" w:hAnsi="Georgia"/>
      <w:sz w:val="22"/>
    </w:rPr>
  </w:style>
  <w:style w:type="character" w:customStyle="1" w:styleId="ptitleinside">
    <w:name w:val="p_title_inside"/>
    <w:rsid w:val="0063674A"/>
  </w:style>
  <w:style w:type="paragraph" w:customStyle="1" w:styleId="StyleBoldandUnderlineChar11ptBorderSinglesolidline">
    <w:name w:val="Style Bold and Underline Char + 11 pt Border: : (Single solid line..."/>
    <w:link w:val="StyleBoldandUnderlineChar11ptBorderSinglesolidlineChar"/>
    <w:rsid w:val="0063674A"/>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63674A"/>
    <w:rPr>
      <w:rFonts w:eastAsia="Times New Roman"/>
      <w:b/>
      <w:bCs/>
      <w:sz w:val="22"/>
      <w:szCs w:val="20"/>
      <w:u w:val="single"/>
      <w:bdr w:val="single" w:sz="4" w:space="0" w:color="auto"/>
    </w:rPr>
  </w:style>
  <w:style w:type="character" w:customStyle="1" w:styleId="Heading1CharChar1">
    <w:name w:val="Heading 1 Char Char1"/>
    <w:rsid w:val="0063674A"/>
    <w:rPr>
      <w:rFonts w:cs="Arial"/>
      <w:b/>
      <w:bCs/>
      <w:szCs w:val="32"/>
      <w:lang w:val="en-US" w:eastAsia="en-US" w:bidi="ar-SA"/>
    </w:rPr>
  </w:style>
  <w:style w:type="paragraph" w:customStyle="1" w:styleId="Indentation">
    <w:name w:val="Indentation"/>
    <w:basedOn w:val="Normal"/>
    <w:uiPriority w:val="99"/>
    <w:rsid w:val="0063674A"/>
    <w:pPr>
      <w:ind w:left="288" w:right="288"/>
    </w:pPr>
    <w:rPr>
      <w:rFonts w:ascii="Georgia" w:hAnsi="Georgia"/>
    </w:rPr>
  </w:style>
  <w:style w:type="character" w:customStyle="1" w:styleId="StyleUnderlineCharChar9ptBold">
    <w:name w:val="Style Underline Char Char + 9 pt Bold"/>
    <w:rsid w:val="0063674A"/>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63674A"/>
    <w:rPr>
      <w:rFonts w:ascii="Georgia" w:hAnsi="Georgia"/>
      <w:u w:val="single"/>
    </w:rPr>
  </w:style>
  <w:style w:type="character" w:customStyle="1" w:styleId="StyleStyle4ArialNarrow9ptChar">
    <w:name w:val="Style Style4 + Arial Narrow 9 pt Char"/>
    <w:link w:val="StyleStyle4ArialNarrow9pt"/>
    <w:rsid w:val="0063674A"/>
    <w:rPr>
      <w:rFonts w:ascii="Georgia" w:hAnsi="Georgia"/>
      <w:sz w:val="22"/>
      <w:u w:val="single"/>
    </w:rPr>
  </w:style>
  <w:style w:type="paragraph" w:customStyle="1" w:styleId="StyleStyle4ArialNarrow9ptBold">
    <w:name w:val="Style Style4 + Arial Narrow 9 pt Bold"/>
    <w:basedOn w:val="Normal"/>
    <w:link w:val="StyleStyle4ArialNarrow9ptBoldChar"/>
    <w:rsid w:val="0063674A"/>
    <w:rPr>
      <w:rFonts w:ascii="Georgia" w:hAnsi="Georgia"/>
      <w:b/>
      <w:bCs/>
      <w:u w:val="single"/>
    </w:rPr>
  </w:style>
  <w:style w:type="character" w:customStyle="1" w:styleId="StyleStyle4ArialNarrow9ptBoldChar">
    <w:name w:val="Style Style4 + Arial Narrow 9 pt Bold Char"/>
    <w:link w:val="StyleStyle4ArialNarrow9ptBold"/>
    <w:rsid w:val="0063674A"/>
    <w:rPr>
      <w:rFonts w:ascii="Georgia" w:hAnsi="Georgia"/>
      <w:b/>
      <w:bCs/>
      <w:sz w:val="22"/>
      <w:u w:val="single"/>
    </w:rPr>
  </w:style>
  <w:style w:type="character" w:customStyle="1" w:styleId="StyleBoldandUnderlineCharChar29pt">
    <w:name w:val="Style Bold and Underline Char Char2 + 9 pt"/>
    <w:rsid w:val="0063674A"/>
    <w:rPr>
      <w:rFonts w:ascii="Times New Roman" w:hAnsi="Times New Roman"/>
      <w:b/>
      <w:bCs/>
      <w:noProof w:val="0"/>
      <w:sz w:val="20"/>
      <w:u w:val="single"/>
    </w:rPr>
  </w:style>
  <w:style w:type="character" w:customStyle="1" w:styleId="StyleUnderlineCharChar19pt">
    <w:name w:val="Style Underline Char Char1 + 9 pt"/>
    <w:rsid w:val="0063674A"/>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63674A"/>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63674A"/>
    <w:rPr>
      <w:rFonts w:ascii="Georgia" w:eastAsia="Times New Roman" w:hAnsi="Georgia"/>
      <w:b/>
      <w:smallCaps/>
      <w:sz w:val="24"/>
      <w:szCs w:val="24"/>
      <w:u w:val="single"/>
    </w:rPr>
  </w:style>
  <w:style w:type="character" w:customStyle="1" w:styleId="CardTextCharChar">
    <w:name w:val="Card Text Char Char"/>
    <w:rsid w:val="0063674A"/>
    <w:rPr>
      <w:rFonts w:ascii="Times New Roman" w:eastAsia="Times New Roman" w:hAnsi="Times New Roman" w:cs="Times New Roman"/>
      <w:sz w:val="20"/>
      <w:szCs w:val="20"/>
    </w:rPr>
  </w:style>
  <w:style w:type="character" w:customStyle="1" w:styleId="citeChar1">
    <w:name w:val="cite Char"/>
    <w:locked/>
    <w:rsid w:val="0063674A"/>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63674A"/>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63674A"/>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63674A"/>
    <w:rPr>
      <w:i/>
      <w:iCs/>
      <w:sz w:val="20"/>
      <w:u w:val="single"/>
    </w:rPr>
  </w:style>
  <w:style w:type="character" w:customStyle="1" w:styleId="HIGHLIGHT0">
    <w:name w:val="HIGHLIGHT"/>
    <w:uiPriority w:val="1"/>
    <w:rsid w:val="0063674A"/>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63674A"/>
    <w:pPr>
      <w:widowControl w:val="0"/>
      <w:autoSpaceDE/>
      <w:autoSpaceDN/>
      <w:adjustRightInd/>
      <w:outlineLvl w:val="9"/>
    </w:pPr>
    <w:rPr>
      <w:sz w:val="28"/>
      <w:szCs w:val="24"/>
    </w:rPr>
  </w:style>
  <w:style w:type="character" w:customStyle="1" w:styleId="HiddenBlockHeaderChar">
    <w:name w:val="Hidden Block Header Char"/>
    <w:link w:val="HiddenBlockHeader"/>
    <w:rsid w:val="0063674A"/>
    <w:rPr>
      <w:rFonts w:ascii="Calibri" w:hAnsi="Calibri"/>
      <w:b/>
      <w:sz w:val="28"/>
    </w:rPr>
  </w:style>
  <w:style w:type="character" w:customStyle="1" w:styleId="FifthChar">
    <w:name w:val="Fifth Char"/>
    <w:link w:val="Fifth"/>
    <w:uiPriority w:val="99"/>
    <w:rsid w:val="0063674A"/>
    <w:rPr>
      <w:rFonts w:ascii="Calibri" w:eastAsia="Calibri" w:hAnsi="Calibri"/>
      <w:sz w:val="22"/>
    </w:rPr>
  </w:style>
  <w:style w:type="paragraph" w:customStyle="1" w:styleId="Third">
    <w:name w:val="Third"/>
    <w:basedOn w:val="Normal"/>
    <w:link w:val="ThirdChar"/>
    <w:rsid w:val="0063674A"/>
    <w:rPr>
      <w:rFonts w:ascii="Georgia" w:hAnsi="Georgia"/>
      <w:b/>
      <w:u w:val="single"/>
      <w:lang w:val="x-none" w:eastAsia="x-none"/>
    </w:rPr>
  </w:style>
  <w:style w:type="character" w:customStyle="1" w:styleId="ThirdChar">
    <w:name w:val="Third Char"/>
    <w:link w:val="Third"/>
    <w:rsid w:val="0063674A"/>
    <w:rPr>
      <w:rFonts w:ascii="Georgia" w:hAnsi="Georgia"/>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63674A"/>
    <w:pPr>
      <w:widowControl w:val="0"/>
      <w:jc w:val="both"/>
      <w:outlineLvl w:val="1"/>
    </w:pPr>
    <w:rPr>
      <w:rFonts w:ascii="Times New Roman" w:eastAsia="Times New Roman" w:hAnsi="Times New Roman" w:cs="Times New Roman"/>
      <w:b/>
    </w:rPr>
  </w:style>
  <w:style w:type="character" w:customStyle="1" w:styleId="CardsCharChar">
    <w:name w:val="Cards Char Char"/>
    <w:rsid w:val="0063674A"/>
    <w:rPr>
      <w:rFonts w:ascii="Times New Roman" w:eastAsia="Times New Roman" w:hAnsi="Times New Roman"/>
      <w:szCs w:val="24"/>
    </w:rPr>
  </w:style>
  <w:style w:type="character" w:customStyle="1" w:styleId="article-record-publication-volume-issue">
    <w:name w:val="article-record-publication-volume-issue"/>
    <w:rsid w:val="0063674A"/>
  </w:style>
  <w:style w:type="character" w:customStyle="1" w:styleId="NothingCharChar">
    <w:name w:val="Nothing Char Char"/>
    <w:link w:val="NothingCharCharChar"/>
    <w:rsid w:val="0063674A"/>
  </w:style>
  <w:style w:type="paragraph" w:customStyle="1" w:styleId="DebateUnderlineBoldChar">
    <w:name w:val="Debate Underline Bold Char"/>
    <w:basedOn w:val="Normal"/>
    <w:link w:val="DebateUnderlineBoldCharChar"/>
    <w:rsid w:val="0063674A"/>
    <w:pPr>
      <w:jc w:val="both"/>
    </w:pPr>
    <w:rPr>
      <w:rFonts w:ascii="Georgia" w:hAnsi="Georgia"/>
      <w:b/>
      <w:u w:val="thick"/>
    </w:rPr>
  </w:style>
  <w:style w:type="character" w:customStyle="1" w:styleId="DebateUnderlineBoldCharChar">
    <w:name w:val="Debate Underline Bold Char Char"/>
    <w:link w:val="DebateUnderlineBoldChar"/>
    <w:rsid w:val="0063674A"/>
    <w:rPr>
      <w:rFonts w:ascii="Georgia" w:hAnsi="Georgia"/>
      <w:b/>
      <w:sz w:val="22"/>
      <w:u w:val="thick"/>
    </w:rPr>
  </w:style>
  <w:style w:type="character" w:customStyle="1" w:styleId="resultbodyblack">
    <w:name w:val="resultbodyblack"/>
    <w:rsid w:val="0063674A"/>
    <w:rPr>
      <w:rFonts w:cs="Times New Roman"/>
    </w:rPr>
  </w:style>
  <w:style w:type="paragraph" w:customStyle="1" w:styleId="bloctitles">
    <w:name w:val="bloc titles"/>
    <w:basedOn w:val="Heading1"/>
    <w:next w:val="Normal"/>
    <w:link w:val="bloctitlesChar"/>
    <w:autoRedefine/>
    <w:rsid w:val="0063674A"/>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bCs w:val="0"/>
      <w:sz w:val="28"/>
      <w:u w:val="single"/>
    </w:rPr>
  </w:style>
  <w:style w:type="character" w:customStyle="1" w:styleId="bloctitlesChar">
    <w:name w:val="bloc titles Char"/>
    <w:link w:val="bloctitles"/>
    <w:rsid w:val="0063674A"/>
    <w:rPr>
      <w:rFonts w:ascii="Georgia" w:eastAsia="Malgun Gothic" w:hAnsi="Georgia" w:cs="Arial"/>
      <w:b/>
      <w:sz w:val="28"/>
      <w:szCs w:val="32"/>
      <w:u w:val="single"/>
    </w:rPr>
  </w:style>
  <w:style w:type="paragraph" w:customStyle="1" w:styleId="CiteSmallText">
    <w:name w:val="Cite Small Text"/>
    <w:basedOn w:val="Normal"/>
    <w:uiPriority w:val="99"/>
    <w:rsid w:val="0063674A"/>
    <w:pPr>
      <w:widowControl w:val="0"/>
      <w:spacing w:after="200"/>
    </w:pPr>
    <w:rPr>
      <w:rFonts w:ascii="Helvetica Neue" w:hAnsi="Helvetica Neue"/>
      <w:b/>
      <w:sz w:val="18"/>
    </w:rPr>
  </w:style>
  <w:style w:type="character" w:customStyle="1" w:styleId="3TagCite">
    <w:name w:val="3 Tag/Cite"/>
    <w:rsid w:val="0063674A"/>
    <w:rPr>
      <w:rFonts w:ascii="Times New Roman" w:hAnsi="Times New Roman"/>
      <w:b/>
    </w:rPr>
  </w:style>
  <w:style w:type="character" w:customStyle="1" w:styleId="4Qualifications">
    <w:name w:val="4 Qualifications"/>
    <w:rsid w:val="0063674A"/>
    <w:rPr>
      <w:rFonts w:ascii="Times New Roman" w:hAnsi="Times New Roman"/>
      <w:sz w:val="19"/>
    </w:rPr>
  </w:style>
  <w:style w:type="character" w:customStyle="1" w:styleId="6Underlined">
    <w:name w:val="6 Underlined"/>
    <w:rsid w:val="0063674A"/>
    <w:rPr>
      <w:rFonts w:ascii="Times New Roman" w:hAnsi="Times New Roman"/>
      <w:b/>
      <w:sz w:val="21"/>
      <w:u w:val="single"/>
    </w:rPr>
  </w:style>
  <w:style w:type="paragraph" w:customStyle="1" w:styleId="Cards1CharChar">
    <w:name w:val="Cards1 Char Char"/>
    <w:basedOn w:val="Normal"/>
    <w:link w:val="Cards1CharCharChar"/>
    <w:rsid w:val="0063674A"/>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63674A"/>
    <w:rPr>
      <w:rFonts w:ascii="Georgia" w:hAnsi="Georgia"/>
      <w:sz w:val="22"/>
      <w:lang w:val="x-none"/>
    </w:rPr>
  </w:style>
  <w:style w:type="character" w:customStyle="1" w:styleId="UnderlineCharCharCharCharCharCharCharChar">
    <w:name w:val="Underline Char Char Char Char Char Char Char Char"/>
    <w:link w:val="UnderlineCharCharCharCharCharCharChar"/>
    <w:rsid w:val="0063674A"/>
    <w:rPr>
      <w:u w:val="single"/>
    </w:rPr>
  </w:style>
  <w:style w:type="paragraph" w:customStyle="1" w:styleId="UnderlineCharCharCharCharCharCharChar">
    <w:name w:val="Underline Char Char Char Char Char Char Char"/>
    <w:basedOn w:val="Normal"/>
    <w:link w:val="UnderlineCharCharCharCharCharCharCharChar"/>
    <w:rsid w:val="0063674A"/>
    <w:rPr>
      <w:rFonts w:asciiTheme="minorHAnsi" w:hAnsiTheme="minorHAnsi"/>
      <w:sz w:val="24"/>
      <w:u w:val="single"/>
    </w:rPr>
  </w:style>
  <w:style w:type="paragraph" w:customStyle="1" w:styleId="CitesCharChar">
    <w:name w:val="Cites Char Char"/>
    <w:next w:val="Normal"/>
    <w:link w:val="CitesCharCharChar"/>
    <w:rsid w:val="0063674A"/>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63674A"/>
    <w:rPr>
      <w:rFonts w:ascii="Times New Roman" w:eastAsia="Times New Roman" w:hAnsi="Times New Roman" w:cs="Times New Roman"/>
      <w:sz w:val="20"/>
    </w:rPr>
  </w:style>
  <w:style w:type="character" w:customStyle="1" w:styleId="nohighlighting">
    <w:name w:val="no highlighting"/>
    <w:rsid w:val="0063674A"/>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63674A"/>
    <w:rPr>
      <w:rFonts w:ascii="Cambria" w:hAnsi="Cambria" w:hint="default"/>
      <w:sz w:val="21"/>
      <w:u w:val="single"/>
    </w:rPr>
  </w:style>
  <w:style w:type="paragraph" w:customStyle="1" w:styleId="Swag">
    <w:name w:val="Swag"/>
    <w:basedOn w:val="Normal"/>
    <w:link w:val="SwagChar"/>
    <w:qFormat/>
    <w:rsid w:val="0063674A"/>
    <w:rPr>
      <w:rFonts w:ascii="Georgia" w:hAnsi="Georgia"/>
      <w:color w:val="0000FF"/>
      <w:sz w:val="12"/>
      <w:u w:val="single"/>
    </w:rPr>
  </w:style>
  <w:style w:type="character" w:customStyle="1" w:styleId="SwagChar">
    <w:name w:val="Swag Char"/>
    <w:link w:val="Swag"/>
    <w:rsid w:val="0063674A"/>
    <w:rPr>
      <w:rFonts w:ascii="Georgia" w:hAnsi="Georgia"/>
      <w:color w:val="0000FF"/>
      <w:sz w:val="12"/>
      <w:u w:val="single"/>
    </w:rPr>
  </w:style>
  <w:style w:type="paragraph" w:customStyle="1" w:styleId="StyleUnderlineTimesNewRoman1">
    <w:name w:val="Style Underline + Times New Roman1"/>
    <w:link w:val="StyleUnderlineTimesNewRoman1Char"/>
    <w:rsid w:val="0063674A"/>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63674A"/>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63674A"/>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63674A"/>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63674A"/>
    <w:rPr>
      <w:rFonts w:ascii="Garamond" w:eastAsia="MS Mincho" w:hAnsi="Garamond"/>
    </w:rPr>
  </w:style>
  <w:style w:type="character" w:customStyle="1" w:styleId="StyleStyleCardTextLeft-075Right0Char">
    <w:name w:val="Style Style Card Text + Left:  -0.75&quot; + Right:  0&quot; Char"/>
    <w:link w:val="StyleStyleCardTextLeft-075Right0"/>
    <w:rsid w:val="0063674A"/>
    <w:rPr>
      <w:rFonts w:ascii="Garamond" w:eastAsia="MS Mincho" w:hAnsi="Garamond"/>
      <w:sz w:val="22"/>
    </w:rPr>
  </w:style>
  <w:style w:type="character" w:customStyle="1" w:styleId="CharChar61">
    <w:name w:val="Char Char61"/>
    <w:rsid w:val="0063674A"/>
    <w:rPr>
      <w:rFonts w:cs="Arial"/>
      <w:bCs/>
      <w:sz w:val="16"/>
      <w:szCs w:val="26"/>
      <w:lang w:val="en-US" w:eastAsia="en-US" w:bidi="ar-SA"/>
    </w:rPr>
  </w:style>
  <w:style w:type="character" w:customStyle="1" w:styleId="ListBulletChar">
    <w:name w:val="List Bullet Char"/>
    <w:link w:val="ListBullet"/>
    <w:uiPriority w:val="99"/>
    <w:rsid w:val="0063674A"/>
    <w:rPr>
      <w:rFonts w:ascii="Calibri" w:eastAsia="Calibri" w:hAnsi="Calibri"/>
      <w:sz w:val="22"/>
    </w:rPr>
  </w:style>
  <w:style w:type="paragraph" w:customStyle="1" w:styleId="subhead10">
    <w:name w:val="subhead1"/>
    <w:basedOn w:val="Normal"/>
    <w:uiPriority w:val="99"/>
    <w:rsid w:val="0063674A"/>
    <w:pPr>
      <w:spacing w:before="100" w:beforeAutospacing="1" w:after="100" w:afterAutospacing="1"/>
    </w:pPr>
    <w:rPr>
      <w:rFonts w:ascii="Georgia" w:hAnsi="Georgia"/>
    </w:rPr>
  </w:style>
  <w:style w:type="character" w:customStyle="1" w:styleId="styledate">
    <w:name w:val="styledate"/>
    <w:rsid w:val="0063674A"/>
  </w:style>
  <w:style w:type="character" w:customStyle="1" w:styleId="BoldandUnderlineChar1">
    <w:name w:val="Bold and Underline Char1"/>
    <w:rsid w:val="0063674A"/>
    <w:rPr>
      <w:b/>
      <w:szCs w:val="24"/>
      <w:u w:val="single"/>
      <w:lang w:val="en-US" w:eastAsia="en-US" w:bidi="ar-SA"/>
    </w:rPr>
  </w:style>
  <w:style w:type="character" w:customStyle="1" w:styleId="BoldandUnderlineChar1Char2">
    <w:name w:val="Bold and Underline Char1 Char2"/>
    <w:rsid w:val="0063674A"/>
    <w:rPr>
      <w:b/>
      <w:szCs w:val="24"/>
      <w:u w:val="single"/>
      <w:lang w:val="en-US" w:eastAsia="en-US" w:bidi="ar-SA"/>
    </w:rPr>
  </w:style>
  <w:style w:type="character" w:customStyle="1" w:styleId="BoldandUnderlineCharChar1">
    <w:name w:val="Bold and Underline Char Char1"/>
    <w:rsid w:val="0063674A"/>
    <w:rPr>
      <w:b/>
      <w:szCs w:val="24"/>
      <w:u w:val="single"/>
      <w:lang w:val="en-US" w:eastAsia="en-US" w:bidi="ar-SA"/>
    </w:rPr>
  </w:style>
  <w:style w:type="character" w:customStyle="1" w:styleId="BoldandUnderlineChar6">
    <w:name w:val="Bold and Underline Char6"/>
    <w:rsid w:val="0063674A"/>
    <w:rPr>
      <w:b/>
      <w:szCs w:val="24"/>
      <w:u w:val="single"/>
      <w:lang w:val="en-US" w:eastAsia="en-US" w:bidi="ar-SA"/>
    </w:rPr>
  </w:style>
  <w:style w:type="character" w:customStyle="1" w:styleId="title-link-wrapper">
    <w:name w:val="title-link-wrapper"/>
    <w:rsid w:val="0063674A"/>
  </w:style>
  <w:style w:type="character" w:customStyle="1" w:styleId="medium-font">
    <w:name w:val="medium-font"/>
    <w:rsid w:val="0063674A"/>
  </w:style>
  <w:style w:type="paragraph" w:customStyle="1" w:styleId="abstract">
    <w:name w:val="abstract"/>
    <w:basedOn w:val="Normal"/>
    <w:uiPriority w:val="99"/>
    <w:rsid w:val="0063674A"/>
    <w:pPr>
      <w:spacing w:before="100" w:beforeAutospacing="1" w:after="100" w:afterAutospacing="1"/>
    </w:pPr>
    <w:rPr>
      <w:rFonts w:ascii="Georgia" w:hAnsi="Georgia"/>
    </w:rPr>
  </w:style>
  <w:style w:type="paragraph" w:customStyle="1" w:styleId="StyleUnderlineChar11ptBold2">
    <w:name w:val="Style Underline Char + 11 pt Bold2"/>
    <w:basedOn w:val="Normal"/>
    <w:link w:val="StyleUnderlineChar11ptBold2Char"/>
    <w:rsid w:val="0063674A"/>
    <w:rPr>
      <w:rFonts w:ascii="Georgia" w:hAnsi="Georgia"/>
      <w:b/>
      <w:bCs/>
      <w:u w:val="single"/>
    </w:rPr>
  </w:style>
  <w:style w:type="character" w:customStyle="1" w:styleId="StyleUnderlineChar11ptBold2Char">
    <w:name w:val="Style Underline Char + 11 pt Bold2 Char"/>
    <w:link w:val="StyleUnderlineChar11ptBold2"/>
    <w:rsid w:val="0063674A"/>
    <w:rPr>
      <w:rFonts w:ascii="Georgia" w:hAnsi="Georgia"/>
      <w:b/>
      <w:bCs/>
      <w:sz w:val="22"/>
      <w:u w:val="single"/>
    </w:rPr>
  </w:style>
  <w:style w:type="character" w:customStyle="1" w:styleId="ReallySamllTextChar">
    <w:name w:val="ReallySamllText Char"/>
    <w:rsid w:val="0063674A"/>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63674A"/>
    <w:rPr>
      <w:rFonts w:ascii="Georgia" w:hAnsi="Georgia"/>
      <w:u w:val="single"/>
    </w:rPr>
  </w:style>
  <w:style w:type="character" w:customStyle="1" w:styleId="StyleStyleUnderlineTimesNewRoman11ptChar">
    <w:name w:val="Style Style Underline + Times New Roman + 11 pt Char"/>
    <w:link w:val="StyleStyleUnderlineTimesNewRoman11pt"/>
    <w:rsid w:val="0063674A"/>
    <w:rPr>
      <w:rFonts w:ascii="Georgia"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63674A"/>
    <w:rPr>
      <w:rFonts w:ascii="Georgia"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63674A"/>
    <w:rPr>
      <w:rFonts w:ascii="Georgia" w:hAnsi="Georgia"/>
      <w:sz w:val="22"/>
      <w:u w:val="single"/>
    </w:rPr>
  </w:style>
  <w:style w:type="character" w:customStyle="1" w:styleId="style10">
    <w:name w:val="style1"/>
    <w:rsid w:val="0063674A"/>
  </w:style>
  <w:style w:type="character" w:customStyle="1" w:styleId="pmtermsel">
    <w:name w:val="pmtermsel"/>
    <w:rsid w:val="0063674A"/>
  </w:style>
  <w:style w:type="character" w:customStyle="1" w:styleId="showipapr">
    <w:name w:val="show_ipapr"/>
    <w:rsid w:val="0063674A"/>
  </w:style>
  <w:style w:type="character" w:customStyle="1" w:styleId="dnindex">
    <w:name w:val="dnindex"/>
    <w:rsid w:val="0063674A"/>
  </w:style>
  <w:style w:type="character" w:customStyle="1" w:styleId="23">
    <w:name w:val="23"/>
    <w:rsid w:val="0063674A"/>
    <w:rPr>
      <w:rFonts w:ascii="Times New Roman" w:hAnsi="Times New Roman" w:cs="Arial"/>
      <w:bCs/>
      <w:sz w:val="20"/>
      <w:u w:val="single"/>
      <w:lang w:val="en-US" w:eastAsia="en-US" w:bidi="ar-SA"/>
    </w:rPr>
  </w:style>
  <w:style w:type="character" w:customStyle="1" w:styleId="33">
    <w:name w:val="33"/>
    <w:rsid w:val="0063674A"/>
    <w:rPr>
      <w:rFonts w:ascii="Times New Roman" w:hAnsi="Times New Roman" w:cs="Arial"/>
      <w:b/>
      <w:bCs/>
      <w:sz w:val="20"/>
      <w:u w:val="single"/>
      <w:lang w:val="en-US" w:eastAsia="en-US" w:bidi="ar-SA"/>
    </w:rPr>
  </w:style>
  <w:style w:type="character" w:customStyle="1" w:styleId="55">
    <w:name w:val="55"/>
    <w:rsid w:val="0063674A"/>
    <w:rPr>
      <w:rFonts w:cs="Arial"/>
      <w:bCs/>
      <w:sz w:val="20"/>
      <w:u w:val="single"/>
      <w:lang w:val="en-US" w:eastAsia="en-US" w:bidi="ar-SA"/>
    </w:rPr>
  </w:style>
  <w:style w:type="character" w:customStyle="1" w:styleId="authoraffil">
    <w:name w:val="authoraffil"/>
    <w:rsid w:val="0063674A"/>
  </w:style>
  <w:style w:type="character" w:customStyle="1" w:styleId="CharChar8">
    <w:name w:val="Char Char8"/>
    <w:rsid w:val="0063674A"/>
    <w:rPr>
      <w:rFonts w:ascii="Georgia" w:eastAsia="Times New Roman" w:hAnsi="Georgia"/>
      <w:b/>
      <w:bCs/>
      <w:sz w:val="30"/>
      <w:szCs w:val="28"/>
      <w:u w:val="single"/>
    </w:rPr>
  </w:style>
  <w:style w:type="character" w:customStyle="1" w:styleId="FontStyle13">
    <w:name w:val="Font Style13"/>
    <w:uiPriority w:val="99"/>
    <w:rsid w:val="0063674A"/>
    <w:rPr>
      <w:rFonts w:ascii="Constantia" w:hAnsi="Constantia" w:cs="Constantia"/>
      <w:sz w:val="18"/>
      <w:szCs w:val="18"/>
    </w:rPr>
  </w:style>
  <w:style w:type="character" w:customStyle="1" w:styleId="TagsCharCharCharChar">
    <w:name w:val="Tags Char Char Char Char"/>
    <w:rsid w:val="0063674A"/>
    <w:rPr>
      <w:rFonts w:ascii="Times New Roman" w:eastAsia="Times New Roman" w:hAnsi="Times New Roman" w:cs="Times New Roman"/>
      <w:b/>
      <w:sz w:val="24"/>
      <w:szCs w:val="24"/>
    </w:rPr>
  </w:style>
  <w:style w:type="character" w:customStyle="1" w:styleId="Citation1Char">
    <w:name w:val="Citation1 Char"/>
    <w:link w:val="Citation10"/>
    <w:locked/>
    <w:rsid w:val="0063674A"/>
    <w:rPr>
      <w:rFonts w:ascii="Georgia" w:hAnsi="Georgia"/>
      <w:b/>
      <w:u w:val="single"/>
    </w:rPr>
  </w:style>
  <w:style w:type="paragraph" w:customStyle="1" w:styleId="Citation10">
    <w:name w:val="Citation1"/>
    <w:basedOn w:val="Normal"/>
    <w:link w:val="Citation1Char"/>
    <w:qFormat/>
    <w:rsid w:val="0063674A"/>
    <w:rPr>
      <w:rFonts w:ascii="Georgia" w:hAnsi="Georgia"/>
      <w:b/>
      <w:sz w:val="24"/>
      <w:u w:val="single"/>
    </w:rPr>
  </w:style>
  <w:style w:type="character" w:customStyle="1" w:styleId="TaglineChar">
    <w:name w:val="Tagline Char"/>
    <w:link w:val="Tagline0"/>
    <w:locked/>
    <w:rsid w:val="0063674A"/>
    <w:rPr>
      <w:rFonts w:ascii="Georgia" w:hAnsi="Georgia"/>
      <w:b/>
    </w:rPr>
  </w:style>
  <w:style w:type="paragraph" w:customStyle="1" w:styleId="Tagline0">
    <w:name w:val="Tagline"/>
    <w:basedOn w:val="Normal"/>
    <w:link w:val="TaglineChar"/>
    <w:qFormat/>
    <w:rsid w:val="0063674A"/>
    <w:rPr>
      <w:rFonts w:ascii="Georgia" w:hAnsi="Georgia"/>
      <w:b/>
      <w:sz w:val="24"/>
    </w:rPr>
  </w:style>
  <w:style w:type="paragraph" w:customStyle="1" w:styleId="NothingCharCharChar">
    <w:name w:val="Nothing Char Char Char"/>
    <w:link w:val="NothingCharChar"/>
    <w:rsid w:val="0063674A"/>
    <w:pPr>
      <w:jc w:val="both"/>
    </w:pPr>
  </w:style>
  <w:style w:type="paragraph" w:customStyle="1" w:styleId="StyleLeft021">
    <w:name w:val="Style Left:  0.2&quot;1"/>
    <w:basedOn w:val="Normal"/>
    <w:uiPriority w:val="99"/>
    <w:rsid w:val="0063674A"/>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63674A"/>
    <w:rPr>
      <w:rFonts w:ascii="Georgia"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63674A"/>
    <w:rPr>
      <w:rFonts w:ascii="Georgia"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63674A"/>
    <w:rPr>
      <w:rFonts w:ascii="Georgia"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63674A"/>
    <w:rPr>
      <w:rFonts w:ascii="Georgia" w:hAnsi="Georgia"/>
      <w:sz w:val="22"/>
      <w:u w:val="single"/>
      <w:bdr w:val="single" w:sz="4" w:space="0" w:color="auto"/>
    </w:rPr>
  </w:style>
  <w:style w:type="character" w:customStyle="1" w:styleId="boldcitationChar">
    <w:name w:val="bold citation Char"/>
    <w:rsid w:val="0063674A"/>
    <w:rPr>
      <w:rFonts w:ascii="Arial" w:hAnsi="Arial"/>
      <w:b/>
      <w:sz w:val="28"/>
      <w:szCs w:val="24"/>
      <w:u w:val="thick"/>
      <w:lang w:val="en-US" w:eastAsia="en-US" w:bidi="ar-SA"/>
    </w:rPr>
  </w:style>
  <w:style w:type="paragraph" w:customStyle="1" w:styleId="BlockTitle20">
    <w:name w:val="Block Title #2"/>
    <w:basedOn w:val="Normal"/>
    <w:uiPriority w:val="99"/>
    <w:rsid w:val="0063674A"/>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hAnsi="Georgia"/>
      <w:b/>
      <w:bCs/>
      <w:color w:val="000000"/>
      <w:kern w:val="32"/>
      <w:sz w:val="32"/>
      <w:szCs w:val="32"/>
    </w:rPr>
  </w:style>
  <w:style w:type="paragraph" w:customStyle="1" w:styleId="Tagstyle">
    <w:name w:val="Tagstyle"/>
    <w:basedOn w:val="Normal"/>
    <w:next w:val="Normal"/>
    <w:rsid w:val="0063674A"/>
    <w:rPr>
      <w:rFonts w:ascii="Georgia" w:hAnsi="Georgia"/>
      <w:b/>
    </w:rPr>
  </w:style>
  <w:style w:type="character" w:customStyle="1" w:styleId="BoldunderlineChar3">
    <w:name w:val="Bold/underline Char"/>
    <w:rsid w:val="0063674A"/>
    <w:rPr>
      <w:rFonts w:eastAsia="SimSun"/>
      <w:b/>
      <w:noProof w:val="0"/>
      <w:sz w:val="24"/>
      <w:szCs w:val="24"/>
      <w:u w:val="single"/>
      <w:lang w:val="en-US" w:eastAsia="zh-CN" w:bidi="ar-SA"/>
    </w:rPr>
  </w:style>
  <w:style w:type="character" w:customStyle="1" w:styleId="underlinetextchar0">
    <w:name w:val="underlinetextchar"/>
    <w:rsid w:val="0063674A"/>
  </w:style>
  <w:style w:type="character" w:customStyle="1" w:styleId="boldciteChar1">
    <w:name w:val="bold cite Char1"/>
    <w:rsid w:val="0063674A"/>
    <w:rPr>
      <w:b/>
      <w:sz w:val="28"/>
      <w:u w:val="thick" w:color="000000"/>
    </w:rPr>
  </w:style>
  <w:style w:type="character" w:customStyle="1" w:styleId="tagCharCharChar1">
    <w:name w:val="tag Char Char Char1"/>
    <w:rsid w:val="0063674A"/>
    <w:rPr>
      <w:b/>
      <w:sz w:val="24"/>
      <w:lang w:val="en-US" w:eastAsia="en-US" w:bidi="ar-SA"/>
    </w:rPr>
  </w:style>
  <w:style w:type="character" w:customStyle="1" w:styleId="underlinecardChar0">
    <w:name w:val="underline card Char"/>
    <w:rsid w:val="0063674A"/>
    <w:rPr>
      <w:rFonts w:ascii="Arial" w:hAnsi="Arial"/>
      <w:sz w:val="18"/>
      <w:szCs w:val="24"/>
      <w:u w:val="single"/>
      <w:lang w:val="en-US" w:eastAsia="en-US" w:bidi="ar-SA"/>
    </w:rPr>
  </w:style>
  <w:style w:type="paragraph" w:customStyle="1" w:styleId="date-comments">
    <w:name w:val="date-comments"/>
    <w:basedOn w:val="Normal"/>
    <w:uiPriority w:val="99"/>
    <w:rsid w:val="0063674A"/>
    <w:pPr>
      <w:spacing w:before="100" w:beforeAutospacing="1" w:after="100" w:afterAutospacing="1"/>
    </w:pPr>
    <w:rPr>
      <w:rFonts w:ascii="Times" w:hAnsi="Times"/>
      <w:szCs w:val="20"/>
    </w:rPr>
  </w:style>
  <w:style w:type="character" w:customStyle="1" w:styleId="articleauthor0">
    <w:name w:val="articleauthor"/>
    <w:rsid w:val="0063674A"/>
  </w:style>
  <w:style w:type="character" w:customStyle="1" w:styleId="bodysubtoc">
    <w:name w:val="bodysubtoc"/>
    <w:rsid w:val="0063674A"/>
  </w:style>
  <w:style w:type="character" w:customStyle="1" w:styleId="lefttitlesmaller">
    <w:name w:val="lefttitlesmaller"/>
    <w:rsid w:val="0063674A"/>
  </w:style>
  <w:style w:type="character" w:customStyle="1" w:styleId="mb">
    <w:name w:val="mb"/>
    <w:rsid w:val="0063674A"/>
  </w:style>
  <w:style w:type="character" w:customStyle="1" w:styleId="submitted-date">
    <w:name w:val="submitted-date"/>
    <w:rsid w:val="0063674A"/>
  </w:style>
  <w:style w:type="character" w:customStyle="1" w:styleId="submitted-time">
    <w:name w:val="submitted-time"/>
    <w:rsid w:val="0063674A"/>
  </w:style>
  <w:style w:type="character" w:customStyle="1" w:styleId="A20">
    <w:name w:val="A2"/>
    <w:uiPriority w:val="99"/>
    <w:rsid w:val="0063674A"/>
    <w:rPr>
      <w:rFonts w:ascii="Sabon LT Std" w:hAnsi="Sabon LT Std" w:cs="Sabon LT Std" w:hint="default"/>
      <w:color w:val="000000"/>
      <w:sz w:val="15"/>
      <w:szCs w:val="15"/>
    </w:rPr>
  </w:style>
  <w:style w:type="character" w:customStyle="1" w:styleId="searchword">
    <w:name w:val="searchword"/>
    <w:rsid w:val="0063674A"/>
  </w:style>
  <w:style w:type="paragraph" w:customStyle="1" w:styleId="Heading2Char2CharChar12">
    <w:name w:val="Heading 2 Char2 Char Char12"/>
    <w:aliases w:val="Char Char Char Char Char Char1 Char Char Char Char Char1,Char Char22"/>
    <w:next w:val="Normal"/>
    <w:uiPriority w:val="99"/>
    <w:rsid w:val="0063674A"/>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63674A"/>
    <w:rPr>
      <w:rFonts w:ascii="Times New Roman" w:hAnsi="Times New Roman" w:cs="Times New Roman"/>
      <w:sz w:val="18"/>
      <w:szCs w:val="18"/>
    </w:rPr>
  </w:style>
  <w:style w:type="character" w:customStyle="1" w:styleId="bylines">
    <w:name w:val="bylines"/>
    <w:basedOn w:val="DefaultParagraphFont"/>
    <w:rsid w:val="0063674A"/>
  </w:style>
  <w:style w:type="character" w:customStyle="1" w:styleId="StyleStyleBoldUnderlineUnderlineIntenseEmphasis1apple-style-2">
    <w:name w:val="Style Style Bold UnderlineUnderlineIntense Emphasis1apple-style-...2"/>
    <w:basedOn w:val="DefaultParagraphFont"/>
    <w:rsid w:val="0063674A"/>
    <w:rPr>
      <w:b w:val="0"/>
      <w:bCs/>
      <w:sz w:val="22"/>
      <w:u w:val="single"/>
    </w:rPr>
  </w:style>
  <w:style w:type="character" w:customStyle="1" w:styleId="FontStyle57">
    <w:name w:val="Font Style57"/>
    <w:rsid w:val="0063674A"/>
    <w:rPr>
      <w:rFonts w:ascii="Georgia" w:hAnsi="Georgia" w:cs="Georgia"/>
      <w:b/>
      <w:bCs/>
      <w:sz w:val="14"/>
      <w:szCs w:val="14"/>
    </w:rPr>
  </w:style>
  <w:style w:type="character" w:customStyle="1" w:styleId="FontStyle89">
    <w:name w:val="Font Style89"/>
    <w:rsid w:val="0063674A"/>
    <w:rPr>
      <w:rFonts w:ascii="Times New Roman" w:hAnsi="Times New Roman" w:cs="Times New Roman"/>
      <w:b/>
      <w:bCs/>
      <w:smallCaps/>
      <w:spacing w:val="40"/>
      <w:sz w:val="16"/>
      <w:szCs w:val="16"/>
    </w:rPr>
  </w:style>
  <w:style w:type="character" w:customStyle="1" w:styleId="style3Char0">
    <w:name w:val="style 3 Char"/>
    <w:rsid w:val="0063674A"/>
    <w:rPr>
      <w:sz w:val="18"/>
      <w:szCs w:val="24"/>
      <w:lang w:val="en-US" w:eastAsia="en-US" w:bidi="ar-SA"/>
    </w:rPr>
  </w:style>
  <w:style w:type="paragraph" w:customStyle="1" w:styleId="003Cite">
    <w:name w:val="003Cite"/>
    <w:basedOn w:val="Normal"/>
    <w:qFormat/>
    <w:rsid w:val="0063674A"/>
    <w:rPr>
      <w:rFonts w:eastAsia="Calibri"/>
      <w:szCs w:val="16"/>
    </w:rPr>
  </w:style>
  <w:style w:type="paragraph" w:customStyle="1" w:styleId="NormalBold">
    <w:name w:val="Normal + Bold"/>
    <w:aliases w:val="Double Underline"/>
    <w:basedOn w:val="Normal"/>
    <w:link w:val="NormalBoldChar"/>
    <w:rsid w:val="0063674A"/>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63674A"/>
    <w:rPr>
      <w:rFonts w:ascii="Georgia" w:hAnsi="Georgia"/>
      <w:b/>
      <w:color w:val="000000"/>
      <w:sz w:val="22"/>
      <w:u w:val="single"/>
    </w:rPr>
  </w:style>
  <w:style w:type="paragraph" w:customStyle="1" w:styleId="StyleCards12ptThickunderline">
    <w:name w:val="Style Cards + 12 pt Thick underline"/>
    <w:basedOn w:val="Normal"/>
    <w:link w:val="StyleCards12ptThickunderlineChar2"/>
    <w:rsid w:val="0063674A"/>
    <w:pPr>
      <w:autoSpaceDE w:val="0"/>
      <w:autoSpaceDN w:val="0"/>
      <w:adjustRightInd w:val="0"/>
      <w:ind w:left="432" w:right="432"/>
      <w:jc w:val="both"/>
    </w:pPr>
    <w:rPr>
      <w:u w:val="thick"/>
      <w:lang w:val="x-none" w:eastAsia="x-none"/>
    </w:rPr>
  </w:style>
  <w:style w:type="character" w:customStyle="1" w:styleId="StyleCards12ptThickunderlineChar2">
    <w:name w:val="Style Cards + 12 pt Thick underline Char2"/>
    <w:link w:val="StyleCards12ptThickunderline"/>
    <w:rsid w:val="0063674A"/>
    <w:rPr>
      <w:rFonts w:ascii="Calibri" w:hAnsi="Calibri"/>
      <w:sz w:val="22"/>
      <w:u w:val="thick"/>
      <w:lang w:val="x-none" w:eastAsia="x-none"/>
    </w:rPr>
  </w:style>
  <w:style w:type="character" w:customStyle="1" w:styleId="BlockHeadingsChar1">
    <w:name w:val="Block Headings Char1"/>
    <w:rsid w:val="0063674A"/>
    <w:rPr>
      <w:b/>
      <w:caps/>
    </w:rPr>
  </w:style>
  <w:style w:type="character" w:customStyle="1" w:styleId="Longcite">
    <w:name w:val="Longcite"/>
    <w:rsid w:val="0063674A"/>
    <w:rPr>
      <w:sz w:val="16"/>
    </w:rPr>
  </w:style>
  <w:style w:type="paragraph" w:customStyle="1" w:styleId="NormalUnderline0">
    <w:name w:val="Normal + Underline"/>
    <w:basedOn w:val="Normal"/>
    <w:link w:val="NormalUnderlineChar0"/>
    <w:rsid w:val="0063674A"/>
    <w:pPr>
      <w:ind w:left="720"/>
    </w:pPr>
    <w:rPr>
      <w:b/>
      <w:u w:val="single"/>
      <w:lang w:val="x-none" w:eastAsia="x-none"/>
    </w:rPr>
  </w:style>
  <w:style w:type="character" w:customStyle="1" w:styleId="NormalUnderlineChar0">
    <w:name w:val="Normal + Underline Char"/>
    <w:link w:val="NormalUnderline0"/>
    <w:rsid w:val="0063674A"/>
    <w:rPr>
      <w:rFonts w:ascii="Calibri" w:hAnsi="Calibri"/>
      <w:b/>
      <w:sz w:val="22"/>
      <w:u w:val="single"/>
      <w:lang w:val="x-none" w:eastAsia="x-none"/>
    </w:rPr>
  </w:style>
  <w:style w:type="character" w:customStyle="1" w:styleId="FontStyle170">
    <w:name w:val="Font Style170"/>
    <w:uiPriority w:val="99"/>
    <w:rsid w:val="0063674A"/>
    <w:rPr>
      <w:rFonts w:ascii="Bookman Old Style" w:hAnsi="Bookman Old Style" w:cs="Bookman Old Style"/>
      <w:sz w:val="16"/>
      <w:szCs w:val="16"/>
    </w:rPr>
  </w:style>
  <w:style w:type="character" w:customStyle="1" w:styleId="FontStyle17">
    <w:name w:val="Font Style17"/>
    <w:uiPriority w:val="99"/>
    <w:rsid w:val="0063674A"/>
    <w:rPr>
      <w:rFonts w:ascii="Book Antiqua" w:hAnsi="Book Antiqua" w:cs="Book Antiqua"/>
      <w:i/>
      <w:iCs/>
      <w:spacing w:val="10"/>
      <w:sz w:val="22"/>
      <w:szCs w:val="22"/>
    </w:rPr>
  </w:style>
  <w:style w:type="character" w:customStyle="1" w:styleId="FontStyle329">
    <w:name w:val="Font Style329"/>
    <w:basedOn w:val="DefaultParagraphFont"/>
    <w:uiPriority w:val="99"/>
    <w:rsid w:val="0063674A"/>
    <w:rPr>
      <w:rFonts w:ascii="Times New Roman" w:hAnsi="Times New Roman" w:cs="Times New Roman" w:hint="default"/>
      <w:b/>
      <w:bCs/>
      <w:spacing w:val="-10"/>
      <w:sz w:val="18"/>
      <w:szCs w:val="18"/>
    </w:rPr>
  </w:style>
  <w:style w:type="character" w:customStyle="1" w:styleId="Mention4">
    <w:name w:val="Mention4"/>
    <w:basedOn w:val="DefaultParagraphFont"/>
    <w:uiPriority w:val="99"/>
    <w:semiHidden/>
    <w:unhideWhenUsed/>
    <w:rsid w:val="0063674A"/>
    <w:rPr>
      <w:color w:val="2B579A"/>
      <w:shd w:val="clear" w:color="auto" w:fill="E6E6E6"/>
    </w:rPr>
  </w:style>
  <w:style w:type="character" w:customStyle="1" w:styleId="UnresolvedMention3">
    <w:name w:val="Unresolved Mention3"/>
    <w:basedOn w:val="DefaultParagraphFont"/>
    <w:uiPriority w:val="99"/>
    <w:unhideWhenUsed/>
    <w:rsid w:val="0063674A"/>
    <w:rPr>
      <w:color w:val="808080"/>
      <w:shd w:val="clear" w:color="auto" w:fill="E6E6E6"/>
    </w:rPr>
  </w:style>
  <w:style w:type="character" w:customStyle="1" w:styleId="m-895152127622952443gmail-style13ptbold">
    <w:name w:val="m_-895152127622952443gmail-style13ptbold"/>
    <w:basedOn w:val="DefaultParagraphFont"/>
    <w:rsid w:val="0063674A"/>
  </w:style>
  <w:style w:type="character" w:customStyle="1" w:styleId="m4133802843404377303gmail-style13ptbold">
    <w:name w:val="m_4133802843404377303gmail-style13ptbold"/>
    <w:basedOn w:val="DefaultParagraphFont"/>
    <w:rsid w:val="0063674A"/>
  </w:style>
  <w:style w:type="character" w:customStyle="1" w:styleId="m4133802843404377303gmail-styleunderline">
    <w:name w:val="m_4133802843404377303gmail-styleunderline"/>
    <w:basedOn w:val="DefaultParagraphFont"/>
    <w:rsid w:val="0063674A"/>
  </w:style>
  <w:style w:type="character" w:customStyle="1" w:styleId="m1864609289044096952gmail-style13ptbold">
    <w:name w:val="m_1864609289044096952gmail-style13ptbold"/>
    <w:basedOn w:val="DefaultParagraphFont"/>
    <w:rsid w:val="0063674A"/>
  </w:style>
  <w:style w:type="character" w:customStyle="1" w:styleId="m-2434640214339110092gmail-style13ptbold">
    <w:name w:val="m_-2434640214339110092gmail-style13ptbold"/>
    <w:basedOn w:val="DefaultParagraphFont"/>
    <w:rsid w:val="0063674A"/>
  </w:style>
  <w:style w:type="character" w:customStyle="1" w:styleId="m-2434640214339110092gmail-styleunderline">
    <w:name w:val="m_-2434640214339110092gmail-styleunderline"/>
    <w:basedOn w:val="DefaultParagraphFont"/>
    <w:rsid w:val="0063674A"/>
  </w:style>
  <w:style w:type="character" w:customStyle="1" w:styleId="hvr">
    <w:name w:val="hvr"/>
    <w:basedOn w:val="DefaultParagraphFont"/>
    <w:rsid w:val="0063674A"/>
  </w:style>
  <w:style w:type="character" w:customStyle="1" w:styleId="m-3350902899047358468gmail-styleunderline">
    <w:name w:val="m_-3350902899047358468gmail-styleunderline"/>
    <w:basedOn w:val="DefaultParagraphFont"/>
    <w:rsid w:val="0063674A"/>
  </w:style>
  <w:style w:type="paragraph" w:customStyle="1" w:styleId="Style5pt">
    <w:name w:val="Style 5 pt"/>
    <w:basedOn w:val="Normal"/>
    <w:link w:val="Style5ptChar"/>
    <w:rsid w:val="0063674A"/>
    <w:pPr>
      <w:widowControl w:val="0"/>
      <w:autoSpaceDE w:val="0"/>
      <w:autoSpaceDN w:val="0"/>
      <w:adjustRightInd w:val="0"/>
      <w:ind w:left="720"/>
    </w:pPr>
    <w:rPr>
      <w:sz w:val="10"/>
      <w:szCs w:val="10"/>
    </w:rPr>
  </w:style>
  <w:style w:type="character" w:customStyle="1" w:styleId="Style5ptChar">
    <w:name w:val="Style 5 pt Char"/>
    <w:basedOn w:val="DefaultParagraphFont"/>
    <w:link w:val="Style5pt"/>
    <w:rsid w:val="0063674A"/>
    <w:rPr>
      <w:rFonts w:ascii="Calibri" w:hAnsi="Calibri"/>
      <w:sz w:val="10"/>
      <w:szCs w:val="10"/>
    </w:rPr>
  </w:style>
  <w:style w:type="character" w:customStyle="1" w:styleId="m462447500549623171gmail-style13ptbold">
    <w:name w:val="m_462447500549623171gmail-style13ptbold"/>
    <w:basedOn w:val="DefaultParagraphFont"/>
    <w:rsid w:val="0063674A"/>
  </w:style>
  <w:style w:type="paragraph" w:customStyle="1" w:styleId="m462447500549623171gmail-msonormal">
    <w:name w:val="m_462447500549623171gmail-msonormal"/>
    <w:basedOn w:val="Normal"/>
    <w:uiPriority w:val="99"/>
    <w:rsid w:val="0063674A"/>
    <w:pPr>
      <w:spacing w:before="100" w:beforeAutospacing="1" w:after="100" w:afterAutospacing="1"/>
    </w:pPr>
  </w:style>
  <w:style w:type="character" w:customStyle="1" w:styleId="m462447500549623171gmail-styleunderline">
    <w:name w:val="m_462447500549623171gmail-styleunderline"/>
    <w:basedOn w:val="DefaultParagraphFont"/>
    <w:rsid w:val="0063674A"/>
  </w:style>
  <w:style w:type="character" w:customStyle="1" w:styleId="SmallerReal">
    <w:name w:val="SmallerReal"/>
    <w:basedOn w:val="DefaultParagraphFont"/>
    <w:uiPriority w:val="1"/>
    <w:qFormat/>
    <w:rsid w:val="0063674A"/>
    <w:rPr>
      <w:rFonts w:ascii="Garamond" w:hAnsi="Garamond" w:hint="default"/>
      <w:sz w:val="16"/>
    </w:rPr>
  </w:style>
  <w:style w:type="paragraph" w:styleId="HTMLAddress">
    <w:name w:val="HTML Address"/>
    <w:basedOn w:val="Normal"/>
    <w:link w:val="HTMLAddressChar"/>
    <w:uiPriority w:val="99"/>
    <w:semiHidden/>
    <w:unhideWhenUsed/>
    <w:rsid w:val="0063674A"/>
    <w:rPr>
      <w:i/>
      <w:iCs/>
    </w:rPr>
  </w:style>
  <w:style w:type="character" w:customStyle="1" w:styleId="HTMLAddressChar">
    <w:name w:val="HTML Address Char"/>
    <w:basedOn w:val="DefaultParagraphFont"/>
    <w:link w:val="HTMLAddress"/>
    <w:uiPriority w:val="99"/>
    <w:semiHidden/>
    <w:rsid w:val="0063674A"/>
    <w:rPr>
      <w:rFonts w:ascii="Calibri" w:hAnsi="Calibri"/>
      <w:i/>
      <w:iCs/>
      <w:sz w:val="22"/>
    </w:rPr>
  </w:style>
  <w:style w:type="character" w:customStyle="1" w:styleId="separator">
    <w:name w:val="separator"/>
    <w:basedOn w:val="DefaultParagraphFont"/>
    <w:rsid w:val="0063674A"/>
  </w:style>
  <w:style w:type="paragraph" w:customStyle="1" w:styleId="dek">
    <w:name w:val="dek"/>
    <w:basedOn w:val="Normal"/>
    <w:uiPriority w:val="99"/>
    <w:rsid w:val="0063674A"/>
    <w:pPr>
      <w:spacing w:before="100" w:beforeAutospacing="1" w:after="100" w:afterAutospacing="1"/>
    </w:pPr>
  </w:style>
  <w:style w:type="character" w:customStyle="1" w:styleId="arttitle">
    <w:name w:val="art_title"/>
    <w:basedOn w:val="DefaultParagraphFont"/>
    <w:rsid w:val="0063674A"/>
  </w:style>
  <w:style w:type="character" w:customStyle="1" w:styleId="serialtitle">
    <w:name w:val="serial_title"/>
    <w:basedOn w:val="DefaultParagraphFont"/>
    <w:rsid w:val="0063674A"/>
  </w:style>
  <w:style w:type="character" w:customStyle="1" w:styleId="volumeissue">
    <w:name w:val="volume_issue"/>
    <w:basedOn w:val="DefaultParagraphFont"/>
    <w:rsid w:val="0063674A"/>
  </w:style>
  <w:style w:type="character" w:customStyle="1" w:styleId="pagerange">
    <w:name w:val="page_range"/>
    <w:basedOn w:val="DefaultParagraphFont"/>
    <w:rsid w:val="0063674A"/>
  </w:style>
  <w:style w:type="character" w:customStyle="1" w:styleId="doilink">
    <w:name w:val="doi_link"/>
    <w:basedOn w:val="DefaultParagraphFont"/>
    <w:rsid w:val="0063674A"/>
  </w:style>
  <w:style w:type="paragraph" w:customStyle="1" w:styleId="para">
    <w:name w:val="para"/>
    <w:basedOn w:val="Normal"/>
    <w:rsid w:val="0063674A"/>
    <w:pPr>
      <w:spacing w:before="100" w:beforeAutospacing="1" w:after="100" w:afterAutospacing="1" w:line="256" w:lineRule="auto"/>
    </w:pPr>
  </w:style>
  <w:style w:type="character" w:customStyle="1" w:styleId="headingnumber">
    <w:name w:val="headingnumber"/>
    <w:basedOn w:val="DefaultParagraphFont"/>
    <w:rsid w:val="0063674A"/>
  </w:style>
  <w:style w:type="character" w:customStyle="1" w:styleId="internalref">
    <w:name w:val="internalref"/>
    <w:basedOn w:val="DefaultParagraphFont"/>
    <w:rsid w:val="0063674A"/>
  </w:style>
  <w:style w:type="character" w:customStyle="1" w:styleId="articlepage-articlebody-firstletter">
    <w:name w:val="articlepage-articlebody-firstletter"/>
    <w:basedOn w:val="DefaultParagraphFont"/>
    <w:rsid w:val="0063674A"/>
  </w:style>
  <w:style w:type="character" w:customStyle="1" w:styleId="m-2745674872889869693gmail-style13ptbold">
    <w:name w:val="m_-2745674872889869693gmail-style13ptbold"/>
    <w:basedOn w:val="DefaultParagraphFont"/>
    <w:rsid w:val="0063674A"/>
  </w:style>
  <w:style w:type="character" w:customStyle="1" w:styleId="m-2745674872889869693gmail-styleunderline">
    <w:name w:val="m_-2745674872889869693gmail-styleunderline"/>
    <w:basedOn w:val="DefaultParagraphFont"/>
    <w:rsid w:val="0063674A"/>
  </w:style>
  <w:style w:type="character" w:customStyle="1" w:styleId="UnresolvedMention31">
    <w:name w:val="Unresolved Mention31"/>
    <w:basedOn w:val="DefaultParagraphFont"/>
    <w:uiPriority w:val="99"/>
    <w:semiHidden/>
    <w:unhideWhenUsed/>
    <w:rsid w:val="0063674A"/>
    <w:rPr>
      <w:color w:val="808080"/>
      <w:shd w:val="clear" w:color="auto" w:fill="E6E6E6"/>
    </w:rPr>
  </w:style>
  <w:style w:type="character" w:customStyle="1" w:styleId="UnresolvedMention4">
    <w:name w:val="Unresolved Mention4"/>
    <w:basedOn w:val="DefaultParagraphFont"/>
    <w:uiPriority w:val="99"/>
    <w:semiHidden/>
    <w:unhideWhenUsed/>
    <w:rsid w:val="0063674A"/>
    <w:rPr>
      <w:color w:val="808080"/>
      <w:shd w:val="clear" w:color="auto" w:fill="E6E6E6"/>
    </w:rPr>
  </w:style>
  <w:style w:type="character" w:customStyle="1" w:styleId="m-8082899869479211226gmail-styleunderline">
    <w:name w:val="m_-8082899869479211226gmail-styleunderline"/>
    <w:basedOn w:val="DefaultParagraphFont"/>
    <w:rsid w:val="0063674A"/>
  </w:style>
  <w:style w:type="paragraph" w:customStyle="1" w:styleId="NoteLevel23">
    <w:name w:val="Note Level 23"/>
    <w:basedOn w:val="Normal"/>
    <w:next w:val="Normal"/>
    <w:uiPriority w:val="99"/>
    <w:qFormat/>
    <w:rsid w:val="0063674A"/>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63674A"/>
    <w:pPr>
      <w:keepNext/>
      <w:ind w:left="288" w:right="288"/>
    </w:pPr>
    <w:rPr>
      <w:rFonts w:ascii="Georgia" w:eastAsia="MS Gothic" w:hAnsi="Georgia"/>
      <w:szCs w:val="20"/>
    </w:rPr>
  </w:style>
  <w:style w:type="paragraph" w:customStyle="1" w:styleId="NoteLevel25">
    <w:name w:val="Note Level 25"/>
    <w:basedOn w:val="Normal"/>
    <w:next w:val="Normal"/>
    <w:uiPriority w:val="99"/>
    <w:qFormat/>
    <w:rsid w:val="0063674A"/>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63674A"/>
    <w:rPr>
      <w:color w:val="605E5C"/>
      <w:shd w:val="clear" w:color="auto" w:fill="E1DFDD"/>
    </w:rPr>
  </w:style>
  <w:style w:type="character" w:customStyle="1" w:styleId="UnresolvedMention6">
    <w:name w:val="Unresolved Mention6"/>
    <w:basedOn w:val="DefaultParagraphFont"/>
    <w:uiPriority w:val="99"/>
    <w:semiHidden/>
    <w:unhideWhenUsed/>
    <w:rsid w:val="0063674A"/>
    <w:rPr>
      <w:color w:val="605E5C"/>
      <w:shd w:val="clear" w:color="auto" w:fill="E1DFDD"/>
    </w:rPr>
  </w:style>
  <w:style w:type="character" w:customStyle="1" w:styleId="footnote">
    <w:name w:val="footnote"/>
    <w:basedOn w:val="DefaultParagraphFont"/>
    <w:rsid w:val="0063674A"/>
  </w:style>
  <w:style w:type="character" w:customStyle="1" w:styleId="hubidentifier">
    <w:name w:val="hub_identifier"/>
    <w:basedOn w:val="DefaultParagraphFont"/>
    <w:rsid w:val="0063674A"/>
  </w:style>
  <w:style w:type="paragraph" w:customStyle="1" w:styleId="standardeinzug">
    <w:name w:val="standardeinzug"/>
    <w:basedOn w:val="Normal"/>
    <w:rsid w:val="0063674A"/>
    <w:pPr>
      <w:spacing w:before="100" w:beforeAutospacing="1" w:after="100" w:afterAutospacing="1"/>
    </w:pPr>
  </w:style>
  <w:style w:type="paragraph" w:customStyle="1" w:styleId="aufzhlungnormal">
    <w:name w:val="aufzhlungnormal"/>
    <w:basedOn w:val="Normal"/>
    <w:rsid w:val="0063674A"/>
    <w:pPr>
      <w:spacing w:before="100" w:beforeAutospacing="1" w:after="100" w:afterAutospacing="1"/>
    </w:pPr>
  </w:style>
  <w:style w:type="character" w:customStyle="1" w:styleId="auszeichnungkursiv">
    <w:name w:val="auszeichnungkursiv"/>
    <w:basedOn w:val="DefaultParagraphFont"/>
    <w:rsid w:val="0063674A"/>
  </w:style>
  <w:style w:type="paragraph" w:customStyle="1" w:styleId="entrefilet">
    <w:name w:val="entrefilet"/>
    <w:basedOn w:val="Normal"/>
    <w:rsid w:val="0063674A"/>
    <w:pPr>
      <w:spacing w:before="100" w:beforeAutospacing="1" w:after="100" w:afterAutospacing="1"/>
    </w:pPr>
  </w:style>
  <w:style w:type="paragraph" w:customStyle="1" w:styleId="kapitelreferenzkopf">
    <w:name w:val="kapitelreferenzkopf"/>
    <w:basedOn w:val="Normal"/>
    <w:rsid w:val="0063674A"/>
    <w:pPr>
      <w:spacing w:before="100" w:beforeAutospacing="1" w:after="100" w:afterAutospacing="1"/>
    </w:pPr>
  </w:style>
  <w:style w:type="paragraph" w:customStyle="1" w:styleId="tabberschrift">
    <w:name w:val="tabberschrift"/>
    <w:basedOn w:val="Normal"/>
    <w:rsid w:val="0063674A"/>
    <w:pPr>
      <w:spacing w:before="100" w:beforeAutospacing="1" w:after="100" w:afterAutospacing="1"/>
    </w:pPr>
  </w:style>
  <w:style w:type="character" w:customStyle="1" w:styleId="tabgrafikformalbezeichnungnr">
    <w:name w:val="tabgrafikformalbezeichnungnr"/>
    <w:basedOn w:val="DefaultParagraphFont"/>
    <w:rsid w:val="0063674A"/>
  </w:style>
  <w:style w:type="character" w:customStyle="1" w:styleId="m-268162420547309261gmail-stylestylebold12pt">
    <w:name w:val="m_-268162420547309261gmail-stylestylebold12pt"/>
    <w:basedOn w:val="DefaultParagraphFont"/>
    <w:rsid w:val="0063674A"/>
  </w:style>
  <w:style w:type="character" w:customStyle="1" w:styleId="m-268162420547309261gmail-styleboldunderline">
    <w:name w:val="m_-268162420547309261gmail-styleboldunderline"/>
    <w:basedOn w:val="DefaultParagraphFont"/>
    <w:rsid w:val="0063674A"/>
  </w:style>
  <w:style w:type="character" w:customStyle="1" w:styleId="m-5621139387307470627gmail-style13ptbold">
    <w:name w:val="m_-5621139387307470627gmail-style13ptbold"/>
    <w:basedOn w:val="DefaultParagraphFont"/>
    <w:rsid w:val="0063674A"/>
  </w:style>
  <w:style w:type="character" w:customStyle="1" w:styleId="m-5621139387307470627gmail-styleunderline">
    <w:name w:val="m_-5621139387307470627gmail-styleunderline"/>
    <w:basedOn w:val="DefaultParagraphFont"/>
    <w:rsid w:val="0063674A"/>
  </w:style>
  <w:style w:type="character" w:customStyle="1" w:styleId="m-4930835733434609408gmail-style13ptbold">
    <w:name w:val="m_-4930835733434609408gmail-style13ptbold"/>
    <w:basedOn w:val="DefaultParagraphFont"/>
    <w:rsid w:val="0063674A"/>
  </w:style>
  <w:style w:type="character" w:customStyle="1" w:styleId="m-4930835733434609408gmail-styleunderline">
    <w:name w:val="m_-4930835733434609408gmail-styleunderline"/>
    <w:basedOn w:val="DefaultParagraphFont"/>
    <w:rsid w:val="0063674A"/>
  </w:style>
  <w:style w:type="character" w:customStyle="1" w:styleId="m-2456650549122369157gmail-style13ptbold">
    <w:name w:val="m_-2456650549122369157gmail-style13ptbold"/>
    <w:basedOn w:val="DefaultParagraphFont"/>
    <w:rsid w:val="0063674A"/>
  </w:style>
  <w:style w:type="character" w:customStyle="1" w:styleId="m-2456650549122369157gmail-styleunderline">
    <w:name w:val="m_-2456650549122369157gmail-styleunderline"/>
    <w:basedOn w:val="DefaultParagraphFont"/>
    <w:rsid w:val="0063674A"/>
  </w:style>
  <w:style w:type="paragraph" w:customStyle="1" w:styleId="paragraph">
    <w:name w:val="paragraph"/>
    <w:basedOn w:val="Normal"/>
    <w:rsid w:val="0063674A"/>
    <w:pPr>
      <w:spacing w:before="100" w:beforeAutospacing="1" w:after="100" w:afterAutospacing="1"/>
    </w:pPr>
  </w:style>
  <w:style w:type="character" w:customStyle="1" w:styleId="normaltextrun">
    <w:name w:val="normaltextrun"/>
    <w:basedOn w:val="DefaultParagraphFont"/>
    <w:rsid w:val="0063674A"/>
  </w:style>
  <w:style w:type="character" w:customStyle="1" w:styleId="eop">
    <w:name w:val="eop"/>
    <w:basedOn w:val="DefaultParagraphFont"/>
    <w:rsid w:val="0063674A"/>
  </w:style>
  <w:style w:type="character" w:customStyle="1" w:styleId="spellingerror">
    <w:name w:val="spellingerror"/>
    <w:basedOn w:val="DefaultParagraphFont"/>
    <w:rsid w:val="0063674A"/>
  </w:style>
  <w:style w:type="character" w:customStyle="1" w:styleId="credit-label">
    <w:name w:val="credit-label"/>
    <w:basedOn w:val="DefaultParagraphFont"/>
    <w:rsid w:val="0063674A"/>
  </w:style>
  <w:style w:type="character" w:customStyle="1" w:styleId="credit-text">
    <w:name w:val="credit-text"/>
    <w:basedOn w:val="DefaultParagraphFont"/>
    <w:rsid w:val="0063674A"/>
  </w:style>
  <w:style w:type="character" w:customStyle="1" w:styleId="s1">
    <w:name w:val="s1"/>
    <w:basedOn w:val="DefaultParagraphFont"/>
    <w:rsid w:val="0063674A"/>
  </w:style>
  <w:style w:type="paragraph" w:customStyle="1" w:styleId="p3">
    <w:name w:val="p3"/>
    <w:basedOn w:val="Normal"/>
    <w:rsid w:val="0063674A"/>
    <w:pPr>
      <w:spacing w:before="100" w:beforeAutospacing="1" w:after="100" w:afterAutospacing="1"/>
    </w:pPr>
  </w:style>
  <w:style w:type="paragraph" w:customStyle="1" w:styleId="p4">
    <w:name w:val="p4"/>
    <w:basedOn w:val="Normal"/>
    <w:rsid w:val="0063674A"/>
    <w:pPr>
      <w:spacing w:before="100" w:beforeAutospacing="1" w:after="100" w:afterAutospacing="1"/>
    </w:pPr>
  </w:style>
  <w:style w:type="paragraph" w:customStyle="1" w:styleId="p5">
    <w:name w:val="p5"/>
    <w:basedOn w:val="Normal"/>
    <w:rsid w:val="0063674A"/>
    <w:pPr>
      <w:spacing w:before="100" w:beforeAutospacing="1" w:after="100" w:afterAutospacing="1"/>
    </w:pPr>
  </w:style>
  <w:style w:type="paragraph" w:customStyle="1" w:styleId="p2">
    <w:name w:val="p2"/>
    <w:basedOn w:val="Normal"/>
    <w:rsid w:val="0063674A"/>
    <w:pPr>
      <w:spacing w:before="100" w:beforeAutospacing="1" w:after="100" w:afterAutospacing="1"/>
    </w:pPr>
  </w:style>
  <w:style w:type="character" w:customStyle="1" w:styleId="pull-quote">
    <w:name w:val="pull-quote"/>
    <w:basedOn w:val="DefaultParagraphFont"/>
    <w:rsid w:val="0063674A"/>
  </w:style>
  <w:style w:type="character" w:customStyle="1" w:styleId="a-size-base-plus">
    <w:name w:val="a-size-base-plus"/>
    <w:basedOn w:val="DefaultParagraphFont"/>
    <w:rsid w:val="0063674A"/>
  </w:style>
  <w:style w:type="character" w:customStyle="1" w:styleId="title-text">
    <w:name w:val="title-text"/>
    <w:basedOn w:val="DefaultParagraphFont"/>
    <w:rsid w:val="0063674A"/>
  </w:style>
  <w:style w:type="character" w:customStyle="1" w:styleId="contribdegrees">
    <w:name w:val="contribdegrees"/>
    <w:basedOn w:val="DefaultParagraphFont"/>
    <w:rsid w:val="0063674A"/>
  </w:style>
  <w:style w:type="character" w:customStyle="1" w:styleId="facultytitle">
    <w:name w:val="faculty_title"/>
    <w:basedOn w:val="DefaultParagraphFont"/>
    <w:rsid w:val="0063674A"/>
  </w:style>
  <w:style w:type="character" w:customStyle="1" w:styleId="textexposedshow">
    <w:name w:val="text_exposed_show"/>
    <w:basedOn w:val="DefaultParagraphFont"/>
    <w:rsid w:val="0063674A"/>
  </w:style>
  <w:style w:type="character" w:customStyle="1" w:styleId="nlmattrib">
    <w:name w:val="nlm_attrib"/>
    <w:basedOn w:val="DefaultParagraphFont"/>
    <w:rsid w:val="0063674A"/>
  </w:style>
  <w:style w:type="character" w:customStyle="1" w:styleId="ref-lnk">
    <w:name w:val="ref-lnk"/>
    <w:basedOn w:val="DefaultParagraphFont"/>
    <w:rsid w:val="0063674A"/>
  </w:style>
  <w:style w:type="character" w:customStyle="1" w:styleId="ref-overlay">
    <w:name w:val="ref-overlay"/>
    <w:basedOn w:val="DefaultParagraphFont"/>
    <w:rsid w:val="0063674A"/>
  </w:style>
  <w:style w:type="character" w:customStyle="1" w:styleId="ref-fn-p">
    <w:name w:val="ref-fn-p"/>
    <w:basedOn w:val="DefaultParagraphFont"/>
    <w:rsid w:val="0063674A"/>
  </w:style>
  <w:style w:type="character" w:customStyle="1" w:styleId="nlmarticle-title">
    <w:name w:val="nlm_article-title"/>
    <w:basedOn w:val="DefaultParagraphFont"/>
    <w:rsid w:val="0063674A"/>
  </w:style>
  <w:style w:type="character" w:customStyle="1" w:styleId="specialtitle">
    <w:name w:val="specialtitle"/>
    <w:basedOn w:val="DefaultParagraphFont"/>
    <w:rsid w:val="0063674A"/>
  </w:style>
  <w:style w:type="paragraph" w:customStyle="1" w:styleId="ng-scope">
    <w:name w:val="ng-scope"/>
    <w:basedOn w:val="Normal"/>
    <w:rsid w:val="0063674A"/>
    <w:pPr>
      <w:spacing w:before="100" w:beforeAutospacing="1" w:after="100" w:afterAutospacing="1"/>
    </w:pPr>
  </w:style>
  <w:style w:type="character" w:customStyle="1" w:styleId="hlfld-contribauthor">
    <w:name w:val="hlfld-contribauthor"/>
    <w:basedOn w:val="DefaultParagraphFont"/>
    <w:rsid w:val="0063674A"/>
  </w:style>
  <w:style w:type="character" w:customStyle="1" w:styleId="nlmgiven-names">
    <w:name w:val="nlm_given-names"/>
    <w:basedOn w:val="DefaultParagraphFont"/>
    <w:rsid w:val="0063674A"/>
  </w:style>
  <w:style w:type="character" w:customStyle="1" w:styleId="nlmyear">
    <w:name w:val="nlm_year"/>
    <w:basedOn w:val="DefaultParagraphFont"/>
    <w:rsid w:val="0063674A"/>
  </w:style>
  <w:style w:type="character" w:customStyle="1" w:styleId="nlmpublisher-loc">
    <w:name w:val="nlm_publisher-loc"/>
    <w:basedOn w:val="DefaultParagraphFont"/>
    <w:rsid w:val="0063674A"/>
  </w:style>
  <w:style w:type="character" w:customStyle="1" w:styleId="nlmpublisher-name">
    <w:name w:val="nlm_publisher-name"/>
    <w:basedOn w:val="DefaultParagraphFont"/>
    <w:rsid w:val="0063674A"/>
  </w:style>
  <w:style w:type="character" w:customStyle="1" w:styleId="ref-links">
    <w:name w:val="ref-links"/>
    <w:basedOn w:val="DefaultParagraphFont"/>
    <w:rsid w:val="0063674A"/>
  </w:style>
  <w:style w:type="character" w:customStyle="1" w:styleId="xlinks-container">
    <w:name w:val="xlinks-container"/>
    <w:basedOn w:val="DefaultParagraphFont"/>
    <w:rsid w:val="0063674A"/>
  </w:style>
  <w:style w:type="character" w:customStyle="1" w:styleId="googlescholar-container">
    <w:name w:val="googlescholar-container"/>
    <w:basedOn w:val="DefaultParagraphFont"/>
    <w:rsid w:val="0063674A"/>
  </w:style>
  <w:style w:type="character" w:customStyle="1" w:styleId="nlmfpage">
    <w:name w:val="nlm_fpage"/>
    <w:basedOn w:val="DefaultParagraphFont"/>
    <w:rsid w:val="0063674A"/>
  </w:style>
  <w:style w:type="character" w:customStyle="1" w:styleId="nlmlpage">
    <w:name w:val="nlm_lpage"/>
    <w:basedOn w:val="DefaultParagraphFont"/>
    <w:rsid w:val="0063674A"/>
  </w:style>
  <w:style w:type="character" w:customStyle="1" w:styleId="supnum">
    <w:name w:val="supnum"/>
    <w:basedOn w:val="DefaultParagraphFont"/>
    <w:rsid w:val="0063674A"/>
  </w:style>
  <w:style w:type="character" w:customStyle="1" w:styleId="pre">
    <w:name w:val="pre"/>
    <w:basedOn w:val="DefaultParagraphFont"/>
    <w:rsid w:val="0063674A"/>
  </w:style>
  <w:style w:type="paragraph" w:customStyle="1" w:styleId="kp">
    <w:name w:val="kp"/>
    <w:basedOn w:val="Normal"/>
    <w:rsid w:val="0063674A"/>
    <w:pPr>
      <w:spacing w:before="100" w:beforeAutospacing="1" w:after="100" w:afterAutospacing="1"/>
    </w:pPr>
  </w:style>
  <w:style w:type="paragraph" w:customStyle="1" w:styleId="footnotedescription">
    <w:name w:val="footnote description"/>
    <w:next w:val="Normal"/>
    <w:link w:val="footnotedescriptionChar"/>
    <w:hidden/>
    <w:rsid w:val="0063674A"/>
    <w:pPr>
      <w:spacing w:line="259" w:lineRule="auto"/>
    </w:pPr>
    <w:rPr>
      <w:rFonts w:ascii="Times New Roman" w:eastAsia="Times New Roman" w:hAnsi="Times New Roman" w:cs="Times New Roman"/>
      <w:color w:val="000000"/>
      <w:sz w:val="16"/>
      <w:szCs w:val="22"/>
    </w:rPr>
  </w:style>
  <w:style w:type="character" w:customStyle="1" w:styleId="footnotedescriptionChar">
    <w:name w:val="footnote description Char"/>
    <w:link w:val="footnotedescription"/>
    <w:rsid w:val="0063674A"/>
    <w:rPr>
      <w:rFonts w:ascii="Times New Roman" w:eastAsia="Times New Roman" w:hAnsi="Times New Roman" w:cs="Times New Roman"/>
      <w:color w:val="000000"/>
      <w:sz w:val="16"/>
      <w:szCs w:val="22"/>
    </w:rPr>
  </w:style>
  <w:style w:type="character" w:customStyle="1" w:styleId="footnotemark">
    <w:name w:val="footnote mark"/>
    <w:hidden/>
    <w:rsid w:val="0063674A"/>
    <w:rPr>
      <w:rFonts w:ascii="Times New Roman" w:eastAsia="Times New Roman" w:hAnsi="Times New Roman" w:cs="Times New Roman"/>
      <w:color w:val="000000"/>
      <w:sz w:val="16"/>
      <w:vertAlign w:val="superscript"/>
    </w:rPr>
  </w:style>
  <w:style w:type="character" w:customStyle="1" w:styleId="WarrantChar">
    <w:name w:val="Warrant Char"/>
    <w:basedOn w:val="DefaultParagraphFont"/>
    <w:link w:val="Warrant"/>
    <w:uiPriority w:val="4"/>
    <w:locked/>
    <w:rsid w:val="0063674A"/>
    <w:rPr>
      <w:rFonts w:ascii="Calibri" w:eastAsiaTheme="minorHAnsi" w:hAnsi="Calibri" w:cs="Arial"/>
      <w:sz w:val="22"/>
      <w:szCs w:val="22"/>
    </w:rPr>
  </w:style>
  <w:style w:type="character" w:customStyle="1" w:styleId="m-8497948306993107372gmail-style13ptbold">
    <w:name w:val="m_-8497948306993107372gmail-style13ptbold"/>
    <w:basedOn w:val="DefaultParagraphFont"/>
    <w:rsid w:val="0063674A"/>
  </w:style>
  <w:style w:type="character" w:customStyle="1" w:styleId="FontStyle40">
    <w:name w:val="Font Style40"/>
    <w:basedOn w:val="DefaultParagraphFont"/>
    <w:uiPriority w:val="99"/>
    <w:rsid w:val="0063674A"/>
    <w:rPr>
      <w:rFonts w:ascii="Cambria" w:hAnsi="Cambria" w:cs="Cambria"/>
      <w:i/>
      <w:iCs/>
      <w:sz w:val="22"/>
      <w:szCs w:val="22"/>
    </w:rPr>
  </w:style>
  <w:style w:type="character" w:customStyle="1" w:styleId="FontStyle42">
    <w:name w:val="Font Style42"/>
    <w:basedOn w:val="DefaultParagraphFont"/>
    <w:uiPriority w:val="99"/>
    <w:rsid w:val="0063674A"/>
    <w:rPr>
      <w:rFonts w:ascii="Cambria" w:hAnsi="Cambria" w:cs="Cambria"/>
      <w:sz w:val="22"/>
      <w:szCs w:val="22"/>
    </w:rPr>
  </w:style>
  <w:style w:type="paragraph" w:customStyle="1" w:styleId="Style17">
    <w:name w:val="Style17"/>
    <w:basedOn w:val="Normal"/>
    <w:uiPriority w:val="99"/>
    <w:rsid w:val="0063674A"/>
    <w:pPr>
      <w:widowControl w:val="0"/>
      <w:autoSpaceDE w:val="0"/>
      <w:autoSpaceDN w:val="0"/>
      <w:adjustRightInd w:val="0"/>
      <w:spacing w:line="274" w:lineRule="exact"/>
      <w:ind w:hanging="394"/>
      <w:jc w:val="both"/>
    </w:pPr>
    <w:rPr>
      <w:rFonts w:ascii="Cambria" w:hAnsi="Cambria"/>
    </w:rPr>
  </w:style>
  <w:style w:type="paragraph" w:customStyle="1" w:styleId="Style32">
    <w:name w:val="Style32"/>
    <w:basedOn w:val="Normal"/>
    <w:uiPriority w:val="99"/>
    <w:rsid w:val="0063674A"/>
    <w:pPr>
      <w:widowControl w:val="0"/>
      <w:autoSpaceDE w:val="0"/>
      <w:autoSpaceDN w:val="0"/>
      <w:adjustRightInd w:val="0"/>
      <w:spacing w:line="274" w:lineRule="exact"/>
      <w:ind w:hanging="398"/>
      <w:jc w:val="both"/>
    </w:pPr>
    <w:rPr>
      <w:rFonts w:ascii="Cambria" w:hAnsi="Cambria"/>
    </w:rPr>
  </w:style>
  <w:style w:type="character" w:customStyle="1" w:styleId="StyleStyleUnderlineUnderlineStyleBoldUnderlineIntenseEmphas1">
    <w:name w:val="Style Style UnderlineUnderlineStyle Bold UnderlineIntense Emphas...1"/>
    <w:basedOn w:val="DefaultParagraphFont"/>
    <w:rsid w:val="0063674A"/>
    <w:rPr>
      <w:rFonts w:cs="Times New Roman"/>
      <w:sz w:val="24"/>
      <w:u w:val="single"/>
    </w:rPr>
  </w:style>
  <w:style w:type="character" w:customStyle="1" w:styleId="CardChar10">
    <w:name w:val="Card Char1"/>
    <w:rsid w:val="0063674A"/>
    <w:rPr>
      <w:lang w:val="en-US" w:eastAsia="en-US" w:bidi="ar-SA"/>
    </w:rPr>
  </w:style>
  <w:style w:type="character" w:customStyle="1" w:styleId="tChar">
    <w:name w:val="t Char"/>
    <w:rsid w:val="0063674A"/>
    <w:rPr>
      <w:rFonts w:ascii="Georgia" w:eastAsia="Times New Roman" w:hAnsi="Georgia" w:cs="Calibri"/>
      <w:b/>
      <w:lang w:val="x-none" w:eastAsia="x-none"/>
    </w:rPr>
  </w:style>
  <w:style w:type="character" w:customStyle="1" w:styleId="m-2054744658166780348cite">
    <w:name w:val="m_-2054744658166780348cite"/>
    <w:rsid w:val="0063674A"/>
  </w:style>
  <w:style w:type="paragraph" w:customStyle="1" w:styleId="Second">
    <w:name w:val="Second"/>
    <w:basedOn w:val="Normal"/>
    <w:rsid w:val="0063674A"/>
    <w:rPr>
      <w:rFonts w:eastAsia="Calibri"/>
      <w:b/>
      <w:caps/>
      <w:szCs w:val="20"/>
    </w:rPr>
  </w:style>
  <w:style w:type="character" w:customStyle="1" w:styleId="gmail-m5226785990326652285gmail-style13ptbold">
    <w:name w:val="gmail-m_5226785990326652285gmail-style13ptbold"/>
    <w:basedOn w:val="DefaultParagraphFont"/>
    <w:rsid w:val="0063674A"/>
  </w:style>
  <w:style w:type="character" w:customStyle="1" w:styleId="gmail-m5226785990326652285gmail-styleunderline">
    <w:name w:val="gmail-m_5226785990326652285gmail-styleunderline"/>
    <w:basedOn w:val="DefaultParagraphFont"/>
    <w:rsid w:val="0063674A"/>
  </w:style>
  <w:style w:type="character" w:customStyle="1" w:styleId="balancedheadline">
    <w:name w:val="balancedheadline"/>
    <w:basedOn w:val="DefaultParagraphFont"/>
    <w:rsid w:val="0063674A"/>
  </w:style>
  <w:style w:type="character" w:customStyle="1" w:styleId="author-ref">
    <w:name w:val="author-ref"/>
    <w:basedOn w:val="DefaultParagraphFont"/>
    <w:rsid w:val="0063674A"/>
  </w:style>
  <w:style w:type="paragraph" w:customStyle="1" w:styleId="u-mb-2">
    <w:name w:val="u-mb-2"/>
    <w:basedOn w:val="Normal"/>
    <w:rsid w:val="0063674A"/>
    <w:pPr>
      <w:spacing w:before="100" w:beforeAutospacing="1" w:after="100" w:afterAutospacing="1"/>
    </w:pPr>
  </w:style>
  <w:style w:type="character" w:customStyle="1" w:styleId="authorsname">
    <w:name w:val="authors__name"/>
    <w:basedOn w:val="DefaultParagraphFont"/>
    <w:rsid w:val="0063674A"/>
  </w:style>
  <w:style w:type="character" w:customStyle="1" w:styleId="authorscontact">
    <w:name w:val="authors__contact"/>
    <w:basedOn w:val="DefaultParagraphFont"/>
    <w:rsid w:val="0063674A"/>
  </w:style>
  <w:style w:type="character" w:customStyle="1" w:styleId="affiliationdepartment">
    <w:name w:val="affiliation__department"/>
    <w:basedOn w:val="DefaultParagraphFont"/>
    <w:rsid w:val="0063674A"/>
  </w:style>
  <w:style w:type="character" w:customStyle="1" w:styleId="affiliationname">
    <w:name w:val="affiliation__name"/>
    <w:basedOn w:val="DefaultParagraphFont"/>
    <w:rsid w:val="0063674A"/>
  </w:style>
  <w:style w:type="character" w:customStyle="1" w:styleId="affiliationcity">
    <w:name w:val="affiliation__city"/>
    <w:basedOn w:val="DefaultParagraphFont"/>
    <w:rsid w:val="0063674A"/>
  </w:style>
  <w:style w:type="character" w:customStyle="1" w:styleId="affiliationcountry">
    <w:name w:val="affiliation__country"/>
    <w:basedOn w:val="DefaultParagraphFont"/>
    <w:rsid w:val="0063674A"/>
  </w:style>
  <w:style w:type="character" w:customStyle="1" w:styleId="journaltitle">
    <w:name w:val="journaltitle"/>
    <w:basedOn w:val="DefaultParagraphFont"/>
    <w:rsid w:val="0063674A"/>
  </w:style>
  <w:style w:type="paragraph" w:customStyle="1" w:styleId="nav-linksstylessectiontitle-sc-1tike8v-3">
    <w:name w:val="nav-linksstyles__sectiontitle-sc-1tike8v-3"/>
    <w:basedOn w:val="Normal"/>
    <w:rsid w:val="0063674A"/>
    <w:pPr>
      <w:spacing w:before="100" w:beforeAutospacing="1" w:after="100" w:afterAutospacing="1"/>
    </w:pPr>
  </w:style>
  <w:style w:type="character" w:customStyle="1" w:styleId="text-sc-1amvtpj-0-span">
    <w:name w:val="text-sc-1amvtpj-0-span"/>
    <w:basedOn w:val="DefaultParagraphFont"/>
    <w:rsid w:val="0063674A"/>
  </w:style>
  <w:style w:type="character" w:customStyle="1" w:styleId="section-front-header-modulesubtitle">
    <w:name w:val="section-front-header-module__subtitle"/>
    <w:basedOn w:val="DefaultParagraphFont"/>
    <w:rsid w:val="0063674A"/>
  </w:style>
  <w:style w:type="character" w:customStyle="1" w:styleId="article-classifiergap">
    <w:name w:val="article-classifier__gap"/>
    <w:basedOn w:val="DefaultParagraphFont"/>
    <w:rsid w:val="0063674A"/>
  </w:style>
  <w:style w:type="character" w:customStyle="1" w:styleId="a-size-extra-large">
    <w:name w:val="a-size-extra-large"/>
    <w:basedOn w:val="DefaultParagraphFont"/>
    <w:rsid w:val="0063674A"/>
  </w:style>
  <w:style w:type="paragraph" w:customStyle="1" w:styleId="generic-articlebody">
    <w:name w:val="generic-article__body"/>
    <w:basedOn w:val="Normal"/>
    <w:rsid w:val="0063674A"/>
    <w:pPr>
      <w:spacing w:before="100" w:beforeAutospacing="1" w:after="100" w:afterAutospacing="1"/>
    </w:pPr>
  </w:style>
  <w:style w:type="character" w:customStyle="1" w:styleId="m-3219784662334730384gmail-style13ptbold">
    <w:name w:val="m_-3219784662334730384gmail-style13ptbold"/>
    <w:basedOn w:val="DefaultParagraphFont"/>
    <w:rsid w:val="0063674A"/>
  </w:style>
  <w:style w:type="character" w:customStyle="1" w:styleId="m-6919561637539550718gmail-style13ptbold">
    <w:name w:val="m_-6919561637539550718gmail-style13ptbold"/>
    <w:basedOn w:val="DefaultParagraphFont"/>
    <w:rsid w:val="0063674A"/>
  </w:style>
  <w:style w:type="character" w:customStyle="1" w:styleId="m-6919561637539550718gmail-styleunderline">
    <w:name w:val="m_-6919561637539550718gmail-styleunderline"/>
    <w:basedOn w:val="DefaultParagraphFont"/>
    <w:rsid w:val="0063674A"/>
  </w:style>
  <w:style w:type="paragraph" w:customStyle="1" w:styleId="element">
    <w:name w:val="element"/>
    <w:basedOn w:val="Normal"/>
    <w:rsid w:val="0063674A"/>
    <w:pPr>
      <w:spacing w:before="100" w:beforeAutospacing="1" w:after="100" w:afterAutospacing="1"/>
    </w:pPr>
  </w:style>
  <w:style w:type="character" w:customStyle="1" w:styleId="creditlabel">
    <w:name w:val="credit_label"/>
    <w:basedOn w:val="DefaultParagraphFont"/>
    <w:rsid w:val="0063674A"/>
  </w:style>
  <w:style w:type="paragraph" w:customStyle="1" w:styleId="speakable-paragraph">
    <w:name w:val="speakable-paragraph"/>
    <w:basedOn w:val="Normal"/>
    <w:rsid w:val="0063674A"/>
    <w:pPr>
      <w:spacing w:before="100" w:beforeAutospacing="1" w:after="100" w:afterAutospacing="1"/>
    </w:pPr>
  </w:style>
  <w:style w:type="paragraph" w:customStyle="1" w:styleId="excerpt">
    <w:name w:val="excerpt"/>
    <w:basedOn w:val="Normal"/>
    <w:rsid w:val="0063674A"/>
    <w:pPr>
      <w:spacing w:before="100" w:beforeAutospacing="1" w:after="100" w:afterAutospacing="1"/>
    </w:pPr>
  </w:style>
  <w:style w:type="character" w:customStyle="1" w:styleId="by">
    <w:name w:val="by"/>
    <w:basedOn w:val="DefaultParagraphFont"/>
    <w:rsid w:val="0063674A"/>
  </w:style>
  <w:style w:type="paragraph" w:customStyle="1" w:styleId="cardbody0">
    <w:name w:val="cardbody"/>
    <w:basedOn w:val="Normal"/>
    <w:rsid w:val="0063674A"/>
    <w:pPr>
      <w:spacing w:before="100" w:beforeAutospacing="1" w:after="100" w:afterAutospacing="1"/>
    </w:pPr>
  </w:style>
  <w:style w:type="paragraph" w:customStyle="1" w:styleId="Textbody">
    <w:name w:val="Text body"/>
    <w:basedOn w:val="Normal"/>
    <w:rsid w:val="0063674A"/>
    <w:pPr>
      <w:widowControl w:val="0"/>
      <w:tabs>
        <w:tab w:val="left" w:pos="709"/>
      </w:tabs>
      <w:suppressAutoHyphens/>
      <w:spacing w:after="120" w:line="240" w:lineRule="auto"/>
    </w:pPr>
    <w:rPr>
      <w:rFonts w:ascii="Times New Roman" w:eastAsia="Arial Unicode MS" w:hAnsi="Times New Roman" w:cs="Arial Unicode MS"/>
      <w:lang w:eastAsia="zh-CN" w:bidi="hi-IN"/>
    </w:rPr>
  </w:style>
  <w:style w:type="character" w:customStyle="1" w:styleId="apple-tab-span">
    <w:name w:val="apple-tab-span"/>
    <w:basedOn w:val="DefaultParagraphFont"/>
    <w:rsid w:val="0063674A"/>
  </w:style>
  <w:style w:type="character" w:customStyle="1" w:styleId="xn-location">
    <w:name w:val="xn-location"/>
    <w:basedOn w:val="DefaultParagraphFont"/>
    <w:rsid w:val="0063674A"/>
  </w:style>
  <w:style w:type="character" w:customStyle="1" w:styleId="xn-chron">
    <w:name w:val="xn-chron"/>
    <w:basedOn w:val="DefaultParagraphFont"/>
    <w:rsid w:val="0063674A"/>
  </w:style>
  <w:style w:type="character" w:customStyle="1" w:styleId="xn-money">
    <w:name w:val="xn-money"/>
    <w:basedOn w:val="DefaultParagraphFont"/>
    <w:rsid w:val="0063674A"/>
  </w:style>
  <w:style w:type="character" w:customStyle="1" w:styleId="xn-person">
    <w:name w:val="xn-person"/>
    <w:basedOn w:val="DefaultParagraphFont"/>
    <w:rsid w:val="0063674A"/>
  </w:style>
  <w:style w:type="paragraph" w:customStyle="1" w:styleId="messagelistitem-1-jvgy">
    <w:name w:val="messagelistitem-1-jvgy"/>
    <w:basedOn w:val="Normal"/>
    <w:rsid w:val="0063674A"/>
    <w:pPr>
      <w:spacing w:before="100" w:beforeAutospacing="1" w:after="100" w:afterAutospacing="1" w:line="240" w:lineRule="auto"/>
    </w:pPr>
    <w:rPr>
      <w:rFonts w:ascii="Times New Roman" w:eastAsia="Times New Roman" w:hAnsi="Times New Roman" w:cs="Times New Roman"/>
      <w:sz w:val="24"/>
    </w:rPr>
  </w:style>
  <w:style w:type="character" w:customStyle="1" w:styleId="InternetLink">
    <w:name w:val="Internet Link"/>
    <w:basedOn w:val="DefaultParagraphFont"/>
    <w:rsid w:val="0063674A"/>
    <w:rPr>
      <w:color w:val="00000A"/>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pi.org/publication/charting-wage-stagnation/" TargetMode="External"/><Relationship Id="rId18" Type="http://schemas.openxmlformats.org/officeDocument/2006/relationships/hyperlink" Target="https://www.epi.org/publication/why-unions-are-good-for-workers-especially-in-a-crisis-like-covid-19-12-policies-that-would-boost-worker-rights-safety-and-wages/" TargetMode="External"/><Relationship Id="rId26" Type="http://schemas.openxmlformats.org/officeDocument/2006/relationships/hyperlink" Target="https://www.jstor.org/stable/2669299?seq=1" TargetMode="External"/><Relationship Id="rId21" Type="http://schemas.openxmlformats.org/officeDocument/2006/relationships/hyperlink" Target="https://www.nber.org/papers/w24587" TargetMode="External"/><Relationship Id="rId34" Type="http://schemas.openxmlformats.org/officeDocument/2006/relationships/hyperlink" Target="https://www.newstatesman.com/world/2021/04/joe-biden-s-first-100-days-have-been-action-packed-foreign-policy-he" TargetMode="External"/><Relationship Id="rId7" Type="http://schemas.openxmlformats.org/officeDocument/2006/relationships/settings" Target="settings.xml"/><Relationship Id="rId12" Type="http://schemas.openxmlformats.org/officeDocument/2006/relationships/hyperlink" Target="https://www.nber.org/papers/w24587" TargetMode="External"/><Relationship Id="rId17" Type="http://schemas.openxmlformats.org/officeDocument/2006/relationships/hyperlink" Target="https://www.epi.org/publication/why-unions-are-good-for-workers-especially-in-a-crisis-like-covid-19-12-policies-that-would-boost-worker-rights-safety-and-wages/" TargetMode="External"/><Relationship Id="rId25" Type="http://schemas.openxmlformats.org/officeDocument/2006/relationships/hyperlink" Target="https://people.duke.edu/~ds381/papers/Stegmueller_Becher_UnionsRepresentation_Jan2019.pdf" TargetMode="External"/><Relationship Id="rId33" Type="http://schemas.openxmlformats.org/officeDocument/2006/relationships/hyperlink" Target="https://www.newstatesman.com/international-politics/democracy-international-politics/2021/11/liberal-democracy-is-still-under-threat" TargetMode="External"/><Relationship Id="rId2" Type="http://schemas.openxmlformats.org/officeDocument/2006/relationships/customXml" Target="../customXml/item2.xml"/><Relationship Id="rId16" Type="http://schemas.openxmlformats.org/officeDocument/2006/relationships/hyperlink" Target="https://www.epi.org/publication/why-unions-are-good-for-workers-especially-in-a-crisis-like-covid-19-12-policies-that-would-boost-worker-rights-safety-and-wages/" TargetMode="External"/><Relationship Id="rId20" Type="http://schemas.openxmlformats.org/officeDocument/2006/relationships/hyperlink" Target="https://equitablegrowth.org/the-wage-divide-for-black-and-latinx-workers-goes-deeper-than-a-skills-gap-or-requiring-more-credentials/" TargetMode="External"/><Relationship Id="rId29" Type="http://schemas.openxmlformats.org/officeDocument/2006/relationships/hyperlink" Target="https://c212.net/c/link/?t=0&amp;l=en&amp;o=3259834-1&amp;h=989208436&amp;u=http%3A%2F%2Fwww.pilma.org%2Funionjobs&amp;a=www.pilma.org%2Funionjob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ber.org/papers/w24587" TargetMode="External"/><Relationship Id="rId24" Type="http://schemas.openxmlformats.org/officeDocument/2006/relationships/hyperlink" Target="https://investorsforhumanrights.org/corporate-capture" TargetMode="External"/><Relationship Id="rId32" Type="http://schemas.openxmlformats.org/officeDocument/2006/relationships/hyperlink" Target="https://www.preprints.org/manuscript/202104.0397/v1"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epi.org/publication/why-unions-are-good-for-workers-especially-in-a-crisis-like-covid-19-12-policies-that-would-boost-worker-rights-safety-and-wages/" TargetMode="External"/><Relationship Id="rId23" Type="http://schemas.openxmlformats.org/officeDocument/2006/relationships/hyperlink" Target="https://equitablegrowth.org/understanding-the-importance-of-monopsony-power-in-the-u-s-labor-market/" TargetMode="External"/><Relationship Id="rId28" Type="http://schemas.openxmlformats.org/officeDocument/2006/relationships/hyperlink" Target="https://www.prnewswire.com/news-releases/new-study-shows-partnership-between-new-yorks-skilled-craft-unions-and-the-biopharmaceutical-industry-resulted-in-nearly-3-billion-in-investment-over-six-years-301355420.html" TargetMode="External"/><Relationship Id="rId36" Type="http://schemas.openxmlformats.org/officeDocument/2006/relationships/fontTable" Target="fontTable.xml"/><Relationship Id="rId10" Type="http://schemas.openxmlformats.org/officeDocument/2006/relationships/hyperlink" Target="https://www.bls.gov/news.release/pdf/union2.pdf" TargetMode="External"/><Relationship Id="rId19" Type="http://schemas.openxmlformats.org/officeDocument/2006/relationships/hyperlink" Target="https://www.nber.org/papers/w24587" TargetMode="External"/><Relationship Id="rId31" Type="http://schemas.openxmlformats.org/officeDocument/2006/relationships/hyperlink" Target="https://www.ncbi.nlm.nih.gov/pmc/articles/PMC4585064/" TargetMode="External"/><Relationship Id="rId4" Type="http://schemas.openxmlformats.org/officeDocument/2006/relationships/customXml" Target="../customXml/item4.xml"/><Relationship Id="rId9" Type="http://schemas.openxmlformats.org/officeDocument/2006/relationships/hyperlink" Target="https://www.bls.gov/news.release/pdf/union2.pdf" TargetMode="External"/><Relationship Id="rId14" Type="http://schemas.openxmlformats.org/officeDocument/2006/relationships/hyperlink" Target="https://www.asanet.org/sites/default/files/savvy/images/journals/docs/pdf/asr/WesternandRosenfeld.pdf" TargetMode="External"/><Relationship Id="rId22" Type="http://schemas.openxmlformats.org/officeDocument/2006/relationships/hyperlink" Target="https://equitablegrowth.org/factsheet-the-pro-act-addresses-income-inequality-by-boosting-the-organizing-power-of-u-s-workers/" TargetMode="External"/><Relationship Id="rId27" Type="http://schemas.openxmlformats.org/officeDocument/2006/relationships/hyperlink" Target="https://prospect.org/labor/unions-boost-democratic-participation/" TargetMode="External"/><Relationship Id="rId30" Type="http://schemas.openxmlformats.org/officeDocument/2006/relationships/hyperlink" Target="https://c212.net/c/link/?t=0&amp;l=en&amp;o=3259834-1&amp;h=257710729&amp;u=http%3A%2F%2Fwww.pilma.org%2F&amp;a=www.pilma.org" TargetMode="External"/><Relationship Id="rId35" Type="http://schemas.openxmlformats.org/officeDocument/2006/relationships/hyperlink" Target="https://www.economist.com/open-future/2018/09/26/we-need-a-post-liberal-order-now"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ukasroyb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86881F8-10E5-EF46-AF55-8BC11F231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19</Pages>
  <Words>9703</Words>
  <Characters>55310</Characters>
  <Application>Microsoft Office Word</Application>
  <DocSecurity>0</DocSecurity>
  <Lines>460</Lines>
  <Paragraphs>129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64884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Lukas Roybal</cp:lastModifiedBy>
  <cp:revision>3</cp:revision>
  <dcterms:created xsi:type="dcterms:W3CDTF">2021-11-21T17:38:00Z</dcterms:created>
  <dcterms:modified xsi:type="dcterms:W3CDTF">2021-11-21T18:25:00Z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