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FFEE" w14:textId="447D19D9" w:rsidR="00EE0480" w:rsidRDefault="00EE0480" w:rsidP="00EE0480">
      <w:pPr>
        <w:pStyle w:val="Heading2"/>
      </w:pPr>
      <w:r>
        <w:t>1ac</w:t>
      </w:r>
    </w:p>
    <w:p w14:paraId="6ADE467F" w14:textId="48568CF9" w:rsidR="00EE0480" w:rsidRPr="003010D8" w:rsidRDefault="00EE0480" w:rsidP="00EE0480">
      <w:pPr>
        <w:pStyle w:val="Heading4"/>
      </w:pPr>
      <w:r>
        <w:t>Plan- The United States ought to recognize an unconditional right to strike for workers.</w:t>
      </w:r>
    </w:p>
    <w:p w14:paraId="6C43634E" w14:textId="77777777" w:rsidR="00EE0480" w:rsidRDefault="00EE0480" w:rsidP="00EE0480">
      <w:pPr>
        <w:pStyle w:val="Heading3"/>
      </w:pPr>
      <w:r>
        <w:lastRenderedPageBreak/>
        <w:t xml:space="preserve">Advantage   </w:t>
      </w:r>
    </w:p>
    <w:p w14:paraId="70459A33" w14:textId="77777777" w:rsidR="00EE0480" w:rsidRDefault="00EE0480" w:rsidP="00EE0480">
      <w:pPr>
        <w:pStyle w:val="Heading4"/>
      </w:pPr>
      <w:r>
        <w:t xml:space="preserve">The Advantage is Unions </w:t>
      </w:r>
    </w:p>
    <w:p w14:paraId="393981E6" w14:textId="77777777" w:rsidR="00EE0480" w:rsidRDefault="00EE0480" w:rsidP="00EE0480">
      <w:pPr>
        <w:pStyle w:val="Heading4"/>
      </w:pPr>
      <w:r>
        <w:t>Scenario 1 is Innovation</w:t>
      </w:r>
    </w:p>
    <w:p w14:paraId="6E3939A1" w14:textId="77777777" w:rsidR="00EE0480" w:rsidRDefault="00EE0480" w:rsidP="00EE0480">
      <w:pPr>
        <w:pStyle w:val="Heading4"/>
      </w:pPr>
      <w:r>
        <w:t xml:space="preserve">Unionization percentages in the US are declining. </w:t>
      </w:r>
    </w:p>
    <w:p w14:paraId="2464D6F7" w14:textId="77777777" w:rsidR="00EE0480" w:rsidRPr="002F4EF0" w:rsidRDefault="00EE0480" w:rsidP="00EE0480">
      <w:r w:rsidRPr="002F4EF0">
        <w:t>Human Rights Watch, 4-29-2021, "Why the US PRO Act Matters for the Right to Unionize: Questions and Answers," https://www.hrw.org/news/2021/04/29/why-us-pro-act-matters-right-unionize-questions-and-answers</w:t>
      </w:r>
    </w:p>
    <w:p w14:paraId="4B9796C6" w14:textId="77777777" w:rsidR="00EE0480" w:rsidRPr="002F4EF0" w:rsidRDefault="00EE0480" w:rsidP="00EE0480">
      <w:r w:rsidRPr="002F4EF0">
        <w:t>What is the state of union membership in the United States?</w:t>
      </w:r>
      <w:r>
        <w:t xml:space="preserve"> (Loyola IB)</w:t>
      </w:r>
    </w:p>
    <w:p w14:paraId="118009FE" w14:textId="77777777" w:rsidR="00EE0480" w:rsidRPr="002F4EF0" w:rsidRDefault="00EE0480" w:rsidP="00EE0480">
      <w:r w:rsidRPr="002F4EF0">
        <w:t xml:space="preserve">In </w:t>
      </w:r>
      <w:r w:rsidRPr="002240F2">
        <w:rPr>
          <w:rStyle w:val="Emphasis"/>
          <w:highlight w:val="cyan"/>
        </w:rPr>
        <w:t>2020</w:t>
      </w:r>
      <w:r w:rsidRPr="00AB483B">
        <w:rPr>
          <w:rStyle w:val="StyleUnderline"/>
        </w:rPr>
        <w:t>, after a period of steady decline, union membership</w:t>
      </w:r>
      <w:r w:rsidRPr="002F4EF0">
        <w:t xml:space="preserve"> (the share of workers who are members of a union, also referred to as union density) in </w:t>
      </w:r>
      <w:r w:rsidRPr="002240F2">
        <w:rPr>
          <w:rStyle w:val="Emphasis"/>
          <w:highlight w:val="cyan"/>
        </w:rPr>
        <w:t>the U</w:t>
      </w:r>
      <w:r w:rsidRPr="00AB483B">
        <w:rPr>
          <w:rStyle w:val="Emphasis"/>
        </w:rPr>
        <w:t xml:space="preserve">nited </w:t>
      </w:r>
      <w:r w:rsidRPr="002240F2">
        <w:rPr>
          <w:rStyle w:val="Emphasis"/>
          <w:highlight w:val="cyan"/>
        </w:rPr>
        <w:t>S</w:t>
      </w:r>
      <w:r w:rsidRPr="002240F2">
        <w:rPr>
          <w:rStyle w:val="Emphasis"/>
        </w:rPr>
        <w:t>t</w:t>
      </w:r>
      <w:r w:rsidRPr="00AB483B">
        <w:rPr>
          <w:rStyle w:val="Emphasis"/>
        </w:rPr>
        <w:t xml:space="preserve">ates </w:t>
      </w:r>
      <w:r w:rsidRPr="002240F2">
        <w:rPr>
          <w:rStyle w:val="Emphasis"/>
          <w:highlight w:val="cyan"/>
        </w:rPr>
        <w:t>stood at a very low </w:t>
      </w:r>
      <w:hyperlink r:id="rId9" w:tgtFrame="_blank" w:history="1">
        <w:r w:rsidRPr="002240F2">
          <w:rPr>
            <w:rStyle w:val="Emphasis"/>
            <w:rFonts w:eastAsiaTheme="majorEastAsia"/>
            <w:highlight w:val="cyan"/>
          </w:rPr>
          <w:t>10.8 percent</w:t>
        </w:r>
      </w:hyperlink>
      <w:r w:rsidRPr="002F4EF0">
        <w:t xml:space="preserve">. The share of US workers with </w:t>
      </w:r>
      <w:r w:rsidRPr="00AB483B">
        <w:rPr>
          <w:rStyle w:val="StyleUnderline"/>
        </w:rPr>
        <w:t>collective bargaining coverage</w:t>
      </w:r>
      <w:r w:rsidRPr="002F4EF0">
        <w:t xml:space="preserve"> (those represented by a union, including nonunion members) </w:t>
      </w:r>
      <w:r w:rsidRPr="002240F2">
        <w:rPr>
          <w:rStyle w:val="Emphasis"/>
          <w:highlight w:val="cyan"/>
        </w:rPr>
        <w:t>was similarly low, at </w:t>
      </w:r>
      <w:hyperlink r:id="rId10" w:tgtFrame="_blank" w:history="1">
        <w:r w:rsidRPr="002240F2">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780C0380" w14:textId="77777777" w:rsidR="00EE0480" w:rsidRDefault="00EE0480" w:rsidP="00EE0480">
      <w:r w:rsidRPr="002F4EF0">
        <w:t>Historical </w:t>
      </w:r>
      <w:hyperlink r:id="rId11" w:tgtFrame="_blank" w:history="1">
        <w:r w:rsidRPr="002F4EF0">
          <w:rPr>
            <w:rStyle w:val="Hyperlink"/>
            <w:rFonts w:eastAsiaTheme="majorEastAsia"/>
          </w:rPr>
          <w:t>data</w:t>
        </w:r>
      </w:hyperlink>
      <w:r w:rsidRPr="002F4EF0">
        <w:t xml:space="preserve"> show that the </w:t>
      </w:r>
      <w:r w:rsidRPr="002240F2">
        <w:rPr>
          <w:rStyle w:val="StyleUnderline"/>
          <w:highlight w:val="cyan"/>
        </w:rPr>
        <w:t>decline in </w:t>
      </w:r>
      <w:hyperlink r:id="rId12" w:tgtFrame="_blank" w:history="1">
        <w:r w:rsidRPr="002240F2">
          <w:rPr>
            <w:rStyle w:val="StyleUnderline"/>
            <w:rFonts w:eastAsiaTheme="majorEastAsia"/>
            <w:highlight w:val="cyan"/>
          </w:rPr>
          <w:t>bargaining</w:t>
        </w:r>
      </w:hyperlink>
      <w:r w:rsidRPr="002240F2">
        <w:rPr>
          <w:rStyle w:val="StyleUnderline"/>
          <w:highlight w:val="cyan"/>
        </w:rPr>
        <w:t> power coincided with stagnating </w:t>
      </w:r>
      <w:hyperlink r:id="rId13" w:tgtFrame="_blank" w:history="1">
        <w:r w:rsidRPr="002240F2">
          <w:rPr>
            <w:rStyle w:val="StyleUnderline"/>
            <w:rFonts w:eastAsiaTheme="majorEastAsia"/>
            <w:highlight w:val="cyan"/>
          </w:rPr>
          <w:t xml:space="preserve">wages </w:t>
        </w:r>
        <w:r w:rsidRPr="002240F2">
          <w:rPr>
            <w:rStyle w:val="StyleUnderline"/>
            <w:rFonts w:eastAsiaTheme="majorEastAsia"/>
          </w:rPr>
          <w:t>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7FEF4879" w14:textId="77777777" w:rsidR="00EE0480" w:rsidRDefault="00EE0480" w:rsidP="00EE0480">
      <w:r w:rsidRPr="002F4EF0">
        <w:t xml:space="preserve">Presently, </w:t>
      </w:r>
      <w:r w:rsidRPr="002240F2">
        <w:rPr>
          <w:rStyle w:val="Emphasis"/>
          <w:highlight w:val="cyan"/>
        </w:rPr>
        <w:t>a worker covered by a collective bargaining agreement in the U</w:t>
      </w:r>
      <w:r w:rsidRPr="00AB483B">
        <w:rPr>
          <w:rStyle w:val="Emphasis"/>
        </w:rPr>
        <w:t xml:space="preserve">nited </w:t>
      </w:r>
      <w:r w:rsidRPr="002240F2">
        <w:rPr>
          <w:rStyle w:val="Emphasis"/>
          <w:highlight w:val="cyan"/>
        </w:rPr>
        <w:t>S</w:t>
      </w:r>
      <w:r w:rsidRPr="00AB483B">
        <w:rPr>
          <w:rStyle w:val="Emphasis"/>
        </w:rPr>
        <w:t>tates </w:t>
      </w:r>
      <w:hyperlink r:id="rId15" w:tgtFrame="_blank" w:history="1">
        <w:r w:rsidRPr="002240F2">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2240F2">
        <w:rPr>
          <w:highlight w:val="cyan"/>
        </w:rPr>
        <w:t xml:space="preserve">and </w:t>
      </w:r>
      <w:r w:rsidRPr="002240F2">
        <w:rPr>
          <w:rStyle w:val="Emphasis"/>
          <w:highlight w:val="cyan"/>
        </w:rPr>
        <w:t>experience in a nonunionized</w:t>
      </w:r>
      <w:r w:rsidRPr="00AB483B">
        <w:rPr>
          <w:rStyle w:val="Emphasis"/>
        </w:rPr>
        <w:t xml:space="preserve"> </w:t>
      </w:r>
      <w:r w:rsidRPr="002240F2">
        <w:rPr>
          <w:rStyle w:val="Emphasis"/>
          <w:highlight w:val="cyan"/>
        </w:rPr>
        <w:t>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19BC3748" w14:textId="77777777" w:rsidR="00EE0480" w:rsidRDefault="00EE0480" w:rsidP="00EE0480">
      <w:pPr>
        <w:pStyle w:val="Heading4"/>
      </w:pPr>
      <w:r>
        <w:t>Strikes generate support for unions – its critical to their power</w:t>
      </w:r>
    </w:p>
    <w:p w14:paraId="64A1793B" w14:textId="77777777" w:rsidR="00EE0480" w:rsidRDefault="00EE0480" w:rsidP="00EE0480">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21B4AF7E" w14:textId="77777777" w:rsidR="00EE0480" w:rsidRDefault="00EE0480" w:rsidP="00EE0480">
      <w:r>
        <w:t xml:space="preserve">We examined </w:t>
      </w:r>
      <w:r w:rsidRPr="006E2394">
        <w:rPr>
          <w:rStyle w:val="Emphasis"/>
          <w:highlight w:val="cyan"/>
        </w:rPr>
        <w:t>the political consequences</w:t>
      </w:r>
      <w:r w:rsidRPr="006E2394">
        <w:rPr>
          <w:rStyle w:val="Emphasis"/>
        </w:rPr>
        <w:t xml:space="preserve"> </w:t>
      </w:r>
      <w:r w:rsidRPr="006E2394">
        <w:t xml:space="preserve">of large-scale teacher </w:t>
      </w:r>
      <w:r w:rsidRPr="006E2394">
        <w:rPr>
          <w:highlight w:val="cyan"/>
        </w:rPr>
        <w:t>strikes,</w:t>
      </w:r>
      <w:r>
        <w:t xml:space="preserve"> studying how firsthand exposure changed mass attitudes and public preferences. Across a range of specifications and approaches, we find that increased </w:t>
      </w:r>
      <w:r w:rsidRPr="006E2394">
        <w:rPr>
          <w:highlight w:val="cyan"/>
        </w:rPr>
        <w:t xml:space="preserve">exposure to the strikes </w:t>
      </w:r>
      <w:r w:rsidRPr="006E2394">
        <w:rPr>
          <w:rStyle w:val="Emphasis"/>
          <w:highlight w:val="cyan"/>
        </w:rPr>
        <w:t>led to greater support for the walkouts</w:t>
      </w:r>
      <w:r>
        <w:t xml:space="preserve">, </w:t>
      </w:r>
      <w:r w:rsidRPr="00463DA2">
        <w:rPr>
          <w:rStyle w:val="StyleUnderline"/>
        </w:rPr>
        <w:t xml:space="preserve">more support for legal rights for teachers and unions, and, especially, greater personal interest in labor action at people’s own jobs, though not necessarily through traditional </w:t>
      </w:r>
      <w:r w:rsidRPr="00463DA2">
        <w:rPr>
          <w:rStyle w:val="StyleUnderline"/>
        </w:rPr>
        <w:lastRenderedPageBreak/>
        <w:t>unions.</w:t>
      </w:r>
      <w:r>
        <w:t xml:space="preserve"> Returning to the theoretical expectations we outlined earlier, the teacher strikes appear to have changed the ways that parents think about the labor movement</w:t>
      </w:r>
      <w:r w:rsidRPr="006E2394">
        <w:rPr>
          <w:highlight w:val="cyan"/>
        </w:rPr>
        <w:t xml:space="preserve">, </w:t>
      </w:r>
      <w:r w:rsidRPr="006E2394">
        <w:rPr>
          <w:rStyle w:val="Emphasis"/>
          <w:highlight w:val="cyan"/>
        </w:rPr>
        <w:t>generating 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6E2394">
        <w:rPr>
          <w:rStyle w:val="StyleUnderline"/>
          <w:highlight w:val="cyan"/>
        </w:rPr>
        <w:t>social movements and mobilizations</w:t>
      </w:r>
      <w:proofErr w:type="gramEnd"/>
      <w:r w:rsidRPr="006E2394">
        <w:rPr>
          <w:rStyle w:val="StyleUnderline"/>
          <w:highlight w:val="cyan"/>
        </w:rPr>
        <w:t xml:space="preserve"> can play in teaching noninvolved members about the movement and 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6E2394">
        <w:rPr>
          <w:rStyle w:val="StyleUnderline"/>
          <w:highlight w:val="cyan"/>
        </w:rPr>
        <w:t>We therefore think that our results represent more 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6E2394">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2BBD2D32" w14:textId="77777777" w:rsidR="00EE0480" w:rsidRDefault="00EE0480" w:rsidP="00EE0480">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6E2394">
        <w:rPr>
          <w:rStyle w:val="StyleUnderline"/>
          <w:highlight w:val="cyan"/>
        </w:rPr>
        <w:t>strikes we study here represent a hard test for building public support</w:t>
      </w:r>
      <w:r w:rsidRPr="00463DA2">
        <w:rPr>
          <w:rStyle w:val="StyleUnderline"/>
        </w:rPr>
        <w:t xml:space="preserve">. The affected states had relatively weak public sector labor movements, meaning that few individuals had personal connections to unions; most were also generally conservative and Republican leaning, further </w:t>
      </w:r>
      <w:r w:rsidRPr="006E2394">
        <w:rPr>
          <w:rStyle w:val="StyleUnderline"/>
          <w:highlight w:val="cyan"/>
        </w:rPr>
        <w:t>potentially reducing the receptivity of the public to the teachers’ demands</w:t>
      </w:r>
      <w:r w:rsidRPr="006E2394">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6E2394">
        <w:rPr>
          <w:rStyle w:val="StyleUnderline"/>
          <w:highlight w:val="cyan"/>
        </w:rPr>
        <w:t xml:space="preserve">strikes are </w:t>
      </w:r>
      <w:r w:rsidRPr="006122FC">
        <w:rPr>
          <w:rStyle w:val="StyleUnderline"/>
        </w:rPr>
        <w:t>likely t</w:t>
      </w:r>
      <w:r w:rsidRPr="006E2394">
        <w:rPr>
          <w:rStyle w:val="StyleUnderline"/>
          <w:highlight w:val="cyan"/>
        </w:rPr>
        <w:t xml:space="preserve">o be successful in other contexts where involved employees can successfully leverage close connections to the clients and customers they serve and connect their grievances to the </w:t>
      </w:r>
      <w:r w:rsidRPr="006E2394">
        <w:rPr>
          <w:rStyle w:val="StyleUnderline"/>
          <w:highlight w:val="cyan"/>
        </w:rPr>
        <w:lastRenderedPageBreak/>
        <w:t>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6122FC">
        <w:rPr>
          <w:highlight w:val="cyan"/>
        </w:rPr>
        <w:t>the mass 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6122FC">
        <w:rPr>
          <w:highlight w:val="cyan"/>
        </w:rPr>
        <w:t>analysis of the mechanisms driving our results suggests that it was not necessarily information</w:t>
      </w:r>
      <w:r>
        <w:t xml:space="preserve"> about poor school quality or the strikes themselves that changed parents’ minds, but perhaps the fact that the teachers were discussing the public goods they were seeking for the broader community. We anticipate </w:t>
      </w:r>
      <w:r w:rsidRPr="006122FC">
        <w:rPr>
          <w:highlight w:val="cyan"/>
        </w:rPr>
        <w:t>that strikes or walkouts that adopt a similar strategy</w:t>
      </w:r>
      <w:r>
        <w:t>—</w:t>
      </w:r>
      <w:proofErr w:type="gramStart"/>
      <w:r>
        <w:t>similar to</w:t>
      </w:r>
      <w:proofErr w:type="gramEnd"/>
      <w:r>
        <w:t xml:space="preserve"> the </w:t>
      </w:r>
      <w:r w:rsidRPr="006122FC">
        <w:rPr>
          <w:highlight w:val="cyan"/>
        </w:rPr>
        <w:t>notion of “bargaining for the common good”—</w:t>
      </w:r>
      <w:r>
        <w:t>would be most likely to register effects like ours in the future (</w:t>
      </w:r>
      <w:proofErr w:type="spellStart"/>
      <w: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6122FC">
        <w:rPr>
          <w:rStyle w:val="Emphasis"/>
          <w:highlight w:val="cyan"/>
        </w:rPr>
        <w:t>private sector strikes have long sought to</w:t>
      </w:r>
      <w:r w:rsidRPr="006122FC">
        <w:rPr>
          <w:rStyle w:val="Emphasis"/>
        </w:rPr>
        <w:t xml:space="preserve"> </w:t>
      </w:r>
      <w:r w:rsidRPr="006122FC">
        <w:rPr>
          <w:rStyle w:val="Emphasis"/>
          <w:highlight w:val="cyan"/>
        </w:rPr>
        <w:t>amass public support</w:t>
      </w:r>
      <w:r>
        <w:t xml:space="preserve">, public-facing </w:t>
      </w:r>
      <w:r w:rsidRPr="006122FC">
        <w:rPr>
          <w:rStyle w:val="Emphasis"/>
          <w:highlight w:val="cyan"/>
        </w:rPr>
        <w:t>strikes are even more important for public sector labor unions</w:t>
      </w:r>
      <w:r>
        <w:t xml:space="preserve">, given their </w:t>
      </w:r>
      <w:r w:rsidRPr="006122FC">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6122FC">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137BA864" w14:textId="77777777" w:rsidR="00EE0480" w:rsidRPr="00A540C2" w:rsidRDefault="00EE0480" w:rsidP="00EE0480">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w:t>
      </w:r>
      <w:r w:rsidRPr="00586372">
        <w:rPr>
          <w:rStyle w:val="StyleUnderline"/>
        </w:rPr>
        <w:lastRenderedPageBreak/>
        <w:t xml:space="preserve">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9F7B3E9" w14:textId="77777777" w:rsidR="00EE0480" w:rsidRDefault="00EE0480" w:rsidP="00EE0480">
      <w:pPr>
        <w:pStyle w:val="Heading4"/>
      </w:pPr>
      <w:r>
        <w:t>Right to Strike mobilizes socio-economic inequality.</w:t>
      </w:r>
    </w:p>
    <w:p w14:paraId="7EBDB23B" w14:textId="77777777" w:rsidR="00EE0480" w:rsidRPr="005915E7" w:rsidRDefault="00EE0480" w:rsidP="00EE0480">
      <w:r w:rsidRPr="005915E7">
        <w:t>Human Rights Watch, 4-29-2021, "Why the US PRO Act Matters for the Right to Unionize: Questions and Answers," https://www.hrw.org/news/2021/04/29/why-us-pro-act-matters-right-unionize-questions-and-answers</w:t>
      </w:r>
    </w:p>
    <w:p w14:paraId="4E6B714D" w14:textId="77777777" w:rsidR="00EE0480" w:rsidRPr="005915E7" w:rsidRDefault="00EE0480" w:rsidP="00EE0480">
      <w:r w:rsidRPr="005915E7">
        <w:t>How does the right to organize affect economic and social inequality?</w:t>
      </w:r>
      <w:r>
        <w:t xml:space="preserve"> (Loyola IB)</w:t>
      </w:r>
    </w:p>
    <w:p w14:paraId="0AE67829" w14:textId="77777777" w:rsidR="00EE0480" w:rsidRPr="005915E7" w:rsidRDefault="00EE0480" w:rsidP="00EE0480">
      <w:r w:rsidRPr="00222D7B">
        <w:rPr>
          <w:rStyle w:val="StyleUnderline"/>
          <w:highlight w:val="cyan"/>
        </w:rPr>
        <w:t>Protecting</w:t>
      </w:r>
      <w:r w:rsidRPr="00AB483B">
        <w:rPr>
          <w:rStyle w:val="StyleUnderline"/>
        </w:rPr>
        <w:t xml:space="preserve"> the </w:t>
      </w:r>
      <w:r w:rsidRPr="00222D7B">
        <w:rPr>
          <w:rStyle w:val="StyleUnderline"/>
          <w:highlight w:val="cyan"/>
        </w:rPr>
        <w:t>rights to organize and bargain</w:t>
      </w:r>
      <w:r w:rsidRPr="00AB483B">
        <w:rPr>
          <w:rStyle w:val="StyleUnderline"/>
        </w:rPr>
        <w:t xml:space="preserve"> collectively </w:t>
      </w:r>
      <w:r w:rsidRPr="00222D7B">
        <w:rPr>
          <w:rStyle w:val="StyleUnderline"/>
          <w:highlight w:val="cyan"/>
        </w:rPr>
        <w:t>can play a key role in </w:t>
      </w:r>
      <w:hyperlink r:id="rId19" w:tgtFrame="_blank" w:history="1">
        <w:r w:rsidRPr="00222D7B">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222D7B">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469C608F" w14:textId="77777777" w:rsidR="00EE0480" w:rsidRPr="005915E7" w:rsidRDefault="00EE0480" w:rsidP="00EE0480">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222D7B">
        <w:rPr>
          <w:rStyle w:val="StyleUnderline"/>
          <w:highlight w:val="cyan"/>
        </w:rPr>
        <w:t>US shows that this approach overemphasizes the ability of individuals</w:t>
      </w:r>
      <w:r w:rsidRPr="00AB483B">
        <w:rPr>
          <w:rStyle w:val="StyleUnderline"/>
        </w:rPr>
        <w:t xml:space="preserve"> to pull themselves up by their bootstraps and </w:t>
      </w:r>
      <w:r w:rsidRPr="00222D7B">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8313978" w14:textId="77777777" w:rsidR="00EE0480" w:rsidRDefault="00EE0480" w:rsidP="00EE0480">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222D7B">
        <w:rPr>
          <w:rStyle w:val="StyleUnderline"/>
          <w:highlight w:val="cyan"/>
        </w:rPr>
        <w:t>policymakers</w:t>
      </w:r>
      <w:proofErr w:type="gramEnd"/>
      <w:r w:rsidRPr="00222D7B">
        <w:rPr>
          <w:rStyle w:val="StyleUnderline"/>
          <w:highlight w:val="cyan"/>
        </w:rPr>
        <w:t xml:space="preserve"> and government agencies to weaken workers’ rights</w:t>
      </w:r>
      <w:r w:rsidRPr="00AB483B">
        <w:rPr>
          <w:rStyle w:val="StyleUnderline"/>
        </w:rPr>
        <w:t xml:space="preserve"> </w:t>
      </w:r>
      <w:r w:rsidRPr="00222D7B">
        <w:rPr>
          <w:rStyle w:val="StyleUnderline"/>
          <w:highlight w:val="cyan"/>
        </w:rPr>
        <w:t>protections that the companies perceive to be detrimental to their business interests</w:t>
      </w:r>
      <w:r w:rsidRPr="00AB483B">
        <w:rPr>
          <w:rStyle w:val="StyleUnderline"/>
        </w:rPr>
        <w:t>.</w:t>
      </w:r>
      <w:r w:rsidRPr="005915E7">
        <w:t xml:space="preserve"> The </w:t>
      </w:r>
      <w:r w:rsidRPr="00222D7B">
        <w:rPr>
          <w:highlight w:val="cyan"/>
        </w:rPr>
        <w:t>co</w:t>
      </w:r>
      <w:r w:rsidRPr="00222D7B">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222D7B">
        <w:rPr>
          <w:rStyle w:val="Emphasis"/>
          <w:highlight w:val="cyan"/>
        </w:rPr>
        <w:t>Participation in unions also </w:t>
      </w:r>
      <w:hyperlink r:id="rId26" w:tgtFrame="_blank" w:history="1">
        <w:r w:rsidRPr="00222D7B">
          <w:rPr>
            <w:rStyle w:val="Emphasis"/>
            <w:rFonts w:eastAsiaTheme="majorEastAsia"/>
            <w:highlight w:val="cyan"/>
          </w:rPr>
          <w:t>appears</w:t>
        </w:r>
      </w:hyperlink>
      <w:r w:rsidRPr="00222D7B">
        <w:rPr>
          <w:rStyle w:val="Emphasis"/>
          <w:highlight w:val="cyan"/>
        </w:rPr>
        <w:t> to </w:t>
      </w:r>
      <w:hyperlink r:id="rId27" w:tgtFrame="_blank" w:history="1">
        <w:r w:rsidRPr="00222D7B">
          <w:rPr>
            <w:rStyle w:val="Emphasis"/>
            <w:rFonts w:eastAsiaTheme="majorEastAsia"/>
            <w:highlight w:val="cyan"/>
          </w:rPr>
          <w:t>promote voter participation</w:t>
        </w:r>
      </w:hyperlink>
      <w:r w:rsidRPr="00222D7B">
        <w:rPr>
          <w:rStyle w:val="Emphasis"/>
          <w:highlight w:val="cyan"/>
        </w:rPr>
        <w:t> in elections.</w:t>
      </w:r>
    </w:p>
    <w:p w14:paraId="1376A389" w14:textId="77777777" w:rsidR="00EE0480" w:rsidRDefault="00EE0480" w:rsidP="00EE0480">
      <w:pPr>
        <w:pStyle w:val="Heading4"/>
      </w:pPr>
      <w:r>
        <w:t>Unionization uniquely increases biopharma innovation.</w:t>
      </w:r>
    </w:p>
    <w:p w14:paraId="496C8AD2" w14:textId="77777777" w:rsidR="00EE0480" w:rsidRPr="00496ACF" w:rsidRDefault="00EE0480" w:rsidP="00EE0480">
      <w:pPr>
        <w:spacing w:after="0" w:line="240" w:lineRule="auto"/>
        <w:rPr>
          <w:rFonts w:ascii="Times New Roman" w:eastAsia="Times New Roman" w:hAnsi="Times New Roman" w:cs="Times New Roman"/>
          <w:sz w:val="24"/>
        </w:rPr>
      </w:pPr>
      <w:proofErr w:type="spellStart"/>
      <w:r w:rsidRPr="006A52CB">
        <w:rPr>
          <w:rStyle w:val="Style13ptBold"/>
        </w:rPr>
        <w:t>Pilma</w:t>
      </w:r>
      <w:proofErr w:type="spellEnd"/>
      <w:r w:rsidRPr="006A52CB">
        <w:rPr>
          <w:rStyle w:val="Style13ptBold"/>
        </w:rPr>
        <w:t>, 8-16-2021</w:t>
      </w:r>
      <w:r w:rsidRPr="006A52CB">
        <w:t xml:space="preserve">, </w:t>
      </w:r>
      <w:r w:rsidRPr="00496ACF">
        <w:t>( Pharmaceutical Industry Labor-Management Association)</w:t>
      </w:r>
      <w:r>
        <w:t xml:space="preserve"> </w:t>
      </w:r>
      <w:r w:rsidRPr="006A52CB">
        <w:t xml:space="preserve">"New Study Shows Partnership Between New York's Skilled Craft Unions And The Biopharmaceutical Industry Resulted In Nearly $3 Billion In Investment Over Six Years," No Publication, </w:t>
      </w:r>
      <w:hyperlink r:id="rId28" w:history="1">
        <w:r w:rsidRPr="006A52CB">
          <w:rPr>
            <w:rStyle w:val="Hyperlink"/>
          </w:rPr>
          <w:t>https://www.prnewswire.com/news-releases/new-study-shows-partnership-between-new-yorks-skilled-craft-unions-and-the-biopharmaceutical-industry-resulted-in-nearly-3-billion-in-investment-over-six-years-301355420.html</w:t>
        </w:r>
      </w:hyperlink>
      <w:r>
        <w:t xml:space="preserve"> (Loyola IB)</w:t>
      </w:r>
    </w:p>
    <w:p w14:paraId="64168223" w14:textId="77777777" w:rsidR="00EE0480" w:rsidRPr="006A52CB" w:rsidRDefault="00EE0480" w:rsidP="00EE0480">
      <w:r w:rsidRPr="006A52CB">
        <w:t xml:space="preserve">NEW YORK, Aug. 16, 2021 /PRNewswire/ -- The </w:t>
      </w:r>
      <w:r w:rsidRPr="002126A2">
        <w:rPr>
          <w:rStyle w:val="StyleUnderline"/>
          <w:highlight w:val="cyan"/>
        </w:rPr>
        <w:t>Pharma</w:t>
      </w:r>
      <w:r w:rsidRPr="00834473">
        <w:rPr>
          <w:rStyle w:val="StyleUnderline"/>
        </w:rPr>
        <w:t xml:space="preserve">ceutical </w:t>
      </w:r>
      <w:r w:rsidRPr="002126A2">
        <w:rPr>
          <w:rStyle w:val="StyleUnderline"/>
          <w:highlight w:val="cyan"/>
        </w:rPr>
        <w:t>Industry Labor-Management Association</w:t>
      </w:r>
      <w:r w:rsidRPr="006A52CB">
        <w:t xml:space="preserve"> released an update to its </w:t>
      </w:r>
      <w:r w:rsidRPr="002126A2">
        <w:rPr>
          <w:rStyle w:val="StyleUnderline"/>
          <w:highlight w:val="cyan"/>
        </w:rPr>
        <w:t>first-of-its-kind report on the econ</w:t>
      </w:r>
      <w:r w:rsidRPr="00834473">
        <w:rPr>
          <w:rStyle w:val="StyleUnderline"/>
        </w:rPr>
        <w:t xml:space="preserve">omic impact </w:t>
      </w:r>
      <w:r w:rsidRPr="002126A2">
        <w:rPr>
          <w:rStyle w:val="StyleUnderline"/>
          <w:highlight w:val="cyan"/>
        </w:rPr>
        <w:t>of the long-</w:t>
      </w:r>
      <w:r w:rsidRPr="002126A2">
        <w:rPr>
          <w:rStyle w:val="StyleUnderline"/>
          <w:highlight w:val="cyan"/>
        </w:rPr>
        <w:lastRenderedPageBreak/>
        <w:t xml:space="preserve">standing partnership between </w:t>
      </w:r>
      <w:r w:rsidRPr="002126A2">
        <w:rPr>
          <w:rStyle w:val="StyleUnderline"/>
        </w:rPr>
        <w:t xml:space="preserve">skilled craft </w:t>
      </w:r>
      <w:r w:rsidRPr="002126A2">
        <w:rPr>
          <w:rStyle w:val="StyleUnderline"/>
          <w:highlight w:val="cyan"/>
        </w:rPr>
        <w:t>unions</w:t>
      </w:r>
      <w:r w:rsidRPr="00834473">
        <w:rPr>
          <w:rStyle w:val="StyleUnderline"/>
        </w:rPr>
        <w:t xml:space="preserve"> </w:t>
      </w:r>
      <w:r w:rsidRPr="002126A2">
        <w:rPr>
          <w:rStyle w:val="StyleUnderline"/>
          <w:highlight w:val="cyan"/>
        </w:rPr>
        <w:t>and the biopharmaceutical industry</w:t>
      </w:r>
      <w:r w:rsidRPr="006A52CB">
        <w:t xml:space="preserve"> in New York and 13 other states. The report found that New York building </w:t>
      </w:r>
      <w:r w:rsidRPr="002126A2">
        <w:rPr>
          <w:rStyle w:val="StyleUnderline"/>
          <w:highlight w:val="cyan"/>
        </w:rPr>
        <w:t>trades helped drive $2.93 billion in investment on major construction projects</w:t>
      </w:r>
      <w:r w:rsidRPr="006A52CB">
        <w:t xml:space="preserve"> (over $5 million) active at any point between 2015 and 2021. During the same </w:t>
      </w:r>
      <w:proofErr w:type="gramStart"/>
      <w:r w:rsidRPr="006A52CB">
        <w:t>time period</w:t>
      </w:r>
      <w:proofErr w:type="gramEnd"/>
      <w:r w:rsidRPr="006A52CB">
        <w:t xml:space="preserve">, </w:t>
      </w:r>
      <w:r w:rsidRPr="002126A2">
        <w:rPr>
          <w:rStyle w:val="StyleUnderline"/>
          <w:highlight w:val="cyan"/>
        </w:rPr>
        <w:t>skilled craft union worker earnings</w:t>
      </w:r>
      <w:r w:rsidRPr="00834473">
        <w:rPr>
          <w:rStyle w:val="StyleUnderline"/>
        </w:rPr>
        <w:t xml:space="preserve"> in New York reached </w:t>
      </w:r>
      <w:r w:rsidRPr="002126A2">
        <w:rPr>
          <w:rStyle w:val="StyleUnderline"/>
          <w:highlight w:val="cyan"/>
        </w:rPr>
        <w:t>nearly $112.5 million</w:t>
      </w:r>
      <w:r w:rsidRPr="006A52CB">
        <w:t xml:space="preserve"> – </w:t>
      </w:r>
      <w:r w:rsidRPr="002126A2">
        <w:rPr>
          <w:highlight w:val="cyan"/>
        </w:rPr>
        <w:t>representing more than 3 million hours of work</w:t>
      </w:r>
      <w:r w:rsidRPr="006A52CB">
        <w:t xml:space="preserve"> – in addition </w:t>
      </w:r>
      <w:r w:rsidRPr="00F42FBF">
        <w:rPr>
          <w:highlight w:val="cyan"/>
        </w:rPr>
        <w:t xml:space="preserve">to </w:t>
      </w:r>
      <w:r w:rsidRPr="00F42FBF">
        <w:rPr>
          <w:rStyle w:val="StyleUnderline"/>
          <w:highlight w:val="cyan"/>
        </w:rPr>
        <w:t>significant funding for union</w:t>
      </w:r>
      <w:r w:rsidRPr="00834473">
        <w:rPr>
          <w:rStyle w:val="StyleUnderline"/>
        </w:rPr>
        <w:t xml:space="preserve"> health insurance and pension benefits.</w:t>
      </w:r>
      <w:r w:rsidRPr="006A52CB">
        <w:t xml:space="preserve"> Updated from a study between 2012 and 2017, the study shows a steady growth in investment from the biopharmaceutical industry both in New York and in the US – with the investment and earnings growing every year since 2015.</w:t>
      </w:r>
    </w:p>
    <w:p w14:paraId="4E8B6F7A" w14:textId="77777777" w:rsidR="00EE0480" w:rsidRPr="006A52CB" w:rsidRDefault="00EE0480" w:rsidP="00EE0480">
      <w:r w:rsidRPr="006A52CB">
        <w:t xml:space="preserve">"This </w:t>
      </w:r>
      <w:r w:rsidRPr="00F42FBF">
        <w:rPr>
          <w:rStyle w:val="StyleUnderline"/>
          <w:highlight w:val="cyan"/>
        </w:rPr>
        <w:t>study demonstrates the value of the critical partnership between</w:t>
      </w:r>
      <w:r w:rsidRPr="00834473">
        <w:rPr>
          <w:rStyle w:val="StyleUnderline"/>
        </w:rPr>
        <w:t xml:space="preserve"> the </w:t>
      </w:r>
      <w:r w:rsidRPr="00F42FBF">
        <w:rPr>
          <w:rStyle w:val="StyleUnderline"/>
          <w:highlight w:val="cyan"/>
        </w:rPr>
        <w:t>biopharmaceutical industry</w:t>
      </w:r>
      <w:r w:rsidRPr="00834473">
        <w:rPr>
          <w:rStyle w:val="StyleUnderline"/>
        </w:rPr>
        <w:t xml:space="preserve"> and the </w:t>
      </w:r>
      <w:r w:rsidRPr="00F42FBF">
        <w:rPr>
          <w:rStyle w:val="StyleUnderline"/>
          <w:highlight w:val="cyan"/>
        </w:rPr>
        <w:t>skilled</w:t>
      </w:r>
      <w:r w:rsidRPr="00834473">
        <w:rPr>
          <w:rStyle w:val="StyleUnderline"/>
        </w:rPr>
        <w:t xml:space="preserve"> construction craft </w:t>
      </w:r>
      <w:r w:rsidRPr="00F42FBF">
        <w:rPr>
          <w:rStyle w:val="StyleUnderline"/>
          <w:highlight w:val="cyan"/>
        </w:rPr>
        <w:t>union</w:t>
      </w:r>
      <w:r w:rsidRPr="006A52CB">
        <w:t xml:space="preserve"> workers in New York," said Matthew </w:t>
      </w:r>
      <w:proofErr w:type="spellStart"/>
      <w:r w:rsidRPr="006A52CB">
        <w:t>Aracich</w:t>
      </w:r>
      <w:proofErr w:type="spellEnd"/>
      <w:r w:rsidRPr="006A52CB">
        <w:t xml:space="preserve">, President, Building and Construction Trades Council of Nassau &amp; Suffolk Counties. "As New York looks to recover from the human and economic losses of the COVID-19 pandemic, the biopharmaceutical industry – and the skilled union craft workers that work on industry jobsites– led in developing a path to recovery. Our </w:t>
      </w:r>
      <w:r w:rsidRPr="00F42FBF">
        <w:rPr>
          <w:rStyle w:val="Emphasis"/>
          <w:highlight w:val="cyan"/>
        </w:rPr>
        <w:t>members are proud of the work</w:t>
      </w:r>
      <w:r w:rsidRPr="00F42FBF">
        <w:rPr>
          <w:rStyle w:val="StyleUnderline"/>
        </w:rPr>
        <w:t xml:space="preserve"> </w:t>
      </w:r>
      <w:r w:rsidRPr="00F42FBF">
        <w:rPr>
          <w:rStyle w:val="Emphasis"/>
        </w:rPr>
        <w:t xml:space="preserve">they </w:t>
      </w:r>
      <w:r w:rsidRPr="00F42FBF">
        <w:rPr>
          <w:rStyle w:val="Emphasis"/>
          <w:highlight w:val="cyan"/>
        </w:rPr>
        <w:t>provided to help bring an end to the pandemic</w:t>
      </w:r>
      <w:r w:rsidRPr="006A52CB">
        <w:t>. Here in New York, the biopharmaceutical industry relies on high quality training, skills and safety of our members in both building and retrofitting complex facilities."</w:t>
      </w:r>
    </w:p>
    <w:p w14:paraId="56407156" w14:textId="77777777" w:rsidR="00EE0480" w:rsidRPr="006A52CB" w:rsidRDefault="00EE0480" w:rsidP="00EE0480">
      <w:r w:rsidRPr="006A52CB">
        <w:t>The study was conducted by the Institute for Construction Economic Research (</w:t>
      </w:r>
      <w:r w:rsidRPr="00834473">
        <w:rPr>
          <w:rStyle w:val="StyleUnderline"/>
        </w:rPr>
        <w:t>ICERES</w:t>
      </w:r>
      <w:r w:rsidRPr="006A52CB">
        <w:t xml:space="preserve">), a non-partisan network of academic </w:t>
      </w:r>
      <w:r w:rsidRPr="00F42FBF">
        <w:rPr>
          <w:highlight w:val="cyan"/>
        </w:rPr>
        <w:t xml:space="preserve">researchers </w:t>
      </w:r>
      <w:r w:rsidRPr="00F42FBF">
        <w:rPr>
          <w:rStyle w:val="StyleUnderline"/>
          <w:highlight w:val="cyan"/>
        </w:rPr>
        <w:t>whose goal is to find pragmatic solution</w:t>
      </w:r>
      <w:r w:rsidRPr="00834473">
        <w:rPr>
          <w:rStyle w:val="StyleUnderline"/>
        </w:rPr>
        <w:t xml:space="preserve">s </w:t>
      </w:r>
      <w:r w:rsidRPr="00F42FBF">
        <w:rPr>
          <w:rStyle w:val="StyleUnderline"/>
          <w:highlight w:val="cyan"/>
        </w:rPr>
        <w:t>to workplace and labor market issues</w:t>
      </w:r>
      <w:r w:rsidRPr="006A52CB">
        <w:t xml:space="preserve"> in the construction industry. Data for the study were provided by Industrial Information Resources (IIR), a global consulting firm specializing in market data on major power, energy, and industrial infrastructure projects in the United States.</w:t>
      </w:r>
    </w:p>
    <w:p w14:paraId="0148DE2B" w14:textId="77777777" w:rsidR="00EE0480" w:rsidRPr="006A52CB" w:rsidRDefault="00EE0480" w:rsidP="00EE0480">
      <w:r w:rsidRPr="006A52CB">
        <w:t>Additional key findings of the report include:</w:t>
      </w:r>
    </w:p>
    <w:p w14:paraId="637FB6A4" w14:textId="77777777" w:rsidR="00EE0480" w:rsidRPr="006A52CB" w:rsidRDefault="00EE0480" w:rsidP="00EE0480">
      <w:r w:rsidRPr="006A52CB">
        <w:t xml:space="preserve">41 </w:t>
      </w:r>
      <w:r w:rsidRPr="00834473">
        <w:rPr>
          <w:rStyle w:val="StyleUnderline"/>
        </w:rPr>
        <w:t>major construction projects were active</w:t>
      </w:r>
      <w:r w:rsidRPr="006A52CB">
        <w:t xml:space="preserve"> in New York at any point during the six-year </w:t>
      </w:r>
      <w:proofErr w:type="gramStart"/>
      <w:r w:rsidRPr="006A52CB">
        <w:t>time period</w:t>
      </w:r>
      <w:proofErr w:type="gramEnd"/>
      <w:r w:rsidRPr="006A52CB">
        <w:t xml:space="preserve"> analyzed.</w:t>
      </w:r>
    </w:p>
    <w:p w14:paraId="358E9310" w14:textId="77777777" w:rsidR="00EE0480" w:rsidRPr="006A52CB" w:rsidRDefault="00EE0480" w:rsidP="00EE0480">
      <w:r w:rsidRPr="006A52CB">
        <w:t xml:space="preserve">14 skilled New York craft </w:t>
      </w:r>
      <w:r w:rsidRPr="00F42FBF">
        <w:rPr>
          <w:rStyle w:val="Emphasis"/>
          <w:highlight w:val="cyan"/>
        </w:rPr>
        <w:t>unions contributed an estimated 3,090,661 labor hours to biopharmaceutical industry construction projects</w:t>
      </w:r>
      <w:r w:rsidRPr="00834473">
        <w:rPr>
          <w:rStyle w:val="Emphasis"/>
        </w:rPr>
        <w:t xml:space="preserve"> over the six years</w:t>
      </w:r>
      <w:r w:rsidRPr="006A52CB">
        <w:t>, earning $112,469,159.</w:t>
      </w:r>
    </w:p>
    <w:p w14:paraId="39AC97D1" w14:textId="77777777" w:rsidR="00EE0480" w:rsidRPr="006A52CB" w:rsidRDefault="00EE0480" w:rsidP="00EE0480">
      <w:r w:rsidRPr="006A52CB">
        <w:t>Electricians, instrumentation technicians, plumbers and pipefitters, and carpenters had the highest number of labor hours among the New York trades.</w:t>
      </w:r>
    </w:p>
    <w:p w14:paraId="2D48FFF3" w14:textId="77777777" w:rsidR="00EE0480" w:rsidRPr="006A52CB" w:rsidRDefault="00EE0480" w:rsidP="00EE0480">
      <w:r w:rsidRPr="006A52CB">
        <w:t>"</w:t>
      </w:r>
      <w:r w:rsidRPr="00834473">
        <w:rPr>
          <w:rStyle w:val="StyleUnderline"/>
        </w:rPr>
        <w:t>Skilled construction trades people have been integral to Pfizer's global R&amp;D facility</w:t>
      </w:r>
      <w:r w:rsidRPr="006A52CB">
        <w:t xml:space="preserve"> in Pearl River, NY, </w:t>
      </w:r>
      <w:r w:rsidRPr="00F42FBF">
        <w:rPr>
          <w:rStyle w:val="Emphasis"/>
          <w:highlight w:val="cyan"/>
        </w:rPr>
        <w:t>helping to enable the research, development, and delivery of our vaccines portfolio</w:t>
      </w:r>
      <w:r w:rsidRPr="006A52CB">
        <w:t>," said Steve Bjornson, Vice President and Chief Operating Officer, Vaccine Research and Development, Pfizer Inc.</w:t>
      </w:r>
    </w:p>
    <w:p w14:paraId="648FCAA4" w14:textId="77777777" w:rsidR="00EE0480" w:rsidRPr="006A52CB" w:rsidRDefault="00EE0480" w:rsidP="00EE0480">
      <w:r w:rsidRPr="006A52CB">
        <w:t xml:space="preserve">The </w:t>
      </w:r>
      <w:r w:rsidRPr="00834473">
        <w:rPr>
          <w:rStyle w:val="StyleUnderline"/>
        </w:rPr>
        <w:t>biopharmaceutical sector in New York turns to union contractors and their workers because of their long-established and highly effective training and apprenticeship programs</w:t>
      </w:r>
      <w:r w:rsidRPr="006A52CB">
        <w:t>. Building, refurbishing, and retrofitting biopharmaceutical facilities to handle next-generation research and development requires an educated, skilled, and experienced labor force.</w:t>
      </w:r>
    </w:p>
    <w:p w14:paraId="7B5DECB6" w14:textId="77777777" w:rsidR="00EE0480" w:rsidRPr="006A52CB" w:rsidRDefault="00EE0480" w:rsidP="00EE0480">
      <w:r w:rsidRPr="006A52CB">
        <w:lastRenderedPageBreak/>
        <w:t xml:space="preserve">North America's Building Trades Unions spend more than $1.6 billion a year on apprentice and education programs throughout the country without imposing a nickel of student debt or requiring a dime of taxpayer money. Workers develop skills while on the jobsite and participate in classroom learning in the evenings. North America's Building Trades Unions (NABTU) sponsors comprehensive apprenticeship readiness programs (ARPs) throughout the U.S. These programs provide a gateway for </w:t>
      </w:r>
      <w:proofErr w:type="gramStart"/>
      <w:r w:rsidRPr="006A52CB">
        <w:t>local residents</w:t>
      </w:r>
      <w:proofErr w:type="gramEnd"/>
      <w:r w:rsidRPr="006A52CB">
        <w:t xml:space="preserve"> – focusing on women, people of color, and transitioning veterans – to gain access to Building Trades' registered apprenticeship programs.</w:t>
      </w:r>
    </w:p>
    <w:p w14:paraId="5D4EFAFA" w14:textId="77777777" w:rsidR="00EE0480" w:rsidRPr="006A52CB" w:rsidRDefault="00EE0480" w:rsidP="00EE0480">
      <w:r w:rsidRPr="006A52CB">
        <w:t>The full report is available at </w:t>
      </w:r>
      <w:hyperlink r:id="rId29" w:tgtFrame="_blank" w:history="1">
        <w:r w:rsidRPr="006A52CB">
          <w:rPr>
            <w:rStyle w:val="Hyperlink"/>
          </w:rPr>
          <w:t>www.pilma.org/unionjobs</w:t>
        </w:r>
      </w:hyperlink>
      <w:r w:rsidRPr="006A52CB">
        <w:t>.</w:t>
      </w:r>
    </w:p>
    <w:p w14:paraId="39FF2236" w14:textId="77777777" w:rsidR="00EE0480" w:rsidRPr="006A52CB" w:rsidRDefault="00EE0480" w:rsidP="00EE0480">
      <w:r w:rsidRPr="006A52CB">
        <w:t>Study Methodology</w:t>
      </w:r>
    </w:p>
    <w:p w14:paraId="0BD03FD9" w14:textId="77777777" w:rsidR="00EE0480" w:rsidRPr="006A52CB" w:rsidRDefault="00EE0480" w:rsidP="00EE0480">
      <w:r w:rsidRPr="006A52CB">
        <w:t>The report examined private-sector biopharmaceutical construction projects active at any time between 2015 and 2020 in 14 states (CA, CO, CT, DE, IL, MA, MD, MI, NJ, NY, OH, OR, PA, and WA). The states included in this report were selected by PILMA. The report relies extensively on data from Industrial Information Resources (IIR), a global consulting firm specializing in market data on major power, energy, and industrial infrastructure projects in the U.S. The study team identified major private-sector projects in each state and made estimates of total industry construction spending and labor demand based on IIR data. Projects that were co-developed with academic institutions, government (</w:t>
      </w:r>
      <w:proofErr w:type="gramStart"/>
      <w:r w:rsidRPr="006A52CB">
        <w:t>e.g.</w:t>
      </w:r>
      <w:proofErr w:type="gramEnd"/>
      <w:r w:rsidRPr="006A52CB">
        <w:t xml:space="preserve"> NIH), and hospital systems were not included in the analysis. The second part of the study integrated data from IIR and the U.S. Census Bureau to examine the economic impact of the partnership between the pharmaceutical and biotech industry and construction trades unions.</w:t>
      </w:r>
    </w:p>
    <w:p w14:paraId="4F2E0D38" w14:textId="77777777" w:rsidR="00EE0480" w:rsidRPr="006A52CB" w:rsidRDefault="00EE0480" w:rsidP="00EE0480">
      <w:r w:rsidRPr="006A52CB">
        <w:t>About Pharmaceutical Industry Labor-Management Association</w:t>
      </w:r>
    </w:p>
    <w:p w14:paraId="34BE0FAF" w14:textId="77777777" w:rsidR="00EE0480" w:rsidRPr="006A52CB" w:rsidRDefault="00EE0480" w:rsidP="00EE0480">
      <w:r w:rsidRPr="006A52CB">
        <w:t>PILMA is a coalition of labor organizations and companies in the pharmaceutical industry who have joined forces to grow this important sector in our economy, create high-quality jobs, and promote medical innovations to cure disease. More information is available at </w:t>
      </w:r>
      <w:hyperlink r:id="rId30" w:tgtFrame="_blank" w:history="1">
        <w:r w:rsidRPr="006A52CB">
          <w:rPr>
            <w:rStyle w:val="Hyperlink"/>
          </w:rPr>
          <w:t>www.pilma.org</w:t>
        </w:r>
      </w:hyperlink>
      <w:r w:rsidRPr="006A52CB">
        <w:t>.</w:t>
      </w:r>
    </w:p>
    <w:p w14:paraId="7A6C8D74" w14:textId="77777777" w:rsidR="00EE0480" w:rsidRPr="006A52CB" w:rsidRDefault="00EE0480" w:rsidP="00EE0480">
      <w:r w:rsidRPr="006A52CB">
        <w:t>The Institute for Construction Economics Research (ICERES)</w:t>
      </w:r>
    </w:p>
    <w:p w14:paraId="317B9606" w14:textId="77777777" w:rsidR="00EE0480" w:rsidRPr="006A52CB" w:rsidRDefault="00EE0480" w:rsidP="00EE0480">
      <w:r w:rsidRPr="006A52CB">
        <w:t>The Institute for Construction Economics Research (ICERES) is a non-partisan network of academic researchers whose goal is to find pragmatic solutions to workplace and labor market issues in the construction industry.</w:t>
      </w:r>
    </w:p>
    <w:p w14:paraId="6D3739D2" w14:textId="77777777" w:rsidR="00EE0480" w:rsidRPr="00600555" w:rsidRDefault="00EE0480" w:rsidP="00EE0480">
      <w:pPr>
        <w:rPr>
          <w:rStyle w:val="Emphasis"/>
          <w:b w:val="0"/>
          <w:iCs w:val="0"/>
          <w:u w:val="none"/>
        </w:rPr>
      </w:pPr>
      <w:r w:rsidRPr="006A52CB">
        <w:t>SOURCE PILMA</w:t>
      </w:r>
    </w:p>
    <w:p w14:paraId="7AB21EBA" w14:textId="77777777" w:rsidR="00EE0480" w:rsidRDefault="00EE0480" w:rsidP="00EE0480">
      <w:pPr>
        <w:pStyle w:val="Heading4"/>
      </w:pPr>
      <w:r>
        <w:t xml:space="preserve">Disruptive innovation in healthcare </w:t>
      </w:r>
      <w:r w:rsidRPr="00984A50">
        <w:rPr>
          <w:u w:val="single"/>
        </w:rPr>
        <w:t>solves pandemics</w:t>
      </w:r>
    </w:p>
    <w:p w14:paraId="1E51C613" w14:textId="77777777" w:rsidR="00EE0480" w:rsidRPr="00805D8F" w:rsidRDefault="00EE0480" w:rsidP="00EE0480">
      <w:r w:rsidRPr="00642FA8">
        <w:rPr>
          <w:rStyle w:val="Style13ptBold"/>
        </w:rPr>
        <w:t>Shaikh 15</w:t>
      </w:r>
      <w:r>
        <w:t xml:space="preserve"> (</w:t>
      </w:r>
      <w:proofErr w:type="spellStart"/>
      <w:r>
        <w:t>Affan</w:t>
      </w:r>
      <w:proofErr w:type="spellEnd"/>
      <w:r>
        <w:t xml:space="preserve"> T. Shaikh, Professor at Emory’s school of public health Lisa </w:t>
      </w:r>
      <w:proofErr w:type="spellStart"/>
      <w:r>
        <w:t>Ferland</w:t>
      </w:r>
      <w:proofErr w:type="spellEnd"/>
      <w:r>
        <w:t>,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31" w:history="1">
        <w:r w:rsidRPr="00320953">
          <w:rPr>
            <w:rStyle w:val="Hyperlink"/>
          </w:rPr>
          <w:t>https://www.ncbi.nlm.nih.gov/pmc/articles/PMC4585064/</w:t>
        </w:r>
      </w:hyperlink>
      <w:r>
        <w:t>) MULCH</w:t>
      </w:r>
    </w:p>
    <w:p w14:paraId="42288E29" w14:textId="77777777" w:rsidR="00EE0480" w:rsidRPr="00695775" w:rsidRDefault="00EE0480" w:rsidP="00EE0480">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w:t>
      </w:r>
      <w:proofErr w:type="gramStart"/>
      <w:r w:rsidRPr="00F522E9">
        <w:rPr>
          <w:rStyle w:val="StyleUnderline"/>
        </w:rPr>
        <w:t>ideology</w:t>
      </w:r>
      <w:proofErr w:type="gramEnd"/>
      <w:r w:rsidRPr="00F522E9">
        <w:rPr>
          <w:rStyle w:val="StyleUnderline"/>
        </w:rPr>
        <w:t xml:space="preserve">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w:t>
      </w:r>
      <w:r w:rsidRPr="001858A9">
        <w:rPr>
          <w:sz w:val="16"/>
        </w:rPr>
        <w:lastRenderedPageBreak/>
        <w:t xml:space="preserve">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xml:space="preserve">.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w:t>
      </w:r>
      <w:proofErr w:type="gramStart"/>
      <w:r w:rsidRPr="001858A9">
        <w:rPr>
          <w:sz w:val="16"/>
        </w:rPr>
        <w:t>ever changing</w:t>
      </w:r>
      <w:proofErr w:type="gramEnd"/>
      <w:r w:rsidRPr="001858A9">
        <w:rPr>
          <w:sz w:val="16"/>
        </w:rPr>
        <w:t xml:space="preserve">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28E28AC5" w14:textId="77777777" w:rsidR="00EE0480" w:rsidRPr="0032197C" w:rsidRDefault="00EE0480" w:rsidP="00EE0480">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different </w:t>
      </w:r>
      <w:proofErr w:type="gramStart"/>
      <w:r w:rsidRPr="001858A9">
        <w:rPr>
          <w:sz w:val="16"/>
        </w:rPr>
        <w:t>information</w:t>
      </w:r>
      <w:proofErr w:type="gramEnd"/>
      <w:r w:rsidRPr="001858A9">
        <w:rPr>
          <w:sz w:val="16"/>
        </w:rPr>
        <w:t xml:space="preserve"> and communication technology (ICT) standards, concerns over data sharing and confidentiality, poor interoperability, and inadequate analytical approaches and tools (3–7).</w:t>
      </w:r>
    </w:p>
    <w:p w14:paraId="15F2732C" w14:textId="77777777" w:rsidR="00EE0480" w:rsidRPr="001858A9" w:rsidRDefault="00EE0480" w:rsidP="00EE0480">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w:t>
      </w:r>
      <w:proofErr w:type="spellStart"/>
      <w:r w:rsidRPr="001858A9">
        <w:rPr>
          <w:sz w:val="16"/>
        </w:rPr>
        <w:t>CoV</w:t>
      </w:r>
      <w:proofErr w:type="spellEnd"/>
      <w:r w:rsidRPr="001858A9">
        <w:rPr>
          <w:sz w:val="16"/>
        </w:rPr>
        <w:t>,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11391D07" w14:textId="77777777" w:rsidR="00EE0480" w:rsidRPr="00984A50" w:rsidRDefault="00EE0480" w:rsidP="00EE0480">
      <w:pPr>
        <w:rPr>
          <w:sz w:val="16"/>
        </w:rPr>
      </w:pPr>
      <w:r w:rsidRPr="009B752E">
        <w:rPr>
          <w:rStyle w:val="Emphasis"/>
        </w:rPr>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w:t>
      </w:r>
      <w:proofErr w:type="spellStart"/>
      <w:r w:rsidRPr="001858A9">
        <w:rPr>
          <w:sz w:val="16"/>
        </w:rPr>
        <w:t>minimills</w:t>
      </w:r>
      <w:proofErr w:type="spellEnd"/>
      <w:r w:rsidRPr="001858A9">
        <w:rPr>
          <w:sz w:val="16"/>
        </w:rPr>
        <w:t xml:space="preserve">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571B584E" w14:textId="77777777" w:rsidR="00EE0480" w:rsidRDefault="00EE0480" w:rsidP="00EE0480">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4F177C1B" w14:textId="77777777" w:rsidR="00EE0480" w:rsidRPr="00DD1EA5" w:rsidRDefault="00EE0480" w:rsidP="00EE0480">
      <w:r>
        <w:rPr>
          <w:rStyle w:val="Style13ptBold"/>
        </w:rPr>
        <w:t xml:space="preserve">Diamandis 21 </w:t>
      </w:r>
      <w:r>
        <w:t>(</w:t>
      </w:r>
      <w:proofErr w:type="spellStart"/>
      <w:r>
        <w:t>Eleftherios</w:t>
      </w:r>
      <w:proofErr w:type="spellEnd"/>
      <w:r>
        <w:t xml:space="preserve">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proofErr w:type="gramStart"/>
      <w:r>
        <w:t xml:space="preserve"> 2021</w:t>
      </w:r>
      <w:proofErr w:type="gramEnd"/>
      <w:r>
        <w:t xml:space="preserve">, “The Mother of All Battles: Viruses vs. Humans. Can Humans Avoid Extinction in 50-100 Years?” modified to fix author typo [“could result </w:t>
      </w:r>
      <w:proofErr w:type="spellStart"/>
      <w:r>
        <w:t>n</w:t>
      </w:r>
      <w:proofErr w:type="spellEnd"/>
      <w:r>
        <w:t xml:space="preserve">” </w:t>
      </w:r>
      <w:r>
        <w:sym w:font="Wingdings" w:char="F0E0"/>
      </w:r>
      <w:r>
        <w:t xml:space="preserve"> “could result in” </w:t>
      </w:r>
      <w:hyperlink r:id="rId32" w:history="1">
        <w:r w:rsidRPr="00D81E01">
          <w:rPr>
            <w:rStyle w:val="Hyperlink"/>
          </w:rPr>
          <w:t>https://www.preprints.org/manuscript/202104.0397/v1</w:t>
        </w:r>
      </w:hyperlink>
      <w:r>
        <w:t>) MULCH</w:t>
      </w:r>
    </w:p>
    <w:p w14:paraId="7F26740A" w14:textId="68482AF6" w:rsidR="00EE0480" w:rsidRPr="0092382D" w:rsidRDefault="00EE0480" w:rsidP="00EE0480">
      <w:pPr>
        <w:rPr>
          <w:u w:val="single"/>
        </w:rPr>
      </w:pPr>
      <w:r w:rsidRPr="00D1393A">
        <w:rPr>
          <w:rStyle w:val="StyleUnderline"/>
        </w:rPr>
        <w:lastRenderedPageBreak/>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w:t>
      </w:r>
      <w:proofErr w:type="gramStart"/>
      <w:r w:rsidRPr="007661A1">
        <w:rPr>
          <w:rStyle w:val="StyleUnderline"/>
        </w:rPr>
        <w:t>therapeutics</w:t>
      </w:r>
      <w:proofErr w:type="gramEnd"/>
      <w:r w:rsidRPr="007661A1">
        <w:rPr>
          <w:rStyle w:val="StyleUnderline"/>
        </w:rPr>
        <w:t xml:space="preserve">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proofErr w:type="gramStart"/>
      <w:r w:rsidRPr="00E73C94">
        <w:rPr>
          <w:rStyle w:val="Emphasis"/>
          <w:highlight w:val="cyan"/>
        </w:rPr>
        <w:t>have to</w:t>
      </w:r>
      <w:proofErr w:type="gramEnd"/>
      <w:r w:rsidRPr="00E73C94">
        <w:rPr>
          <w:rStyle w:val="Emphasis"/>
          <w:highlight w:val="cyan"/>
        </w:rPr>
        <w:t xml:space="preserve">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proofErr w:type="gramStart"/>
      <w:r w:rsidRPr="00E73C94">
        <w:rPr>
          <w:rStyle w:val="StyleUnderline"/>
          <w:highlight w:val="cyan"/>
        </w:rPr>
        <w:t>in the</w:t>
      </w:r>
      <w:r w:rsidRPr="007661A1">
        <w:rPr>
          <w:rStyle w:val="StyleUnderline"/>
        </w:rPr>
        <w:t xml:space="preserve"> </w:t>
      </w:r>
      <w:r w:rsidRPr="00E73C94">
        <w:rPr>
          <w:rStyle w:val="Emphasis"/>
          <w:highlight w:val="cyan"/>
        </w:rPr>
        <w:t>near future</w:t>
      </w:r>
      <w:proofErr w:type="gramEnd"/>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w:t>
      </w:r>
      <w:proofErr w:type="gramStart"/>
      <w:r w:rsidRPr="007661A1">
        <w:rPr>
          <w:rStyle w:val="StyleUnderline"/>
        </w:rPr>
        <w:t>in order to</w:t>
      </w:r>
      <w:proofErr w:type="gramEnd"/>
      <w:r w:rsidRPr="007661A1">
        <w:rPr>
          <w:rStyle w:val="StyleUnderline"/>
        </w:rPr>
        <w:t xml:space="preserve">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w:t>
      </w:r>
      <w:proofErr w:type="gramStart"/>
      <w:r w:rsidRPr="007661A1">
        <w:rPr>
          <w:rStyle w:val="StyleUnderline"/>
        </w:rPr>
        <w:t xml:space="preserve">are </w:t>
      </w:r>
      <w:r w:rsidRPr="00E73C94">
        <w:rPr>
          <w:rStyle w:val="StyleUnderline"/>
          <w:highlight w:val="cyan"/>
        </w:rPr>
        <w:t>capable of affecting</w:t>
      </w:r>
      <w:proofErr w:type="gramEnd"/>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7661A1">
        <w:rPr>
          <w:sz w:val="16"/>
        </w:rPr>
        <w:t>heart</w:t>
      </w:r>
      <w:proofErr w:type="gramEnd"/>
      <w:r w:rsidRPr="007661A1">
        <w:rPr>
          <w:sz w:val="16"/>
        </w:rPr>
        <w:t xml:space="preserve">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I will first provide a few independent pieces of scientific facts and then combine this information to come up with some (but certainly not all) 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E73C94">
        <w:rPr>
          <w:rStyle w:val="StyleUnderline"/>
          <w:highlight w:val="cyan"/>
        </w:rPr>
        <w:t>preventative measures</w:t>
      </w:r>
      <w:r w:rsidRPr="007661A1">
        <w:rPr>
          <w:rStyle w:val="StyleUnderline"/>
        </w:rPr>
        <w:t xml:space="preserve"> that </w:t>
      </w:r>
      <w:r w:rsidRPr="00E73C94">
        <w:rPr>
          <w:rStyle w:val="StyleUnderline"/>
          <w:highlight w:val="cyan"/>
        </w:rPr>
        <w:t>could reverse or delay</w:t>
      </w:r>
      <w:r w:rsidRPr="007661A1">
        <w:rPr>
          <w:rStyle w:val="StyleUnderline"/>
        </w:rPr>
        <w:t xml:space="preserve"> the projected </w:t>
      </w:r>
      <w:r w:rsidRPr="00E73C94">
        <w:rPr>
          <w:rStyle w:val="StyleUnderline"/>
          <w:highlight w:val="cyan"/>
        </w:rPr>
        <w:t>adverse outcomes</w:t>
      </w:r>
      <w:r w:rsidRPr="007661A1">
        <w:rPr>
          <w:rStyle w:val="StyleUnderline"/>
        </w:rPr>
        <w:t>.</w:t>
      </w:r>
      <w:r>
        <w:t xml:space="preserve"> </w:t>
      </w:r>
    </w:p>
    <w:p w14:paraId="013E95C1" w14:textId="77777777" w:rsidR="00EE0480" w:rsidRDefault="00EE0480" w:rsidP="00EE0480">
      <w:pPr>
        <w:pStyle w:val="Heading3"/>
      </w:pPr>
      <w:r>
        <w:lastRenderedPageBreak/>
        <w:t xml:space="preserve">Solvency </w:t>
      </w:r>
    </w:p>
    <w:p w14:paraId="5903B2CD" w14:textId="77777777" w:rsidR="00EE0480" w:rsidRDefault="00EE0480" w:rsidP="00EE0480">
      <w:pPr>
        <w:pStyle w:val="Heading4"/>
      </w:pPr>
      <w:r>
        <w:t>Under the National Labor Relations Act, the US right to strike has become meaningless with a laundry list of exceptions and loopholes that prevents effective strikes</w:t>
      </w:r>
    </w:p>
    <w:p w14:paraId="7DEF4A52" w14:textId="77777777" w:rsidR="00EE0480" w:rsidRDefault="00EE0480" w:rsidP="00EE0480">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60032E03" w14:textId="77777777" w:rsidR="00EE0480" w:rsidRPr="00D72039" w:rsidRDefault="00EE0480" w:rsidP="00EE0480">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D72039">
        <w:rPr>
          <w:rStyle w:val="StyleUnderline"/>
          <w:highlight w:val="green"/>
        </w:rPr>
        <w:t>To say</w:t>
      </w:r>
      <w:r w:rsidRPr="003956E2">
        <w:rPr>
          <w:rStyle w:val="StyleUnderline"/>
        </w:rPr>
        <w:t xml:space="preserve"> that </w:t>
      </w:r>
      <w:r w:rsidRPr="00D72039">
        <w:rPr>
          <w:rStyle w:val="StyleUnderline"/>
          <w:highlight w:val="green"/>
        </w:rPr>
        <w:t>a strike is</w:t>
      </w:r>
      <w:r w:rsidRPr="003956E2">
        <w:rPr>
          <w:rStyle w:val="StyleUnderline"/>
        </w:rPr>
        <w:t xml:space="preserve"> ostensibly </w:t>
      </w:r>
      <w:r w:rsidRPr="00D72039">
        <w:rPr>
          <w:rStyle w:val="Emphasis"/>
          <w:highlight w:val="green"/>
        </w:rPr>
        <w:t>legal</w:t>
      </w:r>
      <w:r w:rsidRPr="00D72039">
        <w:rPr>
          <w:sz w:val="16"/>
        </w:rPr>
        <w:t xml:space="preserve">, though, </w:t>
      </w:r>
      <w:r w:rsidRPr="00D72039">
        <w:rPr>
          <w:rStyle w:val="StyleUnderline"/>
          <w:highlight w:val="green"/>
        </w:rPr>
        <w:t>is not to say whether it is</w:t>
      </w:r>
      <w:r w:rsidRPr="003956E2">
        <w:rPr>
          <w:rStyle w:val="StyleUnderline"/>
        </w:rPr>
        <w:t xml:space="preserve"> </w:t>
      </w:r>
      <w:r w:rsidRPr="00D72039">
        <w:rPr>
          <w:rStyle w:val="Emphasis"/>
          <w:highlight w:val="green"/>
        </w:rPr>
        <w:t>sufficiently protected</w:t>
      </w:r>
      <w:r w:rsidRPr="003956E2">
        <w:rPr>
          <w:rStyle w:val="StyleUnderline"/>
        </w:rPr>
        <w:t xml:space="preserve"> as </w:t>
      </w:r>
      <w:r w:rsidRPr="00D72039">
        <w:rPr>
          <w:rStyle w:val="StyleUnderline"/>
          <w:highlight w:val="green"/>
        </w:rPr>
        <w:t xml:space="preserve">to make it </w:t>
      </w:r>
      <w:r w:rsidRPr="00D72039">
        <w:rPr>
          <w:rStyle w:val="Emphasis"/>
          <w:highlight w:val="gree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D72039">
        <w:rPr>
          <w:rStyle w:val="StyleUnderline"/>
          <w:highlight w:val="green"/>
        </w:rPr>
        <w:t>given</w:t>
      </w:r>
      <w:r w:rsidRPr="003956E2">
        <w:rPr>
          <w:rStyle w:val="StyleUnderline"/>
        </w:rPr>
        <w:t xml:space="preserve"> that </w:t>
      </w:r>
      <w:r w:rsidRPr="00D72039">
        <w:rPr>
          <w:rStyle w:val="StyleUnderline"/>
          <w:highlight w:val="green"/>
        </w:rPr>
        <w:t xml:space="preserve">striking is </w:t>
      </w:r>
      <w:proofErr w:type="gramStart"/>
      <w:r w:rsidRPr="00D72039">
        <w:rPr>
          <w:rStyle w:val="StyleUnderline"/>
          <w:highlight w:val="green"/>
        </w:rPr>
        <w:t>protest against</w:t>
      </w:r>
      <w:proofErr w:type="gramEnd"/>
      <w:r w:rsidRPr="00D72039">
        <w:rPr>
          <w:rStyle w:val="StyleUnderline"/>
          <w:highlight w:val="green"/>
        </w:rPr>
        <w:t xml:space="preserve"> an employer</w:t>
      </w:r>
      <w:r w:rsidRPr="003956E2">
        <w:rPr>
          <w:rStyle w:val="StyleUnderline"/>
        </w:rPr>
        <w:t xml:space="preserve">, rather than against the state-as-regulator, </w:t>
      </w:r>
      <w:r w:rsidRPr="00D72039">
        <w:rPr>
          <w:rStyle w:val="StyleUnderline"/>
          <w:highlight w:val="green"/>
        </w:rPr>
        <w:t xml:space="preserve">being legal is </w:t>
      </w:r>
      <w:r w:rsidRPr="00D72039">
        <w:rPr>
          <w:rStyle w:val="Emphasis"/>
          <w:highlight w:val="green"/>
        </w:rPr>
        <w:t>insufficient protection</w:t>
      </w:r>
      <w:r w:rsidRPr="00D72039">
        <w:rPr>
          <w:sz w:val="16"/>
        </w:rPr>
        <w:t xml:space="preserve"> </w:t>
      </w:r>
      <w:r w:rsidRPr="00D72039">
        <w:rPr>
          <w:rStyle w:val="StyleUnderline"/>
          <w:highlight w:val="green"/>
        </w:rPr>
        <w:t xml:space="preserve">from </w:t>
      </w:r>
      <w:r w:rsidRPr="003956E2">
        <w:rPr>
          <w:rStyle w:val="StyleUnderline"/>
        </w:rPr>
        <w:t xml:space="preserve">the </w:t>
      </w:r>
      <w:r w:rsidRPr="00D72039">
        <w:rPr>
          <w:rStyle w:val="Emphasis"/>
          <w:highlight w:val="gree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D72039">
        <w:rPr>
          <w:rStyle w:val="StyleUnderline"/>
          <w:highlight w:val="green"/>
        </w:rPr>
        <w:t xml:space="preserve">Employees </w:t>
      </w:r>
      <w:r w:rsidRPr="00D72039">
        <w:rPr>
          <w:rStyle w:val="Emphasis"/>
          <w:highlight w:val="green"/>
        </w:rPr>
        <w:t>technically</w:t>
      </w:r>
      <w:r w:rsidRPr="00D72039">
        <w:rPr>
          <w:rStyle w:val="StyleUnderline"/>
          <w:highlight w:val="green"/>
        </w:rPr>
        <w:t xml:space="preserve"> cannot be</w:t>
      </w:r>
      <w:r w:rsidRPr="003956E2">
        <w:rPr>
          <w:rStyle w:val="StyleUnderline"/>
        </w:rPr>
        <w:t xml:space="preserve"> </w:t>
      </w:r>
      <w:r w:rsidRPr="00D72039">
        <w:rPr>
          <w:rStyle w:val="StyleUnderline"/>
          <w:highlight w:val="green"/>
        </w:rPr>
        <w:t>fired for</w:t>
      </w:r>
      <w:r w:rsidRPr="003956E2">
        <w:rPr>
          <w:rStyle w:val="StyleUnderline"/>
        </w:rPr>
        <w:t xml:space="preserve"> protected concerted activity under the NLRA, including protected </w:t>
      </w:r>
      <w:r w:rsidRPr="00D72039">
        <w:rPr>
          <w:rStyle w:val="StyleUnderline"/>
          <w:highlight w:val="gree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D72039">
        <w:rPr>
          <w:rStyle w:val="StyleUnderline"/>
          <w:highlight w:val="green"/>
        </w:rPr>
        <w:t xml:space="preserve">the NLRA permits employers to </w:t>
      </w:r>
      <w:r w:rsidRPr="00D72039">
        <w:rPr>
          <w:rStyle w:val="Emphasis"/>
          <w:highlight w:val="green"/>
        </w:rPr>
        <w:t>permanently replace</w:t>
      </w:r>
      <w:r w:rsidRPr="003956E2">
        <w:rPr>
          <w:rStyle w:val="StyleUnderline"/>
        </w:rPr>
        <w:t xml:space="preserve"> </w:t>
      </w:r>
      <w:r w:rsidRPr="00D72039">
        <w:rPr>
          <w:rStyle w:val="StyleUnderline"/>
          <w:highlight w:val="gree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D72039">
        <w:rPr>
          <w:rStyle w:val="StyleUnderline"/>
          <w:highlight w:val="green"/>
        </w:rPr>
        <w:t xml:space="preserve">strikes can facilitate </w:t>
      </w:r>
      <w:proofErr w:type="spellStart"/>
      <w:r w:rsidRPr="00D72039">
        <w:rPr>
          <w:rStyle w:val="Emphasis"/>
          <w:highlight w:val="green"/>
        </w:rPr>
        <w:t>deunionization</w:t>
      </w:r>
      <w:proofErr w:type="spellEnd"/>
      <w:r w:rsidRPr="00D72039">
        <w:rPr>
          <w:sz w:val="16"/>
        </w:rPr>
        <w:t xml:space="preserve">. </w:t>
      </w:r>
      <w:r w:rsidRPr="003956E2">
        <w:rPr>
          <w:rStyle w:val="StyleUnderline"/>
        </w:rPr>
        <w:t xml:space="preserve">Strikes provide </w:t>
      </w:r>
      <w:r w:rsidRPr="00D72039">
        <w:rPr>
          <w:rStyle w:val="StyleUnderline"/>
          <w:highlight w:val="green"/>
        </w:rPr>
        <w:t>employers</w:t>
      </w:r>
      <w:r w:rsidRPr="003956E2">
        <w:rPr>
          <w:rStyle w:val="StyleUnderline"/>
        </w:rPr>
        <w:t xml:space="preserve"> an opportunity, unavailable at any other point in the employment relationship, to </w:t>
      </w:r>
      <w:r w:rsidRPr="00D72039">
        <w:rPr>
          <w:rStyle w:val="StyleUnderline"/>
          <w:highlight w:val="green"/>
        </w:rPr>
        <w:t>replace</w:t>
      </w:r>
      <w:r w:rsidRPr="003956E2">
        <w:rPr>
          <w:rStyle w:val="StyleUnderline"/>
        </w:rPr>
        <w:t xml:space="preserve"> those </w:t>
      </w:r>
      <w:r w:rsidRPr="00D72039">
        <w:rPr>
          <w:rStyle w:val="StyleUnderline"/>
          <w:highlight w:val="gree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D72039">
        <w:rPr>
          <w:rStyle w:val="StyleUnderline"/>
          <w:highlight w:val="green"/>
        </w:rPr>
        <w:t>the right</w:t>
      </w:r>
      <w:r w:rsidRPr="00D72039">
        <w:rPr>
          <w:sz w:val="16"/>
        </w:rPr>
        <w:t xml:space="preserve"> is too “expensive,” however; it is that its scope </w:t>
      </w:r>
      <w:r w:rsidRPr="00D72039">
        <w:rPr>
          <w:rStyle w:val="StyleUnderline"/>
          <w:highlight w:val="green"/>
        </w:rPr>
        <w:t xml:space="preserve">is </w:t>
      </w:r>
      <w:r w:rsidRPr="00D72039">
        <w:rPr>
          <w:rStyle w:val="Emphasis"/>
          <w:highlight w:val="gree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D72039">
        <w:rPr>
          <w:rStyle w:val="StyleUnderline"/>
          <w:highlight w:val="green"/>
        </w:rPr>
        <w:t xml:space="preserve">based on </w:t>
      </w:r>
      <w:r w:rsidRPr="003956E2">
        <w:rPr>
          <w:rStyle w:val="StyleUnderline"/>
        </w:rPr>
        <w:t xml:space="preserve">employees’ </w:t>
      </w:r>
      <w:r w:rsidRPr="00D72039">
        <w:rPr>
          <w:rStyle w:val="StyleUnderline"/>
          <w:highlight w:val="green"/>
        </w:rPr>
        <w:t>motivation</w:t>
      </w:r>
      <w:r w:rsidRPr="003956E2">
        <w:rPr>
          <w:rStyle w:val="StyleUnderline"/>
        </w:rPr>
        <w:t xml:space="preserve">, their </w:t>
      </w:r>
      <w:r w:rsidRPr="00D72039">
        <w:rPr>
          <w:rStyle w:val="StyleUnderline"/>
          <w:highlight w:val="green"/>
        </w:rPr>
        <w:t>conduct</w:t>
      </w:r>
      <w:r w:rsidRPr="003956E2">
        <w:rPr>
          <w:rStyle w:val="StyleUnderline"/>
        </w:rPr>
        <w:t xml:space="preserve">, </w:t>
      </w:r>
      <w:r w:rsidRPr="00D72039">
        <w:rPr>
          <w:rStyle w:val="StyleUnderline"/>
          <w:highlight w:val="green"/>
        </w:rPr>
        <w:t xml:space="preserve">and </w:t>
      </w:r>
      <w:r w:rsidRPr="003956E2">
        <w:rPr>
          <w:rStyle w:val="StyleUnderline"/>
        </w:rPr>
        <w:t xml:space="preserve">their </w:t>
      </w:r>
      <w:r w:rsidRPr="00D72039">
        <w:rPr>
          <w:rStyle w:val="StyleUnderline"/>
          <w:highlight w:val="gree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 xml:space="preserve">if they concern </w:t>
      </w:r>
      <w:r w:rsidRPr="003956E2">
        <w:rPr>
          <w:rStyle w:val="StyleUnderline"/>
        </w:rPr>
        <w:lastRenderedPageBreak/>
        <w:t>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D72039">
        <w:rPr>
          <w:rStyle w:val="StyleUnderline"/>
          <w:highlight w:val="green"/>
        </w:rPr>
        <w:t>The</w:t>
      </w:r>
      <w:r w:rsidRPr="003956E2">
        <w:rPr>
          <w:rStyle w:val="StyleUnderline"/>
        </w:rPr>
        <w:t xml:space="preserve"> “</w:t>
      </w:r>
      <w:r w:rsidRPr="00D72039">
        <w:rPr>
          <w:rStyle w:val="StyleUnderline"/>
          <w:highlight w:val="green"/>
        </w:rPr>
        <w:t>right</w:t>
      </w:r>
      <w:r w:rsidRPr="003956E2">
        <w:rPr>
          <w:rStyle w:val="StyleUnderline"/>
        </w:rPr>
        <w:t xml:space="preserve">” </w:t>
      </w:r>
      <w:r w:rsidRPr="00D72039">
        <w:rPr>
          <w:rStyle w:val="StyleUnderline"/>
          <w:highlight w:val="green"/>
        </w:rPr>
        <w:t>to strike</w:t>
      </w:r>
      <w:r w:rsidRPr="00D72039">
        <w:rPr>
          <w:sz w:val="16"/>
        </w:rPr>
        <w:t xml:space="preserve">, it seems, </w:t>
      </w:r>
      <w:r w:rsidRPr="00D72039">
        <w:rPr>
          <w:rStyle w:val="StyleUnderline"/>
          <w:highlight w:val="green"/>
        </w:rPr>
        <w:t>is filled with</w:t>
      </w:r>
      <w:r w:rsidRPr="003956E2">
        <w:rPr>
          <w:rStyle w:val="StyleUnderline"/>
        </w:rPr>
        <w:t xml:space="preserve"> </w:t>
      </w:r>
      <w:r w:rsidRPr="00D72039">
        <w:rPr>
          <w:rStyle w:val="Emphasis"/>
          <w:highlight w:val="green"/>
        </w:rPr>
        <w:t>uncertainty and peril</w:t>
      </w:r>
      <w:r w:rsidRPr="00D72039">
        <w:rPr>
          <w:sz w:val="16"/>
        </w:rPr>
        <w:t xml:space="preserve">. Collectively, </w:t>
      </w:r>
      <w:r w:rsidRPr="003956E2">
        <w:rPr>
          <w:rStyle w:val="StyleUnderline"/>
        </w:rPr>
        <w:t xml:space="preserve">these </w:t>
      </w:r>
      <w:r w:rsidRPr="00D72039">
        <w:rPr>
          <w:rStyle w:val="StyleUnderline"/>
          <w:highlight w:val="green"/>
        </w:rPr>
        <w:t>rules</w:t>
      </w:r>
      <w:r w:rsidRPr="003956E2">
        <w:rPr>
          <w:rStyle w:val="StyleUnderline"/>
        </w:rPr>
        <w:t xml:space="preserve"> </w:t>
      </w:r>
      <w:r w:rsidRPr="00D72039">
        <w:rPr>
          <w:rStyle w:val="Emphasis"/>
          <w:highlight w:val="green"/>
        </w:rPr>
        <w:t>prohibit</w:t>
      </w:r>
      <w:r w:rsidRPr="00D72039">
        <w:rPr>
          <w:sz w:val="16"/>
        </w:rPr>
        <w:t xml:space="preserve"> many of the </w:t>
      </w:r>
      <w:r w:rsidRPr="00D72039">
        <w:rPr>
          <w:rStyle w:val="StyleUnderline"/>
          <w:highlight w:val="green"/>
        </w:rPr>
        <w:t>strikes which</w:t>
      </w:r>
      <w:r w:rsidRPr="003956E2">
        <w:rPr>
          <w:rStyle w:val="StyleUnderline"/>
        </w:rPr>
        <w:t xml:space="preserve"> </w:t>
      </w:r>
      <w:r w:rsidRPr="00D72039">
        <w:rPr>
          <w:rStyle w:val="StyleUnderline"/>
          <w:highlight w:val="green"/>
        </w:rPr>
        <w:t xml:space="preserve">helped build the </w:t>
      </w:r>
      <w:r w:rsidRPr="00D72039">
        <w:rPr>
          <w:rStyle w:val="Emphasis"/>
          <w:highlight w:val="green"/>
        </w:rPr>
        <w:t>labor movement</w:t>
      </w:r>
      <w:r w:rsidRPr="00D72039">
        <w:rPr>
          <w:sz w:val="16"/>
        </w:rPr>
        <w:t xml:space="preserve"> in its current form. Ahmed White accordingly argues </w:t>
      </w:r>
      <w:r w:rsidRPr="003956E2">
        <w:rPr>
          <w:rStyle w:val="StyleUnderline"/>
        </w:rPr>
        <w:t xml:space="preserve">that </w:t>
      </w:r>
      <w:r w:rsidRPr="00D72039">
        <w:rPr>
          <w:rStyle w:val="StyleUnderline"/>
          <w:highlight w:val="green"/>
        </w:rPr>
        <w:t xml:space="preserve">law prohibits </w:t>
      </w:r>
      <w:r w:rsidRPr="00D72039">
        <w:rPr>
          <w:rStyle w:val="Emphasis"/>
          <w:highlight w:val="green"/>
        </w:rPr>
        <w:t>effective strikes</w:t>
      </w:r>
      <w:r w:rsidRPr="00D72039">
        <w:rPr>
          <w:sz w:val="16"/>
        </w:rPr>
        <w:t xml:space="preserve">, strikes </w:t>
      </w:r>
      <w:r w:rsidRPr="00D72039">
        <w:rPr>
          <w:rStyle w:val="StyleUnderline"/>
          <w:highlight w:val="green"/>
        </w:rPr>
        <w:t>which could</w:t>
      </w:r>
      <w:r w:rsidRPr="00D72039">
        <w:rPr>
          <w:sz w:val="16"/>
        </w:rPr>
        <w:t xml:space="preserve"> </w:t>
      </w:r>
      <w:proofErr w:type="gramStart"/>
      <w:r w:rsidRPr="00D72039">
        <w:rPr>
          <w:sz w:val="16"/>
        </w:rPr>
        <w:t xml:space="preserve">actually </w:t>
      </w:r>
      <w:r w:rsidRPr="00D72039">
        <w:rPr>
          <w:rStyle w:val="StyleUnderline"/>
          <w:highlight w:val="green"/>
        </w:rPr>
        <w:t>change</w:t>
      </w:r>
      <w:proofErr w:type="gramEnd"/>
      <w:r w:rsidRPr="00D72039">
        <w:rPr>
          <w:rStyle w:val="StyleUnderline"/>
          <w:highlight w:val="green"/>
        </w:rPr>
        <w:t xml:space="preserve"> employer</w:t>
      </w:r>
      <w:r w:rsidRPr="003956E2">
        <w:rPr>
          <w:rStyle w:val="StyleUnderline"/>
        </w:rPr>
        <w:t xml:space="preserve"> </w:t>
      </w:r>
      <w:r w:rsidRPr="00D72039">
        <w:rPr>
          <w:rStyle w:val="StyleUnderline"/>
          <w:highlight w:val="gree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5091D9A" w14:textId="77777777" w:rsidR="00EE0480" w:rsidRPr="001D4DEF" w:rsidRDefault="00EE0480" w:rsidP="00EE0480">
      <w:pPr>
        <w:pStyle w:val="Heading4"/>
      </w:pPr>
      <w:r>
        <w:t xml:space="preserve">The right to </w:t>
      </w:r>
      <w:r>
        <w:rPr>
          <w:u w:val="single"/>
        </w:rPr>
        <w:t>strike</w:t>
      </w:r>
      <w:r>
        <w:t xml:space="preserve"> is key to </w:t>
      </w:r>
      <w:r>
        <w:rPr>
          <w:u w:val="single"/>
        </w:rPr>
        <w:t>democracy</w:t>
      </w:r>
      <w:r>
        <w:t xml:space="preserve"> – organized and </w:t>
      </w:r>
      <w:r>
        <w:rPr>
          <w:u w:val="single"/>
        </w:rPr>
        <w:t>empowered</w:t>
      </w:r>
      <w:r>
        <w:t xml:space="preserve"> labor secures reforms in </w:t>
      </w:r>
      <w:r>
        <w:rPr>
          <w:u w:val="single"/>
        </w:rPr>
        <w:t>every area</w:t>
      </w:r>
      <w:r>
        <w:t xml:space="preserve"> </w:t>
      </w:r>
    </w:p>
    <w:p w14:paraId="79C18817" w14:textId="77777777" w:rsidR="00EE0480" w:rsidRPr="006861E1" w:rsidRDefault="00EE0480" w:rsidP="00EE0480">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108ED0F8" w14:textId="77777777" w:rsidR="00EE0480" w:rsidRPr="00E01159" w:rsidRDefault="00EE0480" w:rsidP="00EE0480">
      <w:pPr>
        <w:rPr>
          <w:u w:val="singl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51F38240" w14:textId="77777777" w:rsidR="00EE0480" w:rsidRPr="001D4DEF" w:rsidRDefault="00EE0480" w:rsidP="00EE0480">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5D8A805" w14:textId="77777777" w:rsidR="00EE0480" w:rsidRPr="00FB670C" w:rsidRDefault="00EE0480" w:rsidP="00EE0480">
      <w:pPr>
        <w:rPr>
          <w:rStyle w:val="StyleUnderline"/>
        </w:rPr>
      </w:pPr>
      <w:r w:rsidRPr="00D267C2">
        <w:rPr>
          <w:rStyle w:val="StyleUnderline"/>
          <w:highlight w:val="cyan"/>
        </w:rPr>
        <w:lastRenderedPageBreak/>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63B28854" w14:textId="77777777" w:rsidR="00EE0480" w:rsidRPr="00FB670C" w:rsidRDefault="00EE0480" w:rsidP="00EE0480">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5324E76A" w14:textId="77777777" w:rsidR="00EE0480" w:rsidRPr="001D4DEF" w:rsidRDefault="00EE0480" w:rsidP="00EE0480">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49CEB2BC" w14:textId="77777777" w:rsidR="00EE0480" w:rsidRPr="00E77215" w:rsidRDefault="00EE0480" w:rsidP="00EE0480">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19ABBF59" w14:textId="77777777" w:rsidR="00EE0480" w:rsidRPr="001D4DEF" w:rsidRDefault="00EE0480" w:rsidP="00EE0480">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6CD88622" w14:textId="77777777" w:rsidR="00EE0480" w:rsidRPr="001D4DEF" w:rsidRDefault="00EE0480" w:rsidP="00EE0480">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99EA729" w14:textId="77777777" w:rsidR="00EE0480" w:rsidRPr="001D4DEF" w:rsidRDefault="00EE0480" w:rsidP="00EE0480">
      <w:pPr>
        <w:rPr>
          <w:sz w:val="16"/>
        </w:rPr>
      </w:pPr>
      <w:r w:rsidRPr="00D267C2">
        <w:rPr>
          <w:rStyle w:val="StyleUnderline"/>
          <w:highlight w:val="cyan"/>
        </w:rPr>
        <w:lastRenderedPageBreak/>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67F9D71" w14:textId="77777777" w:rsidR="00EE0480" w:rsidRPr="001D4DEF" w:rsidRDefault="00EE0480" w:rsidP="00EE0480">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8C7F82E" w14:textId="77777777" w:rsidR="00EE0480" w:rsidRDefault="00EE0480" w:rsidP="00EE0480">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A88C76A" w14:textId="77777777" w:rsidR="00EE0480" w:rsidRPr="006109DE" w:rsidRDefault="00EE0480" w:rsidP="00EE0480">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2C570B05" w14:textId="77777777" w:rsidR="00EE0480" w:rsidRPr="00471777" w:rsidRDefault="00EE0480" w:rsidP="00EE0480">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24E8CAB" w14:textId="77777777" w:rsidR="00EE0480" w:rsidRPr="00E03BEC" w:rsidRDefault="00EE0480" w:rsidP="00EE0480">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3A774B65" w14:textId="77777777" w:rsidR="00EE0480" w:rsidRPr="00E03BEC" w:rsidRDefault="00EE0480" w:rsidP="00EE0480">
      <w:pPr>
        <w:rPr>
          <w:sz w:val="16"/>
        </w:rPr>
      </w:pPr>
      <w:r w:rsidRPr="00E03BEC">
        <w:rPr>
          <w:sz w:val="16"/>
        </w:rPr>
        <w:lastRenderedPageBreak/>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D944247" w14:textId="77777777" w:rsidR="00EE0480" w:rsidRPr="00E03BEC" w:rsidRDefault="00EE0480" w:rsidP="00EE0480">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BBF5671" w14:textId="77777777" w:rsidR="00EE0480" w:rsidRPr="00E03BEC" w:rsidRDefault="00EE0480" w:rsidP="00EE0480">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4663ECD1" w14:textId="77777777" w:rsidR="00EE0480" w:rsidRPr="00E03BEC" w:rsidRDefault="00EE0480" w:rsidP="00EE0480">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280D782" w14:textId="77777777" w:rsidR="00EE0480" w:rsidRPr="004214F7" w:rsidRDefault="00EE0480" w:rsidP="00EE0480">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23D857F1" w14:textId="77777777" w:rsidR="00EE0480" w:rsidRPr="004214F7" w:rsidRDefault="00EE0480" w:rsidP="00EE0480">
      <w:pPr>
        <w:rPr>
          <w:sz w:val="16"/>
          <w:szCs w:val="16"/>
        </w:rPr>
      </w:pPr>
      <w:r w:rsidRPr="004214F7">
        <w:rPr>
          <w:sz w:val="16"/>
          <w:szCs w:val="16"/>
        </w:rPr>
        <w:t>A WAY FORWARD</w:t>
      </w:r>
    </w:p>
    <w:p w14:paraId="3DB2777E" w14:textId="77777777" w:rsidR="00EE0480" w:rsidRDefault="00EE0480" w:rsidP="00EE0480">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21B733BB" w14:textId="77777777" w:rsidR="0092382D" w:rsidRDefault="0092382D" w:rsidP="0092382D">
      <w:pPr>
        <w:pStyle w:val="Heading3"/>
      </w:pPr>
      <w:r>
        <w:lastRenderedPageBreak/>
        <w:t>UV</w:t>
      </w:r>
    </w:p>
    <w:p w14:paraId="0C48504C" w14:textId="77777777" w:rsidR="0092382D" w:rsidRDefault="0092382D" w:rsidP="0092382D">
      <w:pPr>
        <w:pStyle w:val="Heading4"/>
      </w:pPr>
      <w:r>
        <w:t xml:space="preserve">1] </w:t>
      </w:r>
      <w:proofErr w:type="spellStart"/>
      <w:r w:rsidRPr="00394AF8">
        <w:rPr>
          <w:rFonts w:cs="Calibri"/>
        </w:rPr>
        <w:t>Aff</w:t>
      </w:r>
      <w:proofErr w:type="spellEnd"/>
      <w:r w:rsidRPr="00394AF8">
        <w:rPr>
          <w:rFonts w:cs="Calibri"/>
        </w:rPr>
        <w:t xml:space="preserve"> gets </w:t>
      </w:r>
      <w:r w:rsidRPr="00394AF8">
        <w:t>1AR theory since the neg can be infinitely abusive and I can’t check back</w:t>
      </w:r>
    </w:p>
    <w:p w14:paraId="4D3D3266" w14:textId="77777777" w:rsidR="0092382D" w:rsidRDefault="0092382D" w:rsidP="0092382D">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3FC35523" w14:textId="77777777" w:rsidR="0092382D" w:rsidRDefault="0092382D" w:rsidP="0092382D">
      <w:pPr>
        <w:pStyle w:val="Heading4"/>
      </w:pPr>
      <w:r w:rsidRPr="00394AF8">
        <w:t xml:space="preserve">No RVI or 2NR paradigm issues since they’d dump on it for 6 minutes and my 3-minute 2AR is spread too thin. </w:t>
      </w:r>
    </w:p>
    <w:p w14:paraId="43A5F0A3" w14:textId="77777777" w:rsidR="0092382D" w:rsidRDefault="0092382D" w:rsidP="0092382D">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500D7DA6" w14:textId="77777777" w:rsidR="0092382D" w:rsidRPr="00F05C31" w:rsidRDefault="0092382D" w:rsidP="0092382D">
      <w:pPr>
        <w:rPr>
          <w:b/>
          <w:bCs/>
          <w:sz w:val="26"/>
          <w:szCs w:val="26"/>
        </w:rPr>
      </w:pPr>
      <w:r>
        <w:rPr>
          <w:b/>
          <w:bCs/>
          <w:sz w:val="26"/>
          <w:szCs w:val="26"/>
        </w:rPr>
        <w:t>2</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309A1A61" w14:textId="77777777" w:rsidR="0092382D" w:rsidRPr="002C4482" w:rsidRDefault="0092382D" w:rsidP="0092382D">
      <w:pPr>
        <w:pStyle w:val="Heading4"/>
      </w:pPr>
      <w:r>
        <w:t>3</w:t>
      </w:r>
      <w:r w:rsidRPr="002C4482">
        <w:t xml:space="preserve">] Policy education is key to advocacy – that outweighs on portable skills. </w:t>
      </w:r>
    </w:p>
    <w:p w14:paraId="22F2C33F" w14:textId="77777777" w:rsidR="0092382D" w:rsidRPr="00394AF8" w:rsidRDefault="0092382D" w:rsidP="0092382D">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563910B7" w14:textId="77777777" w:rsidR="0092382D" w:rsidRPr="00394AF8" w:rsidRDefault="0092382D" w:rsidP="0092382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that bring us closer to our vision </w:t>
      </w:r>
    </w:p>
    <w:p w14:paraId="66432B99" w14:textId="77777777" w:rsidR="0092382D" w:rsidRDefault="0092382D" w:rsidP="0092382D">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of how things should be. And then we must be committed to making it so.</w:t>
      </w:r>
    </w:p>
    <w:p w14:paraId="39EC74BC" w14:textId="77777777" w:rsidR="0092382D" w:rsidRDefault="0092382D" w:rsidP="0092382D">
      <w:pPr>
        <w:pStyle w:val="Heading4"/>
      </w:pPr>
      <w:r>
        <w:t xml:space="preserve">4] Youth participatory action research enables </w:t>
      </w:r>
      <w:r>
        <w:rPr>
          <w:i/>
        </w:rPr>
        <w:t>transformative resistance</w:t>
      </w:r>
      <w:r>
        <w:t xml:space="preserve"> and is crucial to make activism work</w:t>
      </w:r>
    </w:p>
    <w:p w14:paraId="3F471635" w14:textId="77777777" w:rsidR="0092382D" w:rsidRPr="000661AC" w:rsidRDefault="0092382D" w:rsidP="0092382D">
      <w:pPr>
        <w:rPr>
          <w:rStyle w:val="Style13ptBold"/>
        </w:rPr>
      </w:pPr>
      <w:proofErr w:type="spellStart"/>
      <w:r w:rsidRPr="000661AC">
        <w:rPr>
          <w:rStyle w:val="Style13ptBold"/>
        </w:rPr>
        <w:t>Cammarota</w:t>
      </w:r>
      <w:proofErr w:type="spellEnd"/>
      <w:r w:rsidRPr="000661AC">
        <w:rPr>
          <w:rStyle w:val="Style13ptBold"/>
        </w:rPr>
        <w:t xml:space="preserve"> and Fine 08 </w:t>
      </w:r>
    </w:p>
    <w:p w14:paraId="252BB4CA" w14:textId="77777777" w:rsidR="0092382D" w:rsidRPr="000661AC" w:rsidRDefault="0092382D" w:rsidP="0092382D">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18C37271" w14:textId="77777777" w:rsidR="0092382D" w:rsidRPr="002C0502" w:rsidRDefault="0092382D" w:rsidP="0092382D">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w:t>
      </w:r>
      <w:r w:rsidRPr="001F0493">
        <w:rPr>
          <w:sz w:val="16"/>
        </w:rPr>
        <w:lastRenderedPageBreak/>
        <w:t xml:space="preserve">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 xml:space="preserve">any </w:t>
      </w:r>
      <w:r w:rsidRPr="00CC2696">
        <w:rPr>
          <w:rStyle w:val="Emphasis"/>
        </w:rPr>
        <w:lastRenderedPageBreak/>
        <w:t>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405FC5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89673F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8"/>
  </w:num>
  <w:num w:numId="14">
    <w:abstractNumId w:val="23"/>
  </w:num>
  <w:num w:numId="15">
    <w:abstractNumId w:val="22"/>
  </w:num>
  <w:num w:numId="16">
    <w:abstractNumId w:val="33"/>
  </w:num>
  <w:num w:numId="17">
    <w:abstractNumId w:val="28"/>
  </w:num>
  <w:num w:numId="18">
    <w:abstractNumId w:val="25"/>
  </w:num>
  <w:num w:numId="19">
    <w:abstractNumId w:val="16"/>
  </w:num>
  <w:num w:numId="20">
    <w:abstractNumId w:val="31"/>
  </w:num>
  <w:num w:numId="21">
    <w:abstractNumId w:val="11"/>
  </w:num>
  <w:num w:numId="22">
    <w:abstractNumId w:val="29"/>
  </w:num>
  <w:num w:numId="23">
    <w:abstractNumId w:val="20"/>
  </w:num>
  <w:num w:numId="24">
    <w:abstractNumId w:val="17"/>
  </w:num>
  <w:num w:numId="25">
    <w:abstractNumId w:val="14"/>
  </w:num>
  <w:num w:numId="26">
    <w:abstractNumId w:val="21"/>
  </w:num>
  <w:num w:numId="27">
    <w:abstractNumId w:val="13"/>
  </w:num>
  <w:num w:numId="28">
    <w:abstractNumId w:val="27"/>
  </w:num>
  <w:num w:numId="29">
    <w:abstractNumId w:val="19"/>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40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15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82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48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674"/>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BE7A9"/>
  <w14:defaultImageDpi w14:val="300"/>
  <w15:docId w15:val="{4A5DB140-7E41-6D43-922A-FEA5350F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0480"/>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640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640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1640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164051"/>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EE0480"/>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EE0480"/>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EE0480"/>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EE0480"/>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EE048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164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051"/>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6405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164051"/>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16405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1640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164051"/>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16405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6405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6405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64051"/>
    <w:rPr>
      <w:color w:val="auto"/>
      <w:u w:val="none"/>
    </w:rPr>
  </w:style>
  <w:style w:type="paragraph" w:styleId="DocumentMap">
    <w:name w:val="Document Map"/>
    <w:basedOn w:val="Normal"/>
    <w:link w:val="DocumentMapChar"/>
    <w:uiPriority w:val="99"/>
    <w:unhideWhenUsed/>
    <w:rsid w:val="001640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64051"/>
    <w:rPr>
      <w:rFonts w:ascii="Lucida Grande" w:hAnsi="Lucida Grande" w:cs="Lucida Grande"/>
    </w:rPr>
  </w:style>
  <w:style w:type="character" w:customStyle="1" w:styleId="Heading5Char">
    <w:name w:val="Heading 5 Char"/>
    <w:aliases w:val="Text Char"/>
    <w:basedOn w:val="DefaultParagraphFont"/>
    <w:link w:val="Heading5"/>
    <w:uiPriority w:val="99"/>
    <w:rsid w:val="00EE0480"/>
    <w:rPr>
      <w:rFonts w:ascii="Cambria" w:hAnsi="Cambria"/>
      <w:b/>
      <w:bCs/>
      <w:i/>
      <w:iCs/>
      <w:sz w:val="20"/>
      <w:lang w:bidi="en-US"/>
    </w:rPr>
  </w:style>
  <w:style w:type="character" w:customStyle="1" w:styleId="Heading6Char">
    <w:name w:val="Heading 6 Char"/>
    <w:basedOn w:val="DefaultParagraphFont"/>
    <w:link w:val="Heading6"/>
    <w:uiPriority w:val="9"/>
    <w:rsid w:val="00EE0480"/>
    <w:rPr>
      <w:rFonts w:ascii="Cambria" w:hAnsi="Cambria"/>
      <w:b/>
      <w:bCs/>
      <w:i/>
      <w:iCs/>
      <w:sz w:val="20"/>
      <w:lang w:bidi="en-US"/>
    </w:rPr>
  </w:style>
  <w:style w:type="character" w:customStyle="1" w:styleId="Heading7Char">
    <w:name w:val="Heading 7 Char"/>
    <w:basedOn w:val="DefaultParagraphFont"/>
    <w:link w:val="Heading7"/>
    <w:rsid w:val="00EE0480"/>
    <w:rPr>
      <w:rFonts w:ascii="Cambria" w:hAnsi="Cambria"/>
      <w:b/>
      <w:bCs/>
      <w:i/>
      <w:iCs/>
      <w:sz w:val="20"/>
      <w:szCs w:val="20"/>
      <w:lang w:bidi="en-US"/>
    </w:rPr>
  </w:style>
  <w:style w:type="character" w:customStyle="1" w:styleId="Heading8Char">
    <w:name w:val="Heading 8 Char"/>
    <w:basedOn w:val="DefaultParagraphFont"/>
    <w:link w:val="Heading8"/>
    <w:rsid w:val="00EE0480"/>
    <w:rPr>
      <w:rFonts w:ascii="Cambria" w:hAnsi="Cambria"/>
      <w:b/>
      <w:bCs/>
      <w:i/>
      <w:iCs/>
      <w:sz w:val="18"/>
      <w:szCs w:val="18"/>
      <w:lang w:bidi="en-US"/>
    </w:rPr>
  </w:style>
  <w:style w:type="character" w:customStyle="1" w:styleId="Heading9Char">
    <w:name w:val="Heading 9 Char"/>
    <w:basedOn w:val="DefaultParagraphFont"/>
    <w:link w:val="Heading9"/>
    <w:rsid w:val="00EE0480"/>
    <w:rPr>
      <w:rFonts w:ascii="Cambria" w:hAnsi="Cambria"/>
      <w:i/>
      <w:iCs/>
      <w:sz w:val="18"/>
      <w:szCs w:val="18"/>
      <w:lang w:bidi="en-US"/>
    </w:rPr>
  </w:style>
  <w:style w:type="paragraph" w:customStyle="1" w:styleId="textbold">
    <w:name w:val="text bold"/>
    <w:basedOn w:val="Normal"/>
    <w:link w:val="Emphasis"/>
    <w:uiPriority w:val="20"/>
    <w:qFormat/>
    <w:rsid w:val="00EE048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EE04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E0480"/>
    <w:pPr>
      <w:spacing w:before="100" w:beforeAutospacing="1" w:after="100" w:afterAutospacing="1"/>
    </w:pPr>
  </w:style>
  <w:style w:type="character" w:customStyle="1" w:styleId="sr-only">
    <w:name w:val="sr-only"/>
    <w:basedOn w:val="DefaultParagraphFont"/>
    <w:rsid w:val="00EE0480"/>
  </w:style>
  <w:style w:type="character" w:customStyle="1" w:styleId="figurecredit">
    <w:name w:val="figure__credit"/>
    <w:basedOn w:val="DefaultParagraphFont"/>
    <w:rsid w:val="00EE0480"/>
  </w:style>
  <w:style w:type="paragraph" w:customStyle="1" w:styleId="Emphasis1">
    <w:name w:val="Emphasis1"/>
    <w:basedOn w:val="Normal"/>
    <w:uiPriority w:val="20"/>
    <w:qFormat/>
    <w:rsid w:val="00EE048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EE0480"/>
    <w:rPr>
      <w:color w:val="605E5C"/>
      <w:shd w:val="clear" w:color="auto" w:fill="E1DFDD"/>
    </w:rPr>
  </w:style>
  <w:style w:type="paragraph" w:customStyle="1" w:styleId="kd">
    <w:name w:val="kd"/>
    <w:basedOn w:val="Normal"/>
    <w:rsid w:val="00EE0480"/>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EE0480"/>
    <w:rPr>
      <w:b/>
      <w:bCs/>
    </w:rPr>
  </w:style>
  <w:style w:type="paragraph" w:customStyle="1" w:styleId="css-axufdj">
    <w:name w:val="css-axufdj"/>
    <w:basedOn w:val="Normal"/>
    <w:rsid w:val="00EE0480"/>
    <w:pPr>
      <w:spacing w:before="100" w:beforeAutospacing="1" w:after="100" w:afterAutospacing="1"/>
    </w:pPr>
  </w:style>
  <w:style w:type="character" w:customStyle="1" w:styleId="css-2ep15g">
    <w:name w:val="css-2ep15g"/>
    <w:basedOn w:val="DefaultParagraphFont"/>
    <w:rsid w:val="00EE0480"/>
  </w:style>
  <w:style w:type="character" w:customStyle="1" w:styleId="css-1rhhdjb">
    <w:name w:val="css-1rhhdjb"/>
    <w:basedOn w:val="DefaultParagraphFont"/>
    <w:rsid w:val="00EE0480"/>
  </w:style>
  <w:style w:type="character" w:customStyle="1" w:styleId="css-u32m0k">
    <w:name w:val="css-u32m0k"/>
    <w:basedOn w:val="DefaultParagraphFont"/>
    <w:rsid w:val="00EE0480"/>
  </w:style>
  <w:style w:type="paragraph" w:styleId="ListParagraph">
    <w:name w:val="List Paragraph"/>
    <w:aliases w:val="6 font"/>
    <w:basedOn w:val="Normal"/>
    <w:uiPriority w:val="34"/>
    <w:qFormat/>
    <w:rsid w:val="00EE0480"/>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EE0480"/>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EE0480"/>
    <w:pPr>
      <w:outlineLvl w:val="0"/>
    </w:pPr>
    <w:rPr>
      <w:rFonts w:ascii="Georgia" w:hAnsi="Georgia"/>
      <w:bCs/>
      <w:sz w:val="24"/>
      <w:u w:val="single"/>
    </w:rPr>
  </w:style>
  <w:style w:type="character" w:customStyle="1" w:styleId="TitleChar1">
    <w:name w:val="Title Char1"/>
    <w:basedOn w:val="DefaultParagraphFont"/>
    <w:uiPriority w:val="99"/>
    <w:rsid w:val="00EE0480"/>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EE0480"/>
    <w:rPr>
      <w:b/>
      <w:bCs/>
      <w:u w:val="single"/>
    </w:rPr>
  </w:style>
  <w:style w:type="paragraph" w:customStyle="1" w:styleId="UnderlinePara">
    <w:name w:val="Underline Para"/>
    <w:basedOn w:val="Normal"/>
    <w:uiPriority w:val="1"/>
    <w:qFormat/>
    <w:rsid w:val="00EE0480"/>
    <w:pPr>
      <w:widowControl w:val="0"/>
      <w:suppressAutoHyphens/>
      <w:spacing w:after="200"/>
      <w:contextualSpacing/>
    </w:pPr>
    <w:rPr>
      <w:rFonts w:asciiTheme="minorHAnsi" w:eastAsiaTheme="minorHAnsi" w:hAnsiTheme="minorHAnsi"/>
      <w:szCs w:val="22"/>
      <w:u w:val="single"/>
    </w:rPr>
  </w:style>
  <w:style w:type="paragraph" w:customStyle="1" w:styleId="has-drop-cap">
    <w:name w:val="has-drop-cap"/>
    <w:basedOn w:val="Normal"/>
    <w:rsid w:val="00EE0480"/>
    <w:pPr>
      <w:spacing w:before="100" w:beforeAutospacing="1" w:after="100" w:afterAutospacing="1"/>
    </w:pPr>
  </w:style>
  <w:style w:type="paragraph" w:customStyle="1" w:styleId="articleparagraphroot2qm08">
    <w:name w:val="articleparagraph_root__2qm08"/>
    <w:basedOn w:val="Normal"/>
    <w:rsid w:val="00EE0480"/>
    <w:pPr>
      <w:spacing w:before="100" w:beforeAutospacing="1" w:after="100" w:afterAutospacing="1"/>
    </w:pPr>
  </w:style>
  <w:style w:type="paragraph" w:customStyle="1" w:styleId="p">
    <w:name w:val="p"/>
    <w:basedOn w:val="Normal"/>
    <w:rsid w:val="00EE0480"/>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EE0480"/>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EE0480"/>
    <w:pPr>
      <w:spacing w:before="60" w:after="60" w:line="256" w:lineRule="auto"/>
    </w:pPr>
    <w:rPr>
      <w:spacing w:val="-8"/>
    </w:rPr>
  </w:style>
  <w:style w:type="paragraph" w:styleId="BodyText">
    <w:name w:val="Body Text"/>
    <w:basedOn w:val="Normal"/>
    <w:link w:val="BodyTextChar"/>
    <w:unhideWhenUsed/>
    <w:qFormat/>
    <w:rsid w:val="00EE0480"/>
    <w:pPr>
      <w:spacing w:after="120"/>
    </w:pPr>
    <w:rPr>
      <w:rFonts w:ascii="Arial" w:hAnsi="Arial" w:cs="Arial"/>
      <w:spacing w:val="-8"/>
    </w:rPr>
  </w:style>
  <w:style w:type="character" w:customStyle="1" w:styleId="BodyTextChar">
    <w:name w:val="Body Text Char"/>
    <w:basedOn w:val="DefaultParagraphFont"/>
    <w:link w:val="BodyText"/>
    <w:rsid w:val="00EE0480"/>
    <w:rPr>
      <w:rFonts w:ascii="Arial" w:hAnsi="Arial" w:cs="Arial"/>
      <w:spacing w:val="-8"/>
      <w:sz w:val="22"/>
    </w:rPr>
  </w:style>
  <w:style w:type="paragraph" w:customStyle="1" w:styleId="Analytics">
    <w:name w:val="Analytics"/>
    <w:basedOn w:val="Normal"/>
    <w:link w:val="AnalyticsChar"/>
    <w:autoRedefine/>
    <w:uiPriority w:val="4"/>
    <w:qFormat/>
    <w:rsid w:val="00EE0480"/>
    <w:rPr>
      <w:b/>
      <w:color w:val="00B050"/>
      <w:sz w:val="26"/>
    </w:rPr>
  </w:style>
  <w:style w:type="character" w:customStyle="1" w:styleId="AnalyticsChar">
    <w:name w:val="Analytics Char"/>
    <w:basedOn w:val="DefaultParagraphFont"/>
    <w:link w:val="Analytics"/>
    <w:uiPriority w:val="4"/>
    <w:rsid w:val="00EE0480"/>
    <w:rPr>
      <w:rFonts w:ascii="Calibri" w:hAnsi="Calibri"/>
      <w:b/>
      <w:color w:val="00B050"/>
      <w:sz w:val="26"/>
    </w:rPr>
  </w:style>
  <w:style w:type="paragraph" w:customStyle="1" w:styleId="Analytic">
    <w:name w:val="Analytic"/>
    <w:basedOn w:val="Normal"/>
    <w:link w:val="AnalyticChar"/>
    <w:autoRedefine/>
    <w:uiPriority w:val="4"/>
    <w:qFormat/>
    <w:rsid w:val="00EE0480"/>
    <w:rPr>
      <w:rFonts w:ascii="Arial" w:hAnsi="Arial" w:cs="Arial"/>
      <w:b/>
      <w:spacing w:val="-8"/>
    </w:rPr>
  </w:style>
  <w:style w:type="character" w:customStyle="1" w:styleId="AnalyticChar">
    <w:name w:val="Analytic Char"/>
    <w:basedOn w:val="DefaultParagraphFont"/>
    <w:link w:val="Analytic"/>
    <w:uiPriority w:val="4"/>
    <w:rsid w:val="00EE0480"/>
    <w:rPr>
      <w:rFonts w:ascii="Arial" w:hAnsi="Arial" w:cs="Arial"/>
      <w:b/>
      <w:spacing w:val="-8"/>
      <w:sz w:val="22"/>
    </w:rPr>
  </w:style>
  <w:style w:type="paragraph" w:customStyle="1" w:styleId="DateTime">
    <w:name w:val="DateTime"/>
    <w:basedOn w:val="Normal"/>
    <w:link w:val="DateTimeChar"/>
    <w:autoRedefine/>
    <w:uiPriority w:val="4"/>
    <w:qFormat/>
    <w:rsid w:val="00EE0480"/>
    <w:rPr>
      <w:rFonts w:ascii="Arial" w:hAnsi="Arial" w:cs="Arial"/>
      <w:spacing w:val="-8"/>
    </w:rPr>
  </w:style>
  <w:style w:type="character" w:customStyle="1" w:styleId="DateTimeChar">
    <w:name w:val="DateTime Char"/>
    <w:basedOn w:val="DefaultParagraphFont"/>
    <w:link w:val="DateTime"/>
    <w:uiPriority w:val="4"/>
    <w:rsid w:val="00EE0480"/>
    <w:rPr>
      <w:rFonts w:ascii="Arial" w:hAnsi="Arial" w:cs="Arial"/>
      <w:spacing w:val="-8"/>
      <w:sz w:val="22"/>
    </w:rPr>
  </w:style>
  <w:style w:type="paragraph" w:customStyle="1" w:styleId="Lecture">
    <w:name w:val="Lecture"/>
    <w:next w:val="BodyText"/>
    <w:link w:val="LectureChar"/>
    <w:autoRedefine/>
    <w:uiPriority w:val="4"/>
    <w:qFormat/>
    <w:rsid w:val="00EE048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E0480"/>
    <w:rPr>
      <w:rFonts w:ascii="Arial" w:eastAsiaTheme="minorHAnsi" w:hAnsi="Arial" w:cs="Arial"/>
      <w:spacing w:val="-10"/>
      <w:sz w:val="22"/>
      <w:szCs w:val="22"/>
    </w:rPr>
  </w:style>
  <w:style w:type="character" w:customStyle="1" w:styleId="underline">
    <w:name w:val="underline"/>
    <w:basedOn w:val="DefaultParagraphFont"/>
    <w:qFormat/>
    <w:rsid w:val="00EE0480"/>
    <w:rPr>
      <w:u w:val="single"/>
    </w:rPr>
  </w:style>
  <w:style w:type="character" w:customStyle="1" w:styleId="apple-style-span">
    <w:name w:val="apple-style-span"/>
    <w:rsid w:val="00EE0480"/>
  </w:style>
  <w:style w:type="paragraph" w:styleId="FootnoteText">
    <w:name w:val="footnote text"/>
    <w:basedOn w:val="Normal"/>
    <w:link w:val="FootnoteTextChar"/>
    <w:uiPriority w:val="99"/>
    <w:unhideWhenUsed/>
    <w:rsid w:val="00EE0480"/>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EE0480"/>
    <w:rPr>
      <w:rFonts w:ascii="Arial" w:hAnsi="Arial" w:cs="Arial"/>
      <w:spacing w:val="-8"/>
      <w:sz w:val="20"/>
      <w:szCs w:val="20"/>
    </w:rPr>
  </w:style>
  <w:style w:type="character" w:styleId="FootnoteReference">
    <w:name w:val="footnote reference"/>
    <w:aliases w:val="FN Ref,footnote reference"/>
    <w:uiPriority w:val="99"/>
    <w:unhideWhenUsed/>
    <w:qFormat/>
    <w:rsid w:val="00EE0480"/>
    <w:rPr>
      <w:vertAlign w:val="superscript"/>
    </w:rPr>
  </w:style>
  <w:style w:type="character" w:customStyle="1" w:styleId="cardChar">
    <w:name w:val="card Char"/>
    <w:aliases w:val="Bold Cite Char Char,Speed Cite Char"/>
    <w:rsid w:val="00EE0480"/>
    <w:rPr>
      <w:u w:val="single"/>
    </w:rPr>
  </w:style>
  <w:style w:type="paragraph" w:customStyle="1" w:styleId="cardtext">
    <w:name w:val="card text"/>
    <w:basedOn w:val="Normal"/>
    <w:link w:val="cardtextChar"/>
    <w:qFormat/>
    <w:rsid w:val="00EE0480"/>
    <w:pPr>
      <w:ind w:left="288" w:right="288"/>
    </w:pPr>
    <w:rPr>
      <w:rFonts w:ascii="Arial" w:hAnsi="Arial" w:cs="Arial"/>
      <w:spacing w:val="-8"/>
    </w:rPr>
  </w:style>
  <w:style w:type="character" w:customStyle="1" w:styleId="cardtextChar">
    <w:name w:val="card text Char"/>
    <w:basedOn w:val="DefaultParagraphFont"/>
    <w:link w:val="cardtext"/>
    <w:rsid w:val="00EE0480"/>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E0480"/>
    <w:rPr>
      <w:rFonts w:ascii="Calibri" w:hAnsi="Calibri"/>
      <w:sz w:val="22"/>
    </w:rPr>
  </w:style>
  <w:style w:type="paragraph" w:customStyle="1" w:styleId="css-exrw3m">
    <w:name w:val="css-exrw3m"/>
    <w:basedOn w:val="Normal"/>
    <w:rsid w:val="00EE0480"/>
    <w:pPr>
      <w:spacing w:before="100" w:beforeAutospacing="1" w:after="100" w:afterAutospacing="1"/>
    </w:pPr>
    <w:rPr>
      <w:spacing w:val="-8"/>
    </w:rPr>
  </w:style>
  <w:style w:type="paragraph" w:styleId="Header">
    <w:name w:val="header"/>
    <w:basedOn w:val="Normal"/>
    <w:link w:val="HeaderChar"/>
    <w:uiPriority w:val="99"/>
    <w:unhideWhenUsed/>
    <w:qFormat/>
    <w:rsid w:val="00EE0480"/>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EE0480"/>
    <w:rPr>
      <w:rFonts w:ascii="Arial" w:hAnsi="Arial" w:cs="Arial"/>
      <w:spacing w:val="-8"/>
      <w:sz w:val="22"/>
    </w:rPr>
  </w:style>
  <w:style w:type="paragraph" w:styleId="Footer">
    <w:name w:val="footer"/>
    <w:basedOn w:val="Normal"/>
    <w:link w:val="FooterChar"/>
    <w:uiPriority w:val="99"/>
    <w:unhideWhenUsed/>
    <w:rsid w:val="00EE0480"/>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EE0480"/>
    <w:rPr>
      <w:rFonts w:ascii="Arial" w:hAnsi="Arial" w:cs="Arial"/>
      <w:spacing w:val="-8"/>
      <w:sz w:val="22"/>
    </w:rPr>
  </w:style>
  <w:style w:type="character" w:customStyle="1" w:styleId="rollover-people">
    <w:name w:val="rollover-people"/>
    <w:basedOn w:val="DefaultParagraphFont"/>
    <w:rsid w:val="00EE0480"/>
  </w:style>
  <w:style w:type="paragraph" w:customStyle="1" w:styleId="Genealogy">
    <w:name w:val="Genealogy"/>
    <w:basedOn w:val="Heading4"/>
    <w:autoRedefine/>
    <w:qFormat/>
    <w:rsid w:val="00EE0480"/>
    <w:rPr>
      <w:rFonts w:ascii="Arial" w:hAnsi="Arial" w:cs="Calibri"/>
      <w:bCs w:val="0"/>
      <w:iCs/>
      <w:sz w:val="22"/>
    </w:rPr>
  </w:style>
  <w:style w:type="character" w:customStyle="1" w:styleId="c-timestamplabel">
    <w:name w:val="c-timestamp__label"/>
    <w:basedOn w:val="DefaultParagraphFont"/>
    <w:rsid w:val="00EE048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E048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EE0480"/>
    <w:rPr>
      <w:color w:val="605E5C"/>
      <w:shd w:val="clear" w:color="auto" w:fill="E1DFDD"/>
    </w:rPr>
  </w:style>
  <w:style w:type="paragraph" w:styleId="BalloonText">
    <w:name w:val="Balloon Text"/>
    <w:basedOn w:val="Normal"/>
    <w:link w:val="BalloonTextChar"/>
    <w:uiPriority w:val="99"/>
    <w:unhideWhenUsed/>
    <w:rsid w:val="00EE0480"/>
    <w:rPr>
      <w:rFonts w:ascii="Tahoma" w:hAnsi="Tahoma" w:cs="Tahoma"/>
      <w:szCs w:val="16"/>
    </w:rPr>
  </w:style>
  <w:style w:type="character" w:customStyle="1" w:styleId="BalloonTextChar">
    <w:name w:val="Balloon Text Char"/>
    <w:basedOn w:val="DefaultParagraphFont"/>
    <w:link w:val="BalloonText"/>
    <w:uiPriority w:val="99"/>
    <w:rsid w:val="00EE0480"/>
    <w:rPr>
      <w:rFonts w:ascii="Tahoma" w:hAnsi="Tahoma" w:cs="Tahoma"/>
      <w:sz w:val="22"/>
      <w:szCs w:val="16"/>
    </w:rPr>
  </w:style>
  <w:style w:type="character" w:styleId="PageNumber">
    <w:name w:val="page number"/>
    <w:aliases w:val="card ununderlined"/>
    <w:basedOn w:val="DefaultParagraphFont"/>
    <w:uiPriority w:val="99"/>
    <w:unhideWhenUsed/>
    <w:rsid w:val="00EE0480"/>
  </w:style>
  <w:style w:type="character" w:customStyle="1" w:styleId="m4841727538114946087gmail-styleunderline">
    <w:name w:val="m_4841727538114946087gmail-styleunderline"/>
    <w:basedOn w:val="DefaultParagraphFont"/>
    <w:rsid w:val="00EE0480"/>
  </w:style>
  <w:style w:type="paragraph" w:customStyle="1" w:styleId="BreakTag">
    <w:name w:val="Break Tag"/>
    <w:basedOn w:val="Normal"/>
    <w:autoRedefine/>
    <w:uiPriority w:val="4"/>
    <w:qFormat/>
    <w:rsid w:val="00EE0480"/>
    <w:pPr>
      <w:spacing w:before="240"/>
    </w:pPr>
    <w:rPr>
      <w:b/>
    </w:rPr>
  </w:style>
  <w:style w:type="paragraph" w:customStyle="1" w:styleId="BreakBlock">
    <w:name w:val="Break Block"/>
    <w:basedOn w:val="Normal"/>
    <w:link w:val="BreakBlockChar"/>
    <w:autoRedefine/>
    <w:qFormat/>
    <w:rsid w:val="00EE048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E0480"/>
    <w:rPr>
      <w:rFonts w:ascii="Arial Bold" w:hAnsi="Arial Bold"/>
      <w:b/>
      <w:caps/>
      <w:sz w:val="32"/>
      <w:u w:val="single"/>
    </w:rPr>
  </w:style>
  <w:style w:type="character" w:customStyle="1" w:styleId="Mention1">
    <w:name w:val="Mention1"/>
    <w:basedOn w:val="DefaultParagraphFont"/>
    <w:uiPriority w:val="99"/>
    <w:semiHidden/>
    <w:unhideWhenUsed/>
    <w:rsid w:val="00EE0480"/>
    <w:rPr>
      <w:color w:val="2B579A"/>
      <w:shd w:val="clear" w:color="auto" w:fill="E6E6E6"/>
    </w:rPr>
  </w:style>
  <w:style w:type="paragraph" w:customStyle="1" w:styleId="evidencetext">
    <w:name w:val="evidence text"/>
    <w:basedOn w:val="Normal"/>
    <w:link w:val="evidencetextChar1"/>
    <w:qFormat/>
    <w:rsid w:val="00EE0480"/>
    <w:pPr>
      <w:ind w:left="432" w:right="432"/>
    </w:pPr>
    <w:rPr>
      <w:color w:val="000000"/>
      <w:lang w:val="x-none" w:eastAsia="x-none"/>
    </w:rPr>
  </w:style>
  <w:style w:type="character" w:customStyle="1" w:styleId="evidencetextChar1">
    <w:name w:val="evidence text Char1"/>
    <w:link w:val="evidencetext"/>
    <w:rsid w:val="00EE0480"/>
    <w:rPr>
      <w:rFonts w:ascii="Calibri" w:hAnsi="Calibri"/>
      <w:color w:val="000000"/>
      <w:sz w:val="22"/>
      <w:lang w:val="x-none" w:eastAsia="x-none"/>
    </w:rPr>
  </w:style>
  <w:style w:type="character" w:customStyle="1" w:styleId="Author-Date">
    <w:name w:val="Author-Date"/>
    <w:qFormat/>
    <w:rsid w:val="00EE0480"/>
    <w:rPr>
      <w:b/>
      <w:sz w:val="24"/>
    </w:rPr>
  </w:style>
  <w:style w:type="paragraph" w:customStyle="1" w:styleId="Nothing">
    <w:name w:val="Nothing"/>
    <w:link w:val="NothingChar"/>
    <w:qFormat/>
    <w:rsid w:val="00EE0480"/>
    <w:pPr>
      <w:jc w:val="both"/>
    </w:pPr>
    <w:rPr>
      <w:rFonts w:ascii="Times New Roman" w:eastAsia="Times New Roman" w:hAnsi="Times New Roman" w:cs="Times New Roman"/>
      <w:sz w:val="20"/>
    </w:rPr>
  </w:style>
  <w:style w:type="paragraph" w:customStyle="1" w:styleId="Style4">
    <w:name w:val="Style4"/>
    <w:basedOn w:val="Normal"/>
    <w:link w:val="Style4Char"/>
    <w:qFormat/>
    <w:rsid w:val="00EE0480"/>
    <w:rPr>
      <w:u w:val="single"/>
    </w:rPr>
  </w:style>
  <w:style w:type="character" w:customStyle="1" w:styleId="Style4Char">
    <w:name w:val="Style4 Char"/>
    <w:link w:val="Style4"/>
    <w:rsid w:val="00EE0480"/>
    <w:rPr>
      <w:rFonts w:ascii="Calibri" w:hAnsi="Calibri"/>
      <w:sz w:val="22"/>
      <w:u w:val="single"/>
    </w:rPr>
  </w:style>
  <w:style w:type="character" w:customStyle="1" w:styleId="term">
    <w:name w:val="term"/>
    <w:basedOn w:val="DefaultParagraphFont"/>
    <w:rsid w:val="00EE0480"/>
  </w:style>
  <w:style w:type="character" w:customStyle="1" w:styleId="Style1Char">
    <w:name w:val="Style1 Char"/>
    <w:rsid w:val="00EE0480"/>
    <w:rPr>
      <w:rFonts w:ascii="Times New Roman" w:eastAsia="SimSun" w:hAnsi="Times New Roman" w:cs="Times New Roman"/>
      <w:sz w:val="20"/>
      <w:szCs w:val="24"/>
      <w:u w:val="single"/>
      <w:lang w:eastAsia="zh-CN"/>
    </w:rPr>
  </w:style>
  <w:style w:type="character" w:customStyle="1" w:styleId="Styleunderline11pt">
    <w:name w:val="Style underline + 11 pt"/>
    <w:rsid w:val="00EE0480"/>
    <w:rPr>
      <w:rFonts w:ascii="Times New Roman" w:hAnsi="Times New Roman"/>
      <w:sz w:val="20"/>
      <w:u w:val="single"/>
    </w:rPr>
  </w:style>
  <w:style w:type="paragraph" w:customStyle="1" w:styleId="Stylecard11pt">
    <w:name w:val="Style card + 11 pt"/>
    <w:basedOn w:val="Normal"/>
    <w:link w:val="Stylecard11ptChar"/>
    <w:qFormat/>
    <w:rsid w:val="00EE0480"/>
    <w:pPr>
      <w:ind w:left="288" w:right="288"/>
    </w:pPr>
    <w:rPr>
      <w:rFonts w:ascii="Georgia" w:eastAsia="SimSun" w:hAnsi="Georgia"/>
      <w:lang w:eastAsia="zh-CN"/>
    </w:rPr>
  </w:style>
  <w:style w:type="character" w:customStyle="1" w:styleId="Stylecard11ptChar">
    <w:name w:val="Style card + 11 pt Char"/>
    <w:link w:val="Stylecard11pt"/>
    <w:rsid w:val="00EE0480"/>
    <w:rPr>
      <w:rFonts w:ascii="Georgia" w:eastAsia="SimSun" w:hAnsi="Georgia"/>
      <w:sz w:val="22"/>
      <w:lang w:eastAsia="zh-CN"/>
    </w:rPr>
  </w:style>
  <w:style w:type="paragraph" w:customStyle="1" w:styleId="Minimize">
    <w:name w:val="Minimize"/>
    <w:basedOn w:val="Normal"/>
    <w:next w:val="Normal"/>
    <w:link w:val="MinimizeChar"/>
    <w:qFormat/>
    <w:rsid w:val="00EE048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EE0480"/>
    <w:rPr>
      <w:rFonts w:ascii="Georgia" w:hAnsi="Georgia"/>
      <w:color w:val="000000"/>
      <w:sz w:val="12"/>
      <w:szCs w:val="20"/>
    </w:rPr>
  </w:style>
  <w:style w:type="character" w:customStyle="1" w:styleId="byline">
    <w:name w:val="byline"/>
    <w:basedOn w:val="DefaultParagraphFont"/>
    <w:rsid w:val="00EE0480"/>
  </w:style>
  <w:style w:type="paragraph" w:customStyle="1" w:styleId="StyleStyle411pt">
    <w:name w:val="Style Style4 + 11 pt"/>
    <w:basedOn w:val="Normal"/>
    <w:link w:val="StyleStyle411ptChar"/>
    <w:qFormat/>
    <w:rsid w:val="00EE0480"/>
    <w:pPr>
      <w:spacing w:after="200" w:line="276" w:lineRule="auto"/>
    </w:pPr>
    <w:rPr>
      <w:u w:val="single"/>
    </w:rPr>
  </w:style>
  <w:style w:type="character" w:customStyle="1" w:styleId="StyleStyle411ptChar">
    <w:name w:val="Style Style4 + 11 pt Char"/>
    <w:basedOn w:val="DefaultParagraphFont"/>
    <w:link w:val="StyleStyle411pt"/>
    <w:rsid w:val="00EE0480"/>
    <w:rPr>
      <w:rFonts w:ascii="Calibri" w:hAnsi="Calibri"/>
      <w:sz w:val="22"/>
      <w:u w:val="single"/>
    </w:rPr>
  </w:style>
  <w:style w:type="character" w:customStyle="1" w:styleId="Style11ptUnderline">
    <w:name w:val="Style 11 pt Underline"/>
    <w:rsid w:val="00EE0480"/>
    <w:rPr>
      <w:sz w:val="20"/>
      <w:u w:val="single"/>
    </w:rPr>
  </w:style>
  <w:style w:type="character" w:customStyle="1" w:styleId="Style11ptBoldUnderline">
    <w:name w:val="Style 11 pt Bold Underline"/>
    <w:rsid w:val="00EE0480"/>
    <w:rPr>
      <w:b/>
      <w:bCs/>
      <w:sz w:val="20"/>
      <w:u w:val="single"/>
    </w:rPr>
  </w:style>
  <w:style w:type="character" w:customStyle="1" w:styleId="Style11pt">
    <w:name w:val="Style 11 pt"/>
    <w:rsid w:val="00EE0480"/>
    <w:rPr>
      <w:sz w:val="20"/>
    </w:rPr>
  </w:style>
  <w:style w:type="paragraph" w:customStyle="1" w:styleId="StyleStyle411ptBold">
    <w:name w:val="Style Style4 + 11 pt Bold"/>
    <w:basedOn w:val="Normal"/>
    <w:link w:val="StyleStyle411ptBoldChar"/>
    <w:qFormat/>
    <w:rsid w:val="00EE0480"/>
    <w:rPr>
      <w:b/>
      <w:bCs/>
      <w:u w:val="single"/>
    </w:rPr>
  </w:style>
  <w:style w:type="character" w:customStyle="1" w:styleId="StyleStyle411ptBoldChar">
    <w:name w:val="Style Style4 + 11 pt Bold Char"/>
    <w:basedOn w:val="DefaultParagraphFont"/>
    <w:link w:val="StyleStyle411ptBold"/>
    <w:rsid w:val="00EE0480"/>
    <w:rPr>
      <w:rFonts w:ascii="Calibri" w:hAnsi="Calibri"/>
      <w:b/>
      <w:bCs/>
      <w:sz w:val="22"/>
      <w:u w:val="single"/>
    </w:rPr>
  </w:style>
  <w:style w:type="paragraph" w:customStyle="1" w:styleId="BlockTitle">
    <w:name w:val="Block Title"/>
    <w:basedOn w:val="Normal"/>
    <w:next w:val="Normal"/>
    <w:link w:val="BlockTitleChar"/>
    <w:uiPriority w:val="99"/>
    <w:qFormat/>
    <w:rsid w:val="00EE0480"/>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EE0480"/>
    <w:rPr>
      <w:rFonts w:ascii="Calibri" w:hAnsi="Calibri"/>
      <w:b/>
      <w:sz w:val="32"/>
      <w:szCs w:val="20"/>
      <w:u w:val="single"/>
    </w:rPr>
  </w:style>
  <w:style w:type="character" w:customStyle="1" w:styleId="Emphasis2">
    <w:name w:val="Emphasis2"/>
    <w:basedOn w:val="DefaultParagraphFont"/>
    <w:rsid w:val="00EE0480"/>
    <w:rPr>
      <w:rFonts w:ascii="Franklin Gothic Heavy" w:hAnsi="Franklin Gothic Heavy"/>
      <w:iCs/>
      <w:u w:val="single"/>
    </w:rPr>
  </w:style>
  <w:style w:type="paragraph" w:customStyle="1" w:styleId="Cards">
    <w:name w:val="Cards"/>
    <w:basedOn w:val="Normal"/>
    <w:link w:val="CardsChar1"/>
    <w:qFormat/>
    <w:rsid w:val="00EE0480"/>
    <w:pPr>
      <w:autoSpaceDE w:val="0"/>
      <w:autoSpaceDN w:val="0"/>
      <w:adjustRightInd w:val="0"/>
      <w:ind w:left="432" w:right="432"/>
      <w:jc w:val="both"/>
    </w:pPr>
    <w:rPr>
      <w:sz w:val="20"/>
      <w:szCs w:val="20"/>
    </w:rPr>
  </w:style>
  <w:style w:type="character" w:customStyle="1" w:styleId="CardsChar">
    <w:name w:val="Cards Char"/>
    <w:locked/>
    <w:rsid w:val="00EE0480"/>
    <w:rPr>
      <w:rFonts w:ascii="Times New Roman" w:eastAsia="Times New Roman" w:hAnsi="Times New Roman" w:cs="Times New Roman"/>
      <w:sz w:val="20"/>
      <w:szCs w:val="24"/>
    </w:rPr>
  </w:style>
  <w:style w:type="character" w:customStyle="1" w:styleId="pmterms1">
    <w:name w:val="pmterms1"/>
    <w:basedOn w:val="DefaultParagraphFont"/>
    <w:rsid w:val="00EE0480"/>
  </w:style>
  <w:style w:type="character" w:customStyle="1" w:styleId="hilite1">
    <w:name w:val="hilite1"/>
    <w:basedOn w:val="DefaultParagraphFont"/>
    <w:rsid w:val="00EE048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E048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E0480"/>
    <w:rPr>
      <w:rFonts w:ascii="Times New Roman" w:eastAsia="Malgun Gothic" w:hAnsi="Times New Roman" w:cs="Times New Roman"/>
      <w:sz w:val="21"/>
      <w:u w:val="single"/>
    </w:rPr>
  </w:style>
  <w:style w:type="paragraph" w:customStyle="1" w:styleId="Normaltag">
    <w:name w:val="Normal tag"/>
    <w:basedOn w:val="Normal"/>
    <w:link w:val="NormaltagChar"/>
    <w:qFormat/>
    <w:rsid w:val="00EE0480"/>
    <w:rPr>
      <w:b/>
      <w:szCs w:val="20"/>
    </w:rPr>
  </w:style>
  <w:style w:type="character" w:customStyle="1" w:styleId="NormaltagChar">
    <w:name w:val="Normal tag Char"/>
    <w:basedOn w:val="DefaultParagraphFont"/>
    <w:link w:val="Normaltag"/>
    <w:locked/>
    <w:rsid w:val="00EE0480"/>
    <w:rPr>
      <w:rFonts w:ascii="Calibri" w:hAnsi="Calibri"/>
      <w:b/>
      <w:sz w:val="22"/>
      <w:szCs w:val="20"/>
    </w:rPr>
  </w:style>
  <w:style w:type="character" w:customStyle="1" w:styleId="DebateUnderline">
    <w:name w:val="Debate Underline"/>
    <w:qFormat/>
    <w:rsid w:val="00EE0480"/>
    <w:rPr>
      <w:rFonts w:ascii="Times New Roman" w:hAnsi="Times New Roman"/>
      <w:sz w:val="20"/>
      <w:szCs w:val="24"/>
      <w:u w:val="thick"/>
    </w:rPr>
  </w:style>
  <w:style w:type="character" w:customStyle="1" w:styleId="blue">
    <w:name w:val="blue"/>
    <w:basedOn w:val="DefaultParagraphFont"/>
    <w:rsid w:val="00EE0480"/>
    <w:rPr>
      <w:rFonts w:cs="Times New Roman"/>
    </w:rPr>
  </w:style>
  <w:style w:type="paragraph" w:customStyle="1" w:styleId="cites">
    <w:name w:val="cites"/>
    <w:link w:val="Heading1Char3"/>
    <w:autoRedefine/>
    <w:qFormat/>
    <w:rsid w:val="00EE048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EE0480"/>
    <w:rPr>
      <w:rFonts w:ascii="Times New Roman" w:eastAsia="Malgun Gothic" w:hAnsi="Times New Roman" w:cs="Times New Roman"/>
      <w:b/>
      <w:u w:val="single"/>
    </w:rPr>
  </w:style>
  <w:style w:type="paragraph" w:customStyle="1" w:styleId="tiny">
    <w:name w:val="tiny"/>
    <w:next w:val="Normal"/>
    <w:link w:val="tinyChar"/>
    <w:autoRedefine/>
    <w:qFormat/>
    <w:rsid w:val="00EE048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E0480"/>
    <w:rPr>
      <w:rFonts w:ascii="Times New Roman" w:eastAsia="Malgun Gothic" w:hAnsi="Times New Roman" w:cs="Times New Roman"/>
      <w:sz w:val="12"/>
    </w:rPr>
  </w:style>
  <w:style w:type="character" w:customStyle="1" w:styleId="CitesChar2">
    <w:name w:val="Cites Char2"/>
    <w:link w:val="Cites0"/>
    <w:rsid w:val="00EE0480"/>
    <w:rPr>
      <w:rFonts w:eastAsia="Times New Roman" w:cs="Times New Roman"/>
      <w:b/>
      <w:bCs/>
      <w:sz w:val="20"/>
      <w:szCs w:val="20"/>
    </w:rPr>
  </w:style>
  <w:style w:type="paragraph" w:customStyle="1" w:styleId="BlockTitle2">
    <w:name w:val="Block Title2"/>
    <w:basedOn w:val="Normal"/>
    <w:next w:val="Normal"/>
    <w:uiPriority w:val="99"/>
    <w:qFormat/>
    <w:rsid w:val="00EE0480"/>
    <w:pPr>
      <w:spacing w:after="240"/>
      <w:jc w:val="center"/>
    </w:pPr>
    <w:rPr>
      <w:b/>
      <w:sz w:val="32"/>
      <w:u w:val="single"/>
      <w:lang w:bidi="en-US"/>
    </w:rPr>
  </w:style>
  <w:style w:type="paragraph" w:styleId="TOC1">
    <w:name w:val="toc 1"/>
    <w:basedOn w:val="Normal"/>
    <w:next w:val="Normal"/>
    <w:autoRedefine/>
    <w:uiPriority w:val="39"/>
    <w:rsid w:val="00EE0480"/>
    <w:pPr>
      <w:spacing w:before="120" w:after="120"/>
    </w:pPr>
    <w:rPr>
      <w:b/>
      <w:u w:val="single"/>
      <w:lang w:bidi="en-US"/>
    </w:rPr>
  </w:style>
  <w:style w:type="paragraph" w:styleId="TOC9">
    <w:name w:val="toc 9"/>
    <w:basedOn w:val="Normal"/>
    <w:next w:val="Normal"/>
    <w:autoRedefine/>
    <w:uiPriority w:val="39"/>
    <w:rsid w:val="00EE0480"/>
    <w:pPr>
      <w:ind w:left="1600"/>
    </w:pPr>
    <w:rPr>
      <w:sz w:val="20"/>
      <w:lang w:bidi="en-US"/>
    </w:rPr>
  </w:style>
  <w:style w:type="paragraph" w:customStyle="1" w:styleId="TxBrp1">
    <w:name w:val="TxBr_p1"/>
    <w:basedOn w:val="Normal"/>
    <w:uiPriority w:val="99"/>
    <w:qFormat/>
    <w:rsid w:val="00EE0480"/>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EE0480"/>
    <w:pPr>
      <w:spacing w:before="100" w:beforeAutospacing="1" w:after="100" w:afterAutospacing="1"/>
    </w:pPr>
    <w:rPr>
      <w:lang w:bidi="en-US"/>
    </w:rPr>
  </w:style>
  <w:style w:type="character" w:customStyle="1" w:styleId="standardcontent">
    <w:name w:val="standardcontent"/>
    <w:basedOn w:val="DefaultParagraphFont"/>
    <w:rsid w:val="00EE0480"/>
  </w:style>
  <w:style w:type="paragraph" w:customStyle="1" w:styleId="hat">
    <w:name w:val="hat"/>
    <w:basedOn w:val="Normal"/>
    <w:next w:val="Normal"/>
    <w:link w:val="hatChar"/>
    <w:qFormat/>
    <w:rsid w:val="00EE0480"/>
    <w:pPr>
      <w:spacing w:before="240" w:after="240"/>
      <w:jc w:val="center"/>
      <w:outlineLvl w:val="0"/>
    </w:pPr>
    <w:rPr>
      <w:b/>
      <w:bCs/>
      <w:sz w:val="32"/>
      <w:u w:val="single"/>
      <w:lang w:bidi="en-US"/>
    </w:rPr>
  </w:style>
  <w:style w:type="character" w:customStyle="1" w:styleId="storyby">
    <w:name w:val="storyby"/>
    <w:basedOn w:val="DefaultParagraphFont"/>
    <w:rsid w:val="00EE0480"/>
  </w:style>
  <w:style w:type="paragraph" w:customStyle="1" w:styleId="HotRouteChar">
    <w:name w:val="Hot Route! Char"/>
    <w:basedOn w:val="Normal"/>
    <w:qFormat/>
    <w:rsid w:val="00EE0480"/>
    <w:pPr>
      <w:ind w:left="144"/>
    </w:pPr>
    <w:rPr>
      <w:sz w:val="20"/>
      <w:lang w:bidi="en-US"/>
    </w:rPr>
  </w:style>
  <w:style w:type="paragraph" w:customStyle="1" w:styleId="Default">
    <w:name w:val="Default"/>
    <w:uiPriority w:val="99"/>
    <w:qFormat/>
    <w:rsid w:val="00EE048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E048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EE0480"/>
    <w:rPr>
      <w:rFonts w:ascii="Arial Narrow" w:hAnsi="Arial Narrow" w:cs="Times New Roman"/>
      <w:u w:val="single"/>
    </w:rPr>
  </w:style>
  <w:style w:type="character" w:customStyle="1" w:styleId="CardCharChar1">
    <w:name w:val="Card Char Char1"/>
    <w:basedOn w:val="DefaultParagraphFont"/>
    <w:rsid w:val="00EE0480"/>
    <w:rPr>
      <w:rFonts w:cs="Times New Roman"/>
      <w:b/>
      <w:bCs/>
      <w:sz w:val="28"/>
      <w:szCs w:val="28"/>
    </w:rPr>
  </w:style>
  <w:style w:type="paragraph" w:customStyle="1" w:styleId="Cites0">
    <w:name w:val="Cites"/>
    <w:basedOn w:val="Normal"/>
    <w:link w:val="CitesChar2"/>
    <w:qFormat/>
    <w:rsid w:val="00EE048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E0480"/>
    <w:rPr>
      <w:rFonts w:ascii="Times New Roman" w:eastAsia="Calibri" w:hAnsi="Times New Roman" w:cs="Times New Roman"/>
      <w:sz w:val="24"/>
      <w:szCs w:val="24"/>
    </w:rPr>
  </w:style>
  <w:style w:type="character" w:customStyle="1" w:styleId="apple-converted-space">
    <w:name w:val="apple-converted-space"/>
    <w:basedOn w:val="DefaultParagraphFont"/>
    <w:rsid w:val="00EE0480"/>
  </w:style>
  <w:style w:type="character" w:customStyle="1" w:styleId="hit">
    <w:name w:val="hit"/>
    <w:basedOn w:val="DefaultParagraphFont"/>
    <w:rsid w:val="00EE0480"/>
    <w:rPr>
      <w:rFonts w:cs="Times New Roman"/>
    </w:rPr>
  </w:style>
  <w:style w:type="paragraph" w:customStyle="1" w:styleId="SmallFont">
    <w:name w:val="Small Font"/>
    <w:basedOn w:val="Normal"/>
    <w:link w:val="SmallFontChar"/>
    <w:qFormat/>
    <w:rsid w:val="00EE0480"/>
    <w:pPr>
      <w:spacing w:after="200"/>
      <w:jc w:val="both"/>
    </w:pPr>
    <w:rPr>
      <w:rFonts w:eastAsia="Calibri"/>
      <w:szCs w:val="18"/>
    </w:rPr>
  </w:style>
  <w:style w:type="character" w:customStyle="1" w:styleId="SmallFontChar">
    <w:name w:val="Small Font Char"/>
    <w:basedOn w:val="DefaultParagraphFont"/>
    <w:link w:val="SmallFont"/>
    <w:locked/>
    <w:rsid w:val="00EE0480"/>
    <w:rPr>
      <w:rFonts w:ascii="Calibri" w:eastAsia="Calibri" w:hAnsi="Calibri"/>
      <w:sz w:val="22"/>
      <w:szCs w:val="18"/>
    </w:rPr>
  </w:style>
  <w:style w:type="character" w:customStyle="1" w:styleId="CircleChar1">
    <w:name w:val="Circle Char1"/>
    <w:basedOn w:val="DefaultParagraphFont"/>
    <w:rsid w:val="00EE0480"/>
    <w:rPr>
      <w:rFonts w:cs="Times New Roman"/>
      <w:b/>
      <w:i/>
      <w:sz w:val="18"/>
      <w:szCs w:val="18"/>
      <w:u w:val="single"/>
      <w:lang w:val="en-US" w:eastAsia="en-US" w:bidi="ar-SA"/>
    </w:rPr>
  </w:style>
  <w:style w:type="character" w:customStyle="1" w:styleId="verdana">
    <w:name w:val="verdana"/>
    <w:basedOn w:val="DefaultParagraphFont"/>
    <w:rsid w:val="00EE0480"/>
  </w:style>
  <w:style w:type="character" w:customStyle="1" w:styleId="CardsChar1">
    <w:name w:val="Cards Char1"/>
    <w:link w:val="Cards"/>
    <w:rsid w:val="00EE0480"/>
    <w:rPr>
      <w:rFonts w:ascii="Calibri" w:hAnsi="Calibri"/>
      <w:sz w:val="20"/>
      <w:szCs w:val="20"/>
    </w:rPr>
  </w:style>
  <w:style w:type="paragraph" w:customStyle="1" w:styleId="BlockHeadings">
    <w:name w:val="Block Headings"/>
    <w:basedOn w:val="Normal"/>
    <w:link w:val="BlockHeadingsChar"/>
    <w:qFormat/>
    <w:rsid w:val="00EE0480"/>
    <w:pPr>
      <w:autoSpaceDE w:val="0"/>
      <w:autoSpaceDN w:val="0"/>
      <w:adjustRightInd w:val="0"/>
      <w:jc w:val="center"/>
      <w:outlineLvl w:val="0"/>
    </w:pPr>
    <w:rPr>
      <w:b/>
      <w:sz w:val="20"/>
      <w:szCs w:val="20"/>
    </w:rPr>
  </w:style>
  <w:style w:type="character" w:customStyle="1" w:styleId="BlockHeadingsChar">
    <w:name w:val="Block Headings Char"/>
    <w:link w:val="BlockHeadings"/>
    <w:rsid w:val="00EE0480"/>
    <w:rPr>
      <w:rFonts w:ascii="Calibri" w:hAnsi="Calibri"/>
      <w:b/>
      <w:sz w:val="20"/>
      <w:szCs w:val="20"/>
    </w:rPr>
  </w:style>
  <w:style w:type="paragraph" w:customStyle="1" w:styleId="loose">
    <w:name w:val="loose"/>
    <w:basedOn w:val="Normal"/>
    <w:qFormat/>
    <w:rsid w:val="00EE0480"/>
    <w:pPr>
      <w:spacing w:before="210"/>
    </w:pPr>
    <w:rPr>
      <w:lang w:eastAsia="zh-CN" w:bidi="he-IL"/>
    </w:rPr>
  </w:style>
  <w:style w:type="character" w:customStyle="1" w:styleId="hit1">
    <w:name w:val="hit1"/>
    <w:basedOn w:val="DefaultParagraphFont"/>
    <w:rsid w:val="00EE0480"/>
    <w:rPr>
      <w:b/>
      <w:bCs/>
      <w:color w:val="CC0033"/>
    </w:rPr>
  </w:style>
  <w:style w:type="character" w:customStyle="1" w:styleId="upper">
    <w:name w:val="upper"/>
    <w:basedOn w:val="DefaultParagraphFont"/>
    <w:rsid w:val="00EE0480"/>
  </w:style>
  <w:style w:type="character" w:customStyle="1" w:styleId="Author">
    <w:name w:val="Author"/>
    <w:aliases w:val="Style Date"/>
    <w:basedOn w:val="DefaultParagraphFont"/>
    <w:qFormat/>
    <w:rsid w:val="00EE0480"/>
    <w:rPr>
      <w:b/>
      <w:sz w:val="24"/>
    </w:rPr>
  </w:style>
  <w:style w:type="character" w:customStyle="1" w:styleId="SmallFont7pt">
    <w:name w:val="Small Font (7 pt)"/>
    <w:basedOn w:val="DefaultParagraphFont"/>
    <w:rsid w:val="00EE0480"/>
    <w:rPr>
      <w:sz w:val="14"/>
    </w:rPr>
  </w:style>
  <w:style w:type="paragraph" w:customStyle="1" w:styleId="UnderlinedText">
    <w:name w:val="Underlined Text"/>
    <w:basedOn w:val="Normal"/>
    <w:qFormat/>
    <w:rsid w:val="00EE0480"/>
    <w:rPr>
      <w:b/>
      <w:szCs w:val="20"/>
    </w:rPr>
  </w:style>
  <w:style w:type="character" w:customStyle="1" w:styleId="SmallText-New">
    <w:name w:val="Small Text - New"/>
    <w:basedOn w:val="DefaultParagraphFont"/>
    <w:rsid w:val="00EE0480"/>
    <w:rPr>
      <w:rFonts w:ascii="Arial Narrow" w:hAnsi="Arial Narrow"/>
      <w:sz w:val="14"/>
    </w:rPr>
  </w:style>
  <w:style w:type="paragraph" w:customStyle="1" w:styleId="Smalltext">
    <w:name w:val="Small text"/>
    <w:aliases w:val="Quote1,Quote11"/>
    <w:basedOn w:val="Normal"/>
    <w:link w:val="SmalltextChar"/>
    <w:qFormat/>
    <w:rsid w:val="00EE0480"/>
    <w:rPr>
      <w:rFonts w:ascii="Arial Narrow" w:hAnsi="Arial Narrow"/>
    </w:rPr>
  </w:style>
  <w:style w:type="character" w:customStyle="1" w:styleId="Underlined-New">
    <w:name w:val="Underlined - New"/>
    <w:basedOn w:val="DefaultParagraphFont"/>
    <w:rsid w:val="00EE0480"/>
    <w:rPr>
      <w:rFonts w:ascii="Arial Narrow" w:hAnsi="Arial Narrow"/>
      <w:sz w:val="16"/>
      <w:u w:val="single"/>
    </w:rPr>
  </w:style>
  <w:style w:type="paragraph" w:styleId="TOC2">
    <w:name w:val="toc 2"/>
    <w:basedOn w:val="Normal"/>
    <w:next w:val="Normal"/>
    <w:autoRedefine/>
    <w:uiPriority w:val="39"/>
    <w:rsid w:val="00EE0480"/>
    <w:pPr>
      <w:ind w:left="200"/>
    </w:pPr>
    <w:rPr>
      <w:sz w:val="20"/>
      <w:lang w:bidi="en-US"/>
    </w:rPr>
  </w:style>
  <w:style w:type="paragraph" w:styleId="Caption">
    <w:name w:val="caption"/>
    <w:basedOn w:val="Normal"/>
    <w:next w:val="Normal"/>
    <w:qFormat/>
    <w:rsid w:val="00EE0480"/>
    <w:rPr>
      <w:b/>
      <w:bCs/>
      <w:sz w:val="18"/>
      <w:szCs w:val="18"/>
      <w:lang w:bidi="en-US"/>
    </w:rPr>
  </w:style>
  <w:style w:type="paragraph" w:styleId="TOCHeading">
    <w:name w:val="TOC Heading"/>
    <w:basedOn w:val="Heading1"/>
    <w:next w:val="Normal"/>
    <w:uiPriority w:val="39"/>
    <w:qFormat/>
    <w:rsid w:val="00EE048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EE0480"/>
    <w:rPr>
      <w:rFonts w:ascii="Arial Narrow" w:hAnsi="Arial Narrow"/>
      <w:dstrike w:val="0"/>
      <w:sz w:val="20"/>
      <w:bdr w:val="single" w:sz="2" w:space="0" w:color="auto"/>
      <w:vertAlign w:val="baseline"/>
    </w:rPr>
  </w:style>
  <w:style w:type="character" w:customStyle="1" w:styleId="style65">
    <w:name w:val="style65"/>
    <w:basedOn w:val="DefaultParagraphFont"/>
    <w:rsid w:val="00EE048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E0480"/>
    <w:rPr>
      <w:rFonts w:cs="Arial"/>
      <w:bCs/>
      <w:szCs w:val="26"/>
      <w:u w:val="single"/>
      <w:lang w:val="en-US" w:eastAsia="en-US" w:bidi="ar-SA"/>
    </w:rPr>
  </w:style>
  <w:style w:type="character" w:customStyle="1" w:styleId="qlabel">
    <w:name w:val="q_label"/>
    <w:basedOn w:val="DefaultParagraphFont"/>
    <w:rsid w:val="00EE0480"/>
  </w:style>
  <w:style w:type="character" w:customStyle="1" w:styleId="alabel">
    <w:name w:val="a_label"/>
    <w:basedOn w:val="DefaultParagraphFont"/>
    <w:rsid w:val="00EE0480"/>
  </w:style>
  <w:style w:type="character" w:customStyle="1" w:styleId="Style1Char1">
    <w:name w:val="Style1 Char1"/>
    <w:basedOn w:val="DefaultParagraphFont"/>
    <w:rsid w:val="00EE0480"/>
    <w:rPr>
      <w:rFonts w:eastAsia="SimSun"/>
      <w:sz w:val="20"/>
      <w:szCs w:val="24"/>
      <w:u w:val="single"/>
      <w:lang w:val="en-US" w:eastAsia="zh-CN" w:bidi="ar-SA"/>
    </w:rPr>
  </w:style>
  <w:style w:type="character" w:customStyle="1" w:styleId="UnderlineCharChar">
    <w:name w:val="Underline Char Char"/>
    <w:basedOn w:val="DefaultParagraphFont"/>
    <w:rsid w:val="00EE048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E0480"/>
    <w:rPr>
      <w:rFonts w:eastAsia="MS Mincho"/>
      <w:b/>
      <w:u w:val="single"/>
      <w:lang w:val="en-US" w:eastAsia="en-US" w:bidi="ar-SA"/>
    </w:rPr>
  </w:style>
  <w:style w:type="character" w:customStyle="1" w:styleId="CardTextChar0">
    <w:name w:val="Card Text Char"/>
    <w:basedOn w:val="DefaultParagraphFont"/>
    <w:rsid w:val="00EE0480"/>
    <w:rPr>
      <w:rFonts w:ascii="Times New Roman" w:eastAsia="Times New Roman" w:hAnsi="Times New Roman" w:cs="Times New Roman"/>
      <w:szCs w:val="24"/>
    </w:rPr>
  </w:style>
  <w:style w:type="character" w:customStyle="1" w:styleId="reduce2">
    <w:name w:val="reduce2"/>
    <w:basedOn w:val="DefaultParagraphFont"/>
    <w:uiPriority w:val="99"/>
    <w:rsid w:val="00EE0480"/>
    <w:rPr>
      <w:rFonts w:ascii="Arial" w:hAnsi="Arial" w:cs="Arial"/>
      <w:color w:val="000000"/>
      <w:sz w:val="10"/>
      <w:szCs w:val="22"/>
    </w:rPr>
  </w:style>
  <w:style w:type="paragraph" w:customStyle="1" w:styleId="BoldUnderline">
    <w:name w:val="BoldUnderline"/>
    <w:link w:val="BoldUnderlineChar"/>
    <w:uiPriority w:val="99"/>
    <w:qFormat/>
    <w:rsid w:val="00EE048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E048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E0480"/>
    <w:rPr>
      <w:rFonts w:cs="Arial"/>
      <w:bCs/>
      <w:szCs w:val="26"/>
      <w:u w:val="single"/>
      <w:lang w:val="en-US" w:eastAsia="en-US" w:bidi="ar-SA"/>
    </w:rPr>
  </w:style>
  <w:style w:type="paragraph" w:customStyle="1" w:styleId="evidencetextChar">
    <w:name w:val="evidence text Char"/>
    <w:basedOn w:val="Normal"/>
    <w:qFormat/>
    <w:rsid w:val="00EE0480"/>
    <w:pPr>
      <w:ind w:left="1728" w:right="1008"/>
    </w:pPr>
    <w:rPr>
      <w:color w:val="000000"/>
      <w:sz w:val="18"/>
    </w:rPr>
  </w:style>
  <w:style w:type="character" w:customStyle="1" w:styleId="underline2">
    <w:name w:val="underline2"/>
    <w:basedOn w:val="DefaultParagraphFont"/>
    <w:rsid w:val="00EE0480"/>
    <w:rPr>
      <w:u w:val="single"/>
    </w:rPr>
  </w:style>
  <w:style w:type="character" w:customStyle="1" w:styleId="Style11ptUnderlineBorderSinglesolidlineAuto05pt">
    <w:name w:val="Style 11 pt Underline Border: : (Single solid line Auto  0.5 pt..."/>
    <w:rsid w:val="00EE048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E048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E0480"/>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EE0480"/>
    <w:rPr>
      <w:u w:val="single"/>
    </w:rPr>
  </w:style>
  <w:style w:type="paragraph" w:customStyle="1" w:styleId="UnderlineChar4">
    <w:name w:val="Underline Char4"/>
    <w:basedOn w:val="Normal"/>
    <w:link w:val="UnderlineChar4Char"/>
    <w:qFormat/>
    <w:rsid w:val="00EE048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E0480"/>
    <w:rPr>
      <w:b/>
      <w:u w:val="single"/>
    </w:rPr>
  </w:style>
  <w:style w:type="paragraph" w:customStyle="1" w:styleId="BoldandUnderlineChar3">
    <w:name w:val="Bold and Underline Char3"/>
    <w:basedOn w:val="Normal"/>
    <w:link w:val="BoldandUnderlineChar3Char2"/>
    <w:qFormat/>
    <w:rsid w:val="00EE048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EE0480"/>
    <w:rPr>
      <w:u w:val="single"/>
    </w:rPr>
  </w:style>
  <w:style w:type="character" w:customStyle="1" w:styleId="StyleUnderlineChar11ptChar">
    <w:name w:val="Style Underline Char + 11 pt Char"/>
    <w:basedOn w:val="DefaultParagraphFont"/>
    <w:link w:val="StyleUnderlineChar11pt"/>
    <w:rsid w:val="00EE0480"/>
    <w:rPr>
      <w:rFonts w:ascii="Calibri" w:hAnsi="Calibri"/>
      <w:sz w:val="22"/>
      <w:u w:val="single"/>
    </w:rPr>
  </w:style>
  <w:style w:type="paragraph" w:customStyle="1" w:styleId="StyleUnderlineChar11ptBold">
    <w:name w:val="Style Underline Char + 11 pt Bold"/>
    <w:basedOn w:val="Normal"/>
    <w:link w:val="StyleUnderlineChar11ptBoldChar"/>
    <w:qFormat/>
    <w:rsid w:val="00EE0480"/>
    <w:rPr>
      <w:b/>
      <w:bCs/>
      <w:u w:val="single"/>
    </w:rPr>
  </w:style>
  <w:style w:type="character" w:customStyle="1" w:styleId="StyleUnderlineChar11ptBoldChar">
    <w:name w:val="Style Underline Char + 11 pt Bold Char"/>
    <w:basedOn w:val="DefaultParagraphFont"/>
    <w:link w:val="StyleUnderlineChar11ptBold"/>
    <w:rsid w:val="00EE0480"/>
    <w:rPr>
      <w:rFonts w:ascii="Calibri" w:hAnsi="Calibri"/>
      <w:b/>
      <w:bCs/>
      <w:sz w:val="22"/>
      <w:u w:val="single"/>
    </w:rPr>
  </w:style>
  <w:style w:type="character" w:customStyle="1" w:styleId="inside-head">
    <w:name w:val="inside-head"/>
    <w:basedOn w:val="DefaultParagraphFont"/>
    <w:rsid w:val="00EE0480"/>
  </w:style>
  <w:style w:type="paragraph" w:customStyle="1" w:styleId="Style3">
    <w:name w:val="Style3"/>
    <w:basedOn w:val="Normal"/>
    <w:link w:val="Style3Char"/>
    <w:qFormat/>
    <w:rsid w:val="00EE0480"/>
    <w:rPr>
      <w:rFonts w:ascii="Arial Narrow" w:hAnsi="Arial Narrow"/>
      <w:b/>
    </w:rPr>
  </w:style>
  <w:style w:type="character" w:customStyle="1" w:styleId="Style3Char">
    <w:name w:val="Style3 Char"/>
    <w:basedOn w:val="DefaultParagraphFont"/>
    <w:link w:val="Style3"/>
    <w:rsid w:val="00EE0480"/>
    <w:rPr>
      <w:rFonts w:ascii="Arial Narrow" w:hAnsi="Arial Narrow"/>
      <w:b/>
      <w:sz w:val="22"/>
    </w:rPr>
  </w:style>
  <w:style w:type="character" w:customStyle="1" w:styleId="7TimesNewRoman">
    <w:name w:val="7 Times New Roman"/>
    <w:rsid w:val="00EE048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E0480"/>
  </w:style>
  <w:style w:type="character" w:customStyle="1" w:styleId="officialsbureau">
    <w:name w:val="official_s_bureau"/>
    <w:basedOn w:val="DefaultParagraphFont"/>
    <w:rsid w:val="00EE0480"/>
  </w:style>
  <w:style w:type="paragraph" w:customStyle="1" w:styleId="Stylecard11ptUnderline">
    <w:name w:val="Style card + 11 pt Underline"/>
    <w:basedOn w:val="Normal"/>
    <w:link w:val="Stylecard11ptUnderlineChar"/>
    <w:qFormat/>
    <w:rsid w:val="00EE048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EE0480"/>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EE048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EE0480"/>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E048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E0480"/>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EE0480"/>
    <w:rPr>
      <w:rFonts w:ascii="Georgia" w:eastAsia="SimSun" w:hAnsi="Georgia"/>
      <w:sz w:val="22"/>
      <w:u w:val="single"/>
      <w:lang w:eastAsia="zh-CN"/>
    </w:rPr>
  </w:style>
  <w:style w:type="paragraph" w:styleId="HTMLPreformatted">
    <w:name w:val="HTML Preformatted"/>
    <w:basedOn w:val="Normal"/>
    <w:link w:val="HTMLPreformattedChar"/>
    <w:uiPriority w:val="99"/>
    <w:rsid w:val="00EE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EE0480"/>
    <w:rPr>
      <w:rFonts w:ascii="Courier New" w:hAnsi="Courier New" w:cs="Courier New"/>
      <w:sz w:val="22"/>
      <w:szCs w:val="20"/>
    </w:rPr>
  </w:style>
  <w:style w:type="paragraph" w:customStyle="1" w:styleId="StyleUnderlining11pt">
    <w:name w:val="Style Underlining + 11 pt"/>
    <w:basedOn w:val="Normal"/>
    <w:link w:val="StyleUnderlining11ptChar"/>
    <w:qFormat/>
    <w:rsid w:val="00EE0480"/>
    <w:rPr>
      <w:u w:val="single"/>
    </w:rPr>
  </w:style>
  <w:style w:type="character" w:customStyle="1" w:styleId="StyleUnderlining11ptChar">
    <w:name w:val="Style Underlining + 11 pt Char"/>
    <w:basedOn w:val="DefaultParagraphFont"/>
    <w:link w:val="StyleUnderlining11pt"/>
    <w:rsid w:val="00EE0480"/>
    <w:rPr>
      <w:rFonts w:ascii="Calibri" w:hAnsi="Calibri"/>
      <w:sz w:val="22"/>
      <w:u w:val="single"/>
    </w:rPr>
  </w:style>
  <w:style w:type="paragraph" w:customStyle="1" w:styleId="StyleCardText9pt">
    <w:name w:val="Style Card Text + 9 pt"/>
    <w:basedOn w:val="Normal"/>
    <w:link w:val="StyleCardText9ptChar"/>
    <w:qFormat/>
    <w:rsid w:val="00EE0480"/>
    <w:pPr>
      <w:spacing w:after="200"/>
      <w:contextualSpacing/>
    </w:pPr>
    <w:rPr>
      <w:rFonts w:eastAsia="Calibri"/>
    </w:rPr>
  </w:style>
  <w:style w:type="character" w:customStyle="1" w:styleId="StyleCardText9ptChar">
    <w:name w:val="Style Card Text + 9 pt Char"/>
    <w:basedOn w:val="DefaultParagraphFont"/>
    <w:link w:val="StyleCardText9pt"/>
    <w:rsid w:val="00EE0480"/>
    <w:rPr>
      <w:rFonts w:ascii="Calibri" w:eastAsia="Calibri" w:hAnsi="Calibri"/>
      <w:sz w:val="22"/>
    </w:rPr>
  </w:style>
  <w:style w:type="paragraph" w:styleId="Quote">
    <w:name w:val="Quote"/>
    <w:basedOn w:val="Normal"/>
    <w:next w:val="Normal"/>
    <w:link w:val="QuoteChar"/>
    <w:uiPriority w:val="29"/>
    <w:qFormat/>
    <w:rsid w:val="00EE0480"/>
    <w:pPr>
      <w:widowControl w:val="0"/>
    </w:pPr>
    <w:rPr>
      <w:iCs/>
      <w:color w:val="000000"/>
      <w:lang w:bidi="en-US"/>
    </w:rPr>
  </w:style>
  <w:style w:type="character" w:customStyle="1" w:styleId="QuoteChar">
    <w:name w:val="Quote Char"/>
    <w:basedOn w:val="DefaultParagraphFont"/>
    <w:link w:val="Quote"/>
    <w:uiPriority w:val="29"/>
    <w:rsid w:val="00EE0480"/>
    <w:rPr>
      <w:rFonts w:ascii="Calibri" w:hAnsi="Calibri"/>
      <w:iCs/>
      <w:color w:val="000000"/>
      <w:sz w:val="22"/>
      <w:lang w:bidi="en-US"/>
    </w:rPr>
  </w:style>
  <w:style w:type="paragraph" w:customStyle="1" w:styleId="Underlining">
    <w:name w:val="Underlining"/>
    <w:basedOn w:val="Normal"/>
    <w:link w:val="UnderliningChar"/>
    <w:uiPriority w:val="99"/>
    <w:qFormat/>
    <w:rsid w:val="00EE0480"/>
    <w:rPr>
      <w:rFonts w:ascii="Arial Narrow" w:hAnsi="Arial Narrow" w:cs="Times New Roman"/>
      <w:sz w:val="24"/>
      <w:u w:val="single"/>
    </w:rPr>
  </w:style>
  <w:style w:type="character" w:customStyle="1" w:styleId="ital-inline">
    <w:name w:val="ital-inline"/>
    <w:basedOn w:val="DefaultParagraphFont"/>
    <w:rsid w:val="00EE0480"/>
  </w:style>
  <w:style w:type="character" w:customStyle="1" w:styleId="underlineChar">
    <w:name w:val="underline Char"/>
    <w:basedOn w:val="DefaultParagraphFont"/>
    <w:rsid w:val="00EE048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E048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E0480"/>
    <w:rPr>
      <w:sz w:val="20"/>
      <w:u w:val="single"/>
    </w:rPr>
  </w:style>
  <w:style w:type="paragraph" w:styleId="BodyTextIndent2">
    <w:name w:val="Body Text Indent 2"/>
    <w:basedOn w:val="Normal"/>
    <w:link w:val="BodyTextIndent2Char"/>
    <w:unhideWhenUsed/>
    <w:rsid w:val="00EE0480"/>
    <w:pPr>
      <w:spacing w:after="120" w:line="480" w:lineRule="auto"/>
      <w:ind w:left="360"/>
    </w:pPr>
  </w:style>
  <w:style w:type="character" w:customStyle="1" w:styleId="BodyTextIndent2Char">
    <w:name w:val="Body Text Indent 2 Char"/>
    <w:basedOn w:val="DefaultParagraphFont"/>
    <w:link w:val="BodyTextIndent2"/>
    <w:rsid w:val="00EE0480"/>
    <w:rPr>
      <w:rFonts w:ascii="Calibri" w:hAnsi="Calibri"/>
      <w:sz w:val="22"/>
    </w:rPr>
  </w:style>
  <w:style w:type="paragraph" w:styleId="BodyTextIndent3">
    <w:name w:val="Body Text Indent 3"/>
    <w:basedOn w:val="Normal"/>
    <w:link w:val="BodyTextIndent3Char"/>
    <w:uiPriority w:val="99"/>
    <w:semiHidden/>
    <w:unhideWhenUsed/>
    <w:rsid w:val="00EE0480"/>
    <w:pPr>
      <w:spacing w:after="120"/>
      <w:ind w:left="360"/>
    </w:pPr>
    <w:rPr>
      <w:szCs w:val="16"/>
    </w:rPr>
  </w:style>
  <w:style w:type="character" w:customStyle="1" w:styleId="BodyTextIndent3Char">
    <w:name w:val="Body Text Indent 3 Char"/>
    <w:basedOn w:val="DefaultParagraphFont"/>
    <w:link w:val="BodyTextIndent3"/>
    <w:uiPriority w:val="99"/>
    <w:semiHidden/>
    <w:rsid w:val="00EE0480"/>
    <w:rPr>
      <w:rFonts w:ascii="Calibri" w:hAnsi="Calibri"/>
      <w:sz w:val="22"/>
      <w:szCs w:val="16"/>
    </w:rPr>
  </w:style>
  <w:style w:type="paragraph" w:styleId="BodyText2">
    <w:name w:val="Body Text 2"/>
    <w:basedOn w:val="Normal"/>
    <w:link w:val="BodyText2Char"/>
    <w:unhideWhenUsed/>
    <w:rsid w:val="00EE0480"/>
    <w:pPr>
      <w:spacing w:after="120" w:line="480" w:lineRule="auto"/>
    </w:pPr>
  </w:style>
  <w:style w:type="character" w:customStyle="1" w:styleId="BodyText2Char">
    <w:name w:val="Body Text 2 Char"/>
    <w:basedOn w:val="DefaultParagraphFont"/>
    <w:link w:val="BodyText2"/>
    <w:rsid w:val="00EE0480"/>
    <w:rPr>
      <w:rFonts w:ascii="Calibri" w:hAnsi="Calibri"/>
      <w:sz w:val="22"/>
    </w:rPr>
  </w:style>
  <w:style w:type="paragraph" w:styleId="BodyTextIndent">
    <w:name w:val="Body Text Indent"/>
    <w:basedOn w:val="Normal"/>
    <w:link w:val="BodyTextIndentChar"/>
    <w:uiPriority w:val="99"/>
    <w:unhideWhenUsed/>
    <w:rsid w:val="00EE0480"/>
    <w:pPr>
      <w:spacing w:after="120"/>
      <w:ind w:left="360"/>
    </w:pPr>
  </w:style>
  <w:style w:type="character" w:customStyle="1" w:styleId="BodyTextIndentChar">
    <w:name w:val="Body Text Indent Char"/>
    <w:basedOn w:val="DefaultParagraphFont"/>
    <w:link w:val="BodyTextIndent"/>
    <w:uiPriority w:val="99"/>
    <w:rsid w:val="00EE0480"/>
    <w:rPr>
      <w:rFonts w:ascii="Calibri" w:hAnsi="Calibri"/>
      <w:sz w:val="22"/>
    </w:rPr>
  </w:style>
  <w:style w:type="paragraph" w:styleId="BodyText3">
    <w:name w:val="Body Text 3"/>
    <w:basedOn w:val="Normal"/>
    <w:link w:val="BodyText3Char"/>
    <w:unhideWhenUsed/>
    <w:rsid w:val="00EE0480"/>
    <w:pPr>
      <w:spacing w:after="120"/>
    </w:pPr>
    <w:rPr>
      <w:szCs w:val="16"/>
    </w:rPr>
  </w:style>
  <w:style w:type="character" w:customStyle="1" w:styleId="BodyText3Char">
    <w:name w:val="Body Text 3 Char"/>
    <w:basedOn w:val="DefaultParagraphFont"/>
    <w:link w:val="BodyText3"/>
    <w:rsid w:val="00EE0480"/>
    <w:rPr>
      <w:rFonts w:ascii="Calibri" w:hAnsi="Calibri"/>
      <w:sz w:val="22"/>
      <w:szCs w:val="16"/>
    </w:rPr>
  </w:style>
  <w:style w:type="character" w:customStyle="1" w:styleId="StyleBold">
    <w:name w:val="Style Bold"/>
    <w:basedOn w:val="DefaultParagraphFont"/>
    <w:uiPriority w:val="9"/>
    <w:semiHidden/>
    <w:rsid w:val="00EE0480"/>
    <w:rPr>
      <w:b/>
      <w:bCs/>
    </w:rPr>
  </w:style>
  <w:style w:type="character" w:customStyle="1" w:styleId="body-text">
    <w:name w:val="body-text"/>
    <w:basedOn w:val="DefaultParagraphFont"/>
    <w:rsid w:val="00EE0480"/>
  </w:style>
  <w:style w:type="paragraph" w:customStyle="1" w:styleId="StyleStyle411ptBoldBorderSinglesolidlineAuto0">
    <w:name w:val="Style Style4 + 11 pt Bold Border: : (Single solid line Auto  0...."/>
    <w:basedOn w:val="Normal"/>
    <w:link w:val="StyleStyle411ptBoldBorderSinglesolidlineAuto0Char"/>
    <w:qFormat/>
    <w:rsid w:val="00EE048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E0480"/>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EE0480"/>
    <w:rPr>
      <w:rFonts w:ascii="Tahoma" w:hAnsi="Tahoma" w:cs="Tahoma"/>
      <w:sz w:val="16"/>
      <w:szCs w:val="16"/>
    </w:rPr>
  </w:style>
  <w:style w:type="character" w:customStyle="1" w:styleId="globalcontentbody">
    <w:name w:val="globalcontentbody"/>
    <w:basedOn w:val="DefaultParagraphFont"/>
    <w:rsid w:val="00EE0480"/>
  </w:style>
  <w:style w:type="paragraph" w:customStyle="1" w:styleId="StyleStyle112pt">
    <w:name w:val="Style Style1 + 12 pt"/>
    <w:basedOn w:val="Normal"/>
    <w:link w:val="StyleStyle112ptChar"/>
    <w:qFormat/>
    <w:rsid w:val="00EE0480"/>
    <w:rPr>
      <w:rFonts w:eastAsia="SimSun"/>
      <w:u w:val="single"/>
      <w:lang w:eastAsia="zh-CN"/>
    </w:rPr>
  </w:style>
  <w:style w:type="character" w:customStyle="1" w:styleId="StyleStyle112ptChar">
    <w:name w:val="Style Style1 + 12 pt Char"/>
    <w:basedOn w:val="DefaultParagraphFont"/>
    <w:link w:val="StyleStyle112pt"/>
    <w:rsid w:val="00EE0480"/>
    <w:rPr>
      <w:rFonts w:ascii="Calibri" w:eastAsia="SimSun" w:hAnsi="Calibri"/>
      <w:sz w:val="22"/>
      <w:u w:val="single"/>
      <w:lang w:eastAsia="zh-CN"/>
    </w:rPr>
  </w:style>
  <w:style w:type="paragraph" w:customStyle="1" w:styleId="MinimizedText">
    <w:name w:val="Minimized Text"/>
    <w:basedOn w:val="Normal"/>
    <w:link w:val="MinimizedTextChar"/>
    <w:qFormat/>
    <w:rsid w:val="00EE0480"/>
  </w:style>
  <w:style w:type="character" w:customStyle="1" w:styleId="MinimizedTextChar">
    <w:name w:val="Minimized Text Char"/>
    <w:basedOn w:val="DefaultParagraphFont"/>
    <w:link w:val="MinimizedText"/>
    <w:rsid w:val="00EE0480"/>
    <w:rPr>
      <w:rFonts w:ascii="Calibri" w:hAnsi="Calibri"/>
      <w:sz w:val="22"/>
    </w:rPr>
  </w:style>
  <w:style w:type="character" w:customStyle="1" w:styleId="term1">
    <w:name w:val="term1"/>
    <w:basedOn w:val="DefaultParagraphFont"/>
    <w:rsid w:val="00EE0480"/>
    <w:rPr>
      <w:b/>
      <w:bCs/>
    </w:rPr>
  </w:style>
  <w:style w:type="character" w:customStyle="1" w:styleId="Styleterm111ptUnderline">
    <w:name w:val="Style term1 + 11 pt Underline"/>
    <w:basedOn w:val="term1"/>
    <w:rsid w:val="00EE0480"/>
    <w:rPr>
      <w:b/>
      <w:bCs/>
      <w:sz w:val="20"/>
      <w:u w:val="single"/>
    </w:rPr>
  </w:style>
  <w:style w:type="paragraph" w:customStyle="1" w:styleId="StyleMinimizedTextArialNarrow10pt">
    <w:name w:val="Style Minimized Text + Arial Narrow 10 pt"/>
    <w:basedOn w:val="MinimizedText"/>
    <w:link w:val="StyleMinimizedTextArialNarrow10ptChar"/>
    <w:qFormat/>
    <w:rsid w:val="00EE0480"/>
    <w:rPr>
      <w:sz w:val="20"/>
    </w:rPr>
  </w:style>
  <w:style w:type="character" w:customStyle="1" w:styleId="StyleMinimizedTextArialNarrow10ptChar">
    <w:name w:val="Style Minimized Text + Arial Narrow 10 pt Char"/>
    <w:basedOn w:val="MinimizedTextChar"/>
    <w:link w:val="StyleMinimizedTextArialNarrow10pt"/>
    <w:rsid w:val="00EE0480"/>
    <w:rPr>
      <w:rFonts w:ascii="Calibri" w:hAnsi="Calibri"/>
      <w:sz w:val="20"/>
    </w:rPr>
  </w:style>
  <w:style w:type="character" w:customStyle="1" w:styleId="Styleunderline11ptBold">
    <w:name w:val="Style underline + 11 pt Bold"/>
    <w:basedOn w:val="underline"/>
    <w:rsid w:val="00EE048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E048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E0480"/>
    <w:rPr>
      <w:rFonts w:ascii="Calibri" w:hAnsi="Calibri"/>
      <w:sz w:val="22"/>
      <w:u w:val="single"/>
      <w:bdr w:val="single" w:sz="4" w:space="0" w:color="auto"/>
    </w:rPr>
  </w:style>
  <w:style w:type="character" w:customStyle="1" w:styleId="Style9pt">
    <w:name w:val="Style 9 pt"/>
    <w:basedOn w:val="DefaultParagraphFont"/>
    <w:rsid w:val="00EE0480"/>
    <w:rPr>
      <w:rFonts w:ascii="Times New Roman" w:hAnsi="Times New Roman"/>
      <w:sz w:val="20"/>
    </w:rPr>
  </w:style>
  <w:style w:type="paragraph" w:customStyle="1" w:styleId="StyleStyle49pt3">
    <w:name w:val="Style Style4 + 9 pt3"/>
    <w:basedOn w:val="Style4"/>
    <w:link w:val="StyleStyle49pt3Char"/>
    <w:qFormat/>
    <w:rsid w:val="00EE0480"/>
  </w:style>
  <w:style w:type="character" w:customStyle="1" w:styleId="StyleStyle49pt3Char">
    <w:name w:val="Style Style4 + 9 pt3 Char"/>
    <w:basedOn w:val="Style4Char"/>
    <w:link w:val="StyleStyle49pt3"/>
    <w:rsid w:val="00EE0480"/>
    <w:rPr>
      <w:rFonts w:ascii="Calibri" w:hAnsi="Calibri"/>
      <w:sz w:val="22"/>
      <w:u w:val="single"/>
    </w:rPr>
  </w:style>
  <w:style w:type="paragraph" w:customStyle="1" w:styleId="StyleStyle4Bold">
    <w:name w:val="Style Style4 + Bold"/>
    <w:basedOn w:val="Style4"/>
    <w:link w:val="StyleStyle4BoldChar"/>
    <w:qFormat/>
    <w:rsid w:val="00EE0480"/>
    <w:rPr>
      <w:b/>
      <w:bCs/>
    </w:rPr>
  </w:style>
  <w:style w:type="character" w:customStyle="1" w:styleId="StyleStyle4BoldChar">
    <w:name w:val="Style Style4 + Bold Char"/>
    <w:basedOn w:val="Style4Char"/>
    <w:link w:val="StyleStyle4Bold"/>
    <w:rsid w:val="00EE0480"/>
    <w:rPr>
      <w:rFonts w:ascii="Calibri" w:hAnsi="Calibri"/>
      <w:b/>
      <w:bCs/>
      <w:sz w:val="22"/>
      <w:u w:val="single"/>
    </w:rPr>
  </w:style>
  <w:style w:type="character" w:customStyle="1" w:styleId="CharChar11">
    <w:name w:val="Char Char11"/>
    <w:basedOn w:val="DefaultParagraphFont"/>
    <w:rsid w:val="00EE0480"/>
    <w:rPr>
      <w:rFonts w:cs="Arial"/>
      <w:bCs/>
      <w:szCs w:val="26"/>
      <w:u w:val="single"/>
      <w:lang w:val="en-US" w:eastAsia="en-US" w:bidi="ar-SA"/>
    </w:rPr>
  </w:style>
  <w:style w:type="character" w:customStyle="1" w:styleId="authorbio">
    <w:name w:val="authorbio"/>
    <w:basedOn w:val="DefaultParagraphFont"/>
    <w:rsid w:val="00EE0480"/>
  </w:style>
  <w:style w:type="character" w:customStyle="1" w:styleId="a">
    <w:name w:val="a"/>
    <w:basedOn w:val="DefaultParagraphFont"/>
    <w:rsid w:val="00EE0480"/>
  </w:style>
  <w:style w:type="character" w:customStyle="1" w:styleId="StyleStyleUnderline411pt">
    <w:name w:val="Style Style Underline4 + 11 pt"/>
    <w:basedOn w:val="DefaultParagraphFont"/>
    <w:rsid w:val="00EE0480"/>
    <w:rPr>
      <w:sz w:val="20"/>
      <w:u w:val="single"/>
    </w:rPr>
  </w:style>
  <w:style w:type="character" w:customStyle="1" w:styleId="StyleStyleUnderline411ptBold">
    <w:name w:val="Style Style Underline4 + 11 pt Bold"/>
    <w:basedOn w:val="DefaultParagraphFont"/>
    <w:rsid w:val="00EE0480"/>
    <w:rPr>
      <w:b/>
      <w:bCs/>
      <w:sz w:val="20"/>
      <w:u w:val="single"/>
    </w:rPr>
  </w:style>
  <w:style w:type="character" w:customStyle="1" w:styleId="StyleStyleUnderline311pt">
    <w:name w:val="Style Style Underline3 + 11 pt"/>
    <w:basedOn w:val="DefaultParagraphFont"/>
    <w:rsid w:val="00EE0480"/>
    <w:rPr>
      <w:sz w:val="20"/>
      <w:u w:val="single"/>
    </w:rPr>
  </w:style>
  <w:style w:type="character" w:customStyle="1" w:styleId="StyleStyleUnderline311ptBold">
    <w:name w:val="Style Style Underline3 + 11 pt Bold"/>
    <w:basedOn w:val="DefaultParagraphFont"/>
    <w:rsid w:val="00EE0480"/>
    <w:rPr>
      <w:b/>
      <w:bCs/>
      <w:sz w:val="20"/>
      <w:u w:val="single"/>
    </w:rPr>
  </w:style>
  <w:style w:type="character" w:customStyle="1" w:styleId="StyleUnderline3">
    <w:name w:val="Style Underline3"/>
    <w:basedOn w:val="DefaultParagraphFont"/>
    <w:rsid w:val="00EE0480"/>
    <w:rPr>
      <w:u w:val="single"/>
    </w:rPr>
  </w:style>
  <w:style w:type="paragraph" w:customStyle="1" w:styleId="StyleStyle111ptBorderSinglesolidlineAuto05ptL">
    <w:name w:val="Style Style1 + 11 pt Border: : (Single solid line Auto  0.5 pt L..."/>
    <w:link w:val="StyleStyle111ptBorderSinglesolidlineAuto05ptLChar"/>
    <w:qFormat/>
    <w:rsid w:val="00EE048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E048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E0480"/>
    <w:rPr>
      <w:u w:val="single"/>
    </w:rPr>
  </w:style>
  <w:style w:type="character" w:customStyle="1" w:styleId="NothingChar">
    <w:name w:val="Nothing Char"/>
    <w:basedOn w:val="DefaultParagraphFont"/>
    <w:link w:val="Nothing"/>
    <w:rsid w:val="00EE0480"/>
    <w:rPr>
      <w:rFonts w:ascii="Times New Roman" w:eastAsia="Times New Roman" w:hAnsi="Times New Roman" w:cs="Times New Roman"/>
      <w:sz w:val="20"/>
    </w:rPr>
  </w:style>
  <w:style w:type="character" w:customStyle="1" w:styleId="CardsFont12pt0">
    <w:name w:val="Cards + Font 12pt"/>
    <w:basedOn w:val="DefaultParagraphFont"/>
    <w:uiPriority w:val="1"/>
    <w:rsid w:val="00EE0480"/>
    <w:rPr>
      <w:rFonts w:ascii="Times New Roman" w:eastAsia="Calibri" w:hAnsi="Times New Roman" w:cs="Times New Roman"/>
      <w:sz w:val="24"/>
      <w:szCs w:val="20"/>
      <w:u w:val="single"/>
    </w:rPr>
  </w:style>
  <w:style w:type="character" w:customStyle="1" w:styleId="SmallTextChar0">
    <w:name w:val="Small Text Char"/>
    <w:basedOn w:val="CardTextChar0"/>
    <w:rsid w:val="00EE0480"/>
    <w:rPr>
      <w:rFonts w:ascii="Times New Roman" w:eastAsia="MS Mincho" w:hAnsi="Times New Roman" w:cs="Times New Roman"/>
      <w:sz w:val="15"/>
      <w:szCs w:val="24"/>
      <w:lang w:eastAsia="ja-JP"/>
    </w:rPr>
  </w:style>
  <w:style w:type="paragraph" w:customStyle="1" w:styleId="Circled">
    <w:name w:val="Circled"/>
    <w:link w:val="CircledChar"/>
    <w:qFormat/>
    <w:rsid w:val="00EE048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E048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E048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E0480"/>
  </w:style>
  <w:style w:type="character" w:customStyle="1" w:styleId="part-of-speech">
    <w:name w:val="part-of-speech"/>
    <w:basedOn w:val="DefaultParagraphFont"/>
    <w:rsid w:val="00EE0480"/>
  </w:style>
  <w:style w:type="character" w:customStyle="1" w:styleId="sep">
    <w:name w:val="sep"/>
    <w:basedOn w:val="DefaultParagraphFont"/>
    <w:rsid w:val="00EE0480"/>
  </w:style>
  <w:style w:type="character" w:customStyle="1" w:styleId="pron">
    <w:name w:val="pron"/>
    <w:basedOn w:val="DefaultParagraphFont"/>
    <w:rsid w:val="00EE0480"/>
  </w:style>
  <w:style w:type="paragraph" w:customStyle="1" w:styleId="StyleStyle4LatinTimesNewRomanAsianSimSun">
    <w:name w:val="Style Style4 + (Latin) Times New Roman (Asian) SimSun"/>
    <w:basedOn w:val="Normal"/>
    <w:link w:val="StyleStyle4LatinTimesNewRomanAsianSimSunChar"/>
    <w:qFormat/>
    <w:rsid w:val="00EE048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E048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E048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E0480"/>
    <w:rPr>
      <w:rFonts w:ascii="Calibri" w:eastAsia="SimSun" w:hAnsi="Calibri"/>
      <w:b/>
      <w:bCs/>
      <w:sz w:val="22"/>
      <w:u w:val="single"/>
    </w:rPr>
  </w:style>
  <w:style w:type="character" w:customStyle="1" w:styleId="CharChar3">
    <w:name w:val="Char Char3"/>
    <w:basedOn w:val="DefaultParagraphFont"/>
    <w:rsid w:val="00EE048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EE0480"/>
    <w:rPr>
      <w:bCs/>
      <w:szCs w:val="26"/>
      <w:u w:val="single"/>
    </w:rPr>
  </w:style>
  <w:style w:type="paragraph" w:styleId="Subtitle">
    <w:name w:val="Subtitle"/>
    <w:aliases w:val="Underlined card text"/>
    <w:basedOn w:val="Normal"/>
    <w:next w:val="Normal"/>
    <w:link w:val="SubtitleChar"/>
    <w:uiPriority w:val="11"/>
    <w:qFormat/>
    <w:rsid w:val="00EE048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EE0480"/>
    <w:rPr>
      <w:color w:val="5A5A5A" w:themeColor="text1" w:themeTint="A5"/>
      <w:spacing w:val="15"/>
      <w:sz w:val="22"/>
      <w:szCs w:val="22"/>
    </w:rPr>
  </w:style>
  <w:style w:type="paragraph" w:customStyle="1" w:styleId="StyleStyle411pt1">
    <w:name w:val="Style Style4 + 11 pt1"/>
    <w:basedOn w:val="Style4"/>
    <w:link w:val="StyleStyle411pt1Char"/>
    <w:qFormat/>
    <w:rsid w:val="00EE0480"/>
  </w:style>
  <w:style w:type="character" w:customStyle="1" w:styleId="StyleStyle411pt1Char">
    <w:name w:val="Style Style4 + 11 pt1 Char"/>
    <w:basedOn w:val="Style4Char"/>
    <w:link w:val="StyleStyle411pt1"/>
    <w:rsid w:val="00EE0480"/>
    <w:rPr>
      <w:rFonts w:ascii="Calibri" w:hAnsi="Calibri"/>
      <w:sz w:val="22"/>
      <w:u w:val="single"/>
    </w:rPr>
  </w:style>
  <w:style w:type="character" w:customStyle="1" w:styleId="BoldandUnderlineCharChar2">
    <w:name w:val="Bold and Underline Char Char2"/>
    <w:basedOn w:val="DefaultParagraphFont"/>
    <w:rsid w:val="00EE0480"/>
    <w:rPr>
      <w:b/>
      <w:u w:val="single"/>
      <w:lang w:val="en-US" w:eastAsia="en-US" w:bidi="ar-SA"/>
    </w:rPr>
  </w:style>
  <w:style w:type="character" w:customStyle="1" w:styleId="StyleUnderlineCharChar111pt">
    <w:name w:val="Style Underline Char Char1 + 11 pt"/>
    <w:basedOn w:val="DefaultParagraphFont"/>
    <w:rsid w:val="00EE048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E048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E048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E0480"/>
    <w:rPr>
      <w:sz w:val="22"/>
      <w:u w:val="single"/>
    </w:rPr>
  </w:style>
  <w:style w:type="paragraph" w:customStyle="1" w:styleId="StyleMinimizedTextArialNarrow9pt">
    <w:name w:val="Style Minimized Text + Arial Narrow 9 pt"/>
    <w:basedOn w:val="Normal"/>
    <w:link w:val="StyleMinimizedTextArialNarrow9ptChar"/>
    <w:qFormat/>
    <w:rsid w:val="00EE0480"/>
  </w:style>
  <w:style w:type="character" w:customStyle="1" w:styleId="StyleMinimizedTextArialNarrow9ptChar">
    <w:name w:val="Style Minimized Text + Arial Narrow 9 pt Char"/>
    <w:basedOn w:val="DefaultParagraphFont"/>
    <w:link w:val="StyleMinimizedTextArialNarrow9pt"/>
    <w:rsid w:val="00EE0480"/>
    <w:rPr>
      <w:rFonts w:ascii="Calibri" w:hAnsi="Calibri"/>
      <w:sz w:val="22"/>
    </w:rPr>
  </w:style>
  <w:style w:type="paragraph" w:customStyle="1" w:styleId="StyleBoldandUnderlineChar11ptNotBold">
    <w:name w:val="Style Bold and Underline Char + 11 pt Not Bold"/>
    <w:link w:val="StyleBoldandUnderlineChar11ptNotBoldChar"/>
    <w:qFormat/>
    <w:rsid w:val="00EE048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E048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E048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E048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E048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E0480"/>
    <w:rPr>
      <w:b w:val="0"/>
      <w:bCs/>
      <w:sz w:val="20"/>
      <w:u w:val="single"/>
      <w:lang w:val="en-US" w:eastAsia="en-US" w:bidi="ar-SA"/>
    </w:rPr>
  </w:style>
  <w:style w:type="character" w:customStyle="1" w:styleId="Styleunderline9pt">
    <w:name w:val="Style underline + 9 pt"/>
    <w:basedOn w:val="underline"/>
    <w:rsid w:val="00EE0480"/>
    <w:rPr>
      <w:rFonts w:ascii="Times New Roman" w:hAnsi="Times New Roman" w:cs="Times New Roman"/>
      <w:b/>
      <w:sz w:val="20"/>
      <w:u w:val="single"/>
    </w:rPr>
  </w:style>
  <w:style w:type="character" w:customStyle="1" w:styleId="StyleTimesNewRoman9pt">
    <w:name w:val="Style Times New Roman 9 pt"/>
    <w:basedOn w:val="DefaultParagraphFont"/>
    <w:rsid w:val="00EE0480"/>
    <w:rPr>
      <w:rFonts w:ascii="Times New Roman" w:hAnsi="Times New Roman"/>
      <w:sz w:val="20"/>
    </w:rPr>
  </w:style>
  <w:style w:type="character" w:customStyle="1" w:styleId="Styleunderline9pt1">
    <w:name w:val="Style underline + 9 pt1"/>
    <w:basedOn w:val="underline"/>
    <w:rsid w:val="00EE048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E048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E048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E0480"/>
    <w:rPr>
      <w:b/>
      <w:bCs/>
      <w:noProof w:val="0"/>
      <w:sz w:val="20"/>
      <w:u w:val="single"/>
      <w:lang w:val="en-US" w:eastAsia="en-US" w:bidi="ar-SA"/>
    </w:rPr>
  </w:style>
  <w:style w:type="character" w:customStyle="1" w:styleId="Hyperlink23">
    <w:name w:val="Hyperlink23"/>
    <w:basedOn w:val="DefaultParagraphFont"/>
    <w:rsid w:val="00EE0480"/>
    <w:rPr>
      <w:color w:val="3300CC"/>
      <w:u w:val="single"/>
    </w:rPr>
  </w:style>
  <w:style w:type="paragraph" w:customStyle="1" w:styleId="cardCharChar">
    <w:name w:val="card Char Char"/>
    <w:basedOn w:val="Normal"/>
    <w:link w:val="cardCharCharChar"/>
    <w:qFormat/>
    <w:rsid w:val="00EE0480"/>
    <w:pPr>
      <w:ind w:left="288" w:right="288"/>
    </w:pPr>
    <w:rPr>
      <w:szCs w:val="20"/>
    </w:rPr>
  </w:style>
  <w:style w:type="character" w:customStyle="1" w:styleId="cardCharCharChar">
    <w:name w:val="card Char Char Char"/>
    <w:basedOn w:val="DefaultParagraphFont"/>
    <w:link w:val="cardCharChar"/>
    <w:rsid w:val="00EE0480"/>
    <w:rPr>
      <w:rFonts w:ascii="Calibri" w:hAnsi="Calibri"/>
      <w:sz w:val="22"/>
      <w:szCs w:val="20"/>
    </w:rPr>
  </w:style>
  <w:style w:type="character" w:customStyle="1" w:styleId="StyleunderlineArialNarrow9ptBold">
    <w:name w:val="Style underline + Arial Narrow 9 pt Bold"/>
    <w:basedOn w:val="underline"/>
    <w:rsid w:val="00EE048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E0480"/>
  </w:style>
  <w:style w:type="character" w:customStyle="1" w:styleId="StylecardCharCharArialNarrow9ptChar">
    <w:name w:val="Style card Char Char + Arial Narrow 9 pt Char"/>
    <w:basedOn w:val="cardCharCharChar"/>
    <w:link w:val="StylecardCharCharArialNarrow9pt"/>
    <w:rsid w:val="00EE0480"/>
    <w:rPr>
      <w:rFonts w:ascii="Calibri" w:hAnsi="Calibri"/>
      <w:sz w:val="22"/>
      <w:szCs w:val="20"/>
    </w:rPr>
  </w:style>
  <w:style w:type="character" w:customStyle="1" w:styleId="UnderlineCharCharChar">
    <w:name w:val="Underline Char Char Char"/>
    <w:basedOn w:val="DefaultParagraphFont"/>
    <w:rsid w:val="00EE0480"/>
    <w:rPr>
      <w:noProof w:val="0"/>
      <w:u w:val="single"/>
      <w:lang w:val="en-US" w:eastAsia="en-US" w:bidi="ar-SA"/>
    </w:rPr>
  </w:style>
  <w:style w:type="character" w:customStyle="1" w:styleId="CardTextChar1">
    <w:name w:val="Card Text Char1"/>
    <w:basedOn w:val="DefaultParagraphFont"/>
    <w:rsid w:val="00EE048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E048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E048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E048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E048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E048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E048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E048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E0480"/>
  </w:style>
  <w:style w:type="character" w:customStyle="1" w:styleId="TextsmallChar">
    <w:name w:val="Textsmall Char"/>
    <w:basedOn w:val="DefaultParagraphFont"/>
    <w:link w:val="Textsmall"/>
    <w:rsid w:val="00EE0480"/>
    <w:rPr>
      <w:rFonts w:ascii="Calibri" w:hAnsi="Calibri"/>
      <w:sz w:val="22"/>
    </w:rPr>
  </w:style>
  <w:style w:type="character" w:customStyle="1" w:styleId="CharChar111">
    <w:name w:val="Char Char111"/>
    <w:basedOn w:val="DefaultParagraphFont"/>
    <w:rsid w:val="00EE0480"/>
    <w:rPr>
      <w:rFonts w:cs="Arial"/>
      <w:bCs/>
      <w:szCs w:val="26"/>
      <w:u w:val="single"/>
      <w:lang w:val="en-US" w:eastAsia="en-US" w:bidi="ar-SA"/>
    </w:rPr>
  </w:style>
  <w:style w:type="character" w:customStyle="1" w:styleId="UnderlineBold">
    <w:name w:val="Underline + Bold"/>
    <w:uiPriority w:val="1"/>
    <w:qFormat/>
    <w:rsid w:val="00EE0480"/>
    <w:rPr>
      <w:b/>
      <w:sz w:val="20"/>
      <w:u w:val="single"/>
    </w:rPr>
  </w:style>
  <w:style w:type="paragraph" w:customStyle="1" w:styleId="cardtextsmall">
    <w:name w:val="card text small"/>
    <w:basedOn w:val="Normal"/>
    <w:uiPriority w:val="99"/>
    <w:qFormat/>
    <w:rsid w:val="00EE0480"/>
    <w:rPr>
      <w:rFonts w:ascii="Arial Narrow" w:hAnsi="Arial Narrow"/>
    </w:rPr>
  </w:style>
  <w:style w:type="character" w:customStyle="1" w:styleId="AUnterdline">
    <w:name w:val="AUnterdline"/>
    <w:qFormat/>
    <w:rsid w:val="00EE048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E0480"/>
    <w:rPr>
      <w:rFonts w:ascii="Times New Roman" w:hAnsi="Times New Roman"/>
      <w:b/>
      <w:bCs/>
      <w:sz w:val="20"/>
      <w:u w:val="single"/>
      <w:bdr w:val="single" w:sz="4" w:space="0" w:color="auto"/>
    </w:rPr>
  </w:style>
  <w:style w:type="character" w:customStyle="1" w:styleId="highlightedsearchterm">
    <w:name w:val="highlightedsearchterm"/>
    <w:rsid w:val="00EE0480"/>
  </w:style>
  <w:style w:type="character" w:customStyle="1" w:styleId="StyleUnderline1">
    <w:name w:val="Style Underline1"/>
    <w:basedOn w:val="DefaultParagraphFont"/>
    <w:rsid w:val="00EE0480"/>
    <w:rPr>
      <w:rFonts w:ascii="Times New Roman" w:hAnsi="Times New Roman"/>
      <w:sz w:val="20"/>
      <w:u w:val="single"/>
    </w:rPr>
  </w:style>
  <w:style w:type="paragraph" w:customStyle="1" w:styleId="CardIndented">
    <w:name w:val="Card (Indented)"/>
    <w:basedOn w:val="Normal"/>
    <w:link w:val="CardIndentedChar"/>
    <w:qFormat/>
    <w:rsid w:val="00EE0480"/>
    <w:pPr>
      <w:ind w:left="288"/>
    </w:pPr>
  </w:style>
  <w:style w:type="paragraph" w:customStyle="1" w:styleId="StyleStyle49pt10">
    <w:name w:val="Style Style4 + 9 pt10"/>
    <w:basedOn w:val="Style4"/>
    <w:link w:val="StyleStyle49pt10Char"/>
    <w:qFormat/>
    <w:rsid w:val="00EE0480"/>
  </w:style>
  <w:style w:type="character" w:customStyle="1" w:styleId="StyleStyle49pt10Char">
    <w:name w:val="Style Style4 + 9 pt10 Char"/>
    <w:basedOn w:val="Style4Char"/>
    <w:link w:val="StyleStyle49pt10"/>
    <w:rsid w:val="00EE0480"/>
    <w:rPr>
      <w:rFonts w:ascii="Calibri" w:hAnsi="Calibri"/>
      <w:sz w:val="22"/>
      <w:u w:val="single"/>
    </w:rPr>
  </w:style>
  <w:style w:type="paragraph" w:customStyle="1" w:styleId="StyleStyle49ptBold7">
    <w:name w:val="Style Style4 + 9 pt Bold7"/>
    <w:basedOn w:val="Style4"/>
    <w:link w:val="StyleStyle49ptBold7Char"/>
    <w:qFormat/>
    <w:rsid w:val="00EE0480"/>
    <w:rPr>
      <w:b/>
      <w:bCs/>
    </w:rPr>
  </w:style>
  <w:style w:type="character" w:customStyle="1" w:styleId="StyleStyle49ptBold7Char">
    <w:name w:val="Style Style4 + 9 pt Bold7 Char"/>
    <w:link w:val="StyleStyle49ptBold7"/>
    <w:rsid w:val="00EE0480"/>
    <w:rPr>
      <w:rFonts w:ascii="Calibri" w:hAnsi="Calibri"/>
      <w:b/>
      <w:bCs/>
      <w:sz w:val="22"/>
      <w:u w:val="single"/>
    </w:rPr>
  </w:style>
  <w:style w:type="paragraph" w:customStyle="1" w:styleId="NormalUnderline">
    <w:name w:val="Normal Underline"/>
    <w:basedOn w:val="Normal"/>
    <w:link w:val="NormalUnderlineChar"/>
    <w:qFormat/>
    <w:rsid w:val="00EE0480"/>
    <w:pPr>
      <w:ind w:left="288"/>
    </w:pPr>
    <w:rPr>
      <w:u w:val="single"/>
    </w:rPr>
  </w:style>
  <w:style w:type="character" w:customStyle="1" w:styleId="NormalUnderlineChar">
    <w:name w:val="Normal Underline Char"/>
    <w:link w:val="NormalUnderline"/>
    <w:rsid w:val="00EE0480"/>
    <w:rPr>
      <w:rFonts w:ascii="Calibri" w:hAnsi="Calibri"/>
      <w:sz w:val="22"/>
      <w:u w:val="single"/>
    </w:rPr>
  </w:style>
  <w:style w:type="character" w:customStyle="1" w:styleId="DontRead">
    <w:name w:val="Don't Read"/>
    <w:qFormat/>
    <w:rsid w:val="00EE0480"/>
    <w:rPr>
      <w:rFonts w:ascii="Times New Roman" w:hAnsi="Times New Roman"/>
      <w:sz w:val="16"/>
    </w:rPr>
  </w:style>
  <w:style w:type="paragraph" w:customStyle="1" w:styleId="Underlinestyle">
    <w:name w:val="Underline style"/>
    <w:basedOn w:val="Normal"/>
    <w:uiPriority w:val="99"/>
    <w:qFormat/>
    <w:rsid w:val="00EE0480"/>
    <w:rPr>
      <w:u w:val="single"/>
    </w:rPr>
  </w:style>
  <w:style w:type="character" w:customStyle="1" w:styleId="Style11ptUnderline3">
    <w:name w:val="Style 11 pt Underline3"/>
    <w:rsid w:val="00EE0480"/>
    <w:rPr>
      <w:sz w:val="20"/>
      <w:u w:val="single"/>
    </w:rPr>
  </w:style>
  <w:style w:type="character" w:customStyle="1" w:styleId="27">
    <w:name w:val="27"/>
    <w:rsid w:val="00EE0480"/>
    <w:rPr>
      <w:rFonts w:cs="Arial"/>
      <w:bCs/>
      <w:sz w:val="20"/>
      <w:u w:val="single"/>
      <w:lang w:val="en-US" w:eastAsia="en-US" w:bidi="ar-SA"/>
    </w:rPr>
  </w:style>
  <w:style w:type="character" w:customStyle="1" w:styleId="2">
    <w:name w:val="2"/>
    <w:rsid w:val="00EE0480"/>
    <w:rPr>
      <w:rFonts w:cs="Arial"/>
      <w:bCs/>
      <w:sz w:val="20"/>
      <w:u w:val="single"/>
      <w:lang w:val="en-US" w:eastAsia="en-US" w:bidi="ar-SA"/>
    </w:rPr>
  </w:style>
  <w:style w:type="character" w:customStyle="1" w:styleId="Style9ptUnderline11">
    <w:name w:val="Style 9 pt Underline11"/>
    <w:basedOn w:val="DefaultParagraphFont"/>
    <w:rsid w:val="00EE0480"/>
    <w:rPr>
      <w:sz w:val="20"/>
      <w:u w:val="single"/>
    </w:rPr>
  </w:style>
  <w:style w:type="character" w:customStyle="1" w:styleId="Style9ptBoldUnderline5">
    <w:name w:val="Style 9 pt Bold Underline5"/>
    <w:basedOn w:val="DefaultParagraphFont"/>
    <w:rsid w:val="00EE0480"/>
    <w:rPr>
      <w:b/>
      <w:bCs/>
      <w:sz w:val="20"/>
      <w:u w:val="single"/>
    </w:rPr>
  </w:style>
  <w:style w:type="character" w:customStyle="1" w:styleId="CharChar114">
    <w:name w:val="Char Char114"/>
    <w:basedOn w:val="DefaultParagraphFont"/>
    <w:rsid w:val="00EE0480"/>
    <w:rPr>
      <w:rFonts w:cs="Arial"/>
      <w:bCs/>
      <w:szCs w:val="26"/>
      <w:u w:val="single"/>
      <w:lang w:val="en-US" w:eastAsia="en-US" w:bidi="ar-SA"/>
    </w:rPr>
  </w:style>
  <w:style w:type="character" w:customStyle="1" w:styleId="CharChar113">
    <w:name w:val="Char Char113"/>
    <w:basedOn w:val="DefaultParagraphFont"/>
    <w:rsid w:val="00EE0480"/>
    <w:rPr>
      <w:rFonts w:cs="Arial"/>
      <w:bCs/>
      <w:szCs w:val="26"/>
      <w:u w:val="single"/>
      <w:lang w:val="en-US" w:eastAsia="en-US" w:bidi="ar-SA"/>
    </w:rPr>
  </w:style>
  <w:style w:type="character" w:customStyle="1" w:styleId="CharChar112">
    <w:name w:val="Char Char112"/>
    <w:basedOn w:val="DefaultParagraphFont"/>
    <w:rsid w:val="00EE0480"/>
    <w:rPr>
      <w:rFonts w:cs="Arial"/>
      <w:bCs/>
      <w:szCs w:val="26"/>
      <w:u w:val="single"/>
      <w:lang w:val="en-US" w:eastAsia="en-US" w:bidi="ar-SA"/>
    </w:rPr>
  </w:style>
  <w:style w:type="character" w:customStyle="1" w:styleId="ssl0">
    <w:name w:val="ss_l0"/>
    <w:basedOn w:val="DefaultParagraphFont"/>
    <w:rsid w:val="00EE0480"/>
  </w:style>
  <w:style w:type="paragraph" w:styleId="CommentText">
    <w:name w:val="annotation text"/>
    <w:basedOn w:val="Normal"/>
    <w:link w:val="CommentTextChar"/>
    <w:uiPriority w:val="99"/>
    <w:rsid w:val="00EE0480"/>
    <w:rPr>
      <w:szCs w:val="20"/>
    </w:rPr>
  </w:style>
  <w:style w:type="character" w:customStyle="1" w:styleId="CommentTextChar">
    <w:name w:val="Comment Text Char"/>
    <w:basedOn w:val="DefaultParagraphFont"/>
    <w:link w:val="CommentText"/>
    <w:uiPriority w:val="99"/>
    <w:rsid w:val="00EE0480"/>
    <w:rPr>
      <w:rFonts w:ascii="Calibri" w:hAnsi="Calibri"/>
      <w:sz w:val="22"/>
      <w:szCs w:val="20"/>
    </w:rPr>
  </w:style>
  <w:style w:type="character" w:customStyle="1" w:styleId="CommentSubjectChar">
    <w:name w:val="Comment Subject Char"/>
    <w:basedOn w:val="CommentTextChar"/>
    <w:link w:val="CommentSubject"/>
    <w:uiPriority w:val="99"/>
    <w:rsid w:val="00EE0480"/>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EE0480"/>
    <w:rPr>
      <w:rFonts w:ascii="Times New Roman" w:hAnsi="Times New Roman" w:cs="Times New Roman"/>
      <w:b/>
      <w:bCs/>
    </w:rPr>
  </w:style>
  <w:style w:type="character" w:customStyle="1" w:styleId="CommentSubjectChar1">
    <w:name w:val="Comment Subject Char1"/>
    <w:basedOn w:val="CommentTextChar"/>
    <w:uiPriority w:val="99"/>
    <w:semiHidden/>
    <w:rsid w:val="00EE0480"/>
    <w:rPr>
      <w:rFonts w:ascii="Calibri" w:hAnsi="Calibri"/>
      <w:b/>
      <w:bCs/>
      <w:sz w:val="22"/>
      <w:szCs w:val="20"/>
    </w:rPr>
  </w:style>
  <w:style w:type="paragraph" w:customStyle="1" w:styleId="WW-Default1">
    <w:name w:val="WW-Default1"/>
    <w:basedOn w:val="Normal"/>
    <w:uiPriority w:val="99"/>
    <w:qFormat/>
    <w:rsid w:val="00EE0480"/>
    <w:pPr>
      <w:suppressAutoHyphens/>
    </w:pPr>
    <w:rPr>
      <w:b/>
      <w:bCs/>
      <w:szCs w:val="20"/>
      <w:lang w:eastAsia="ar-SA"/>
    </w:rPr>
  </w:style>
  <w:style w:type="paragraph" w:customStyle="1" w:styleId="Normal1">
    <w:name w:val="Normal1"/>
    <w:basedOn w:val="BodyText"/>
    <w:qFormat/>
    <w:rsid w:val="00EE0480"/>
    <w:rPr>
      <w:rFonts w:ascii="Calibri" w:hAnsi="Calibri" w:cs="Calibri"/>
      <w:spacing w:val="0"/>
    </w:rPr>
  </w:style>
  <w:style w:type="character" w:customStyle="1" w:styleId="zoomme">
    <w:name w:val="zoomme"/>
    <w:basedOn w:val="DefaultParagraphFont"/>
    <w:rsid w:val="00EE0480"/>
  </w:style>
  <w:style w:type="character" w:customStyle="1" w:styleId="Date1">
    <w:name w:val="Date1"/>
    <w:basedOn w:val="DefaultParagraphFont"/>
    <w:rsid w:val="00EE0480"/>
  </w:style>
  <w:style w:type="character" w:customStyle="1" w:styleId="classauthor">
    <w:name w:val="class=&quot;author&quot;"/>
    <w:basedOn w:val="DefaultParagraphFont"/>
    <w:rsid w:val="00EE0480"/>
  </w:style>
  <w:style w:type="paragraph" w:customStyle="1" w:styleId="CardStyle">
    <w:name w:val="Card Style"/>
    <w:basedOn w:val="Normal"/>
    <w:link w:val="CardStyleChar"/>
    <w:qFormat/>
    <w:rsid w:val="00EE0480"/>
  </w:style>
  <w:style w:type="character" w:customStyle="1" w:styleId="BoldUnderlineChar0">
    <w:name w:val="Bold Underline Char"/>
    <w:rsid w:val="00EE0480"/>
    <w:rPr>
      <w:rFonts w:ascii="Times New Roman" w:eastAsia="Times New Roman" w:hAnsi="Times New Roman"/>
      <w:b/>
      <w:bCs/>
      <w:szCs w:val="24"/>
      <w:u w:val="single"/>
    </w:rPr>
  </w:style>
  <w:style w:type="character" w:customStyle="1" w:styleId="texto1">
    <w:name w:val="texto1"/>
    <w:rsid w:val="00EE0480"/>
  </w:style>
  <w:style w:type="paragraph" w:customStyle="1" w:styleId="citenon-bold">
    <w:name w:val="cite non-bold"/>
    <w:basedOn w:val="Normal"/>
    <w:link w:val="citenon-boldChar"/>
    <w:qFormat/>
    <w:rsid w:val="00EE0480"/>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E048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E0480"/>
    <w:rPr>
      <w:rFonts w:ascii="Calibri" w:eastAsia="Times New Roman" w:hAnsi="Calibri" w:cs="Arial"/>
      <w:b/>
      <w:bCs/>
      <w:szCs w:val="28"/>
    </w:rPr>
  </w:style>
  <w:style w:type="paragraph" w:customStyle="1" w:styleId="Style23">
    <w:name w:val="Style23"/>
    <w:basedOn w:val="Normal"/>
    <w:uiPriority w:val="99"/>
    <w:qFormat/>
    <w:rsid w:val="00EE0480"/>
    <w:pPr>
      <w:widowControl w:val="0"/>
      <w:autoSpaceDE w:val="0"/>
      <w:autoSpaceDN w:val="0"/>
      <w:adjustRightInd w:val="0"/>
      <w:spacing w:line="209" w:lineRule="exact"/>
    </w:pPr>
    <w:rPr>
      <w:rFonts w:eastAsia="SimSun"/>
    </w:rPr>
  </w:style>
  <w:style w:type="character" w:customStyle="1" w:styleId="gray">
    <w:name w:val="gray"/>
    <w:basedOn w:val="DefaultParagraphFont"/>
    <w:rsid w:val="00EE0480"/>
  </w:style>
  <w:style w:type="paragraph" w:customStyle="1" w:styleId="Tagtemplate">
    <w:name w:val="Tagtemplate"/>
    <w:basedOn w:val="Normal"/>
    <w:link w:val="TagtemplateChar"/>
    <w:autoRedefine/>
    <w:qFormat/>
    <w:rsid w:val="00EE0480"/>
    <w:pPr>
      <w:keepNext/>
      <w:keepLines/>
    </w:pPr>
    <w:rPr>
      <w:rFonts w:eastAsia="Calibri"/>
      <w:b/>
    </w:rPr>
  </w:style>
  <w:style w:type="character" w:customStyle="1" w:styleId="TagtemplateChar">
    <w:name w:val="Tagtemplate Char"/>
    <w:basedOn w:val="DefaultParagraphFont"/>
    <w:link w:val="Tagtemplate"/>
    <w:rsid w:val="00EE0480"/>
    <w:rPr>
      <w:rFonts w:ascii="Calibri" w:eastAsia="Calibri" w:hAnsi="Calibri"/>
      <w:b/>
      <w:sz w:val="22"/>
    </w:rPr>
  </w:style>
  <w:style w:type="character" w:customStyle="1" w:styleId="Styleunderline11ptBorderSinglesolidlineAuto05p">
    <w:name w:val="Style underline + 11 pt Border: : (Single solid line Auto  0.5 p..."/>
    <w:rsid w:val="00EE0480"/>
    <w:rPr>
      <w:sz w:val="20"/>
      <w:u w:val="single"/>
      <w:bdr w:val="single" w:sz="4" w:space="0" w:color="auto"/>
    </w:rPr>
  </w:style>
  <w:style w:type="paragraph" w:customStyle="1" w:styleId="Citation-FirstLine">
    <w:name w:val="Citation - First Line"/>
    <w:basedOn w:val="Normal"/>
    <w:next w:val="Normal"/>
    <w:autoRedefine/>
    <w:uiPriority w:val="99"/>
    <w:qFormat/>
    <w:rsid w:val="00EE0480"/>
    <w:pPr>
      <w:spacing w:line="240" w:lineRule="atLeast"/>
      <w:jc w:val="both"/>
    </w:pPr>
    <w:rPr>
      <w:rFonts w:ascii="Book Antiqua" w:hAnsi="Book Antiqua"/>
    </w:rPr>
  </w:style>
  <w:style w:type="character" w:customStyle="1" w:styleId="CardText-Underlined">
    <w:name w:val="Card Text - Underlined"/>
    <w:rsid w:val="00EE0480"/>
    <w:rPr>
      <w:b/>
      <w:sz w:val="20"/>
      <w:u w:val="single"/>
    </w:rPr>
  </w:style>
  <w:style w:type="paragraph" w:customStyle="1" w:styleId="Citation-Complete">
    <w:name w:val="Citation - Complete"/>
    <w:basedOn w:val="Normal"/>
    <w:next w:val="Normal"/>
    <w:link w:val="Citation-CompleteChar"/>
    <w:autoRedefine/>
    <w:qFormat/>
    <w:rsid w:val="00EE0480"/>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EE0480"/>
    <w:rPr>
      <w:rFonts w:ascii="Book Antiqua" w:hAnsi="Book Antiqua"/>
      <w:sz w:val="22"/>
    </w:rPr>
  </w:style>
  <w:style w:type="character" w:customStyle="1" w:styleId="MicroTextChar">
    <w:name w:val="MicroText Char"/>
    <w:link w:val="MicroText"/>
    <w:rsid w:val="00EE0480"/>
    <w:rPr>
      <w:rFonts w:ascii="Arial Narrow" w:hAnsi="Arial Narrow"/>
      <w:sz w:val="12"/>
    </w:rPr>
  </w:style>
  <w:style w:type="paragraph" w:customStyle="1" w:styleId="TagCite">
    <w:name w:val="Tag/Cite"/>
    <w:basedOn w:val="Normal"/>
    <w:uiPriority w:val="99"/>
    <w:qFormat/>
    <w:rsid w:val="00EE0480"/>
    <w:rPr>
      <w:b/>
    </w:rPr>
  </w:style>
  <w:style w:type="character" w:customStyle="1" w:styleId="Style11ptItalicUnderline">
    <w:name w:val="Style 11 pt Italic Underline"/>
    <w:basedOn w:val="DefaultParagraphFont"/>
    <w:rsid w:val="00EE0480"/>
    <w:rPr>
      <w:i/>
      <w:iCs/>
      <w:sz w:val="20"/>
      <w:u w:val="single"/>
    </w:rPr>
  </w:style>
  <w:style w:type="character" w:customStyle="1" w:styleId="Style11ptItalic">
    <w:name w:val="Style 11 pt Italic"/>
    <w:basedOn w:val="DefaultParagraphFont"/>
    <w:rsid w:val="00EE0480"/>
    <w:rPr>
      <w:rFonts w:ascii="Times New Roman" w:hAnsi="Times New Roman"/>
      <w:i/>
      <w:iCs/>
      <w:sz w:val="20"/>
    </w:rPr>
  </w:style>
  <w:style w:type="character" w:customStyle="1" w:styleId="BoldandUnderlineChar">
    <w:name w:val="Bold and Underline Char"/>
    <w:basedOn w:val="DefaultParagraphFont"/>
    <w:link w:val="BoldandUnderline"/>
    <w:locked/>
    <w:rsid w:val="00EE0480"/>
    <w:rPr>
      <w:b/>
      <w:u w:val="single"/>
    </w:rPr>
  </w:style>
  <w:style w:type="paragraph" w:customStyle="1" w:styleId="BoldandUnderline">
    <w:name w:val="Bold and Underline"/>
    <w:basedOn w:val="Normal"/>
    <w:link w:val="BoldandUnderlineChar"/>
    <w:qFormat/>
    <w:rsid w:val="00EE0480"/>
    <w:rPr>
      <w:rFonts w:asciiTheme="minorHAnsi" w:hAnsiTheme="minorHAnsi"/>
      <w:b/>
      <w:sz w:val="24"/>
      <w:u w:val="single"/>
    </w:rPr>
  </w:style>
  <w:style w:type="character" w:customStyle="1" w:styleId="hdr">
    <w:name w:val="hdr"/>
    <w:basedOn w:val="DefaultParagraphFont"/>
    <w:rsid w:val="00EE0480"/>
  </w:style>
  <w:style w:type="paragraph" w:customStyle="1" w:styleId="StyleStyle49ptBold3">
    <w:name w:val="Style Style4 + 9 pt Bold3"/>
    <w:basedOn w:val="Style4"/>
    <w:link w:val="StyleStyle49ptBold3Char"/>
    <w:qFormat/>
    <w:rsid w:val="00EE0480"/>
    <w:rPr>
      <w:b/>
      <w:bCs/>
    </w:rPr>
  </w:style>
  <w:style w:type="character" w:customStyle="1" w:styleId="StyleStyle49ptBold3Char">
    <w:name w:val="Style Style4 + 9 pt Bold3 Char"/>
    <w:basedOn w:val="Style4Char"/>
    <w:link w:val="StyleStyle49ptBold3"/>
    <w:rsid w:val="00EE0480"/>
    <w:rPr>
      <w:rFonts w:ascii="Calibri" w:hAnsi="Calibri"/>
      <w:b/>
      <w:bCs/>
      <w:sz w:val="22"/>
      <w:u w:val="single"/>
    </w:rPr>
  </w:style>
  <w:style w:type="character" w:customStyle="1" w:styleId="Style9ptUnderline6">
    <w:name w:val="Style 9 pt Underline6"/>
    <w:basedOn w:val="DefaultParagraphFont"/>
    <w:rsid w:val="00EE0480"/>
    <w:rPr>
      <w:sz w:val="20"/>
      <w:u w:val="single"/>
    </w:rPr>
  </w:style>
  <w:style w:type="character" w:customStyle="1" w:styleId="ct-with-fmlt">
    <w:name w:val="ct-with-fmlt"/>
    <w:basedOn w:val="DefaultParagraphFont"/>
    <w:rsid w:val="00EE0480"/>
  </w:style>
  <w:style w:type="paragraph" w:customStyle="1" w:styleId="TagText">
    <w:name w:val="TagText"/>
    <w:basedOn w:val="Normal"/>
    <w:uiPriority w:val="99"/>
    <w:qFormat/>
    <w:rsid w:val="00EE0480"/>
    <w:rPr>
      <w:b/>
    </w:rPr>
  </w:style>
  <w:style w:type="paragraph" w:customStyle="1" w:styleId="StyleStyle49pt">
    <w:name w:val="Style Style4 + 9 pt"/>
    <w:basedOn w:val="Normal"/>
    <w:link w:val="StyleStyle49ptChar"/>
    <w:qFormat/>
    <w:rsid w:val="00EE0480"/>
    <w:rPr>
      <w:u w:val="single"/>
    </w:rPr>
  </w:style>
  <w:style w:type="character" w:customStyle="1" w:styleId="StyleStyle49ptChar">
    <w:name w:val="Style Style4 + 9 pt Char"/>
    <w:basedOn w:val="DefaultParagraphFont"/>
    <w:link w:val="StyleStyle49pt"/>
    <w:rsid w:val="00EE0480"/>
    <w:rPr>
      <w:rFonts w:ascii="Calibri" w:hAnsi="Calibri"/>
      <w:sz w:val="22"/>
      <w:u w:val="single"/>
    </w:rPr>
  </w:style>
  <w:style w:type="paragraph" w:customStyle="1" w:styleId="StyleStyle49ptBold">
    <w:name w:val="Style Style4 + 9 pt Bold"/>
    <w:basedOn w:val="Normal"/>
    <w:link w:val="StyleStyle49ptBoldChar"/>
    <w:qFormat/>
    <w:rsid w:val="00EE0480"/>
    <w:rPr>
      <w:b/>
      <w:bCs/>
      <w:u w:val="single"/>
    </w:rPr>
  </w:style>
  <w:style w:type="character" w:customStyle="1" w:styleId="StyleStyle49ptBoldChar">
    <w:name w:val="Style Style4 + 9 pt Bold Char"/>
    <w:basedOn w:val="DefaultParagraphFont"/>
    <w:link w:val="StyleStyle49ptBold"/>
    <w:rsid w:val="00EE0480"/>
    <w:rPr>
      <w:rFonts w:ascii="Calibri" w:hAnsi="Calibri"/>
      <w:b/>
      <w:bCs/>
      <w:sz w:val="22"/>
      <w:u w:val="single"/>
    </w:rPr>
  </w:style>
  <w:style w:type="paragraph" w:customStyle="1" w:styleId="StyleStyle49ptBoldItalic">
    <w:name w:val="Style Style4 + 9 pt Bold Italic"/>
    <w:basedOn w:val="Normal"/>
    <w:link w:val="StyleStyle49ptBoldItalicChar"/>
    <w:qFormat/>
    <w:rsid w:val="00EE0480"/>
    <w:rPr>
      <w:b/>
      <w:bCs/>
      <w:i/>
      <w:iCs/>
      <w:u w:val="single"/>
    </w:rPr>
  </w:style>
  <w:style w:type="character" w:customStyle="1" w:styleId="StyleStyle49ptBoldItalicChar">
    <w:name w:val="Style Style4 + 9 pt Bold Italic Char"/>
    <w:basedOn w:val="DefaultParagraphFont"/>
    <w:link w:val="StyleStyle49ptBoldItalic"/>
    <w:rsid w:val="00EE0480"/>
    <w:rPr>
      <w:rFonts w:ascii="Calibri" w:hAnsi="Calibri"/>
      <w:b/>
      <w:bCs/>
      <w:i/>
      <w:iCs/>
      <w:sz w:val="22"/>
      <w:u w:val="single"/>
    </w:rPr>
  </w:style>
  <w:style w:type="paragraph" w:customStyle="1" w:styleId="StyleUnderlined11ptBold">
    <w:name w:val="Style Underlined + 11 pt Bold"/>
    <w:link w:val="StyleUnderlined11ptBoldChar"/>
    <w:qFormat/>
    <w:rsid w:val="00EE048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E0480"/>
    <w:rPr>
      <w:rFonts w:ascii="Arial" w:eastAsia="Times New Roman" w:hAnsi="Arial" w:cs="Arial"/>
      <w:b/>
      <w:bCs/>
      <w:sz w:val="22"/>
      <w:u w:val="single"/>
    </w:rPr>
  </w:style>
  <w:style w:type="paragraph" w:customStyle="1" w:styleId="StyleUnderlined11pt">
    <w:name w:val="Style Underlined + 11 pt"/>
    <w:link w:val="StyleUnderlined11ptChar"/>
    <w:qFormat/>
    <w:rsid w:val="00EE048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E0480"/>
    <w:rPr>
      <w:rFonts w:ascii="Arial" w:eastAsia="Times New Roman" w:hAnsi="Arial" w:cs="Arial"/>
      <w:sz w:val="22"/>
      <w:u w:val="single"/>
    </w:rPr>
  </w:style>
  <w:style w:type="character" w:customStyle="1" w:styleId="newscontent">
    <w:name w:val="newscontent"/>
    <w:rsid w:val="00EE0480"/>
  </w:style>
  <w:style w:type="character" w:customStyle="1" w:styleId="StyleUnderlinePatternClearYellow">
    <w:name w:val="Style Underline Pattern: Clear (Yellow)"/>
    <w:basedOn w:val="DefaultParagraphFont"/>
    <w:rsid w:val="00EE0480"/>
    <w:rPr>
      <w:u w:val="single"/>
      <w:shd w:val="clear" w:color="auto" w:fill="00FF00"/>
    </w:rPr>
  </w:style>
  <w:style w:type="paragraph" w:customStyle="1" w:styleId="StyleUnderlineChar11pt3">
    <w:name w:val="Style Underline Char + 11 pt3"/>
    <w:link w:val="StyleUnderlineChar11pt3Char"/>
    <w:qFormat/>
    <w:rsid w:val="00EE048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E048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E0480"/>
    <w:rPr>
      <w:b w:val="0"/>
      <w:bCs/>
      <w:u w:val="single"/>
    </w:rPr>
  </w:style>
  <w:style w:type="character" w:customStyle="1" w:styleId="date-display-single">
    <w:name w:val="date-display-single"/>
    <w:basedOn w:val="DefaultParagraphFont"/>
    <w:rsid w:val="00EE0480"/>
  </w:style>
  <w:style w:type="character" w:customStyle="1" w:styleId="CommentTextChar1">
    <w:name w:val="Comment Text Char1"/>
    <w:basedOn w:val="DefaultParagraphFont"/>
    <w:uiPriority w:val="99"/>
    <w:rsid w:val="00EE0480"/>
    <w:rPr>
      <w:rFonts w:ascii="Times New Roman" w:hAnsi="Times New Roman" w:cs="Times New Roman"/>
      <w:sz w:val="20"/>
      <w:szCs w:val="20"/>
    </w:rPr>
  </w:style>
  <w:style w:type="character" w:customStyle="1" w:styleId="BodyTextChar1">
    <w:name w:val="Body Text Char1"/>
    <w:aliases w:val="Very Small Text Char1"/>
    <w:basedOn w:val="DefaultParagraphFont"/>
    <w:rsid w:val="00EE0480"/>
    <w:rPr>
      <w:rFonts w:ascii="Times New Roman" w:hAnsi="Times New Roman" w:cs="Times New Roman"/>
      <w:sz w:val="20"/>
    </w:rPr>
  </w:style>
  <w:style w:type="paragraph" w:customStyle="1" w:styleId="Cite2">
    <w:name w:val="Cite 2"/>
    <w:basedOn w:val="Normal"/>
    <w:uiPriority w:val="99"/>
    <w:qFormat/>
    <w:rsid w:val="00EE0480"/>
    <w:rPr>
      <w:rFonts w:eastAsia="MS Mincho"/>
      <w:b/>
      <w:u w:val="single"/>
    </w:rPr>
  </w:style>
  <w:style w:type="character" w:customStyle="1" w:styleId="StyleunderlineBold">
    <w:name w:val="Style underline + Bold"/>
    <w:basedOn w:val="underline"/>
    <w:rsid w:val="00EE0480"/>
    <w:rPr>
      <w:rFonts w:ascii="Times New Roman" w:hAnsi="Times New Roman" w:cs="Times New Roman"/>
      <w:b w:val="0"/>
      <w:bCs/>
      <w:sz w:val="20"/>
      <w:u w:val="single"/>
    </w:rPr>
  </w:style>
  <w:style w:type="paragraph" w:customStyle="1" w:styleId="cards0">
    <w:name w:val="cards"/>
    <w:basedOn w:val="Cites0"/>
    <w:uiPriority w:val="99"/>
    <w:qFormat/>
    <w:rsid w:val="00EE0480"/>
    <w:pPr>
      <w:widowControl/>
      <w:jc w:val="left"/>
    </w:pPr>
    <w:rPr>
      <w:szCs w:val="22"/>
    </w:rPr>
  </w:style>
  <w:style w:type="character" w:customStyle="1" w:styleId="Style10ptUnderline">
    <w:name w:val="Style 10 pt Underline"/>
    <w:basedOn w:val="DefaultParagraphFont"/>
    <w:rsid w:val="00EE0480"/>
    <w:rPr>
      <w:sz w:val="20"/>
      <w:u w:val="single"/>
    </w:rPr>
  </w:style>
  <w:style w:type="character" w:styleId="HTMLCite">
    <w:name w:val="HTML Cite"/>
    <w:rsid w:val="00EE0480"/>
    <w:rPr>
      <w:i/>
      <w:iCs/>
    </w:rPr>
  </w:style>
  <w:style w:type="character" w:customStyle="1" w:styleId="slug-pub-date">
    <w:name w:val="slug-pub-date"/>
    <w:basedOn w:val="DefaultParagraphFont"/>
    <w:rsid w:val="00EE0480"/>
  </w:style>
  <w:style w:type="character" w:customStyle="1" w:styleId="slug-vol">
    <w:name w:val="slug-vol"/>
    <w:basedOn w:val="DefaultParagraphFont"/>
    <w:rsid w:val="00EE0480"/>
  </w:style>
  <w:style w:type="character" w:customStyle="1" w:styleId="slug-issue">
    <w:name w:val="slug-issue"/>
    <w:basedOn w:val="DefaultParagraphFont"/>
    <w:rsid w:val="00EE0480"/>
  </w:style>
  <w:style w:type="character" w:customStyle="1" w:styleId="slug-pages">
    <w:name w:val="slug-pages"/>
    <w:basedOn w:val="DefaultParagraphFont"/>
    <w:rsid w:val="00EE048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E0480"/>
    <w:rPr>
      <w:b/>
      <w:bCs/>
      <w:strike w:val="0"/>
      <w:dstrike w:val="0"/>
      <w:sz w:val="24"/>
      <w:u w:val="none"/>
      <w:effect w:val="none"/>
    </w:rPr>
  </w:style>
  <w:style w:type="paragraph" w:customStyle="1" w:styleId="Tag2">
    <w:name w:val="Tag2"/>
    <w:basedOn w:val="Normal"/>
    <w:autoRedefine/>
    <w:qFormat/>
    <w:rsid w:val="00EE0480"/>
    <w:pPr>
      <w:spacing w:before="120"/>
    </w:pPr>
    <w:rPr>
      <w:b/>
    </w:rPr>
  </w:style>
  <w:style w:type="character" w:customStyle="1" w:styleId="tagchar">
    <w:name w:val="tagchar"/>
    <w:basedOn w:val="DefaultParagraphFont"/>
    <w:rsid w:val="00EE0480"/>
  </w:style>
  <w:style w:type="paragraph" w:customStyle="1" w:styleId="NormalText">
    <w:name w:val="Normal Text"/>
    <w:basedOn w:val="Normal"/>
    <w:link w:val="NormalTextChar"/>
    <w:autoRedefine/>
    <w:qFormat/>
    <w:rsid w:val="00EE0480"/>
    <w:pPr>
      <w:jc w:val="both"/>
    </w:pPr>
    <w:rPr>
      <w:szCs w:val="26"/>
    </w:rPr>
  </w:style>
  <w:style w:type="character" w:customStyle="1" w:styleId="pmterms11">
    <w:name w:val="pmterms11"/>
    <w:basedOn w:val="DefaultParagraphFont"/>
    <w:rsid w:val="00EE0480"/>
    <w:rPr>
      <w:b/>
      <w:bCs/>
      <w:i w:val="0"/>
      <w:iCs w:val="0"/>
      <w:color w:val="000000"/>
    </w:rPr>
  </w:style>
  <w:style w:type="character" w:customStyle="1" w:styleId="StyleUnderlineChar9ptBold">
    <w:name w:val="Style Underline Char + 9 pt Bold"/>
    <w:basedOn w:val="DefaultParagraphFont"/>
    <w:rsid w:val="00EE0480"/>
    <w:rPr>
      <w:rFonts w:ascii="Times New Roman" w:hAnsi="Times New Roman"/>
      <w:b/>
      <w:bCs/>
      <w:sz w:val="20"/>
      <w:u w:val="single"/>
      <w:lang w:val="en-US" w:eastAsia="en-US" w:bidi="ar-SA"/>
    </w:rPr>
  </w:style>
  <w:style w:type="character" w:customStyle="1" w:styleId="Style8pt">
    <w:name w:val="Style 8 pt"/>
    <w:basedOn w:val="DefaultParagraphFont"/>
    <w:rsid w:val="00EE0480"/>
    <w:rPr>
      <w:sz w:val="20"/>
    </w:rPr>
  </w:style>
  <w:style w:type="character" w:customStyle="1" w:styleId="UnderlineChar5Char">
    <w:name w:val="Underline Char5 Char"/>
    <w:basedOn w:val="DefaultParagraphFont"/>
    <w:rsid w:val="00EE0480"/>
    <w:rPr>
      <w:szCs w:val="24"/>
      <w:u w:val="single"/>
      <w:lang w:val="en-US" w:eastAsia="en-US" w:bidi="ar-SA"/>
    </w:rPr>
  </w:style>
  <w:style w:type="character" w:customStyle="1" w:styleId="BoldandUnderlineChar2Char1">
    <w:name w:val="Bold and Underline Char2 Char1"/>
    <w:basedOn w:val="DefaultParagraphFont"/>
    <w:rsid w:val="00EE048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E048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E0480"/>
    <w:rPr>
      <w:szCs w:val="24"/>
      <w:u w:val="single"/>
      <w:lang w:val="en-US" w:eastAsia="en-US" w:bidi="ar-SA"/>
    </w:rPr>
  </w:style>
  <w:style w:type="paragraph" w:customStyle="1" w:styleId="Language">
    <w:name w:val="Language"/>
    <w:basedOn w:val="Normal"/>
    <w:link w:val="LanguageChar"/>
    <w:qFormat/>
    <w:rsid w:val="00EE0480"/>
    <w:rPr>
      <w:strike/>
      <w:szCs w:val="20"/>
    </w:rPr>
  </w:style>
  <w:style w:type="character" w:customStyle="1" w:styleId="LanguageChar">
    <w:name w:val="Language Char"/>
    <w:basedOn w:val="DefaultParagraphFont"/>
    <w:link w:val="Language"/>
    <w:rsid w:val="00EE0480"/>
    <w:rPr>
      <w:rFonts w:ascii="Calibri" w:hAnsi="Calibri"/>
      <w:strike/>
      <w:sz w:val="22"/>
      <w:szCs w:val="20"/>
    </w:rPr>
  </w:style>
  <w:style w:type="paragraph" w:customStyle="1" w:styleId="UnderlineChar3">
    <w:name w:val="Underline Char3"/>
    <w:basedOn w:val="Normal"/>
    <w:link w:val="UnderlineChar3Char"/>
    <w:qFormat/>
    <w:rsid w:val="00EE0480"/>
    <w:rPr>
      <w:u w:val="single"/>
    </w:rPr>
  </w:style>
  <w:style w:type="character" w:customStyle="1" w:styleId="UnderlineChar3Char">
    <w:name w:val="Underline Char3 Char"/>
    <w:basedOn w:val="DefaultParagraphFont"/>
    <w:link w:val="UnderlineChar3"/>
    <w:rsid w:val="00EE0480"/>
    <w:rPr>
      <w:rFonts w:ascii="Calibri" w:hAnsi="Calibri"/>
      <w:sz w:val="22"/>
      <w:u w:val="single"/>
    </w:rPr>
  </w:style>
  <w:style w:type="paragraph" w:customStyle="1" w:styleId="BoldandUnderlineChar3Char">
    <w:name w:val="Bold and Underline Char3 Char"/>
    <w:basedOn w:val="Normal"/>
    <w:link w:val="BoldandUnderlineChar3CharChar"/>
    <w:qFormat/>
    <w:rsid w:val="00EE0480"/>
    <w:rPr>
      <w:b/>
      <w:u w:val="single"/>
    </w:rPr>
  </w:style>
  <w:style w:type="character" w:customStyle="1" w:styleId="BoldandUnderlineChar3CharChar">
    <w:name w:val="Bold and Underline Char3 Char Char"/>
    <w:basedOn w:val="DefaultParagraphFont"/>
    <w:link w:val="BoldandUnderlineChar3Char"/>
    <w:rsid w:val="00EE0480"/>
    <w:rPr>
      <w:rFonts w:ascii="Calibri" w:hAnsi="Calibri"/>
      <w:b/>
      <w:sz w:val="22"/>
      <w:u w:val="single"/>
    </w:rPr>
  </w:style>
  <w:style w:type="character" w:customStyle="1" w:styleId="UnderlineChar1">
    <w:name w:val="Underline Char1"/>
    <w:basedOn w:val="DefaultParagraphFont"/>
    <w:rsid w:val="00EE0480"/>
    <w:rPr>
      <w:szCs w:val="24"/>
      <w:u w:val="single"/>
      <w:lang w:val="en-US" w:eastAsia="en-US" w:bidi="ar-SA"/>
    </w:rPr>
  </w:style>
  <w:style w:type="character" w:customStyle="1" w:styleId="BoldandUnderlineChar1Char2Char">
    <w:name w:val="Bold and Underline Char1 Char2 Char"/>
    <w:basedOn w:val="DefaultParagraphFont"/>
    <w:rsid w:val="00EE0480"/>
    <w:rPr>
      <w:b/>
      <w:szCs w:val="24"/>
      <w:u w:val="single"/>
      <w:lang w:val="en-US" w:eastAsia="en-US" w:bidi="ar-SA"/>
    </w:rPr>
  </w:style>
  <w:style w:type="character" w:customStyle="1" w:styleId="SmalltextChar">
    <w:name w:val="Small text Char"/>
    <w:aliases w:val="Quote1 Char1"/>
    <w:link w:val="Smalltext"/>
    <w:rsid w:val="00EE0480"/>
    <w:rPr>
      <w:rFonts w:ascii="Arial Narrow" w:hAnsi="Arial Narrow"/>
      <w:sz w:val="22"/>
    </w:rPr>
  </w:style>
  <w:style w:type="paragraph" w:customStyle="1" w:styleId="HotRoute">
    <w:name w:val="Hot Route"/>
    <w:basedOn w:val="Normal"/>
    <w:link w:val="HotRouteChar0"/>
    <w:qFormat/>
    <w:rsid w:val="00EE0480"/>
    <w:pPr>
      <w:ind w:left="144"/>
    </w:pPr>
  </w:style>
  <w:style w:type="paragraph" w:customStyle="1" w:styleId="Cardstyle0">
    <w:name w:val="Cardstyle"/>
    <w:basedOn w:val="Normal"/>
    <w:next w:val="Normal"/>
    <w:qFormat/>
    <w:rsid w:val="00EE0480"/>
  </w:style>
  <w:style w:type="character" w:customStyle="1" w:styleId="Style12ptBoldUnderline1">
    <w:name w:val="Style 12 pt Bold Underline1"/>
    <w:basedOn w:val="DefaultParagraphFont"/>
    <w:rsid w:val="00EE0480"/>
    <w:rPr>
      <w:b/>
      <w:bCs/>
      <w:sz w:val="24"/>
      <w:u w:val="single"/>
    </w:rPr>
  </w:style>
  <w:style w:type="character" w:customStyle="1" w:styleId="StyleEmphasisArial12ptBoldNotItalic">
    <w:name w:val="Style Emphasis + Arial 12 pt Bold Not Italic"/>
    <w:basedOn w:val="Emphasis"/>
    <w:rsid w:val="00EE0480"/>
    <w:rPr>
      <w:rFonts w:ascii="Arial" w:hAnsi="Arial" w:cs="Times New Roman"/>
      <w:b w:val="0"/>
      <w:bCs/>
      <w:i/>
      <w:iCs/>
      <w:sz w:val="24"/>
      <w:u w:val="single"/>
      <w:bdr w:val="single" w:sz="8" w:space="0" w:color="auto"/>
    </w:rPr>
  </w:style>
  <w:style w:type="character" w:customStyle="1" w:styleId="DebateHighlighted">
    <w:name w:val="Debate Highlighted"/>
    <w:qFormat/>
    <w:rsid w:val="00EE048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E0480"/>
    <w:rPr>
      <w:rFonts w:ascii="SimSun" w:eastAsia="SimSun" w:hAnsi="SimSun"/>
      <w:sz w:val="15"/>
      <w:lang w:eastAsia="zh-CN"/>
    </w:rPr>
  </w:style>
  <w:style w:type="paragraph" w:customStyle="1" w:styleId="UnreadText">
    <w:name w:val="Unread Text"/>
    <w:basedOn w:val="Normal"/>
    <w:next w:val="Normal"/>
    <w:link w:val="UnreadTextChar"/>
    <w:autoRedefine/>
    <w:qFormat/>
    <w:rsid w:val="00EE0480"/>
    <w:pPr>
      <w:ind w:left="360"/>
    </w:pPr>
    <w:rPr>
      <w:rFonts w:ascii="SimSun" w:eastAsia="SimSun" w:hAnsi="SimSun"/>
      <w:sz w:val="15"/>
      <w:lang w:eastAsia="zh-CN"/>
    </w:rPr>
  </w:style>
  <w:style w:type="paragraph" w:customStyle="1" w:styleId="AuthorDate">
    <w:name w:val="AuthorDate"/>
    <w:next w:val="Normal"/>
    <w:link w:val="AuthorDateChar"/>
    <w:qFormat/>
    <w:rsid w:val="00EE048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E048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E048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E0480"/>
    <w:rPr>
      <w:rFonts w:ascii="Times New Roman" w:hAnsi="Times New Roman"/>
      <w:sz w:val="20"/>
      <w:u w:val="single"/>
      <w:bdr w:val="none" w:sz="0" w:space="0" w:color="auto"/>
      <w:shd w:val="clear" w:color="auto" w:fill="C0C0C0"/>
    </w:rPr>
  </w:style>
  <w:style w:type="character" w:customStyle="1" w:styleId="smallChar">
    <w:name w:val="small Char"/>
    <w:rsid w:val="00EE0480"/>
    <w:rPr>
      <w:rFonts w:ascii="Calibri" w:eastAsia="Calibri" w:hAnsi="Calibri" w:cs="Calibri"/>
      <w:sz w:val="16"/>
      <w:szCs w:val="20"/>
      <w:lang w:val="x-none" w:eastAsia="x-none"/>
    </w:rPr>
  </w:style>
  <w:style w:type="paragraph" w:customStyle="1" w:styleId="HotRoute0">
    <w:name w:val="Hot Route!"/>
    <w:basedOn w:val="Normal"/>
    <w:uiPriority w:val="99"/>
    <w:qFormat/>
    <w:rsid w:val="00EE0480"/>
    <w:pPr>
      <w:ind w:left="144"/>
    </w:pPr>
    <w:rPr>
      <w:lang w:val="x-none" w:eastAsia="x-none"/>
    </w:rPr>
  </w:style>
  <w:style w:type="character" w:customStyle="1" w:styleId="BodyTextIndent3Char1">
    <w:name w:val="Body Text Indent 3 Char1"/>
    <w:basedOn w:val="DefaultParagraphFont"/>
    <w:uiPriority w:val="99"/>
    <w:semiHidden/>
    <w:rsid w:val="00EE0480"/>
    <w:rPr>
      <w:rFonts w:ascii="Times New Roman" w:hAnsi="Times New Roman" w:cs="Times New Roman"/>
      <w:sz w:val="16"/>
      <w:szCs w:val="16"/>
    </w:rPr>
  </w:style>
  <w:style w:type="character" w:customStyle="1" w:styleId="BodyText2Char1">
    <w:name w:val="Body Text 2 Char1"/>
    <w:basedOn w:val="DefaultParagraphFont"/>
    <w:uiPriority w:val="99"/>
    <w:semiHidden/>
    <w:rsid w:val="00EE0480"/>
    <w:rPr>
      <w:rFonts w:ascii="Times New Roman" w:hAnsi="Times New Roman" w:cs="Times New Roman"/>
      <w:sz w:val="20"/>
    </w:rPr>
  </w:style>
  <w:style w:type="character" w:customStyle="1" w:styleId="Heading2Char1CharCharCharCharCharC">
    <w:name w:val="Heading 2 Char1 Char Char Char Char Char C"/>
    <w:rsid w:val="00EE0480"/>
    <w:rPr>
      <w:rFonts w:cs="Arial"/>
      <w:b/>
      <w:bCs/>
      <w:iCs/>
      <w:sz w:val="24"/>
      <w:szCs w:val="28"/>
      <w:lang w:val="en-US" w:eastAsia="en-US" w:bidi="ar-SA"/>
    </w:rPr>
  </w:style>
  <w:style w:type="character" w:customStyle="1" w:styleId="underline1">
    <w:name w:val="underline1"/>
    <w:basedOn w:val="DefaultParagraphFont"/>
    <w:rsid w:val="00EE0480"/>
    <w:rPr>
      <w:u w:val="single"/>
    </w:rPr>
  </w:style>
  <w:style w:type="character" w:customStyle="1" w:styleId="author0">
    <w:name w:val="author"/>
    <w:basedOn w:val="DefaultParagraphFont"/>
    <w:rsid w:val="00EE0480"/>
    <w:rPr>
      <w:rFonts w:ascii="Times New Roman" w:hAnsi="Times New Roman"/>
      <w:b/>
      <w:sz w:val="24"/>
    </w:rPr>
  </w:style>
  <w:style w:type="character" w:customStyle="1" w:styleId="FontStyle291">
    <w:name w:val="Font Style291"/>
    <w:basedOn w:val="DefaultParagraphFont"/>
    <w:uiPriority w:val="99"/>
    <w:rsid w:val="00EE048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E048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E0480"/>
  </w:style>
  <w:style w:type="character" w:customStyle="1" w:styleId="StyleStyleMicroText7ptArialNarrow10ptChar">
    <w:name w:val="Style Style MicroText + 7 pt + Arial Narrow 10 pt Char"/>
    <w:basedOn w:val="DefaultParagraphFont"/>
    <w:link w:val="StyleStyleMicroText7ptArialNarrow10pt"/>
    <w:rsid w:val="00EE0480"/>
    <w:rPr>
      <w:rFonts w:ascii="Calibri" w:hAnsi="Calibri"/>
      <w:sz w:val="22"/>
    </w:rPr>
  </w:style>
  <w:style w:type="paragraph" w:customStyle="1" w:styleId="Cards1">
    <w:name w:val="Cards1"/>
    <w:basedOn w:val="Normal"/>
    <w:link w:val="Cards1Char"/>
    <w:qFormat/>
    <w:rsid w:val="00EE0480"/>
    <w:pPr>
      <w:ind w:left="288"/>
    </w:pPr>
    <w:rPr>
      <w:u w:val="single"/>
    </w:rPr>
  </w:style>
  <w:style w:type="character" w:customStyle="1" w:styleId="Cards1Char">
    <w:name w:val="Cards1 Char"/>
    <w:basedOn w:val="DefaultParagraphFont"/>
    <w:link w:val="Cards1"/>
    <w:rsid w:val="00EE0480"/>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EE048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E0480"/>
    <w:rPr>
      <w:rFonts w:ascii="Arial" w:eastAsia="Calibri" w:hAnsi="Arial" w:cs="Arial"/>
      <w:sz w:val="22"/>
      <w:szCs w:val="22"/>
      <w:u w:val="single"/>
    </w:rPr>
  </w:style>
  <w:style w:type="character" w:customStyle="1" w:styleId="EmphasizeThis">
    <w:name w:val="EmphasizeThis"/>
    <w:rsid w:val="00EE0480"/>
    <w:rPr>
      <w:rFonts w:ascii="Georgia" w:hAnsi="Georgia"/>
      <w:b/>
      <w:iCs/>
      <w:sz w:val="24"/>
      <w:u w:val="thick"/>
    </w:rPr>
  </w:style>
  <w:style w:type="paragraph" w:customStyle="1" w:styleId="Stylecard8pt">
    <w:name w:val="Style card + 8 pt"/>
    <w:basedOn w:val="Normal"/>
    <w:link w:val="Stylecard8ptChar"/>
    <w:qFormat/>
    <w:rsid w:val="00EE0480"/>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EE0480"/>
    <w:rPr>
      <w:rFonts w:ascii="Georgia" w:hAnsi="Georgia"/>
      <w:color w:val="000000"/>
      <w:sz w:val="22"/>
      <w:u w:val="single"/>
      <w:lang w:eastAsia="ar-SA"/>
    </w:rPr>
  </w:style>
  <w:style w:type="character" w:customStyle="1" w:styleId="bhl">
    <w:name w:val="bhl"/>
    <w:basedOn w:val="DefaultParagraphFont"/>
    <w:rsid w:val="00EE0480"/>
  </w:style>
  <w:style w:type="paragraph" w:customStyle="1" w:styleId="TagGA11">
    <w:name w:val="Tag GA 11"/>
    <w:basedOn w:val="TOC1"/>
    <w:uiPriority w:val="99"/>
    <w:qFormat/>
    <w:rsid w:val="00EE0480"/>
    <w:pPr>
      <w:spacing w:before="0" w:after="160"/>
    </w:pPr>
    <w:rPr>
      <w:rFonts w:ascii="Georgia" w:eastAsia="Calibri" w:hAnsi="Georgia"/>
      <w:u w:val="none"/>
      <w:lang w:bidi="ar-SA"/>
    </w:rPr>
  </w:style>
  <w:style w:type="paragraph" w:customStyle="1" w:styleId="CiteCard">
    <w:name w:val="Cite/Card"/>
    <w:basedOn w:val="TOC2"/>
    <w:uiPriority w:val="99"/>
    <w:qFormat/>
    <w:rsid w:val="00EE048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E0480"/>
    <w:rPr>
      <w:rFonts w:ascii="Georgia" w:eastAsia="Times New Roman" w:hAnsi="Georgia" w:hint="default"/>
      <w:sz w:val="22"/>
      <w:u w:val="single"/>
      <w:lang w:eastAsia="zh-CN"/>
    </w:rPr>
  </w:style>
  <w:style w:type="character" w:styleId="CommentReference">
    <w:name w:val="annotation reference"/>
    <w:basedOn w:val="DefaultParagraphFont"/>
    <w:rsid w:val="00EE0480"/>
    <w:rPr>
      <w:sz w:val="16"/>
      <w:szCs w:val="16"/>
    </w:rPr>
  </w:style>
  <w:style w:type="character" w:customStyle="1" w:styleId="DocumentMapChar1">
    <w:name w:val="Document Map Char1"/>
    <w:basedOn w:val="DefaultParagraphFont"/>
    <w:uiPriority w:val="99"/>
    <w:rsid w:val="00EE0480"/>
    <w:rPr>
      <w:rFonts w:ascii="Tahoma" w:hAnsi="Tahoma" w:cs="Tahoma"/>
      <w:sz w:val="16"/>
      <w:szCs w:val="16"/>
    </w:rPr>
  </w:style>
  <w:style w:type="character" w:customStyle="1" w:styleId="addmd">
    <w:name w:val="addmd"/>
    <w:basedOn w:val="DefaultParagraphFont"/>
    <w:rsid w:val="00EE048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E0480"/>
    <w:rPr>
      <w:rFonts w:ascii="Arial" w:hAnsi="Arial"/>
      <w:b/>
      <w:sz w:val="26"/>
    </w:rPr>
  </w:style>
  <w:style w:type="character" w:customStyle="1" w:styleId="UnderlinedTextCharChar">
    <w:name w:val="Underlined Text Char Char"/>
    <w:basedOn w:val="DefaultParagraphFont"/>
    <w:rsid w:val="00EE0480"/>
    <w:rPr>
      <w:rFonts w:cs="Arial"/>
      <w:bCs/>
      <w:noProof w:val="0"/>
      <w:szCs w:val="26"/>
      <w:u w:val="single"/>
      <w:lang w:val="en-US" w:eastAsia="en-US" w:bidi="ar-SA"/>
    </w:rPr>
  </w:style>
  <w:style w:type="character" w:customStyle="1" w:styleId="StyleTimesNewRoman12ptBold">
    <w:name w:val="Style Times New Roman 12 pt Bold"/>
    <w:rsid w:val="00EE0480"/>
    <w:rPr>
      <w:b/>
      <w:bCs/>
      <w:sz w:val="24"/>
    </w:rPr>
  </w:style>
  <w:style w:type="character" w:customStyle="1" w:styleId="CardText1Char">
    <w:name w:val="Card Text 1 Char"/>
    <w:rsid w:val="00EE0480"/>
    <w:rPr>
      <w:rFonts w:ascii="Georgia" w:hAnsi="Georgia"/>
      <w:color w:val="000000"/>
      <w:sz w:val="22"/>
      <w:szCs w:val="22"/>
      <w:u w:val="single"/>
    </w:rPr>
  </w:style>
  <w:style w:type="character" w:customStyle="1" w:styleId="BoldUnderlining">
    <w:name w:val="Bold Underlining"/>
    <w:rsid w:val="00EE0480"/>
    <w:rPr>
      <w:u w:val="single"/>
    </w:rPr>
  </w:style>
  <w:style w:type="character" w:customStyle="1" w:styleId="Intemphasis">
    <w:name w:val="Intemphasis"/>
    <w:uiPriority w:val="1"/>
    <w:qFormat/>
    <w:rsid w:val="00EE048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E0480"/>
    <w:pPr>
      <w:ind w:left="288" w:right="288"/>
    </w:pPr>
    <w:rPr>
      <w:szCs w:val="16"/>
    </w:rPr>
  </w:style>
  <w:style w:type="character" w:customStyle="1" w:styleId="cardtextChar2">
    <w:name w:val="cardtext Char"/>
    <w:basedOn w:val="DefaultParagraphFont"/>
    <w:link w:val="cardtext0"/>
    <w:rsid w:val="00EE0480"/>
    <w:rPr>
      <w:rFonts w:ascii="Calibri" w:hAnsi="Calibri"/>
      <w:sz w:val="22"/>
      <w:szCs w:val="16"/>
    </w:rPr>
  </w:style>
  <w:style w:type="character" w:customStyle="1" w:styleId="BoldUnderlineChar1">
    <w:name w:val="BoldUnderline Char1"/>
    <w:rsid w:val="00EE048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E0480"/>
    <w:pPr>
      <w:spacing w:after="200"/>
      <w:contextualSpacing/>
    </w:pPr>
    <w:rPr>
      <w:rFonts w:eastAsia="Calibri"/>
      <w:u w:val="single"/>
    </w:rPr>
  </w:style>
  <w:style w:type="character" w:customStyle="1" w:styleId="UnderlinedCardTextChar">
    <w:name w:val="Underlined Card Text Char"/>
    <w:link w:val="UnderlinedCardText"/>
    <w:rsid w:val="00EE0480"/>
    <w:rPr>
      <w:rFonts w:ascii="Calibri" w:eastAsia="Calibri" w:hAnsi="Calibri"/>
      <w:sz w:val="22"/>
      <w:u w:val="single"/>
    </w:rPr>
  </w:style>
  <w:style w:type="character" w:customStyle="1" w:styleId="Hyperlink6">
    <w:name w:val="Hyperlink6"/>
    <w:basedOn w:val="DefaultParagraphFont"/>
    <w:rsid w:val="00EE0480"/>
    <w:rPr>
      <w:color w:val="3300CC"/>
      <w:u w:val="single"/>
    </w:rPr>
  </w:style>
  <w:style w:type="paragraph" w:customStyle="1" w:styleId="Tag12">
    <w:name w:val="Tag12"/>
    <w:basedOn w:val="Normal"/>
    <w:uiPriority w:val="99"/>
    <w:qFormat/>
    <w:rsid w:val="00EE0480"/>
    <w:pPr>
      <w:contextualSpacing/>
    </w:pPr>
    <w:rPr>
      <w:rFonts w:eastAsia="Cambria"/>
      <w:b/>
    </w:rPr>
  </w:style>
  <w:style w:type="paragraph" w:customStyle="1" w:styleId="Shrink8">
    <w:name w:val="Shrink8"/>
    <w:basedOn w:val="Normal"/>
    <w:uiPriority w:val="99"/>
    <w:qFormat/>
    <w:rsid w:val="00EE0480"/>
    <w:rPr>
      <w:rFonts w:eastAsia="Cambria"/>
    </w:rPr>
  </w:style>
  <w:style w:type="character" w:customStyle="1" w:styleId="highlight2">
    <w:name w:val="highlight2"/>
    <w:rsid w:val="00EE0480"/>
    <w:rPr>
      <w:rFonts w:ascii="Arial" w:hAnsi="Arial"/>
      <w:b/>
      <w:sz w:val="19"/>
      <w:u w:val="thick"/>
      <w:bdr w:val="none" w:sz="0" w:space="0" w:color="auto"/>
      <w:shd w:val="clear" w:color="auto" w:fill="auto"/>
    </w:rPr>
  </w:style>
  <w:style w:type="character" w:customStyle="1" w:styleId="citation">
    <w:name w:val="citation"/>
    <w:basedOn w:val="DefaultParagraphFont"/>
    <w:rsid w:val="00EE0480"/>
  </w:style>
  <w:style w:type="paragraph" w:customStyle="1" w:styleId="UnderlineText">
    <w:name w:val="Underline Text"/>
    <w:basedOn w:val="Normal"/>
    <w:link w:val="UnderlineTextChar"/>
    <w:qFormat/>
    <w:rsid w:val="00EE0480"/>
    <w:pPr>
      <w:ind w:left="288"/>
    </w:pPr>
    <w:rPr>
      <w:u w:val="single"/>
    </w:rPr>
  </w:style>
  <w:style w:type="character" w:customStyle="1" w:styleId="UnderlineTextChar">
    <w:name w:val="Underline Text Char"/>
    <w:basedOn w:val="DefaultParagraphFont"/>
    <w:link w:val="UnderlineText"/>
    <w:rsid w:val="00EE0480"/>
    <w:rPr>
      <w:rFonts w:ascii="Calibri" w:hAnsi="Calibri"/>
      <w:sz w:val="22"/>
      <w:u w:val="single"/>
    </w:rPr>
  </w:style>
  <w:style w:type="character" w:customStyle="1" w:styleId="il">
    <w:name w:val="il"/>
    <w:basedOn w:val="DefaultParagraphFont"/>
    <w:rsid w:val="00EE0480"/>
  </w:style>
  <w:style w:type="character" w:customStyle="1" w:styleId="commentstext">
    <w:name w:val="comments_text"/>
    <w:uiPriority w:val="99"/>
    <w:rsid w:val="00EE0480"/>
    <w:rPr>
      <w:rFonts w:cs="Times New Roman"/>
    </w:rPr>
  </w:style>
  <w:style w:type="paragraph" w:customStyle="1" w:styleId="Heading42">
    <w:name w:val="Heading 42"/>
    <w:basedOn w:val="Normal"/>
    <w:uiPriority w:val="99"/>
    <w:qFormat/>
    <w:rsid w:val="00EE0480"/>
  </w:style>
  <w:style w:type="paragraph" w:customStyle="1" w:styleId="DebateNormal">
    <w:name w:val="DebateNormal"/>
    <w:basedOn w:val="Normal"/>
    <w:link w:val="DebateNormalChar"/>
    <w:qFormat/>
    <w:rsid w:val="00EE0480"/>
    <w:pPr>
      <w:spacing w:line="276" w:lineRule="auto"/>
    </w:pPr>
    <w:rPr>
      <w:rFonts w:eastAsia="Calibri"/>
      <w:szCs w:val="20"/>
    </w:rPr>
  </w:style>
  <w:style w:type="character" w:customStyle="1" w:styleId="DebateNormalChar">
    <w:name w:val="DebateNormal Char"/>
    <w:basedOn w:val="DefaultParagraphFont"/>
    <w:link w:val="DebateNormal"/>
    <w:rsid w:val="00EE0480"/>
    <w:rPr>
      <w:rFonts w:ascii="Calibri" w:eastAsia="Calibri" w:hAnsi="Calibri"/>
      <w:sz w:val="22"/>
      <w:szCs w:val="20"/>
    </w:rPr>
  </w:style>
  <w:style w:type="paragraph" w:customStyle="1" w:styleId="DebateEmphasis">
    <w:name w:val="DebateEmphasis"/>
    <w:basedOn w:val="Normal"/>
    <w:link w:val="DebateEmphasisChar"/>
    <w:qFormat/>
    <w:rsid w:val="00EE048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E0480"/>
    <w:rPr>
      <w:rFonts w:ascii="Calibri" w:eastAsia="Calibri" w:hAnsi="Calibri"/>
      <w:b/>
      <w:sz w:val="22"/>
      <w:szCs w:val="20"/>
      <w:u w:val="single"/>
    </w:rPr>
  </w:style>
  <w:style w:type="paragraph" w:customStyle="1" w:styleId="NormalCite">
    <w:name w:val="NormalCite"/>
    <w:link w:val="NormalCiteChar"/>
    <w:qFormat/>
    <w:rsid w:val="00EE048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E0480"/>
    <w:rPr>
      <w:rFonts w:ascii="Times New Roman" w:eastAsiaTheme="minorHAnsi" w:hAnsi="Times New Roman" w:cs="Times New Roman"/>
      <w:sz w:val="18"/>
      <w:szCs w:val="22"/>
    </w:rPr>
  </w:style>
  <w:style w:type="character" w:customStyle="1" w:styleId="articletext">
    <w:name w:val="articletext"/>
    <w:basedOn w:val="DefaultParagraphFont"/>
    <w:rsid w:val="00EE0480"/>
  </w:style>
  <w:style w:type="character" w:customStyle="1" w:styleId="grey10">
    <w:name w:val="grey10"/>
    <w:basedOn w:val="DefaultParagraphFont"/>
    <w:rsid w:val="00EE0480"/>
  </w:style>
  <w:style w:type="character" w:customStyle="1" w:styleId="navy13bd">
    <w:name w:val="navy13bd"/>
    <w:basedOn w:val="DefaultParagraphFont"/>
    <w:rsid w:val="00EE0480"/>
  </w:style>
  <w:style w:type="character" w:customStyle="1" w:styleId="Style9ptUnderline2">
    <w:name w:val="Style 9 pt Underline2"/>
    <w:basedOn w:val="DefaultParagraphFont"/>
    <w:rsid w:val="00EE0480"/>
    <w:rPr>
      <w:sz w:val="20"/>
      <w:u w:val="single"/>
    </w:rPr>
  </w:style>
  <w:style w:type="character" w:customStyle="1" w:styleId="Style9ptBoldUnderline1">
    <w:name w:val="Style 9 pt Bold Underline1"/>
    <w:basedOn w:val="DefaultParagraphFont"/>
    <w:rsid w:val="00EE0480"/>
    <w:rPr>
      <w:b/>
      <w:bCs/>
      <w:sz w:val="20"/>
      <w:u w:val="single"/>
    </w:rPr>
  </w:style>
  <w:style w:type="character" w:customStyle="1" w:styleId="TagsCharChar">
    <w:name w:val="Tags Char Char"/>
    <w:basedOn w:val="DefaultParagraphFont"/>
    <w:rsid w:val="00EE0480"/>
    <w:rPr>
      <w:rFonts w:eastAsia="SimSun"/>
      <w:b/>
      <w:sz w:val="24"/>
      <w:lang w:val="en-US" w:eastAsia="zh-CN" w:bidi="ar-SA"/>
    </w:rPr>
  </w:style>
  <w:style w:type="paragraph" w:customStyle="1" w:styleId="cardCharCharCharChar">
    <w:name w:val="card Char Char Char Char"/>
    <w:basedOn w:val="Normal"/>
    <w:qFormat/>
    <w:rsid w:val="00EE0480"/>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EE0480"/>
    <w:rPr>
      <w:rFonts w:ascii="Times" w:hAnsi="Times"/>
    </w:rPr>
  </w:style>
  <w:style w:type="paragraph" w:customStyle="1" w:styleId="CARD">
    <w:name w:val="CARD"/>
    <w:basedOn w:val="Normal"/>
    <w:link w:val="CARDChar0"/>
    <w:qFormat/>
    <w:rsid w:val="00EE0480"/>
    <w:rPr>
      <w:u w:val="single"/>
    </w:rPr>
  </w:style>
  <w:style w:type="character" w:customStyle="1" w:styleId="CARDChar0">
    <w:name w:val="CARD Char"/>
    <w:basedOn w:val="DefaultParagraphFont"/>
    <w:link w:val="CARD"/>
    <w:rsid w:val="00EE0480"/>
    <w:rPr>
      <w:rFonts w:ascii="Calibri" w:hAnsi="Calibri"/>
      <w:sz w:val="22"/>
      <w:u w:val="single"/>
    </w:rPr>
  </w:style>
  <w:style w:type="paragraph" w:customStyle="1" w:styleId="Normal2">
    <w:name w:val="Normal2"/>
    <w:basedOn w:val="Normal"/>
    <w:qFormat/>
    <w:rsid w:val="00EE0480"/>
  </w:style>
  <w:style w:type="character" w:customStyle="1" w:styleId="Style11ptThickunderline">
    <w:name w:val="Style 11 pt Thick underline"/>
    <w:rsid w:val="00EE0480"/>
    <w:rPr>
      <w:rFonts w:ascii="Times New Roman" w:hAnsi="Times New Roman"/>
      <w:sz w:val="20"/>
      <w:u w:val="single"/>
    </w:rPr>
  </w:style>
  <w:style w:type="character" w:customStyle="1" w:styleId="Style11ptBoldThickunderline">
    <w:name w:val="Style 11 pt Bold Thick underline"/>
    <w:rsid w:val="00EE0480"/>
    <w:rPr>
      <w:rFonts w:ascii="Times New Roman" w:hAnsi="Times New Roman"/>
      <w:b/>
      <w:bCs/>
      <w:sz w:val="20"/>
      <w:u w:val="single"/>
    </w:rPr>
  </w:style>
  <w:style w:type="character" w:customStyle="1" w:styleId="CharChar5">
    <w:name w:val="Char Char5"/>
    <w:rsid w:val="00EE048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E048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EE0480"/>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E0480"/>
    <w:rPr>
      <w:u w:val="single"/>
    </w:rPr>
  </w:style>
  <w:style w:type="character" w:customStyle="1" w:styleId="StyleUnderlineBoldIndent11ptChar">
    <w:name w:val="Style Underline + Bold Indent + 11 pt Char"/>
    <w:link w:val="StyleUnderlineBoldIndent11pt"/>
    <w:rsid w:val="00EE0480"/>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E0480"/>
    <w:rPr>
      <w:b/>
      <w:bCs/>
      <w:u w:val="single"/>
    </w:rPr>
  </w:style>
  <w:style w:type="character" w:customStyle="1" w:styleId="StyleUnderlineBoldIndent11ptBoldChar">
    <w:name w:val="Style Underline + Bold Indent + 11 pt Bold Char"/>
    <w:link w:val="StyleUnderlineBoldIndent11ptBold"/>
    <w:rsid w:val="00EE0480"/>
    <w:rPr>
      <w:rFonts w:ascii="Calibri" w:hAnsi="Calibri"/>
      <w:b/>
      <w:bCs/>
      <w:sz w:val="22"/>
      <w:szCs w:val="20"/>
      <w:u w:val="single"/>
    </w:rPr>
  </w:style>
  <w:style w:type="paragraph" w:customStyle="1" w:styleId="Normal20pt">
    <w:name w:val="Normal  + 20 pt"/>
    <w:basedOn w:val="Normal"/>
    <w:uiPriority w:val="6"/>
    <w:qFormat/>
    <w:rsid w:val="00EE0480"/>
    <w:rPr>
      <w:bCs/>
      <w:u w:val="single"/>
    </w:rPr>
  </w:style>
  <w:style w:type="character" w:customStyle="1" w:styleId="StyleStyle4CharTimesNewRoman11pt">
    <w:name w:val="Style Style4 Char + Times New Roman 11 pt"/>
    <w:basedOn w:val="DefaultParagraphFont"/>
    <w:rsid w:val="00EE048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EE0480"/>
    <w:pPr>
      <w:spacing w:before="100" w:beforeAutospacing="1" w:after="100" w:afterAutospacing="1"/>
    </w:pPr>
  </w:style>
  <w:style w:type="paragraph" w:customStyle="1" w:styleId="author-credentials">
    <w:name w:val="author-credentials"/>
    <w:basedOn w:val="Normal"/>
    <w:uiPriority w:val="99"/>
    <w:qFormat/>
    <w:rsid w:val="00EE0480"/>
    <w:pPr>
      <w:spacing w:before="100" w:beforeAutospacing="1" w:after="100" w:afterAutospacing="1"/>
    </w:pPr>
  </w:style>
  <w:style w:type="character" w:customStyle="1" w:styleId="HTMLPreformattedChar1">
    <w:name w:val="HTML Preformatted Char1"/>
    <w:basedOn w:val="DefaultParagraphFont"/>
    <w:uiPriority w:val="99"/>
    <w:semiHidden/>
    <w:rsid w:val="00EE0480"/>
    <w:rPr>
      <w:rFonts w:ascii="Consolas" w:hAnsi="Consolas" w:cs="Consolas"/>
      <w:sz w:val="20"/>
      <w:szCs w:val="20"/>
    </w:rPr>
  </w:style>
  <w:style w:type="character" w:customStyle="1" w:styleId="StyleStyle4CharTimesNewRoman11ptBold">
    <w:name w:val="Style Style4 Char + Times New Roman 11 pt Bold"/>
    <w:basedOn w:val="DefaultParagraphFont"/>
    <w:rsid w:val="00EE048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E0480"/>
    <w:rPr>
      <w:rFonts w:ascii="Times New Roman" w:hAnsi="Times New Roman"/>
      <w:i/>
      <w:iCs/>
      <w:sz w:val="20"/>
      <w:szCs w:val="24"/>
      <w:u w:val="single"/>
      <w:lang w:val="en-US" w:eastAsia="en-US" w:bidi="ar-SA"/>
    </w:rPr>
  </w:style>
  <w:style w:type="character" w:customStyle="1" w:styleId="headline">
    <w:name w:val="headline"/>
    <w:basedOn w:val="DefaultParagraphFont"/>
    <w:rsid w:val="00EE0480"/>
  </w:style>
  <w:style w:type="character" w:customStyle="1" w:styleId="CharChar4">
    <w:name w:val="Char Char4"/>
    <w:basedOn w:val="DefaultParagraphFont"/>
    <w:rsid w:val="00EE0480"/>
    <w:rPr>
      <w:rFonts w:cs="Arial"/>
      <w:b/>
      <w:bCs/>
      <w:iCs/>
      <w:szCs w:val="28"/>
      <w:lang w:val="en-US" w:eastAsia="en-US" w:bidi="ar-SA"/>
    </w:rPr>
  </w:style>
  <w:style w:type="character" w:customStyle="1" w:styleId="yshortcuts">
    <w:name w:val="yshortcuts"/>
    <w:basedOn w:val="DefaultParagraphFont"/>
    <w:rsid w:val="00EE0480"/>
  </w:style>
  <w:style w:type="character" w:customStyle="1" w:styleId="HotRouteChar0">
    <w:name w:val="Hot Route Char"/>
    <w:link w:val="HotRoute"/>
    <w:rsid w:val="00EE0480"/>
    <w:rPr>
      <w:rFonts w:ascii="Calibri" w:hAnsi="Calibri"/>
      <w:sz w:val="22"/>
    </w:rPr>
  </w:style>
  <w:style w:type="paragraph" w:styleId="PlainText">
    <w:name w:val="Plain Text"/>
    <w:basedOn w:val="Normal"/>
    <w:link w:val="PlainTextChar"/>
    <w:rsid w:val="00EE0480"/>
    <w:rPr>
      <w:rFonts w:ascii="Courier New" w:hAnsi="Courier New" w:cs="Courier New"/>
      <w:szCs w:val="20"/>
    </w:rPr>
  </w:style>
  <w:style w:type="character" w:customStyle="1" w:styleId="PlainTextChar">
    <w:name w:val="Plain Text Char"/>
    <w:basedOn w:val="DefaultParagraphFont"/>
    <w:link w:val="PlainText"/>
    <w:rsid w:val="00EE0480"/>
    <w:rPr>
      <w:rFonts w:ascii="Courier New" w:hAnsi="Courier New" w:cs="Courier New"/>
      <w:sz w:val="22"/>
      <w:szCs w:val="20"/>
    </w:rPr>
  </w:style>
  <w:style w:type="character" w:customStyle="1" w:styleId="senselabelstart">
    <w:name w:val="sense_label start"/>
    <w:basedOn w:val="DefaultParagraphFont"/>
    <w:rsid w:val="00EE0480"/>
  </w:style>
  <w:style w:type="character" w:customStyle="1" w:styleId="sensecontent">
    <w:name w:val="sense_content"/>
    <w:basedOn w:val="DefaultParagraphFont"/>
    <w:rsid w:val="00EE0480"/>
  </w:style>
  <w:style w:type="character" w:customStyle="1" w:styleId="vi">
    <w:name w:val="vi"/>
    <w:basedOn w:val="DefaultParagraphFont"/>
    <w:rsid w:val="00EE0480"/>
  </w:style>
  <w:style w:type="character" w:customStyle="1" w:styleId="italic">
    <w:name w:val="italic"/>
    <w:basedOn w:val="DefaultParagraphFont"/>
    <w:rsid w:val="00EE0480"/>
  </w:style>
  <w:style w:type="paragraph" w:customStyle="1" w:styleId="Microtext0">
    <w:name w:val="Microtext"/>
    <w:basedOn w:val="Normal"/>
    <w:next w:val="Normal"/>
    <w:link w:val="MicrotextChar0"/>
    <w:qFormat/>
    <w:rsid w:val="00EE0480"/>
    <w:rPr>
      <w:sz w:val="12"/>
    </w:rPr>
  </w:style>
  <w:style w:type="character" w:customStyle="1" w:styleId="MicrotextChar0">
    <w:name w:val="Microtext Char"/>
    <w:link w:val="Microtext0"/>
    <w:rsid w:val="00EE0480"/>
    <w:rPr>
      <w:rFonts w:ascii="Calibri" w:hAnsi="Calibri"/>
      <w:sz w:val="12"/>
    </w:rPr>
  </w:style>
  <w:style w:type="character" w:customStyle="1" w:styleId="st">
    <w:name w:val="st"/>
    <w:basedOn w:val="DefaultParagraphFont"/>
    <w:rsid w:val="00EE0480"/>
  </w:style>
  <w:style w:type="paragraph" w:customStyle="1" w:styleId="Style6">
    <w:name w:val="Style6"/>
    <w:basedOn w:val="Normal"/>
    <w:link w:val="Style6Char"/>
    <w:autoRedefine/>
    <w:qFormat/>
    <w:rsid w:val="00EE0480"/>
    <w:rPr>
      <w:b/>
    </w:rPr>
  </w:style>
  <w:style w:type="character" w:customStyle="1" w:styleId="Style6Char">
    <w:name w:val="Style6 Char"/>
    <w:basedOn w:val="DefaultParagraphFont"/>
    <w:link w:val="Style6"/>
    <w:rsid w:val="00EE0480"/>
    <w:rPr>
      <w:rFonts w:ascii="Calibri" w:hAnsi="Calibri"/>
      <w:b/>
      <w:sz w:val="22"/>
    </w:rPr>
  </w:style>
  <w:style w:type="paragraph" w:customStyle="1" w:styleId="Style11">
    <w:name w:val="Style11"/>
    <w:basedOn w:val="Normal"/>
    <w:link w:val="Style11Char"/>
    <w:qFormat/>
    <w:rsid w:val="00EE0480"/>
    <w:rPr>
      <w:b/>
      <w:szCs w:val="20"/>
      <w:u w:val="thick"/>
    </w:rPr>
  </w:style>
  <w:style w:type="paragraph" w:customStyle="1" w:styleId="Style12">
    <w:name w:val="Style12"/>
    <w:basedOn w:val="Normal"/>
    <w:link w:val="Style12Char"/>
    <w:qFormat/>
    <w:rsid w:val="00EE0480"/>
    <w:rPr>
      <w:b/>
      <w:u w:val="thick"/>
    </w:rPr>
  </w:style>
  <w:style w:type="character" w:customStyle="1" w:styleId="Style11Char">
    <w:name w:val="Style11 Char"/>
    <w:basedOn w:val="DefaultParagraphFont"/>
    <w:link w:val="Style11"/>
    <w:rsid w:val="00EE0480"/>
    <w:rPr>
      <w:rFonts w:ascii="Calibri" w:hAnsi="Calibri"/>
      <w:b/>
      <w:sz w:val="22"/>
      <w:szCs w:val="20"/>
      <w:u w:val="thick"/>
    </w:rPr>
  </w:style>
  <w:style w:type="character" w:customStyle="1" w:styleId="Style12Char">
    <w:name w:val="Style12 Char"/>
    <w:basedOn w:val="DefaultParagraphFont"/>
    <w:link w:val="Style12"/>
    <w:rsid w:val="00EE0480"/>
    <w:rPr>
      <w:rFonts w:ascii="Calibri" w:hAnsi="Calibri"/>
      <w:b/>
      <w:sz w:val="22"/>
      <w:u w:val="thick"/>
    </w:rPr>
  </w:style>
  <w:style w:type="character" w:customStyle="1" w:styleId="caps-label">
    <w:name w:val="caps-label"/>
    <w:basedOn w:val="DefaultParagraphFont"/>
    <w:rsid w:val="00EE0480"/>
  </w:style>
  <w:style w:type="character" w:customStyle="1" w:styleId="wikiexternallink">
    <w:name w:val="wikiexternallink"/>
    <w:basedOn w:val="DefaultParagraphFont"/>
    <w:rsid w:val="00EE0480"/>
  </w:style>
  <w:style w:type="character" w:customStyle="1" w:styleId="wikigeneratedlinkcontent">
    <w:name w:val="wikigeneratedlinkcontent"/>
    <w:basedOn w:val="DefaultParagraphFont"/>
    <w:rsid w:val="00EE0480"/>
  </w:style>
  <w:style w:type="character" w:customStyle="1" w:styleId="ShrinkChar">
    <w:name w:val="Shrink Char"/>
    <w:link w:val="Shrink"/>
    <w:locked/>
    <w:rsid w:val="00EE0480"/>
    <w:rPr>
      <w:rFonts w:ascii="Garamond" w:eastAsia="Times New Roman" w:hAnsi="Garamond"/>
      <w:sz w:val="12"/>
    </w:rPr>
  </w:style>
  <w:style w:type="paragraph" w:customStyle="1" w:styleId="Shrink">
    <w:name w:val="Shrink"/>
    <w:link w:val="ShrinkChar"/>
    <w:qFormat/>
    <w:rsid w:val="00EE0480"/>
    <w:pPr>
      <w:ind w:left="288" w:right="288"/>
    </w:pPr>
    <w:rPr>
      <w:rFonts w:ascii="Garamond" w:eastAsia="Times New Roman" w:hAnsi="Garamond"/>
      <w:sz w:val="12"/>
    </w:rPr>
  </w:style>
  <w:style w:type="character" w:customStyle="1" w:styleId="aqj">
    <w:name w:val="aqj"/>
    <w:basedOn w:val="DefaultParagraphFont"/>
    <w:rsid w:val="00EE0480"/>
  </w:style>
  <w:style w:type="character" w:customStyle="1" w:styleId="StyleStyleBoldUnderlineIntenseEmphasisUnderlineapple-style-s">
    <w:name w:val="Style Style Bold UnderlineIntense EmphasisUnderlineapple-style-s..."/>
    <w:basedOn w:val="DefaultParagraphFont"/>
    <w:rsid w:val="00EE0480"/>
    <w:rPr>
      <w:b w:val="0"/>
      <w:bCs w:val="0"/>
      <w:sz w:val="22"/>
      <w:u w:val="single"/>
      <w:bdr w:val="none" w:sz="0" w:space="0" w:color="auto"/>
    </w:rPr>
  </w:style>
  <w:style w:type="paragraph" w:customStyle="1" w:styleId="blocktitle0">
    <w:name w:val="block title"/>
    <w:basedOn w:val="Normal"/>
    <w:link w:val="blocktitleChar0"/>
    <w:autoRedefine/>
    <w:qFormat/>
    <w:rsid w:val="00EE0480"/>
    <w:pPr>
      <w:spacing w:after="240"/>
      <w:jc w:val="center"/>
      <w:outlineLvl w:val="0"/>
    </w:pPr>
    <w:rPr>
      <w:rFonts w:eastAsia="Calibri"/>
      <w:b/>
      <w:caps/>
      <w:sz w:val="28"/>
      <w:szCs w:val="28"/>
      <w:lang w:val="es-ES"/>
    </w:rPr>
  </w:style>
  <w:style w:type="character" w:customStyle="1" w:styleId="Boxed">
    <w:name w:val="Boxed"/>
    <w:qFormat/>
    <w:rsid w:val="00EE0480"/>
    <w:rPr>
      <w:rFonts w:ascii="Times New Roman" w:hAnsi="Times New Roman"/>
      <w:sz w:val="20"/>
      <w:bdr w:val="single" w:sz="6" w:space="0" w:color="auto"/>
    </w:rPr>
  </w:style>
  <w:style w:type="character" w:customStyle="1" w:styleId="UnderlineCard">
    <w:name w:val="Underline Card"/>
    <w:uiPriority w:val="6"/>
    <w:qFormat/>
    <w:rsid w:val="00EE0480"/>
    <w:rPr>
      <w:rFonts w:ascii="Arial" w:hAnsi="Arial"/>
      <w:b w:val="0"/>
      <w:bCs/>
      <w:sz w:val="20"/>
      <w:u w:val="single"/>
    </w:rPr>
  </w:style>
  <w:style w:type="character" w:customStyle="1" w:styleId="story-author">
    <w:name w:val="story-author"/>
    <w:basedOn w:val="DefaultParagraphFont"/>
    <w:rsid w:val="00EE0480"/>
  </w:style>
  <w:style w:type="paragraph" w:customStyle="1" w:styleId="type">
    <w:name w:val="type"/>
    <w:basedOn w:val="Normal"/>
    <w:qFormat/>
    <w:rsid w:val="00EE0480"/>
    <w:pPr>
      <w:spacing w:before="100" w:beforeAutospacing="1" w:after="100" w:afterAutospacing="1"/>
    </w:pPr>
  </w:style>
  <w:style w:type="character" w:customStyle="1" w:styleId="institution">
    <w:name w:val="institution"/>
    <w:basedOn w:val="DefaultParagraphFont"/>
    <w:rsid w:val="00EE0480"/>
  </w:style>
  <w:style w:type="character" w:customStyle="1" w:styleId="abodyblack3">
    <w:name w:val="abodyblack3"/>
    <w:basedOn w:val="DefaultParagraphFont"/>
    <w:rsid w:val="00EE0480"/>
  </w:style>
  <w:style w:type="paragraph" w:customStyle="1" w:styleId="UnderlineChar2CharChar">
    <w:name w:val="Underline Char2 Char Char"/>
    <w:basedOn w:val="Normal"/>
    <w:link w:val="UnderlineChar2CharCharChar"/>
    <w:qFormat/>
    <w:rsid w:val="00EE0480"/>
    <w:rPr>
      <w:rFonts w:eastAsia="MS Mincho"/>
      <w:szCs w:val="20"/>
      <w:u w:val="single"/>
    </w:rPr>
  </w:style>
  <w:style w:type="character" w:customStyle="1" w:styleId="UnderlineChar2CharCharChar">
    <w:name w:val="Underline Char2 Char Char Char"/>
    <w:link w:val="UnderlineChar2CharChar"/>
    <w:rsid w:val="00EE0480"/>
    <w:rPr>
      <w:rFonts w:ascii="Calibri" w:eastAsia="MS Mincho" w:hAnsi="Calibri"/>
      <w:sz w:val="22"/>
      <w:szCs w:val="20"/>
      <w:u w:val="single"/>
    </w:rPr>
  </w:style>
  <w:style w:type="character" w:customStyle="1" w:styleId="CharacterStyle1">
    <w:name w:val="Character Style 1"/>
    <w:rsid w:val="00EE0480"/>
    <w:rPr>
      <w:sz w:val="20"/>
      <w:szCs w:val="20"/>
    </w:rPr>
  </w:style>
  <w:style w:type="character" w:customStyle="1" w:styleId="FontStyle177">
    <w:name w:val="Font Style177"/>
    <w:basedOn w:val="DefaultParagraphFont"/>
    <w:uiPriority w:val="99"/>
    <w:rsid w:val="00EE0480"/>
    <w:rPr>
      <w:rFonts w:ascii="Times New Roman" w:hAnsi="Times New Roman" w:cs="Times New Roman"/>
      <w:sz w:val="20"/>
      <w:szCs w:val="20"/>
    </w:rPr>
  </w:style>
  <w:style w:type="character" w:customStyle="1" w:styleId="FontStyle173">
    <w:name w:val="Font Style173"/>
    <w:basedOn w:val="DefaultParagraphFont"/>
    <w:uiPriority w:val="99"/>
    <w:rsid w:val="00EE0480"/>
    <w:rPr>
      <w:rFonts w:ascii="Times New Roman" w:hAnsi="Times New Roman" w:cs="Times New Roman"/>
      <w:sz w:val="14"/>
      <w:szCs w:val="14"/>
    </w:rPr>
  </w:style>
  <w:style w:type="character" w:customStyle="1" w:styleId="FontStyle151">
    <w:name w:val="Font Style151"/>
    <w:basedOn w:val="DefaultParagraphFont"/>
    <w:uiPriority w:val="99"/>
    <w:rsid w:val="00EE0480"/>
    <w:rPr>
      <w:rFonts w:ascii="Arial Narrow" w:hAnsi="Arial Narrow" w:cs="Arial Narrow"/>
      <w:b/>
      <w:bCs/>
      <w:sz w:val="12"/>
      <w:szCs w:val="12"/>
    </w:rPr>
  </w:style>
  <w:style w:type="character" w:customStyle="1" w:styleId="FontStyle156">
    <w:name w:val="Font Style156"/>
    <w:basedOn w:val="DefaultParagraphFont"/>
    <w:uiPriority w:val="99"/>
    <w:rsid w:val="00EE0480"/>
    <w:rPr>
      <w:rFonts w:ascii="Arial Narrow" w:hAnsi="Arial Narrow" w:cs="Arial Narrow"/>
      <w:sz w:val="8"/>
      <w:szCs w:val="8"/>
    </w:rPr>
  </w:style>
  <w:style w:type="character" w:customStyle="1" w:styleId="FontStyle160">
    <w:name w:val="Font Style160"/>
    <w:basedOn w:val="DefaultParagraphFont"/>
    <w:uiPriority w:val="99"/>
    <w:rsid w:val="00EE0480"/>
    <w:rPr>
      <w:rFonts w:ascii="Times New Roman" w:hAnsi="Times New Roman" w:cs="Times New Roman"/>
      <w:b/>
      <w:bCs/>
      <w:sz w:val="20"/>
      <w:szCs w:val="20"/>
    </w:rPr>
  </w:style>
  <w:style w:type="character" w:customStyle="1" w:styleId="FontStyle178">
    <w:name w:val="Font Style178"/>
    <w:basedOn w:val="DefaultParagraphFont"/>
    <w:uiPriority w:val="99"/>
    <w:rsid w:val="00EE0480"/>
    <w:rPr>
      <w:rFonts w:ascii="Times New Roman" w:hAnsi="Times New Roman" w:cs="Times New Roman"/>
      <w:sz w:val="18"/>
      <w:szCs w:val="18"/>
    </w:rPr>
  </w:style>
  <w:style w:type="paragraph" w:customStyle="1" w:styleId="Style14">
    <w:name w:val="Style14"/>
    <w:basedOn w:val="Normal"/>
    <w:uiPriority w:val="99"/>
    <w:qFormat/>
    <w:rsid w:val="00EE0480"/>
    <w:pPr>
      <w:widowControl w:val="0"/>
      <w:autoSpaceDE w:val="0"/>
      <w:autoSpaceDN w:val="0"/>
      <w:adjustRightInd w:val="0"/>
      <w:spacing w:line="278" w:lineRule="exact"/>
      <w:jc w:val="both"/>
    </w:pPr>
  </w:style>
  <w:style w:type="paragraph" w:customStyle="1" w:styleId="Style16">
    <w:name w:val="Style16"/>
    <w:basedOn w:val="Normal"/>
    <w:uiPriority w:val="99"/>
    <w:qFormat/>
    <w:rsid w:val="00EE0480"/>
    <w:pPr>
      <w:widowControl w:val="0"/>
      <w:autoSpaceDE w:val="0"/>
      <w:autoSpaceDN w:val="0"/>
      <w:adjustRightInd w:val="0"/>
      <w:spacing w:line="163" w:lineRule="exact"/>
    </w:pPr>
  </w:style>
  <w:style w:type="character" w:customStyle="1" w:styleId="FontStyle168">
    <w:name w:val="Font Style168"/>
    <w:basedOn w:val="DefaultParagraphFont"/>
    <w:uiPriority w:val="99"/>
    <w:rsid w:val="00EE0480"/>
    <w:rPr>
      <w:rFonts w:ascii="Times New Roman" w:hAnsi="Times New Roman" w:cs="Times New Roman"/>
      <w:sz w:val="12"/>
      <w:szCs w:val="12"/>
    </w:rPr>
  </w:style>
  <w:style w:type="paragraph" w:customStyle="1" w:styleId="Style9">
    <w:name w:val="Style9"/>
    <w:basedOn w:val="Normal"/>
    <w:uiPriority w:val="99"/>
    <w:qFormat/>
    <w:rsid w:val="00EE0480"/>
    <w:pPr>
      <w:widowControl w:val="0"/>
      <w:autoSpaceDE w:val="0"/>
      <w:autoSpaceDN w:val="0"/>
      <w:adjustRightInd w:val="0"/>
      <w:spacing w:line="134" w:lineRule="exact"/>
      <w:jc w:val="both"/>
    </w:pPr>
  </w:style>
  <w:style w:type="paragraph" w:customStyle="1" w:styleId="Style44">
    <w:name w:val="Style44"/>
    <w:basedOn w:val="Normal"/>
    <w:uiPriority w:val="99"/>
    <w:qFormat/>
    <w:rsid w:val="00EE0480"/>
    <w:pPr>
      <w:widowControl w:val="0"/>
      <w:autoSpaceDE w:val="0"/>
      <w:autoSpaceDN w:val="0"/>
      <w:adjustRightInd w:val="0"/>
      <w:spacing w:line="216" w:lineRule="exact"/>
      <w:jc w:val="both"/>
    </w:pPr>
  </w:style>
  <w:style w:type="paragraph" w:customStyle="1" w:styleId="Style19">
    <w:name w:val="Style19"/>
    <w:basedOn w:val="Normal"/>
    <w:uiPriority w:val="99"/>
    <w:qFormat/>
    <w:rsid w:val="00EE0480"/>
    <w:pPr>
      <w:widowControl w:val="0"/>
      <w:autoSpaceDE w:val="0"/>
      <w:autoSpaceDN w:val="0"/>
      <w:adjustRightInd w:val="0"/>
      <w:spacing w:line="206" w:lineRule="exact"/>
    </w:pPr>
  </w:style>
  <w:style w:type="character" w:customStyle="1" w:styleId="FontStyle176">
    <w:name w:val="Font Style176"/>
    <w:basedOn w:val="DefaultParagraphFont"/>
    <w:uiPriority w:val="99"/>
    <w:rsid w:val="00EE0480"/>
    <w:rPr>
      <w:rFonts w:ascii="Times New Roman" w:hAnsi="Times New Roman" w:cs="Times New Roman"/>
      <w:sz w:val="16"/>
      <w:szCs w:val="16"/>
    </w:rPr>
  </w:style>
  <w:style w:type="character" w:customStyle="1" w:styleId="f">
    <w:name w:val="f"/>
    <w:basedOn w:val="DefaultParagraphFont"/>
    <w:rsid w:val="00EE0480"/>
  </w:style>
  <w:style w:type="character" w:customStyle="1" w:styleId="TagsChar2">
    <w:name w:val="Tags Char2"/>
    <w:uiPriority w:val="99"/>
    <w:rsid w:val="00EE0480"/>
    <w:rPr>
      <w:b/>
      <w:sz w:val="24"/>
    </w:rPr>
  </w:style>
  <w:style w:type="paragraph" w:customStyle="1" w:styleId="CardsFont6ptChar">
    <w:name w:val="Cards + Font: 6 pt Char"/>
    <w:basedOn w:val="Normal"/>
    <w:link w:val="CardsFont6ptCharChar"/>
    <w:qFormat/>
    <w:rsid w:val="00EE0480"/>
    <w:pPr>
      <w:autoSpaceDE w:val="0"/>
      <w:autoSpaceDN w:val="0"/>
      <w:adjustRightInd w:val="0"/>
      <w:ind w:left="432" w:right="432"/>
      <w:jc w:val="both"/>
    </w:pPr>
    <w:rPr>
      <w:sz w:val="12"/>
    </w:rPr>
  </w:style>
  <w:style w:type="character" w:customStyle="1" w:styleId="CardsFont6ptCharChar">
    <w:name w:val="Cards + Font: 6 pt Char Char"/>
    <w:link w:val="CardsFont6ptChar"/>
    <w:rsid w:val="00EE0480"/>
    <w:rPr>
      <w:rFonts w:ascii="Calibri" w:hAnsi="Calibri"/>
      <w:sz w:val="12"/>
    </w:rPr>
  </w:style>
  <w:style w:type="character" w:customStyle="1" w:styleId="FontStyle172">
    <w:name w:val="Font Style172"/>
    <w:basedOn w:val="DefaultParagraphFont"/>
    <w:uiPriority w:val="99"/>
    <w:rsid w:val="00EE0480"/>
    <w:rPr>
      <w:rFonts w:ascii="Times New Roman" w:hAnsi="Times New Roman" w:cs="Times New Roman"/>
      <w:b/>
      <w:bCs/>
      <w:sz w:val="16"/>
      <w:szCs w:val="16"/>
    </w:rPr>
  </w:style>
  <w:style w:type="paragraph" w:customStyle="1" w:styleId="Style18">
    <w:name w:val="Style18"/>
    <w:basedOn w:val="Normal"/>
    <w:uiPriority w:val="99"/>
    <w:qFormat/>
    <w:rsid w:val="00EE0480"/>
    <w:pPr>
      <w:widowControl w:val="0"/>
      <w:autoSpaceDE w:val="0"/>
      <w:autoSpaceDN w:val="0"/>
      <w:adjustRightInd w:val="0"/>
      <w:spacing w:line="269" w:lineRule="exact"/>
    </w:pPr>
  </w:style>
  <w:style w:type="character" w:customStyle="1" w:styleId="FontStyle171">
    <w:name w:val="Font Style171"/>
    <w:basedOn w:val="DefaultParagraphFont"/>
    <w:uiPriority w:val="99"/>
    <w:rsid w:val="00EE0480"/>
    <w:rPr>
      <w:rFonts w:ascii="Times New Roman" w:hAnsi="Times New Roman" w:cs="Times New Roman"/>
      <w:i/>
      <w:iCs/>
      <w:sz w:val="16"/>
      <w:szCs w:val="16"/>
    </w:rPr>
  </w:style>
  <w:style w:type="character" w:customStyle="1" w:styleId="FontStyle162">
    <w:name w:val="Font Style162"/>
    <w:basedOn w:val="DefaultParagraphFont"/>
    <w:uiPriority w:val="99"/>
    <w:rsid w:val="00EE0480"/>
    <w:rPr>
      <w:rFonts w:ascii="Times New Roman" w:hAnsi="Times New Roman" w:cs="Times New Roman"/>
      <w:b/>
      <w:bCs/>
      <w:sz w:val="18"/>
      <w:szCs w:val="18"/>
    </w:rPr>
  </w:style>
  <w:style w:type="character" w:customStyle="1" w:styleId="FontStyle167">
    <w:name w:val="Font Style167"/>
    <w:basedOn w:val="DefaultParagraphFont"/>
    <w:uiPriority w:val="99"/>
    <w:rsid w:val="00EE0480"/>
    <w:rPr>
      <w:rFonts w:ascii="Times New Roman" w:hAnsi="Times New Roman" w:cs="Times New Roman"/>
      <w:sz w:val="10"/>
      <w:szCs w:val="10"/>
    </w:rPr>
  </w:style>
  <w:style w:type="character" w:customStyle="1" w:styleId="FontStyle174">
    <w:name w:val="Font Style174"/>
    <w:basedOn w:val="DefaultParagraphFont"/>
    <w:uiPriority w:val="99"/>
    <w:rsid w:val="00EE0480"/>
    <w:rPr>
      <w:rFonts w:ascii="Arial Narrow" w:hAnsi="Arial Narrow" w:cs="Arial Narrow"/>
      <w:b/>
      <w:bCs/>
      <w:sz w:val="18"/>
      <w:szCs w:val="18"/>
    </w:rPr>
  </w:style>
  <w:style w:type="paragraph" w:customStyle="1" w:styleId="Style47">
    <w:name w:val="Style47"/>
    <w:basedOn w:val="Normal"/>
    <w:uiPriority w:val="99"/>
    <w:qFormat/>
    <w:rsid w:val="00EE0480"/>
    <w:pPr>
      <w:widowControl w:val="0"/>
      <w:autoSpaceDE w:val="0"/>
      <w:autoSpaceDN w:val="0"/>
      <w:adjustRightInd w:val="0"/>
      <w:spacing w:line="490" w:lineRule="exact"/>
    </w:pPr>
  </w:style>
  <w:style w:type="character" w:customStyle="1" w:styleId="FontStyle169">
    <w:name w:val="Font Style169"/>
    <w:basedOn w:val="DefaultParagraphFont"/>
    <w:uiPriority w:val="99"/>
    <w:rsid w:val="00EE0480"/>
    <w:rPr>
      <w:rFonts w:ascii="Times New Roman" w:hAnsi="Times New Roman" w:cs="Times New Roman"/>
      <w:sz w:val="12"/>
      <w:szCs w:val="12"/>
    </w:rPr>
  </w:style>
  <w:style w:type="paragraph" w:customStyle="1" w:styleId="Style24">
    <w:name w:val="Style24"/>
    <w:basedOn w:val="Normal"/>
    <w:uiPriority w:val="99"/>
    <w:qFormat/>
    <w:rsid w:val="00EE0480"/>
    <w:pPr>
      <w:widowControl w:val="0"/>
      <w:autoSpaceDE w:val="0"/>
      <w:autoSpaceDN w:val="0"/>
      <w:adjustRightInd w:val="0"/>
      <w:spacing w:line="276" w:lineRule="exact"/>
    </w:pPr>
  </w:style>
  <w:style w:type="paragraph" w:customStyle="1" w:styleId="Style99">
    <w:name w:val="Style99"/>
    <w:basedOn w:val="Normal"/>
    <w:uiPriority w:val="99"/>
    <w:qFormat/>
    <w:rsid w:val="00EE0480"/>
    <w:pPr>
      <w:widowControl w:val="0"/>
      <w:autoSpaceDE w:val="0"/>
      <w:autoSpaceDN w:val="0"/>
      <w:adjustRightInd w:val="0"/>
      <w:spacing w:line="182" w:lineRule="exact"/>
      <w:jc w:val="both"/>
    </w:pPr>
  </w:style>
  <w:style w:type="paragraph" w:customStyle="1" w:styleId="Style26">
    <w:name w:val="Style26"/>
    <w:basedOn w:val="Normal"/>
    <w:uiPriority w:val="99"/>
    <w:qFormat/>
    <w:rsid w:val="00EE0480"/>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EE0480"/>
    <w:rPr>
      <w:rFonts w:ascii="Times New Roman" w:hAnsi="Times New Roman" w:cs="Times New Roman"/>
      <w:b/>
      <w:bCs/>
      <w:sz w:val="18"/>
      <w:szCs w:val="18"/>
    </w:rPr>
  </w:style>
  <w:style w:type="paragraph" w:customStyle="1" w:styleId="Style21">
    <w:name w:val="Style21"/>
    <w:basedOn w:val="Normal"/>
    <w:uiPriority w:val="99"/>
    <w:qFormat/>
    <w:rsid w:val="00EE0480"/>
    <w:pPr>
      <w:widowControl w:val="0"/>
      <w:autoSpaceDE w:val="0"/>
      <w:autoSpaceDN w:val="0"/>
      <w:adjustRightInd w:val="0"/>
      <w:spacing w:line="216" w:lineRule="exact"/>
      <w:jc w:val="both"/>
    </w:pPr>
  </w:style>
  <w:style w:type="paragraph" w:customStyle="1" w:styleId="Style50">
    <w:name w:val="Style50"/>
    <w:basedOn w:val="Normal"/>
    <w:uiPriority w:val="99"/>
    <w:qFormat/>
    <w:rsid w:val="00EE0480"/>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EE0480"/>
    <w:rPr>
      <w:rFonts w:ascii="Calibri" w:hAnsi="Calibri"/>
      <w:sz w:val="20"/>
      <w:szCs w:val="20"/>
    </w:rPr>
  </w:style>
  <w:style w:type="paragraph" w:customStyle="1" w:styleId="Standard">
    <w:name w:val="Standard"/>
    <w:uiPriority w:val="99"/>
    <w:qFormat/>
    <w:rsid w:val="00EE048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E0480"/>
    <w:rPr>
      <w:color w:val="000000"/>
      <w:sz w:val="32"/>
      <w:szCs w:val="32"/>
    </w:rPr>
  </w:style>
  <w:style w:type="paragraph" w:customStyle="1" w:styleId="Cardnon-underlined">
    <w:name w:val="Card non-underlined"/>
    <w:basedOn w:val="Normal"/>
    <w:link w:val="Cardnon-underlinedChar"/>
    <w:autoRedefine/>
    <w:qFormat/>
    <w:rsid w:val="00EE0480"/>
    <w:rPr>
      <w:szCs w:val="20"/>
    </w:rPr>
  </w:style>
  <w:style w:type="character" w:customStyle="1" w:styleId="Cardnon-underlinedChar">
    <w:name w:val="Card non-underlined Char"/>
    <w:basedOn w:val="DefaultParagraphFont"/>
    <w:link w:val="Cardnon-underlined"/>
    <w:rsid w:val="00EE0480"/>
    <w:rPr>
      <w:rFonts w:ascii="Calibri" w:hAnsi="Calibri"/>
      <w:sz w:val="22"/>
      <w:szCs w:val="20"/>
    </w:rPr>
  </w:style>
  <w:style w:type="numbering" w:customStyle="1" w:styleId="NoList1">
    <w:name w:val="No List1"/>
    <w:next w:val="NoList"/>
    <w:uiPriority w:val="99"/>
    <w:semiHidden/>
    <w:unhideWhenUsed/>
    <w:rsid w:val="00EE0480"/>
  </w:style>
  <w:style w:type="character" w:customStyle="1" w:styleId="TitleChar2">
    <w:name w:val="Title Char2"/>
    <w:basedOn w:val="DefaultParagraphFont"/>
    <w:uiPriority w:val="10"/>
    <w:qFormat/>
    <w:locked/>
    <w:rsid w:val="00EE0480"/>
    <w:rPr>
      <w:b/>
      <w:bCs/>
      <w:u w:val="single"/>
    </w:rPr>
  </w:style>
  <w:style w:type="paragraph" w:styleId="TOC3">
    <w:name w:val="toc 3"/>
    <w:basedOn w:val="Normal"/>
    <w:next w:val="Normal"/>
    <w:autoRedefine/>
    <w:uiPriority w:val="39"/>
    <w:rsid w:val="00EE0480"/>
    <w:pPr>
      <w:ind w:left="400"/>
    </w:pPr>
    <w:rPr>
      <w:szCs w:val="20"/>
    </w:rPr>
  </w:style>
  <w:style w:type="paragraph" w:styleId="TOC4">
    <w:name w:val="toc 4"/>
    <w:basedOn w:val="Normal"/>
    <w:next w:val="Normal"/>
    <w:autoRedefine/>
    <w:uiPriority w:val="39"/>
    <w:rsid w:val="00EE0480"/>
    <w:pPr>
      <w:ind w:left="600"/>
    </w:pPr>
    <w:rPr>
      <w:szCs w:val="20"/>
    </w:rPr>
  </w:style>
  <w:style w:type="paragraph" w:styleId="TOC5">
    <w:name w:val="toc 5"/>
    <w:basedOn w:val="Normal"/>
    <w:next w:val="Normal"/>
    <w:autoRedefine/>
    <w:uiPriority w:val="39"/>
    <w:rsid w:val="00EE0480"/>
    <w:pPr>
      <w:ind w:left="800"/>
    </w:pPr>
    <w:rPr>
      <w:szCs w:val="20"/>
    </w:rPr>
  </w:style>
  <w:style w:type="paragraph" w:styleId="TOC6">
    <w:name w:val="toc 6"/>
    <w:basedOn w:val="Normal"/>
    <w:next w:val="Normal"/>
    <w:autoRedefine/>
    <w:uiPriority w:val="39"/>
    <w:rsid w:val="00EE0480"/>
    <w:pPr>
      <w:ind w:left="1000"/>
    </w:pPr>
    <w:rPr>
      <w:szCs w:val="20"/>
    </w:rPr>
  </w:style>
  <w:style w:type="paragraph" w:styleId="TOC7">
    <w:name w:val="toc 7"/>
    <w:basedOn w:val="Normal"/>
    <w:next w:val="Normal"/>
    <w:autoRedefine/>
    <w:uiPriority w:val="39"/>
    <w:rsid w:val="00EE0480"/>
    <w:pPr>
      <w:ind w:left="1200"/>
    </w:pPr>
    <w:rPr>
      <w:szCs w:val="20"/>
    </w:rPr>
  </w:style>
  <w:style w:type="paragraph" w:styleId="TOC8">
    <w:name w:val="toc 8"/>
    <w:basedOn w:val="Normal"/>
    <w:next w:val="Normal"/>
    <w:autoRedefine/>
    <w:uiPriority w:val="39"/>
    <w:rsid w:val="00EE0480"/>
    <w:pPr>
      <w:ind w:left="1400"/>
    </w:pPr>
    <w:rPr>
      <w:szCs w:val="20"/>
    </w:rPr>
  </w:style>
  <w:style w:type="character" w:customStyle="1" w:styleId="allocatoragentsleft">
    <w:name w:val="al_locatoragentsleft"/>
    <w:basedOn w:val="DefaultParagraphFont"/>
    <w:rsid w:val="00EE0480"/>
  </w:style>
  <w:style w:type="character" w:styleId="HTMLTypewriter">
    <w:name w:val="HTML Typewriter"/>
    <w:basedOn w:val="DefaultParagraphFont"/>
    <w:unhideWhenUsed/>
    <w:rsid w:val="00EE0480"/>
    <w:rPr>
      <w:rFonts w:ascii="Courier New" w:eastAsia="Times New Roman" w:hAnsi="Courier New" w:cs="Courier New"/>
      <w:sz w:val="20"/>
      <w:szCs w:val="20"/>
    </w:rPr>
  </w:style>
  <w:style w:type="character" w:customStyle="1" w:styleId="caps">
    <w:name w:val="caps"/>
    <w:basedOn w:val="DefaultParagraphFont"/>
    <w:rsid w:val="00EE0480"/>
  </w:style>
  <w:style w:type="character" w:customStyle="1" w:styleId="UnderlinesCharChar">
    <w:name w:val="Underlines Char Char"/>
    <w:basedOn w:val="DefaultParagraphFont"/>
    <w:rsid w:val="00EE0480"/>
    <w:rPr>
      <w:rFonts w:cs="Arial"/>
      <w:b/>
      <w:bCs/>
      <w:noProof w:val="0"/>
      <w:sz w:val="22"/>
      <w:szCs w:val="26"/>
      <w:u w:val="single"/>
      <w:lang w:val="en-US" w:eastAsia="en-US" w:bidi="ar-SA"/>
    </w:rPr>
  </w:style>
  <w:style w:type="paragraph" w:customStyle="1" w:styleId="Carding">
    <w:name w:val="Carding"/>
    <w:basedOn w:val="Normal"/>
    <w:uiPriority w:val="99"/>
    <w:qFormat/>
    <w:rsid w:val="00EE0480"/>
    <w:rPr>
      <w:sz w:val="18"/>
    </w:rPr>
  </w:style>
  <w:style w:type="character" w:customStyle="1" w:styleId="TagsChar1">
    <w:name w:val="Tags Char1"/>
    <w:aliases w:val="Super Script Char1,TagStyle Char1"/>
    <w:basedOn w:val="DefaultParagraphFont"/>
    <w:uiPriority w:val="1"/>
    <w:rsid w:val="00EE0480"/>
    <w:rPr>
      <w:rFonts w:ascii="Arial Narrow" w:hAnsi="Arial Narrow"/>
      <w:b/>
      <w:noProof w:val="0"/>
      <w:sz w:val="22"/>
      <w:szCs w:val="60"/>
      <w:lang w:val="en-US" w:eastAsia="en-US" w:bidi="ar-SA"/>
    </w:rPr>
  </w:style>
  <w:style w:type="character" w:customStyle="1" w:styleId="aunderline">
    <w:name w:val="aunderline"/>
    <w:basedOn w:val="DefaultParagraphFont"/>
    <w:qFormat/>
    <w:rsid w:val="00EE0480"/>
    <w:rPr>
      <w:rFonts w:ascii="Times New Roman" w:hAnsi="Times New Roman"/>
      <w:sz w:val="20"/>
      <w:szCs w:val="24"/>
      <w:u w:val="thick"/>
    </w:rPr>
  </w:style>
  <w:style w:type="character" w:customStyle="1" w:styleId="tagChar1">
    <w:name w:val="tag Char1"/>
    <w:basedOn w:val="DefaultParagraphFont"/>
    <w:rsid w:val="00EE0480"/>
    <w:rPr>
      <w:b/>
      <w:noProof w:val="0"/>
      <w:sz w:val="24"/>
      <w:lang w:val="en-US" w:eastAsia="en-US" w:bidi="ar-SA"/>
    </w:rPr>
  </w:style>
  <w:style w:type="character" w:customStyle="1" w:styleId="tagChar2">
    <w:name w:val="tag Char2"/>
    <w:basedOn w:val="DefaultParagraphFont"/>
    <w:uiPriority w:val="9"/>
    <w:qFormat/>
    <w:rsid w:val="00EE0480"/>
    <w:rPr>
      <w:b/>
      <w:noProof w:val="0"/>
      <w:sz w:val="24"/>
      <w:lang w:val="en-US" w:eastAsia="en-US" w:bidi="ar-SA"/>
    </w:rPr>
  </w:style>
  <w:style w:type="character" w:customStyle="1" w:styleId="Taggin-New">
    <w:name w:val="Taggin - New"/>
    <w:basedOn w:val="DefaultParagraphFont"/>
    <w:rsid w:val="00EE0480"/>
    <w:rPr>
      <w:rFonts w:ascii="Arial Narrow" w:hAnsi="Arial Narrow"/>
      <w:b/>
      <w:sz w:val="22"/>
    </w:rPr>
  </w:style>
  <w:style w:type="character" w:customStyle="1" w:styleId="Boxing-New">
    <w:name w:val="Boxing - New"/>
    <w:basedOn w:val="DefaultParagraphFont"/>
    <w:rsid w:val="00EE0480"/>
    <w:rPr>
      <w:rFonts w:ascii="Arial Narrow" w:hAnsi="Arial Narrow"/>
      <w:sz w:val="16"/>
      <w:u w:val="none"/>
      <w:bdr w:val="single" w:sz="4" w:space="0" w:color="auto"/>
    </w:rPr>
  </w:style>
  <w:style w:type="character" w:customStyle="1" w:styleId="ilad">
    <w:name w:val="il_ad"/>
    <w:rsid w:val="00EE0480"/>
  </w:style>
  <w:style w:type="paragraph" w:customStyle="1" w:styleId="CardsHighlighted">
    <w:name w:val="Cards Highlighted"/>
    <w:next w:val="Normal"/>
    <w:link w:val="CardsHighlightedChar"/>
    <w:qFormat/>
    <w:rsid w:val="00EE048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E048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E0480"/>
    <w:rPr>
      <w:rFonts w:ascii="Garamond" w:hAnsi="Garamond"/>
      <w:sz w:val="22"/>
      <w:szCs w:val="24"/>
      <w:u w:val="single"/>
      <w:lang w:val="en-US" w:eastAsia="en-US" w:bidi="ar-SA"/>
    </w:rPr>
  </w:style>
  <w:style w:type="paragraph" w:customStyle="1" w:styleId="Style2">
    <w:name w:val="Style2"/>
    <w:basedOn w:val="Heading4"/>
    <w:uiPriority w:val="99"/>
    <w:qFormat/>
    <w:rsid w:val="00EE0480"/>
    <w:pPr>
      <w:spacing w:before="0"/>
    </w:pPr>
    <w:rPr>
      <w:rFonts w:eastAsia="Times New Roman" w:cs="Times New Roman"/>
      <w:b w:val="0"/>
      <w:bCs w:val="0"/>
      <w:caps/>
      <w:sz w:val="24"/>
      <w:szCs w:val="20"/>
    </w:rPr>
  </w:style>
  <w:style w:type="character" w:customStyle="1" w:styleId="pagetitle">
    <w:name w:val="pagetitle"/>
    <w:basedOn w:val="DefaultParagraphFont"/>
    <w:rsid w:val="00EE0480"/>
  </w:style>
  <w:style w:type="paragraph" w:customStyle="1" w:styleId="text">
    <w:name w:val="text"/>
    <w:basedOn w:val="Normal"/>
    <w:uiPriority w:val="99"/>
    <w:qFormat/>
    <w:rsid w:val="00EE0480"/>
    <w:pPr>
      <w:spacing w:before="100" w:beforeAutospacing="1" w:after="100" w:afterAutospacing="1"/>
    </w:pPr>
  </w:style>
  <w:style w:type="character" w:customStyle="1" w:styleId="StyleUnderlineCharChar9ptBold1">
    <w:name w:val="Style Underline Char Char + 9 pt Bold1"/>
    <w:rsid w:val="00EE048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E0480"/>
    <w:rPr>
      <w:rFonts w:ascii="Times New Roman" w:hAnsi="Times New Roman"/>
      <w:sz w:val="20"/>
      <w:szCs w:val="24"/>
      <w:u w:val="single"/>
      <w:lang w:val="en-US" w:eastAsia="en-US" w:bidi="ar-SA"/>
    </w:rPr>
  </w:style>
  <w:style w:type="character" w:customStyle="1" w:styleId="Style9ptBoldUnderline">
    <w:name w:val="Style 9 pt Bold Underline"/>
    <w:rsid w:val="00EE0480"/>
    <w:rPr>
      <w:b/>
      <w:bCs/>
      <w:sz w:val="20"/>
      <w:u w:val="single"/>
    </w:rPr>
  </w:style>
  <w:style w:type="paragraph" w:customStyle="1" w:styleId="StyleUnderline9pt0">
    <w:name w:val="Style Underline + 9 pt"/>
    <w:link w:val="StyleUnderline9ptChar"/>
    <w:qFormat/>
    <w:rsid w:val="00EE048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E0480"/>
    <w:rPr>
      <w:rFonts w:ascii="Arial" w:eastAsia="Times New Roman" w:hAnsi="Arial" w:cs="Times New Roman"/>
      <w:sz w:val="22"/>
      <w:szCs w:val="20"/>
      <w:u w:val="single"/>
    </w:rPr>
  </w:style>
  <w:style w:type="character" w:customStyle="1" w:styleId="StyleUnderlineChar1Bold">
    <w:name w:val="Style Underline Char1 + Bold"/>
    <w:rsid w:val="00EE048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E048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E0480"/>
    <w:rPr>
      <w:rFonts w:ascii="Calibri" w:hAnsi="Calibri"/>
      <w:kern w:val="32"/>
      <w:sz w:val="22"/>
      <w:szCs w:val="20"/>
      <w:u w:val="single"/>
      <w:lang w:eastAsia="ar-SA"/>
    </w:rPr>
  </w:style>
  <w:style w:type="character" w:customStyle="1" w:styleId="TagsCharCharChar">
    <w:name w:val="Tags Char Char Char"/>
    <w:basedOn w:val="DefaultParagraphFont"/>
    <w:rsid w:val="00EE048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E0480"/>
    <w:pPr>
      <w:spacing w:before="100" w:beforeAutospacing="1" w:after="100" w:afterAutospacing="1"/>
    </w:pPr>
    <w:rPr>
      <w:sz w:val="18"/>
      <w:szCs w:val="18"/>
    </w:rPr>
  </w:style>
  <w:style w:type="character" w:customStyle="1" w:styleId="Style11ptBlackUnderline">
    <w:name w:val="Style 11 pt Black Underline"/>
    <w:basedOn w:val="DefaultParagraphFont"/>
    <w:rsid w:val="00EE0480"/>
    <w:rPr>
      <w:color w:val="000000"/>
      <w:sz w:val="20"/>
      <w:u w:val="single"/>
    </w:rPr>
  </w:style>
  <w:style w:type="character" w:customStyle="1" w:styleId="Style11ptBlack">
    <w:name w:val="Style 11 pt Black"/>
    <w:basedOn w:val="DefaultParagraphFont"/>
    <w:rsid w:val="00EE0480"/>
    <w:rPr>
      <w:color w:val="000000"/>
      <w:sz w:val="20"/>
    </w:rPr>
  </w:style>
  <w:style w:type="character" w:customStyle="1" w:styleId="StyleUnderlineCharTimesBold">
    <w:name w:val="Style Underline Char + Times Bold"/>
    <w:basedOn w:val="DefaultParagraphFont"/>
    <w:rsid w:val="00EE0480"/>
    <w:rPr>
      <w:rFonts w:ascii="Times" w:hAnsi="Times"/>
      <w:b w:val="0"/>
      <w:bCs/>
      <w:sz w:val="20"/>
      <w:u w:val="single"/>
    </w:rPr>
  </w:style>
  <w:style w:type="character" w:customStyle="1" w:styleId="blubigktbiz">
    <w:name w:val="blubigktbiz"/>
    <w:rsid w:val="00EE048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E0480"/>
  </w:style>
  <w:style w:type="character" w:customStyle="1" w:styleId="StyleevidencetextBorderSinglesolidlineAuto05ptLChar">
    <w:name w:val="Style evidence text + Border: : (Single solid line Auto  0.5 pt L... Char"/>
    <w:link w:val="StyleevidencetextBorderSinglesolidlineAuto05ptL"/>
    <w:rsid w:val="00EE0480"/>
    <w:rPr>
      <w:rFonts w:ascii="Calibri" w:hAnsi="Calibri"/>
      <w:color w:val="000000"/>
      <w:sz w:val="22"/>
      <w:lang w:val="x-none" w:eastAsia="x-none"/>
    </w:rPr>
  </w:style>
  <w:style w:type="character" w:customStyle="1" w:styleId="Style4CharChar">
    <w:name w:val="Style4 Char Char"/>
    <w:basedOn w:val="DefaultParagraphFont"/>
    <w:rsid w:val="00EE048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E0480"/>
    <w:rPr>
      <w:rFonts w:ascii="Times New Roman" w:hAnsi="Times New Roman" w:cs="Times New Roman"/>
      <w:sz w:val="16"/>
      <w:szCs w:val="16"/>
    </w:rPr>
  </w:style>
  <w:style w:type="character" w:customStyle="1" w:styleId="StyleEmphasisArial12ptBold">
    <w:name w:val="Style Emphasis + Arial 12 pt Bold"/>
    <w:rsid w:val="00EE0480"/>
    <w:rPr>
      <w:rFonts w:ascii="Arial" w:hAnsi="Arial"/>
      <w:b/>
      <w:bCs/>
      <w:i/>
      <w:iCs/>
      <w:sz w:val="24"/>
    </w:rPr>
  </w:style>
  <w:style w:type="character" w:customStyle="1" w:styleId="super">
    <w:name w:val="super"/>
    <w:rsid w:val="00EE0480"/>
  </w:style>
  <w:style w:type="character" w:customStyle="1" w:styleId="text30">
    <w:name w:val="text30"/>
    <w:rsid w:val="00EE0480"/>
  </w:style>
  <w:style w:type="character" w:customStyle="1" w:styleId="uppercase">
    <w:name w:val="uppercase"/>
    <w:rsid w:val="00EE0480"/>
  </w:style>
  <w:style w:type="character" w:customStyle="1" w:styleId="bodytext0">
    <w:name w:val="bodytext"/>
    <w:rsid w:val="00EE0480"/>
  </w:style>
  <w:style w:type="character" w:customStyle="1" w:styleId="entry-title">
    <w:name w:val="entry-title"/>
    <w:rsid w:val="00EE0480"/>
  </w:style>
  <w:style w:type="character" w:customStyle="1" w:styleId="BodyTextIndentChar1">
    <w:name w:val="Body Text Indent Char1"/>
    <w:basedOn w:val="DefaultParagraphFont"/>
    <w:uiPriority w:val="99"/>
    <w:semiHidden/>
    <w:rsid w:val="00EE0480"/>
    <w:rPr>
      <w:rFonts w:ascii="Times New Roman" w:hAnsi="Times New Roman" w:cs="Times New Roman"/>
      <w:sz w:val="20"/>
    </w:rPr>
  </w:style>
  <w:style w:type="character" w:customStyle="1" w:styleId="Style6pt">
    <w:name w:val="Style 6 pt"/>
    <w:basedOn w:val="DefaultParagraphFont"/>
    <w:qFormat/>
    <w:rsid w:val="00EE0480"/>
    <w:rPr>
      <w:sz w:val="12"/>
    </w:rPr>
  </w:style>
  <w:style w:type="character" w:customStyle="1" w:styleId="CiteCharCharCharCharCharChar">
    <w:name w:val="Cite Char Char Char Char Char Char"/>
    <w:basedOn w:val="DefaultParagraphFont"/>
    <w:rsid w:val="00EE0480"/>
    <w:rPr>
      <w:b/>
      <w:noProof w:val="0"/>
      <w:sz w:val="22"/>
      <w:szCs w:val="24"/>
      <w:u w:val="single"/>
      <w:lang w:val="en-US" w:eastAsia="en-US" w:bidi="ar-SA"/>
    </w:rPr>
  </w:style>
  <w:style w:type="character" w:customStyle="1" w:styleId="mainbody1">
    <w:name w:val="mainbody1"/>
    <w:basedOn w:val="DefaultParagraphFont"/>
    <w:rsid w:val="00EE0480"/>
    <w:rPr>
      <w:rFonts w:ascii="Verdana" w:hAnsi="Verdana" w:hint="default"/>
      <w:color w:val="000000"/>
      <w:sz w:val="22"/>
      <w:szCs w:val="22"/>
    </w:rPr>
  </w:style>
  <w:style w:type="character" w:customStyle="1" w:styleId="ssl4">
    <w:name w:val="ss_l4"/>
    <w:basedOn w:val="DefaultParagraphFont"/>
    <w:rsid w:val="00EE0480"/>
  </w:style>
  <w:style w:type="paragraph" w:customStyle="1" w:styleId="StyleNormalWeb11ptUnderline">
    <w:name w:val="Style Normal (Web) + 11 pt Underline"/>
    <w:basedOn w:val="NormalWeb"/>
    <w:link w:val="StyleNormalWeb11ptUnderlineChar"/>
    <w:qFormat/>
    <w:rsid w:val="00EE0480"/>
    <w:rPr>
      <w:rFonts w:eastAsia="Calibri"/>
      <w:u w:val="single"/>
    </w:rPr>
  </w:style>
  <w:style w:type="character" w:customStyle="1" w:styleId="StyleNormalWeb11ptUnderlineChar">
    <w:name w:val="Style Normal (Web) + 11 pt Underline Char"/>
    <w:basedOn w:val="DefaultParagraphFont"/>
    <w:link w:val="StyleNormalWeb11ptUnderline"/>
    <w:rsid w:val="00EE0480"/>
    <w:rPr>
      <w:rFonts w:ascii="Calibri" w:eastAsia="Calibri" w:hAnsi="Calibri"/>
      <w:sz w:val="22"/>
      <w:u w:val="single"/>
    </w:rPr>
  </w:style>
  <w:style w:type="character" w:customStyle="1" w:styleId="cit-first-element">
    <w:name w:val="cit-first-element"/>
    <w:basedOn w:val="DefaultParagraphFont"/>
    <w:rsid w:val="00EE0480"/>
  </w:style>
  <w:style w:type="character" w:customStyle="1" w:styleId="title1">
    <w:name w:val="title1"/>
    <w:basedOn w:val="DefaultParagraphFont"/>
    <w:rsid w:val="00EE0480"/>
  </w:style>
  <w:style w:type="character" w:customStyle="1" w:styleId="StyleThickunderline1">
    <w:name w:val="Style Thick underline1"/>
    <w:basedOn w:val="DefaultParagraphFont"/>
    <w:rsid w:val="00EE048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E0480"/>
    <w:rPr>
      <w:rFonts w:ascii="Georgia" w:hAnsi="Georgia"/>
    </w:rPr>
  </w:style>
  <w:style w:type="character" w:customStyle="1" w:styleId="FooterChar1">
    <w:name w:val="Footer Char1"/>
    <w:basedOn w:val="DefaultParagraphFont"/>
    <w:uiPriority w:val="99"/>
    <w:semiHidden/>
    <w:rsid w:val="00EE0480"/>
    <w:rPr>
      <w:rFonts w:ascii="Georgia" w:hAnsi="Georgia"/>
    </w:rPr>
  </w:style>
  <w:style w:type="character" w:customStyle="1" w:styleId="UnderlineBold0">
    <w:name w:val="Underline Bold"/>
    <w:qFormat/>
    <w:rsid w:val="00EE0480"/>
    <w:rPr>
      <w:b/>
      <w:sz w:val="20"/>
      <w:u w:val="single"/>
    </w:rPr>
  </w:style>
  <w:style w:type="paragraph" w:customStyle="1" w:styleId="Underline20">
    <w:name w:val="Underline2"/>
    <w:basedOn w:val="Normal"/>
    <w:link w:val="Underline2Char"/>
    <w:autoRedefine/>
    <w:uiPriority w:val="4"/>
    <w:qFormat/>
    <w:rsid w:val="00EE0480"/>
    <w:rPr>
      <w:b/>
      <w:u w:val="single"/>
    </w:rPr>
  </w:style>
  <w:style w:type="character" w:customStyle="1" w:styleId="Underline2Char">
    <w:name w:val="Underline2 Char"/>
    <w:basedOn w:val="DefaultParagraphFont"/>
    <w:link w:val="Underline20"/>
    <w:uiPriority w:val="4"/>
    <w:rsid w:val="00EE0480"/>
    <w:rPr>
      <w:rFonts w:ascii="Calibri" w:hAnsi="Calibri"/>
      <w:b/>
      <w:sz w:val="22"/>
      <w:u w:val="single"/>
    </w:rPr>
  </w:style>
  <w:style w:type="character" w:customStyle="1" w:styleId="NormalTextChar">
    <w:name w:val="Normal Text Char"/>
    <w:link w:val="NormalText"/>
    <w:rsid w:val="00EE0480"/>
    <w:rPr>
      <w:rFonts w:ascii="Calibri" w:hAnsi="Calibri"/>
      <w:sz w:val="22"/>
      <w:szCs w:val="26"/>
    </w:rPr>
  </w:style>
  <w:style w:type="paragraph" w:customStyle="1" w:styleId="TableParagraph">
    <w:name w:val="Table Paragraph"/>
    <w:basedOn w:val="Normal"/>
    <w:uiPriority w:val="1"/>
    <w:qFormat/>
    <w:rsid w:val="00EE0480"/>
    <w:pPr>
      <w:widowControl w:val="0"/>
    </w:pPr>
  </w:style>
  <w:style w:type="character" w:customStyle="1" w:styleId="UnderlineChar0">
    <w:name w:val="UnderlineChar"/>
    <w:rsid w:val="00EE0480"/>
    <w:rPr>
      <w:sz w:val="24"/>
      <w:u w:val="single"/>
      <w:shd w:val="clear" w:color="auto" w:fill="auto"/>
    </w:rPr>
  </w:style>
  <w:style w:type="character" w:customStyle="1" w:styleId="foreground">
    <w:name w:val="foreground"/>
    <w:basedOn w:val="DefaultParagraphFont"/>
    <w:rsid w:val="00EE0480"/>
  </w:style>
  <w:style w:type="paragraph" w:customStyle="1" w:styleId="StyleCircled11pt">
    <w:name w:val="Style Circled + 11 pt"/>
    <w:basedOn w:val="Normal"/>
    <w:link w:val="StyleCircled11ptChar"/>
    <w:qFormat/>
    <w:rsid w:val="00EE0480"/>
    <w:rPr>
      <w:b/>
      <w:bCs/>
      <w:sz w:val="20"/>
      <w:u w:val="single"/>
    </w:rPr>
  </w:style>
  <w:style w:type="character" w:customStyle="1" w:styleId="StyleCircled11ptChar">
    <w:name w:val="Style Circled + 11 pt Char"/>
    <w:link w:val="StyleCircled11pt"/>
    <w:rsid w:val="00EE0480"/>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E0480"/>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EE0480"/>
    <w:rPr>
      <w:rFonts w:ascii="Times" w:hAnsi="Times"/>
      <w:sz w:val="20"/>
      <w:szCs w:val="28"/>
      <w:u w:val="single"/>
    </w:rPr>
  </w:style>
  <w:style w:type="paragraph" w:customStyle="1" w:styleId="cite20">
    <w:name w:val="cite2"/>
    <w:basedOn w:val="Normal"/>
    <w:uiPriority w:val="99"/>
    <w:qFormat/>
    <w:rsid w:val="00EE0480"/>
    <w:rPr>
      <w:color w:val="000000"/>
      <w:sz w:val="20"/>
      <w:szCs w:val="20"/>
    </w:rPr>
  </w:style>
  <w:style w:type="character" w:customStyle="1" w:styleId="postby">
    <w:name w:val="post_by"/>
    <w:basedOn w:val="DefaultParagraphFont"/>
    <w:rsid w:val="00EE0480"/>
  </w:style>
  <w:style w:type="character" w:customStyle="1" w:styleId="Style11ptBorderSinglesolidlineAuto05ptLinewidth">
    <w:name w:val="Style 11 pt Border: : (Single solid line Auto  0.5 pt Line width)"/>
    <w:rsid w:val="00EE0480"/>
    <w:rPr>
      <w:sz w:val="20"/>
      <w:bdr w:val="single" w:sz="4" w:space="0" w:color="auto" w:frame="1"/>
    </w:rPr>
  </w:style>
  <w:style w:type="character" w:customStyle="1" w:styleId="StyleUnderlineChar9ptBorderSinglesolidlineAuto0">
    <w:name w:val="Style Underline Char + 9 pt Border: : (Single solid line Auto  0..."/>
    <w:rsid w:val="00EE048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E048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E048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E048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E0480"/>
    <w:rPr>
      <w:sz w:val="20"/>
      <w:szCs w:val="24"/>
      <w:u w:val="single"/>
      <w:bdr w:val="single" w:sz="4" w:space="0" w:color="auto"/>
      <w:lang w:val="en-US" w:eastAsia="en-US" w:bidi="ar-SA"/>
    </w:rPr>
  </w:style>
  <w:style w:type="character" w:customStyle="1" w:styleId="StyleLatinGaramondUnderline">
    <w:name w:val="Style (Latin) Garamond Underline"/>
    <w:rsid w:val="00EE0480"/>
    <w:rPr>
      <w:rFonts w:ascii="Times New Roman" w:hAnsi="Times New Roman"/>
      <w:sz w:val="20"/>
      <w:u w:val="single"/>
    </w:rPr>
  </w:style>
  <w:style w:type="character" w:customStyle="1" w:styleId="StyleLatinGaramond">
    <w:name w:val="Style (Latin) Garamond"/>
    <w:rsid w:val="00EE0480"/>
    <w:rPr>
      <w:rFonts w:ascii="Times New Roman" w:hAnsi="Times New Roman"/>
      <w:sz w:val="20"/>
    </w:rPr>
  </w:style>
  <w:style w:type="character" w:customStyle="1" w:styleId="styletimesnewroman12ptbold0">
    <w:name w:val="styletimesnewroman12ptbold"/>
    <w:basedOn w:val="DefaultParagraphFont"/>
    <w:rsid w:val="00EE0480"/>
  </w:style>
  <w:style w:type="character" w:customStyle="1" w:styleId="CharCharCharCharChar">
    <w:name w:val="Char Char Char Char Char"/>
    <w:aliases w:val="Char Char Char Char,Char Char Char Char Char Char Char1,Heading 2 Char1 Char Char Char Char Char Char"/>
    <w:basedOn w:val="DefaultParagraphFont"/>
    <w:rsid w:val="00EE0480"/>
    <w:rPr>
      <w:rFonts w:cs="Arial"/>
      <w:b/>
      <w:bCs/>
      <w:iCs/>
      <w:sz w:val="24"/>
      <w:szCs w:val="28"/>
      <w:lang w:val="en-US" w:eastAsia="en-US" w:bidi="ar-SA"/>
    </w:rPr>
  </w:style>
  <w:style w:type="character" w:customStyle="1" w:styleId="mainheading">
    <w:name w:val="mainheading"/>
    <w:basedOn w:val="DefaultParagraphFont"/>
    <w:rsid w:val="00EE0480"/>
  </w:style>
  <w:style w:type="paragraph" w:customStyle="1" w:styleId="BoldandUnderlineChar2CharChar">
    <w:name w:val="Bold and Underline Char2 Char Char"/>
    <w:basedOn w:val="Normal"/>
    <w:link w:val="BoldandUnderlineChar2CharCharChar"/>
    <w:qFormat/>
    <w:rsid w:val="00EE0480"/>
    <w:rPr>
      <w:b/>
      <w:u w:val="single"/>
    </w:rPr>
  </w:style>
  <w:style w:type="character" w:customStyle="1" w:styleId="BoldandUnderlineChar2CharCharChar">
    <w:name w:val="Bold and Underline Char2 Char Char Char"/>
    <w:basedOn w:val="DefaultParagraphFont"/>
    <w:link w:val="BoldandUnderlineChar2CharChar"/>
    <w:rsid w:val="00EE0480"/>
    <w:rPr>
      <w:rFonts w:ascii="Calibri" w:hAnsi="Calibri"/>
      <w:b/>
      <w:sz w:val="22"/>
      <w:u w:val="single"/>
    </w:rPr>
  </w:style>
  <w:style w:type="character" w:customStyle="1" w:styleId="StyleUnderlineChar9ptChar">
    <w:name w:val="Style Underline Char + 9 pt Char"/>
    <w:basedOn w:val="UnderlineCharChar"/>
    <w:rsid w:val="00EE048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E048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E0480"/>
    <w:rPr>
      <w:sz w:val="16"/>
    </w:rPr>
  </w:style>
  <w:style w:type="paragraph" w:customStyle="1" w:styleId="Reduce8pt">
    <w:name w:val="Reduce 8pt"/>
    <w:basedOn w:val="Normal"/>
    <w:link w:val="Reduce8ptCharChar"/>
    <w:qFormat/>
    <w:rsid w:val="00EE048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EE0480"/>
    <w:pPr>
      <w:contextualSpacing/>
    </w:pPr>
    <w:rPr>
      <w:rFonts w:eastAsia="Calibri"/>
    </w:rPr>
  </w:style>
  <w:style w:type="character" w:customStyle="1" w:styleId="CardIndentedChar">
    <w:name w:val="Card (Indented) Char"/>
    <w:link w:val="CardIndented"/>
    <w:locked/>
    <w:rsid w:val="00EE0480"/>
    <w:rPr>
      <w:rFonts w:ascii="Calibri" w:hAnsi="Calibri"/>
      <w:sz w:val="22"/>
    </w:rPr>
  </w:style>
  <w:style w:type="character" w:customStyle="1" w:styleId="citenon-boldChar">
    <w:name w:val="cite non-bold Char"/>
    <w:basedOn w:val="DefaultParagraphFont"/>
    <w:link w:val="citenon-bold"/>
    <w:locked/>
    <w:rsid w:val="00EE0480"/>
    <w:rPr>
      <w:rFonts w:ascii="Garamond" w:hAnsi="Garamond"/>
      <w:sz w:val="22"/>
      <w:szCs w:val="20"/>
    </w:rPr>
  </w:style>
  <w:style w:type="character" w:customStyle="1" w:styleId="boldciteChar4">
    <w:name w:val="bold cite Char4"/>
    <w:link w:val="boldcite"/>
    <w:locked/>
    <w:rsid w:val="00EE0480"/>
    <w:rPr>
      <w:rFonts w:eastAsia="Times New Roman" w:cs="Times New Roman"/>
      <w:b/>
      <w:color w:val="000000"/>
      <w:sz w:val="20"/>
      <w:u w:val="thick" w:color="000000"/>
    </w:rPr>
  </w:style>
  <w:style w:type="paragraph" w:customStyle="1" w:styleId="boldcite">
    <w:name w:val="bold cite"/>
    <w:basedOn w:val="Normal"/>
    <w:link w:val="boldciteChar4"/>
    <w:qFormat/>
    <w:rsid w:val="00EE048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E0480"/>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EE0480"/>
    <w:rPr>
      <w:rFonts w:eastAsia="Calibri"/>
      <w:b/>
    </w:rPr>
  </w:style>
  <w:style w:type="character" w:customStyle="1" w:styleId="HeadingsBaseChar">
    <w:name w:val="Headings Base Char"/>
    <w:basedOn w:val="DefaultParagraphFont"/>
    <w:link w:val="HeadingsBase"/>
    <w:locked/>
    <w:rsid w:val="00EE0480"/>
    <w:rPr>
      <w:rFonts w:ascii="Times New Roman" w:hAnsi="Times New Roman" w:cs="Times New Roman"/>
      <w:b/>
      <w:sz w:val="32"/>
    </w:rPr>
  </w:style>
  <w:style w:type="paragraph" w:customStyle="1" w:styleId="HeadingsBase">
    <w:name w:val="Headings Base"/>
    <w:basedOn w:val="Normal"/>
    <w:link w:val="HeadingsBaseChar"/>
    <w:qFormat/>
    <w:rsid w:val="00EE048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EE048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EE0480"/>
    <w:pPr>
      <w:spacing w:line="480" w:lineRule="auto"/>
      <w:ind w:firstLine="720"/>
    </w:pPr>
    <w:rPr>
      <w:rFonts w:eastAsia="Calibri"/>
    </w:rPr>
  </w:style>
  <w:style w:type="paragraph" w:customStyle="1" w:styleId="SchoolBlockQuote">
    <w:name w:val="School Block Quote"/>
    <w:basedOn w:val="SchoolPaper"/>
    <w:uiPriority w:val="99"/>
    <w:qFormat/>
    <w:rsid w:val="00EE0480"/>
  </w:style>
  <w:style w:type="paragraph" w:customStyle="1" w:styleId="SchoolWorksCited">
    <w:name w:val="School Works Cited"/>
    <w:basedOn w:val="SchoolPaper"/>
    <w:uiPriority w:val="99"/>
    <w:qFormat/>
    <w:rsid w:val="00EE0480"/>
  </w:style>
  <w:style w:type="paragraph" w:customStyle="1" w:styleId="BlockQuote">
    <w:name w:val="Block Quote"/>
    <w:basedOn w:val="Normal"/>
    <w:uiPriority w:val="99"/>
    <w:qFormat/>
    <w:rsid w:val="00EE0480"/>
    <w:pPr>
      <w:ind w:left="720" w:right="720"/>
    </w:pPr>
    <w:rPr>
      <w:rFonts w:eastAsia="Calibri"/>
    </w:rPr>
  </w:style>
  <w:style w:type="paragraph" w:customStyle="1" w:styleId="PaperBody">
    <w:name w:val="Paper Body"/>
    <w:basedOn w:val="Normal"/>
    <w:uiPriority w:val="99"/>
    <w:qFormat/>
    <w:rsid w:val="00EE0480"/>
    <w:pPr>
      <w:spacing w:line="480" w:lineRule="auto"/>
      <w:ind w:firstLine="720"/>
    </w:pPr>
    <w:rPr>
      <w:rFonts w:eastAsia="Calibri"/>
    </w:rPr>
  </w:style>
  <w:style w:type="paragraph" w:customStyle="1" w:styleId="PaperCitation">
    <w:name w:val="Paper Citation"/>
    <w:basedOn w:val="Normal"/>
    <w:uiPriority w:val="99"/>
    <w:qFormat/>
    <w:rsid w:val="00EE0480"/>
    <w:pPr>
      <w:spacing w:line="480" w:lineRule="auto"/>
      <w:ind w:left="720" w:hanging="720"/>
    </w:pPr>
    <w:rPr>
      <w:rFonts w:eastAsia="Calibri"/>
    </w:rPr>
  </w:style>
  <w:style w:type="character" w:customStyle="1" w:styleId="hatChar">
    <w:name w:val="hat Char"/>
    <w:basedOn w:val="DefaultParagraphFont"/>
    <w:link w:val="hat"/>
    <w:locked/>
    <w:rsid w:val="00EE0480"/>
    <w:rPr>
      <w:rFonts w:ascii="Calibri" w:hAnsi="Calibri"/>
      <w:b/>
      <w:bCs/>
      <w:sz w:val="32"/>
      <w:u w:val="single"/>
      <w:lang w:bidi="en-US"/>
    </w:rPr>
  </w:style>
  <w:style w:type="paragraph" w:customStyle="1" w:styleId="WW-Default">
    <w:name w:val="WW-Default"/>
    <w:uiPriority w:val="99"/>
    <w:qFormat/>
    <w:rsid w:val="00EE0480"/>
    <w:pPr>
      <w:suppressAutoHyphens/>
    </w:pPr>
    <w:rPr>
      <w:rFonts w:ascii="Georgia" w:eastAsia="Calibri" w:hAnsi="Georgia" w:cs="Calibri"/>
      <w:sz w:val="22"/>
      <w:szCs w:val="22"/>
      <w:lang w:eastAsia="ar-SA"/>
    </w:rPr>
  </w:style>
  <w:style w:type="paragraph" w:customStyle="1" w:styleId="B-TagCite">
    <w:name w:val="B-TagCite"/>
    <w:uiPriority w:val="99"/>
    <w:qFormat/>
    <w:rsid w:val="00EE048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E0480"/>
    <w:rPr>
      <w:rFonts w:ascii="Times New Roman" w:hAnsi="Times New Roman" w:cs="Times New Roman"/>
      <w:b/>
      <w:sz w:val="20"/>
    </w:rPr>
  </w:style>
  <w:style w:type="paragraph" w:customStyle="1" w:styleId="MicroText">
    <w:name w:val="MicroText"/>
    <w:basedOn w:val="Normal"/>
    <w:next w:val="Normal"/>
    <w:link w:val="MicroTextChar"/>
    <w:qFormat/>
    <w:rsid w:val="00EE0480"/>
    <w:rPr>
      <w:rFonts w:ascii="Arial Narrow" w:hAnsi="Arial Narrow"/>
      <w:sz w:val="12"/>
    </w:rPr>
  </w:style>
  <w:style w:type="character" w:customStyle="1" w:styleId="Footnote2Char">
    <w:name w:val="Footnote2 Char"/>
    <w:link w:val="Footnote2"/>
    <w:locked/>
    <w:rsid w:val="00EE0480"/>
  </w:style>
  <w:style w:type="paragraph" w:customStyle="1" w:styleId="Footnote2">
    <w:name w:val="Footnote2"/>
    <w:basedOn w:val="Normal"/>
    <w:next w:val="Normal"/>
    <w:link w:val="Footnote2Char"/>
    <w:autoRedefine/>
    <w:qFormat/>
    <w:rsid w:val="00EE0480"/>
    <w:pPr>
      <w:spacing w:after="120" w:line="480" w:lineRule="auto"/>
    </w:pPr>
    <w:rPr>
      <w:rFonts w:asciiTheme="minorHAnsi" w:hAnsiTheme="minorHAnsi"/>
      <w:sz w:val="24"/>
    </w:rPr>
  </w:style>
  <w:style w:type="paragraph" w:customStyle="1" w:styleId="indent">
    <w:name w:val="indent"/>
    <w:basedOn w:val="Normal"/>
    <w:qFormat/>
    <w:rsid w:val="00EE0480"/>
    <w:pPr>
      <w:spacing w:before="100" w:beforeAutospacing="1" w:after="100" w:afterAutospacing="1"/>
    </w:pPr>
  </w:style>
  <w:style w:type="paragraph" w:customStyle="1" w:styleId="PageHeaderLine1">
    <w:name w:val="PageHeaderLine1"/>
    <w:basedOn w:val="Normal"/>
    <w:uiPriority w:val="99"/>
    <w:qFormat/>
    <w:rsid w:val="00EE0480"/>
    <w:pPr>
      <w:tabs>
        <w:tab w:val="right" w:pos="10800"/>
      </w:tabs>
    </w:pPr>
    <w:rPr>
      <w:rFonts w:eastAsia="Calibri"/>
      <w:b/>
    </w:rPr>
  </w:style>
  <w:style w:type="paragraph" w:customStyle="1" w:styleId="PageHeaderLine2">
    <w:name w:val="PageHeaderLine2"/>
    <w:basedOn w:val="Normal"/>
    <w:next w:val="Normal"/>
    <w:link w:val="PageHeaderLine2Char"/>
    <w:qFormat/>
    <w:rsid w:val="00EE048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E0480"/>
    <w:rPr>
      <w:rFonts w:ascii="Times New Roman" w:hAnsi="Times New Roman" w:cs="Times New Roman"/>
      <w:sz w:val="20"/>
    </w:rPr>
  </w:style>
  <w:style w:type="paragraph" w:customStyle="1" w:styleId="CardText1">
    <w:name w:val="CardText"/>
    <w:basedOn w:val="Normal"/>
    <w:link w:val="CardTextChar3"/>
    <w:qFormat/>
    <w:rsid w:val="00EE0480"/>
    <w:pPr>
      <w:ind w:left="288"/>
    </w:pPr>
    <w:rPr>
      <w:rFonts w:ascii="Times New Roman" w:hAnsi="Times New Roman" w:cs="Times New Roman"/>
      <w:sz w:val="20"/>
    </w:rPr>
  </w:style>
  <w:style w:type="character" w:customStyle="1" w:styleId="stylestylebold12pt">
    <w:name w:val="stylestylebold12pt"/>
    <w:basedOn w:val="DefaultParagraphFont"/>
    <w:rsid w:val="00EE0480"/>
  </w:style>
  <w:style w:type="character" w:customStyle="1" w:styleId="styleboldunderline">
    <w:name w:val="styleboldunderline"/>
    <w:basedOn w:val="DefaultParagraphFont"/>
    <w:rsid w:val="00EE0480"/>
  </w:style>
  <w:style w:type="character" w:customStyle="1" w:styleId="box">
    <w:name w:val="box"/>
    <w:basedOn w:val="DefaultParagraphFont"/>
    <w:rsid w:val="00EE048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EE0480"/>
    <w:rPr>
      <w:rFonts w:ascii="Arial Narrow" w:hAnsi="Arial Narrow" w:cs="Arial Narrow" w:hint="default"/>
      <w:sz w:val="18"/>
      <w:szCs w:val="18"/>
    </w:rPr>
  </w:style>
  <w:style w:type="character" w:customStyle="1" w:styleId="FontStyle14">
    <w:name w:val="Font Style14"/>
    <w:basedOn w:val="DefaultParagraphFont"/>
    <w:uiPriority w:val="99"/>
    <w:rsid w:val="00EE048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E0480"/>
    <w:rPr>
      <w:rFonts w:ascii="Arial Narrow" w:hAnsi="Arial Narrow" w:cs="Arial Narrow" w:hint="default"/>
      <w:b/>
      <w:bCs/>
      <w:sz w:val="10"/>
      <w:szCs w:val="10"/>
    </w:rPr>
  </w:style>
  <w:style w:type="character" w:customStyle="1" w:styleId="CardTagandCiteChar">
    <w:name w:val="Card Tag and Cite Char"/>
    <w:basedOn w:val="DefaultParagraphFont"/>
    <w:rsid w:val="00EE048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E0480"/>
    <w:rPr>
      <w:rFonts w:ascii="Arial Narrow" w:hAnsi="Arial Narrow"/>
      <w:b/>
      <w:color w:val="000000"/>
      <w:sz w:val="22"/>
      <w:szCs w:val="22"/>
      <w:u w:val="single"/>
    </w:rPr>
  </w:style>
  <w:style w:type="character" w:customStyle="1" w:styleId="SmallText0">
    <w:name w:val="SmallText"/>
    <w:rsid w:val="00EE0480"/>
    <w:rPr>
      <w:color w:val="000000"/>
    </w:rPr>
  </w:style>
  <w:style w:type="character" w:customStyle="1" w:styleId="CitesChar1">
    <w:name w:val="Cites Char1"/>
    <w:basedOn w:val="DefaultParagraphFont"/>
    <w:rsid w:val="00EE0480"/>
    <w:rPr>
      <w:b/>
      <w:bCs w:val="0"/>
      <w:szCs w:val="24"/>
      <w:u w:val="single"/>
      <w:lang w:val="en-US" w:eastAsia="en-US" w:bidi="ar-SA"/>
    </w:rPr>
  </w:style>
  <w:style w:type="character" w:customStyle="1" w:styleId="CardUnderlinedChar">
    <w:name w:val="Card Underlined Char"/>
    <w:basedOn w:val="DefaultParagraphFont"/>
    <w:rsid w:val="00EE0480"/>
    <w:rPr>
      <w:rFonts w:ascii="Arial Narrow" w:hAnsi="Arial Narrow" w:hint="default"/>
      <w:sz w:val="22"/>
      <w:szCs w:val="24"/>
      <w:u w:val="single"/>
      <w:lang w:val="en-US" w:eastAsia="en-US" w:bidi="ar-SA"/>
    </w:rPr>
  </w:style>
  <w:style w:type="character" w:customStyle="1" w:styleId="underline3">
    <w:name w:val="underline3"/>
    <w:basedOn w:val="underline2"/>
    <w:rsid w:val="00EE0480"/>
    <w:rPr>
      <w:rFonts w:ascii="Arial" w:hAnsi="Arial"/>
      <w:sz w:val="18"/>
      <w:u w:val="single"/>
      <w:bdr w:val="none" w:sz="0" w:space="0" w:color="auto" w:frame="1"/>
      <w:shd w:val="clear" w:color="auto" w:fill="FFFF00"/>
    </w:rPr>
  </w:style>
  <w:style w:type="character" w:customStyle="1" w:styleId="menu">
    <w:name w:val="menu"/>
    <w:basedOn w:val="DefaultParagraphFont"/>
    <w:rsid w:val="00EE0480"/>
  </w:style>
  <w:style w:type="character" w:customStyle="1" w:styleId="itxtrst">
    <w:name w:val="itxtrst"/>
    <w:rsid w:val="00EE0480"/>
  </w:style>
  <w:style w:type="character" w:customStyle="1" w:styleId="A-Underlining">
    <w:name w:val="A-Underlining"/>
    <w:basedOn w:val="DefaultParagraphFont"/>
    <w:rsid w:val="00EE0480"/>
    <w:rPr>
      <w:rFonts w:ascii="Garamond" w:hAnsi="Garamond" w:hint="default"/>
      <w:color w:val="auto"/>
      <w:sz w:val="24"/>
      <w:u w:val="single"/>
    </w:rPr>
  </w:style>
  <w:style w:type="character" w:customStyle="1" w:styleId="StyleUnderlineBold0">
    <w:name w:val="Style Underline + Bold"/>
    <w:rsid w:val="00EE0480"/>
    <w:rPr>
      <w:b/>
      <w:bCs/>
      <w:u w:val="single"/>
    </w:rPr>
  </w:style>
  <w:style w:type="character" w:customStyle="1" w:styleId="Underline-Highlighted">
    <w:name w:val="Underline-Highlighted"/>
    <w:uiPriority w:val="1"/>
    <w:qFormat/>
    <w:rsid w:val="00EE048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E0480"/>
  </w:style>
  <w:style w:type="character" w:customStyle="1" w:styleId="newsmain">
    <w:name w:val="news_main"/>
    <w:basedOn w:val="DefaultParagraphFont"/>
    <w:rsid w:val="00EE0480"/>
  </w:style>
  <w:style w:type="character" w:customStyle="1" w:styleId="vitstoryheadline">
    <w:name w:val="vitstoryheadline"/>
    <w:rsid w:val="00EE0480"/>
  </w:style>
  <w:style w:type="character" w:customStyle="1" w:styleId="AuthorDate0">
    <w:name w:val="Author Date"/>
    <w:rsid w:val="00EE0480"/>
    <w:rPr>
      <w:b/>
      <w:bCs w:val="0"/>
      <w:sz w:val="24"/>
      <w:u w:val="thick"/>
    </w:rPr>
  </w:style>
  <w:style w:type="character" w:customStyle="1" w:styleId="red">
    <w:name w:val="red"/>
    <w:basedOn w:val="DefaultParagraphFont"/>
    <w:rsid w:val="00EE0480"/>
  </w:style>
  <w:style w:type="character" w:customStyle="1" w:styleId="at">
    <w:name w:val="at"/>
    <w:rsid w:val="00EE0480"/>
  </w:style>
  <w:style w:type="character" w:customStyle="1" w:styleId="org">
    <w:name w:val="org"/>
    <w:rsid w:val="00EE0480"/>
  </w:style>
  <w:style w:type="character" w:customStyle="1" w:styleId="pnumber">
    <w:name w:val="pnumber"/>
    <w:rsid w:val="00EE0480"/>
  </w:style>
  <w:style w:type="character" w:customStyle="1" w:styleId="ital">
    <w:name w:val="ital"/>
    <w:rsid w:val="00EE0480"/>
  </w:style>
  <w:style w:type="character" w:customStyle="1" w:styleId="orgdiv">
    <w:name w:val="orgdiv"/>
    <w:rsid w:val="00EE0480"/>
  </w:style>
  <w:style w:type="character" w:customStyle="1" w:styleId="orgname">
    <w:name w:val="orgname"/>
    <w:rsid w:val="00EE0480"/>
  </w:style>
  <w:style w:type="character" w:customStyle="1" w:styleId="city">
    <w:name w:val="city"/>
    <w:rsid w:val="00EE0480"/>
  </w:style>
  <w:style w:type="character" w:customStyle="1" w:styleId="state">
    <w:name w:val="state"/>
    <w:rsid w:val="00EE0480"/>
  </w:style>
  <w:style w:type="character" w:customStyle="1" w:styleId="country">
    <w:name w:val="country"/>
    <w:rsid w:val="00EE0480"/>
  </w:style>
  <w:style w:type="character" w:customStyle="1" w:styleId="articletitle">
    <w:name w:val="articletitle"/>
    <w:rsid w:val="00EE0480"/>
    <w:rPr>
      <w:rFonts w:ascii="Times New Roman" w:hAnsi="Times New Roman" w:cs="Times New Roman" w:hint="default"/>
    </w:rPr>
  </w:style>
  <w:style w:type="character" w:customStyle="1" w:styleId="6pointChar">
    <w:name w:val="6 point Char"/>
    <w:rsid w:val="00EE0480"/>
    <w:rPr>
      <w:rFonts w:ascii="Times New Roman" w:hAnsi="Times New Roman" w:cs="Times New Roman" w:hint="default"/>
      <w:sz w:val="12"/>
      <w:lang w:val="en-US" w:eastAsia="en-US"/>
    </w:rPr>
  </w:style>
  <w:style w:type="character" w:customStyle="1" w:styleId="StyleThickunderline">
    <w:name w:val="Style Thick underline"/>
    <w:qFormat/>
    <w:rsid w:val="00EE0480"/>
    <w:rPr>
      <w:u w:val="thick"/>
    </w:rPr>
  </w:style>
  <w:style w:type="character" w:customStyle="1" w:styleId="Box0">
    <w:name w:val="Box!"/>
    <w:uiPriority w:val="1"/>
    <w:rsid w:val="00EE0480"/>
    <w:rPr>
      <w:rFonts w:ascii="Garamond" w:hAnsi="Garamond" w:hint="default"/>
      <w:sz w:val="24"/>
      <w:u w:val="single"/>
      <w:bdr w:val="single" w:sz="4" w:space="0" w:color="auto" w:frame="1"/>
    </w:rPr>
  </w:style>
  <w:style w:type="character" w:customStyle="1" w:styleId="citechar">
    <w:name w:val="citechar"/>
    <w:basedOn w:val="DefaultParagraphFont"/>
    <w:rsid w:val="00EE0480"/>
  </w:style>
  <w:style w:type="character" w:customStyle="1" w:styleId="underlinechar2">
    <w:name w:val="underlinechar"/>
    <w:basedOn w:val="DefaultParagraphFont"/>
    <w:rsid w:val="00EE0480"/>
  </w:style>
  <w:style w:type="character" w:customStyle="1" w:styleId="CardUnderlineChar">
    <w:name w:val="Card Underline Char"/>
    <w:rsid w:val="00EE0480"/>
    <w:rPr>
      <w:szCs w:val="24"/>
      <w:u w:val="single"/>
      <w:lang w:val="en-US" w:eastAsia="en-US" w:bidi="ar-SA"/>
    </w:rPr>
  </w:style>
  <w:style w:type="character" w:customStyle="1" w:styleId="tagciteChar">
    <w:name w:val="tag/cite Char"/>
    <w:basedOn w:val="DefaultParagraphFont"/>
    <w:rsid w:val="00EE0480"/>
    <w:rPr>
      <w:b/>
      <w:bCs w:val="0"/>
      <w:sz w:val="24"/>
      <w:lang w:val="en-US" w:eastAsia="en-US" w:bidi="ar-SA"/>
    </w:rPr>
  </w:style>
  <w:style w:type="character" w:customStyle="1" w:styleId="8pointChar">
    <w:name w:val="8 point Char"/>
    <w:basedOn w:val="DefaultParagraphFont"/>
    <w:rsid w:val="00EE0480"/>
    <w:rPr>
      <w:sz w:val="16"/>
      <w:lang w:val="en-US" w:eastAsia="en-US" w:bidi="ar-SA"/>
    </w:rPr>
  </w:style>
  <w:style w:type="character" w:customStyle="1" w:styleId="BoldText12pt">
    <w:name w:val="Bold Text 12 pt"/>
    <w:rsid w:val="00EE048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E0480"/>
  </w:style>
  <w:style w:type="table" w:styleId="TableGrid">
    <w:name w:val="Table Grid"/>
    <w:basedOn w:val="TableNormal"/>
    <w:uiPriority w:val="39"/>
    <w:rsid w:val="00EE048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E0480"/>
    <w:rPr>
      <w:b/>
      <w:bCs w:val="0"/>
      <w:sz w:val="24"/>
      <w:lang w:val="en-US" w:eastAsia="en-US" w:bidi="ar-SA"/>
    </w:rPr>
  </w:style>
  <w:style w:type="character" w:customStyle="1" w:styleId="Mention11">
    <w:name w:val="Mention11"/>
    <w:basedOn w:val="DefaultParagraphFont"/>
    <w:uiPriority w:val="99"/>
    <w:semiHidden/>
    <w:unhideWhenUsed/>
    <w:rsid w:val="00EE0480"/>
    <w:rPr>
      <w:color w:val="2B579A"/>
      <w:shd w:val="clear" w:color="auto" w:fill="E6E6E6"/>
    </w:rPr>
  </w:style>
  <w:style w:type="paragraph" w:customStyle="1" w:styleId="Emphasize">
    <w:name w:val="Emphasize"/>
    <w:basedOn w:val="Normal"/>
    <w:uiPriority w:val="7"/>
    <w:qFormat/>
    <w:rsid w:val="00EE04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E048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E0480"/>
  </w:style>
  <w:style w:type="character" w:customStyle="1" w:styleId="Mention2">
    <w:name w:val="Mention2"/>
    <w:basedOn w:val="DefaultParagraphFont"/>
    <w:uiPriority w:val="99"/>
    <w:semiHidden/>
    <w:unhideWhenUsed/>
    <w:rsid w:val="00EE0480"/>
    <w:rPr>
      <w:color w:val="2B579A"/>
      <w:shd w:val="clear" w:color="auto" w:fill="E6E6E6"/>
    </w:rPr>
  </w:style>
  <w:style w:type="paragraph" w:customStyle="1" w:styleId="FlashTag">
    <w:name w:val="FlashTag"/>
    <w:basedOn w:val="Normal"/>
    <w:link w:val="FlashTagChar"/>
    <w:autoRedefine/>
    <w:uiPriority w:val="4"/>
    <w:qFormat/>
    <w:rsid w:val="00EE0480"/>
    <w:rPr>
      <w:rFonts w:asciiTheme="majorHAnsi" w:hAnsiTheme="majorHAnsi"/>
      <w:b/>
      <w:sz w:val="28"/>
    </w:rPr>
  </w:style>
  <w:style w:type="character" w:customStyle="1" w:styleId="FlashTagChar">
    <w:name w:val="FlashTag Char"/>
    <w:basedOn w:val="DefaultParagraphFont"/>
    <w:link w:val="FlashTag"/>
    <w:uiPriority w:val="4"/>
    <w:rsid w:val="00EE0480"/>
    <w:rPr>
      <w:rFonts w:asciiTheme="majorHAnsi" w:hAnsiTheme="majorHAnsi"/>
      <w:b/>
      <w:sz w:val="28"/>
    </w:rPr>
  </w:style>
  <w:style w:type="paragraph" w:customStyle="1" w:styleId="Warrant">
    <w:name w:val="Warrant"/>
    <w:link w:val="WarrantChar"/>
    <w:autoRedefine/>
    <w:uiPriority w:val="4"/>
    <w:qFormat/>
    <w:rsid w:val="00EE048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E0480"/>
  </w:style>
  <w:style w:type="character" w:customStyle="1" w:styleId="m3965771245576658108gmail-styleunderline">
    <w:name w:val="m_3965771245576658108gmail-styleunderline"/>
    <w:basedOn w:val="DefaultParagraphFont"/>
    <w:rsid w:val="00EE0480"/>
  </w:style>
  <w:style w:type="paragraph" w:customStyle="1" w:styleId="Header1">
    <w:name w:val="Header1"/>
    <w:aliases w:val="Header Char Char,Header Char Char Char Char Char Char Char Cha,Header Char2,Header Char1 Char,Char Char Char Cha"/>
    <w:basedOn w:val="Normal"/>
    <w:qFormat/>
    <w:rsid w:val="00EE0480"/>
    <w:pPr>
      <w:tabs>
        <w:tab w:val="center" w:pos="4680"/>
        <w:tab w:val="right" w:pos="9360"/>
      </w:tabs>
    </w:pPr>
  </w:style>
  <w:style w:type="character" w:customStyle="1" w:styleId="EndnoteTextChar">
    <w:name w:val="Endnote Text Char"/>
    <w:basedOn w:val="DefaultParagraphFont"/>
    <w:link w:val="EndnoteText"/>
    <w:locked/>
    <w:rsid w:val="00EE0480"/>
    <w:rPr>
      <w:rFonts w:ascii="Georgia" w:eastAsia="Times New Roman" w:hAnsi="Georgia"/>
      <w:szCs w:val="20"/>
    </w:rPr>
  </w:style>
  <w:style w:type="paragraph" w:styleId="EndnoteText">
    <w:name w:val="endnote text"/>
    <w:basedOn w:val="Normal"/>
    <w:link w:val="EndnoteTextChar"/>
    <w:unhideWhenUsed/>
    <w:rsid w:val="00EE0480"/>
    <w:rPr>
      <w:rFonts w:ascii="Georgia" w:eastAsia="Times New Roman" w:hAnsi="Georgia"/>
      <w:sz w:val="24"/>
      <w:szCs w:val="20"/>
    </w:rPr>
  </w:style>
  <w:style w:type="character" w:customStyle="1" w:styleId="EndnoteTextChar1">
    <w:name w:val="Endnote Text Char1"/>
    <w:basedOn w:val="DefaultParagraphFont"/>
    <w:semiHidden/>
    <w:rsid w:val="00EE0480"/>
    <w:rPr>
      <w:rFonts w:ascii="Calibri" w:hAnsi="Calibri"/>
      <w:sz w:val="20"/>
      <w:szCs w:val="20"/>
    </w:rPr>
  </w:style>
  <w:style w:type="character" w:customStyle="1" w:styleId="DateChar">
    <w:name w:val="Date Char"/>
    <w:aliases w:val="date Char"/>
    <w:basedOn w:val="DefaultParagraphFont"/>
    <w:link w:val="Date"/>
    <w:uiPriority w:val="99"/>
    <w:locked/>
    <w:rsid w:val="00EE0480"/>
    <w:rPr>
      <w:rFonts w:ascii="Georgia" w:eastAsia="Times New Roman" w:hAnsi="Georgia"/>
    </w:rPr>
  </w:style>
  <w:style w:type="paragraph" w:styleId="Date">
    <w:name w:val="Date"/>
    <w:aliases w:val="date"/>
    <w:basedOn w:val="Normal"/>
    <w:next w:val="Normal"/>
    <w:link w:val="DateChar"/>
    <w:uiPriority w:val="99"/>
    <w:unhideWhenUsed/>
    <w:rsid w:val="00EE0480"/>
    <w:rPr>
      <w:rFonts w:ascii="Georgia" w:eastAsia="Times New Roman" w:hAnsi="Georgia"/>
      <w:sz w:val="24"/>
    </w:rPr>
  </w:style>
  <w:style w:type="character" w:customStyle="1" w:styleId="DateChar1">
    <w:name w:val="Date Char1"/>
    <w:basedOn w:val="DefaultParagraphFont"/>
    <w:uiPriority w:val="99"/>
    <w:semiHidden/>
    <w:rsid w:val="00EE0480"/>
    <w:rPr>
      <w:rFonts w:ascii="Calibri" w:hAnsi="Calibri"/>
      <w:sz w:val="22"/>
    </w:rPr>
  </w:style>
  <w:style w:type="character" w:customStyle="1" w:styleId="BodyTextFirstIndentChar">
    <w:name w:val="Body Text First Indent Char"/>
    <w:basedOn w:val="BodyTextChar"/>
    <w:link w:val="BodyTextFirstIndent"/>
    <w:locked/>
    <w:rsid w:val="00EE048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EE048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E0480"/>
    <w:rPr>
      <w:rFonts w:ascii="Arial" w:hAnsi="Arial" w:cs="Arial"/>
      <w:spacing w:val="-8"/>
      <w:sz w:val="22"/>
    </w:rPr>
  </w:style>
  <w:style w:type="character" w:customStyle="1" w:styleId="BodyTextIndent2Char1">
    <w:name w:val="Body Text Indent 2 Char1"/>
    <w:basedOn w:val="DefaultParagraphFont"/>
    <w:semiHidden/>
    <w:rsid w:val="00EE0480"/>
    <w:rPr>
      <w:rFonts w:ascii="Calibri" w:hAnsi="Calibri" w:cs="Calibri"/>
    </w:rPr>
  </w:style>
  <w:style w:type="character" w:customStyle="1" w:styleId="PlainTextChar1">
    <w:name w:val="Plain Text Char1"/>
    <w:basedOn w:val="DefaultParagraphFont"/>
    <w:semiHidden/>
    <w:rsid w:val="00EE0480"/>
    <w:rPr>
      <w:rFonts w:ascii="Consolas" w:hAnsi="Consolas" w:cs="Calibri"/>
      <w:sz w:val="21"/>
      <w:szCs w:val="21"/>
    </w:rPr>
  </w:style>
  <w:style w:type="paragraph" w:customStyle="1" w:styleId="msolistparagraphcxspfirst">
    <w:name w:val="msolistparagraphcxspfirst"/>
    <w:basedOn w:val="Normal"/>
    <w:uiPriority w:val="99"/>
    <w:qFormat/>
    <w:rsid w:val="00EE0480"/>
    <w:pPr>
      <w:spacing w:before="100" w:beforeAutospacing="1" w:after="100" w:afterAutospacing="1"/>
    </w:pPr>
  </w:style>
  <w:style w:type="paragraph" w:customStyle="1" w:styleId="msolistparagraphcxsplast">
    <w:name w:val="msolistparagraphcxsplast"/>
    <w:basedOn w:val="Normal"/>
    <w:uiPriority w:val="99"/>
    <w:qFormat/>
    <w:rsid w:val="00EE0480"/>
    <w:pPr>
      <w:spacing w:before="100" w:beforeAutospacing="1" w:after="100" w:afterAutospacing="1"/>
    </w:pPr>
  </w:style>
  <w:style w:type="character" w:customStyle="1" w:styleId="QuoteChar1">
    <w:name w:val="Quote Char1"/>
    <w:basedOn w:val="DefaultParagraphFont"/>
    <w:uiPriority w:val="29"/>
    <w:rsid w:val="00EE0480"/>
    <w:rPr>
      <w:rFonts w:ascii="Calibri" w:hAnsi="Calibri" w:cs="Calibri"/>
      <w:i/>
      <w:iCs/>
      <w:color w:val="000000" w:themeColor="text1"/>
    </w:rPr>
  </w:style>
  <w:style w:type="paragraph" w:customStyle="1" w:styleId="Heading2-NotBold">
    <w:name w:val="Heading 2 - Not Bold"/>
    <w:basedOn w:val="Heading2"/>
    <w:autoRedefine/>
    <w:uiPriority w:val="99"/>
    <w:qFormat/>
    <w:rsid w:val="00EE048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EE0480"/>
    <w:rPr>
      <w:rFonts w:ascii="Calibri" w:eastAsia="Calibri" w:hAnsi="Calibri"/>
      <w:b/>
      <w:sz w:val="22"/>
    </w:rPr>
  </w:style>
  <w:style w:type="paragraph" w:customStyle="1" w:styleId="Heading2-Bold">
    <w:name w:val="Heading 2 - Bold"/>
    <w:basedOn w:val="Normal"/>
    <w:autoRedefine/>
    <w:uiPriority w:val="99"/>
    <w:qFormat/>
    <w:rsid w:val="00EE0480"/>
    <w:rPr>
      <w:rFonts w:ascii="Garamond" w:eastAsia="Calibri" w:hAnsi="Garamond"/>
      <w:b/>
    </w:rPr>
  </w:style>
  <w:style w:type="paragraph" w:customStyle="1" w:styleId="tag">
    <w:name w:val="%tag"/>
    <w:basedOn w:val="Normal"/>
    <w:next w:val="Normal"/>
    <w:uiPriority w:val="99"/>
    <w:qFormat/>
    <w:rsid w:val="00EE0480"/>
    <w:rPr>
      <w:rFonts w:ascii="Garamond" w:eastAsia="Calibri" w:hAnsi="Garamond"/>
      <w:bCs/>
      <w:sz w:val="18"/>
    </w:rPr>
  </w:style>
  <w:style w:type="character" w:customStyle="1" w:styleId="Style2Char">
    <w:name w:val="Style 2 Char"/>
    <w:link w:val="Style20"/>
    <w:uiPriority w:val="99"/>
    <w:locked/>
    <w:rsid w:val="00EE048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E048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E048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E0480"/>
    <w:rPr>
      <w:rFonts w:ascii="Garamond" w:eastAsia="Times New Roman" w:hAnsi="Garamond"/>
      <w:sz w:val="24"/>
      <w:szCs w:val="20"/>
      <w:u w:val="single"/>
      <w:lang w:val="x-none" w:eastAsia="x-none"/>
    </w:rPr>
  </w:style>
  <w:style w:type="character" w:customStyle="1" w:styleId="textsmallChar0">
    <w:name w:val="textsmall Char"/>
    <w:link w:val="textsmall0"/>
    <w:locked/>
    <w:rsid w:val="00EE0480"/>
    <w:rPr>
      <w:rFonts w:ascii="Georgia" w:eastAsia="Times New Roman" w:hAnsi="Georgia"/>
      <w:sz w:val="18"/>
      <w:szCs w:val="20"/>
      <w:lang w:val="x-none" w:eastAsia="x-none"/>
    </w:rPr>
  </w:style>
  <w:style w:type="paragraph" w:customStyle="1" w:styleId="textsmall0">
    <w:name w:val="textsmall"/>
    <w:basedOn w:val="Normal"/>
    <w:link w:val="textsmallChar0"/>
    <w:qFormat/>
    <w:rsid w:val="00EE048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E048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E048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E0480"/>
    <w:rPr>
      <w:rFonts w:ascii="Arial" w:eastAsia="Times New Roman" w:hAnsi="Arial" w:cs="Arial"/>
      <w:sz w:val="12"/>
    </w:rPr>
  </w:style>
  <w:style w:type="paragraph" w:customStyle="1" w:styleId="Micro">
    <w:name w:val="Micro"/>
    <w:basedOn w:val="Normal"/>
    <w:next w:val="Normal"/>
    <w:link w:val="MicroChar"/>
    <w:qFormat/>
    <w:rsid w:val="00EE0480"/>
    <w:rPr>
      <w:rFonts w:ascii="Arial" w:eastAsia="Times New Roman" w:hAnsi="Arial" w:cs="Arial"/>
      <w:sz w:val="12"/>
    </w:rPr>
  </w:style>
  <w:style w:type="character" w:customStyle="1" w:styleId="CardNotUnderlinedChar1">
    <w:name w:val="Card Not Underlined Char1"/>
    <w:link w:val="CardNotUnderlined"/>
    <w:locked/>
    <w:rsid w:val="00EE0480"/>
    <w:rPr>
      <w:rFonts w:ascii="Bell MT" w:eastAsia="Calibri" w:hAnsi="Bell MT"/>
      <w:szCs w:val="20"/>
    </w:rPr>
  </w:style>
  <w:style w:type="paragraph" w:customStyle="1" w:styleId="CardNotUnderlined">
    <w:name w:val="Card Not Underlined"/>
    <w:basedOn w:val="Normal"/>
    <w:link w:val="CardNotUnderlinedChar1"/>
    <w:autoRedefine/>
    <w:qFormat/>
    <w:rsid w:val="00EE0480"/>
    <w:rPr>
      <w:rFonts w:ascii="Bell MT" w:eastAsia="Calibri" w:hAnsi="Bell MT"/>
      <w:sz w:val="24"/>
      <w:szCs w:val="20"/>
    </w:rPr>
  </w:style>
  <w:style w:type="paragraph" w:customStyle="1" w:styleId="h-lead">
    <w:name w:val="h-lead"/>
    <w:basedOn w:val="Normal"/>
    <w:uiPriority w:val="99"/>
    <w:qFormat/>
    <w:rsid w:val="00EE0480"/>
    <w:pPr>
      <w:spacing w:before="100" w:beforeAutospacing="1" w:after="100" w:afterAutospacing="1"/>
    </w:pPr>
  </w:style>
  <w:style w:type="paragraph" w:customStyle="1" w:styleId="intro">
    <w:name w:val="intro"/>
    <w:basedOn w:val="Normal"/>
    <w:uiPriority w:val="99"/>
    <w:qFormat/>
    <w:rsid w:val="00EE0480"/>
    <w:pPr>
      <w:spacing w:before="100" w:beforeAutospacing="1" w:after="100" w:afterAutospacing="1"/>
    </w:pPr>
  </w:style>
  <w:style w:type="paragraph" w:customStyle="1" w:styleId="body-paragraph">
    <w:name w:val="body-paragraph"/>
    <w:basedOn w:val="Normal"/>
    <w:uiPriority w:val="99"/>
    <w:qFormat/>
    <w:rsid w:val="00EE0480"/>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EE048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E048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E0480"/>
    <w:rPr>
      <w:rFonts w:eastAsia="Calibri"/>
    </w:rPr>
  </w:style>
  <w:style w:type="paragraph" w:customStyle="1" w:styleId="F3-TagAuthor">
    <w:name w:val="F3 - Tag/Author"/>
    <w:basedOn w:val="Normal"/>
    <w:uiPriority w:val="99"/>
    <w:qFormat/>
    <w:rsid w:val="00EE0480"/>
    <w:rPr>
      <w:b/>
    </w:rPr>
  </w:style>
  <w:style w:type="paragraph" w:customStyle="1" w:styleId="F5-UnderlineNormal">
    <w:name w:val="F5 - Underline Normal"/>
    <w:basedOn w:val="Normal"/>
    <w:uiPriority w:val="99"/>
    <w:qFormat/>
    <w:rsid w:val="00EE0480"/>
    <w:rPr>
      <w:rFonts w:eastAsia="Calibri"/>
      <w:u w:val="single"/>
    </w:rPr>
  </w:style>
  <w:style w:type="paragraph" w:customStyle="1" w:styleId="Brief-PrimarySource">
    <w:name w:val="Brief - Primary Source"/>
    <w:basedOn w:val="Normal"/>
    <w:uiPriority w:val="99"/>
    <w:qFormat/>
    <w:rsid w:val="00EE0480"/>
    <w:rPr>
      <w:b/>
      <w:u w:val="single"/>
    </w:rPr>
  </w:style>
  <w:style w:type="paragraph" w:customStyle="1" w:styleId="Brief-Underline">
    <w:name w:val="Brief - Underline"/>
    <w:basedOn w:val="Normal"/>
    <w:uiPriority w:val="99"/>
    <w:qFormat/>
    <w:rsid w:val="00EE0480"/>
    <w:rPr>
      <w:u w:val="single"/>
    </w:rPr>
  </w:style>
  <w:style w:type="paragraph" w:customStyle="1" w:styleId="Brief">
    <w:name w:val="Brief"/>
    <w:basedOn w:val="Brief-PrimarySource"/>
    <w:uiPriority w:val="99"/>
    <w:qFormat/>
    <w:rsid w:val="00EE0480"/>
    <w:rPr>
      <w:b w:val="0"/>
    </w:rPr>
  </w:style>
  <w:style w:type="paragraph" w:customStyle="1" w:styleId="CM2">
    <w:name w:val="CM2"/>
    <w:basedOn w:val="Normal"/>
    <w:next w:val="Normal"/>
    <w:uiPriority w:val="99"/>
    <w:qFormat/>
    <w:rsid w:val="00EE0480"/>
    <w:pPr>
      <w:widowControl w:val="0"/>
      <w:autoSpaceDE w:val="0"/>
      <w:autoSpaceDN w:val="0"/>
      <w:adjustRightInd w:val="0"/>
      <w:spacing w:line="553" w:lineRule="atLeast"/>
    </w:pPr>
  </w:style>
  <w:style w:type="paragraph" w:customStyle="1" w:styleId="CM9">
    <w:name w:val="CM9"/>
    <w:basedOn w:val="Normal"/>
    <w:next w:val="Normal"/>
    <w:uiPriority w:val="99"/>
    <w:qFormat/>
    <w:rsid w:val="00EE0480"/>
    <w:pPr>
      <w:widowControl w:val="0"/>
      <w:autoSpaceDE w:val="0"/>
      <w:autoSpaceDN w:val="0"/>
      <w:adjustRightInd w:val="0"/>
      <w:spacing w:line="553" w:lineRule="atLeast"/>
    </w:pPr>
  </w:style>
  <w:style w:type="paragraph" w:customStyle="1" w:styleId="CM4">
    <w:name w:val="CM4"/>
    <w:basedOn w:val="Normal"/>
    <w:next w:val="Normal"/>
    <w:uiPriority w:val="99"/>
    <w:qFormat/>
    <w:rsid w:val="00EE0480"/>
    <w:pPr>
      <w:widowControl w:val="0"/>
      <w:autoSpaceDE w:val="0"/>
      <w:autoSpaceDN w:val="0"/>
      <w:adjustRightInd w:val="0"/>
      <w:spacing w:line="553" w:lineRule="atLeast"/>
    </w:pPr>
  </w:style>
  <w:style w:type="paragraph" w:customStyle="1" w:styleId="CM11">
    <w:name w:val="CM11"/>
    <w:basedOn w:val="Normal"/>
    <w:next w:val="Normal"/>
    <w:uiPriority w:val="99"/>
    <w:qFormat/>
    <w:rsid w:val="00EE0480"/>
    <w:pPr>
      <w:widowControl w:val="0"/>
      <w:autoSpaceDE w:val="0"/>
      <w:autoSpaceDN w:val="0"/>
      <w:adjustRightInd w:val="0"/>
      <w:spacing w:line="553" w:lineRule="atLeast"/>
    </w:pPr>
  </w:style>
  <w:style w:type="paragraph" w:customStyle="1" w:styleId="CM16">
    <w:name w:val="CM16"/>
    <w:basedOn w:val="Normal"/>
    <w:next w:val="Normal"/>
    <w:uiPriority w:val="99"/>
    <w:qFormat/>
    <w:rsid w:val="00EE0480"/>
    <w:pPr>
      <w:widowControl w:val="0"/>
      <w:autoSpaceDE w:val="0"/>
      <w:autoSpaceDN w:val="0"/>
      <w:adjustRightInd w:val="0"/>
      <w:spacing w:line="553" w:lineRule="atLeast"/>
    </w:pPr>
  </w:style>
  <w:style w:type="paragraph" w:customStyle="1" w:styleId="CM19">
    <w:name w:val="CM19"/>
    <w:basedOn w:val="Default"/>
    <w:next w:val="Default"/>
    <w:uiPriority w:val="99"/>
    <w:qFormat/>
    <w:rsid w:val="00EE0480"/>
    <w:pPr>
      <w:widowControl w:val="0"/>
      <w:spacing w:line="276" w:lineRule="atLeast"/>
    </w:pPr>
    <w:rPr>
      <w:color w:val="auto"/>
    </w:rPr>
  </w:style>
  <w:style w:type="paragraph" w:customStyle="1" w:styleId="CM34">
    <w:name w:val="CM34"/>
    <w:basedOn w:val="Default"/>
    <w:next w:val="Default"/>
    <w:uiPriority w:val="99"/>
    <w:qFormat/>
    <w:rsid w:val="00EE0480"/>
    <w:pPr>
      <w:widowControl w:val="0"/>
    </w:pPr>
    <w:rPr>
      <w:color w:val="auto"/>
    </w:rPr>
  </w:style>
  <w:style w:type="paragraph" w:customStyle="1" w:styleId="CM56">
    <w:name w:val="CM56"/>
    <w:basedOn w:val="Default"/>
    <w:next w:val="Default"/>
    <w:uiPriority w:val="99"/>
    <w:qFormat/>
    <w:rsid w:val="00EE0480"/>
    <w:pPr>
      <w:widowControl w:val="0"/>
    </w:pPr>
    <w:rPr>
      <w:rFonts w:eastAsia="Calibri"/>
      <w:color w:val="auto"/>
    </w:rPr>
  </w:style>
  <w:style w:type="paragraph" w:customStyle="1" w:styleId="CM58">
    <w:name w:val="CM58"/>
    <w:basedOn w:val="Default"/>
    <w:next w:val="Default"/>
    <w:uiPriority w:val="99"/>
    <w:qFormat/>
    <w:rsid w:val="00EE0480"/>
    <w:pPr>
      <w:widowControl w:val="0"/>
    </w:pPr>
    <w:rPr>
      <w:rFonts w:eastAsia="Calibri"/>
      <w:color w:val="auto"/>
    </w:rPr>
  </w:style>
  <w:style w:type="paragraph" w:customStyle="1" w:styleId="CM57">
    <w:name w:val="CM57"/>
    <w:basedOn w:val="Default"/>
    <w:next w:val="Default"/>
    <w:uiPriority w:val="99"/>
    <w:qFormat/>
    <w:rsid w:val="00EE0480"/>
    <w:pPr>
      <w:widowControl w:val="0"/>
    </w:pPr>
    <w:rPr>
      <w:rFonts w:eastAsia="Calibri"/>
      <w:color w:val="auto"/>
    </w:rPr>
  </w:style>
  <w:style w:type="paragraph" w:customStyle="1" w:styleId="CM1">
    <w:name w:val="CM1"/>
    <w:basedOn w:val="Default"/>
    <w:next w:val="Default"/>
    <w:uiPriority w:val="99"/>
    <w:qFormat/>
    <w:rsid w:val="00EE0480"/>
    <w:pPr>
      <w:widowControl w:val="0"/>
    </w:pPr>
    <w:rPr>
      <w:rFonts w:eastAsia="Calibri"/>
      <w:color w:val="auto"/>
    </w:rPr>
  </w:style>
  <w:style w:type="paragraph" w:customStyle="1" w:styleId="CM49">
    <w:name w:val="CM49"/>
    <w:basedOn w:val="Default"/>
    <w:next w:val="Default"/>
    <w:uiPriority w:val="99"/>
    <w:qFormat/>
    <w:rsid w:val="00EE0480"/>
    <w:pPr>
      <w:widowControl w:val="0"/>
    </w:pPr>
    <w:rPr>
      <w:rFonts w:eastAsia="Calibri"/>
      <w:color w:val="auto"/>
    </w:rPr>
  </w:style>
  <w:style w:type="paragraph" w:customStyle="1" w:styleId="CM41">
    <w:name w:val="CM41"/>
    <w:basedOn w:val="Default"/>
    <w:next w:val="Default"/>
    <w:uiPriority w:val="99"/>
    <w:qFormat/>
    <w:rsid w:val="00EE0480"/>
    <w:pPr>
      <w:widowControl w:val="0"/>
    </w:pPr>
    <w:rPr>
      <w:rFonts w:eastAsia="Calibri"/>
      <w:color w:val="auto"/>
    </w:rPr>
  </w:style>
  <w:style w:type="paragraph" w:customStyle="1" w:styleId="3rdOrderPara">
    <w:name w:val="3rd Order Para"/>
    <w:basedOn w:val="Default"/>
    <w:next w:val="Default"/>
    <w:uiPriority w:val="99"/>
    <w:qFormat/>
    <w:rsid w:val="00EE0480"/>
    <w:pPr>
      <w:widowControl w:val="0"/>
    </w:pPr>
    <w:rPr>
      <w:rFonts w:eastAsia="Calibri"/>
      <w:color w:val="auto"/>
    </w:rPr>
  </w:style>
  <w:style w:type="paragraph" w:customStyle="1" w:styleId="2ndOrderPara">
    <w:name w:val="2nd Order Para"/>
    <w:basedOn w:val="Default"/>
    <w:next w:val="Default"/>
    <w:uiPriority w:val="99"/>
    <w:qFormat/>
    <w:rsid w:val="00EE0480"/>
    <w:pPr>
      <w:widowControl w:val="0"/>
    </w:pPr>
    <w:rPr>
      <w:rFonts w:eastAsia="Calibri"/>
      <w:color w:val="auto"/>
    </w:rPr>
  </w:style>
  <w:style w:type="paragraph" w:customStyle="1" w:styleId="Normal-SIGN2">
    <w:name w:val="Normal-SIGN2"/>
    <w:basedOn w:val="Default"/>
    <w:next w:val="Default"/>
    <w:uiPriority w:val="99"/>
    <w:qFormat/>
    <w:rsid w:val="00EE0480"/>
    <w:pPr>
      <w:widowControl w:val="0"/>
    </w:pPr>
    <w:rPr>
      <w:rFonts w:eastAsia="Calibri"/>
      <w:color w:val="auto"/>
    </w:rPr>
  </w:style>
  <w:style w:type="paragraph" w:customStyle="1" w:styleId="Normal-SIGN1">
    <w:name w:val="Normal-SIGN1"/>
    <w:basedOn w:val="Default"/>
    <w:next w:val="Default"/>
    <w:uiPriority w:val="99"/>
    <w:qFormat/>
    <w:rsid w:val="00EE0480"/>
    <w:pPr>
      <w:widowControl w:val="0"/>
    </w:pPr>
    <w:rPr>
      <w:rFonts w:eastAsia="Calibri"/>
      <w:color w:val="auto"/>
    </w:rPr>
  </w:style>
  <w:style w:type="paragraph" w:customStyle="1" w:styleId="CM3">
    <w:name w:val="CM3"/>
    <w:basedOn w:val="Default"/>
    <w:next w:val="Default"/>
    <w:uiPriority w:val="99"/>
    <w:qFormat/>
    <w:rsid w:val="00EE0480"/>
    <w:pPr>
      <w:widowControl w:val="0"/>
      <w:spacing w:line="553" w:lineRule="atLeast"/>
    </w:pPr>
    <w:rPr>
      <w:rFonts w:eastAsia="Calibri"/>
      <w:color w:val="auto"/>
    </w:rPr>
  </w:style>
  <w:style w:type="paragraph" w:customStyle="1" w:styleId="CM33">
    <w:name w:val="CM33"/>
    <w:basedOn w:val="Default"/>
    <w:next w:val="Default"/>
    <w:uiPriority w:val="99"/>
    <w:qFormat/>
    <w:rsid w:val="00EE0480"/>
    <w:pPr>
      <w:widowControl w:val="0"/>
    </w:pPr>
    <w:rPr>
      <w:rFonts w:eastAsia="Calibri"/>
      <w:color w:val="auto"/>
    </w:rPr>
  </w:style>
  <w:style w:type="paragraph" w:customStyle="1" w:styleId="CM37">
    <w:name w:val="CM37"/>
    <w:basedOn w:val="Default"/>
    <w:next w:val="Default"/>
    <w:uiPriority w:val="99"/>
    <w:qFormat/>
    <w:rsid w:val="00EE0480"/>
    <w:pPr>
      <w:widowControl w:val="0"/>
    </w:pPr>
    <w:rPr>
      <w:rFonts w:eastAsia="Calibri"/>
      <w:color w:val="auto"/>
    </w:rPr>
  </w:style>
  <w:style w:type="paragraph" w:customStyle="1" w:styleId="CM7">
    <w:name w:val="CM7"/>
    <w:basedOn w:val="Default"/>
    <w:next w:val="Default"/>
    <w:uiPriority w:val="99"/>
    <w:qFormat/>
    <w:rsid w:val="00EE048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EE0480"/>
    <w:rPr>
      <w:sz w:val="14"/>
      <w:szCs w:val="20"/>
    </w:rPr>
  </w:style>
  <w:style w:type="paragraph" w:customStyle="1" w:styleId="Brief-Card">
    <w:name w:val="Brief - Card"/>
    <w:basedOn w:val="Normal"/>
    <w:uiPriority w:val="99"/>
    <w:qFormat/>
    <w:rsid w:val="00EE0480"/>
  </w:style>
  <w:style w:type="paragraph" w:customStyle="1" w:styleId="Pa2">
    <w:name w:val="Pa2"/>
    <w:basedOn w:val="Default"/>
    <w:next w:val="Default"/>
    <w:uiPriority w:val="99"/>
    <w:qFormat/>
    <w:rsid w:val="00EE048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E0480"/>
    <w:pPr>
      <w:widowControl w:val="0"/>
      <w:autoSpaceDE w:val="0"/>
      <w:autoSpaceDN w:val="0"/>
      <w:adjustRightInd w:val="0"/>
    </w:pPr>
  </w:style>
  <w:style w:type="paragraph" w:customStyle="1" w:styleId="Normal10">
    <w:name w:val="Normal+1"/>
    <w:basedOn w:val="Normal"/>
    <w:next w:val="Normal"/>
    <w:uiPriority w:val="99"/>
    <w:qFormat/>
    <w:rsid w:val="00EE0480"/>
    <w:pPr>
      <w:widowControl w:val="0"/>
      <w:autoSpaceDE w:val="0"/>
      <w:autoSpaceDN w:val="0"/>
      <w:adjustRightInd w:val="0"/>
    </w:pPr>
  </w:style>
  <w:style w:type="paragraph" w:customStyle="1" w:styleId="Heading23">
    <w:name w:val="Heading 2+3"/>
    <w:basedOn w:val="Normal"/>
    <w:next w:val="Normal"/>
    <w:uiPriority w:val="99"/>
    <w:qFormat/>
    <w:rsid w:val="00EE0480"/>
    <w:pPr>
      <w:widowControl w:val="0"/>
      <w:autoSpaceDE w:val="0"/>
      <w:autoSpaceDN w:val="0"/>
      <w:adjustRightInd w:val="0"/>
    </w:pPr>
  </w:style>
  <w:style w:type="paragraph" w:customStyle="1" w:styleId="Normal5">
    <w:name w:val="Normal+5"/>
    <w:basedOn w:val="Default"/>
    <w:next w:val="Default"/>
    <w:uiPriority w:val="99"/>
    <w:qFormat/>
    <w:rsid w:val="00EE0480"/>
    <w:pPr>
      <w:widowControl w:val="0"/>
    </w:pPr>
    <w:rPr>
      <w:rFonts w:ascii="Arial Black" w:hAnsi="Arial Black"/>
      <w:color w:val="auto"/>
    </w:rPr>
  </w:style>
  <w:style w:type="paragraph" w:customStyle="1" w:styleId="Cover1">
    <w:name w:val="Cover 1"/>
    <w:basedOn w:val="Normal"/>
    <w:next w:val="Normal"/>
    <w:uiPriority w:val="99"/>
    <w:qFormat/>
    <w:rsid w:val="00EE0480"/>
    <w:pPr>
      <w:widowControl w:val="0"/>
      <w:autoSpaceDE w:val="0"/>
      <w:autoSpaceDN w:val="0"/>
      <w:adjustRightInd w:val="0"/>
    </w:pPr>
  </w:style>
  <w:style w:type="paragraph" w:customStyle="1" w:styleId="Cover2">
    <w:name w:val="Cover 2"/>
    <w:basedOn w:val="Normal"/>
    <w:next w:val="Normal"/>
    <w:uiPriority w:val="99"/>
    <w:qFormat/>
    <w:rsid w:val="00EE0480"/>
    <w:pPr>
      <w:widowControl w:val="0"/>
      <w:autoSpaceDE w:val="0"/>
      <w:autoSpaceDN w:val="0"/>
      <w:adjustRightInd w:val="0"/>
    </w:pPr>
  </w:style>
  <w:style w:type="paragraph" w:customStyle="1" w:styleId="ReportDate">
    <w:name w:val="ReportDate"/>
    <w:basedOn w:val="Default"/>
    <w:next w:val="Default"/>
    <w:uiPriority w:val="99"/>
    <w:qFormat/>
    <w:rsid w:val="00EE0480"/>
    <w:pPr>
      <w:widowControl w:val="0"/>
    </w:pPr>
    <w:rPr>
      <w:color w:val="auto"/>
    </w:rPr>
  </w:style>
  <w:style w:type="paragraph" w:customStyle="1" w:styleId="Pa11">
    <w:name w:val="Pa11"/>
    <w:basedOn w:val="Normal"/>
    <w:next w:val="Normal"/>
    <w:uiPriority w:val="99"/>
    <w:qFormat/>
    <w:rsid w:val="00EE0480"/>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EE0480"/>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EE048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EE0480"/>
    <w:pPr>
      <w:widowControl w:val="0"/>
    </w:pPr>
    <w:rPr>
      <w:rFonts w:eastAsia="Calibri"/>
      <w:color w:val="auto"/>
    </w:rPr>
  </w:style>
  <w:style w:type="paragraph" w:customStyle="1" w:styleId="CM5">
    <w:name w:val="CM5"/>
    <w:basedOn w:val="Default"/>
    <w:next w:val="Default"/>
    <w:uiPriority w:val="99"/>
    <w:qFormat/>
    <w:rsid w:val="00EE0480"/>
    <w:pPr>
      <w:widowControl w:val="0"/>
      <w:spacing w:line="553" w:lineRule="atLeast"/>
    </w:pPr>
    <w:rPr>
      <w:rFonts w:eastAsia="Calibri"/>
      <w:color w:val="auto"/>
    </w:rPr>
  </w:style>
  <w:style w:type="paragraph" w:customStyle="1" w:styleId="CM28">
    <w:name w:val="CM28"/>
    <w:basedOn w:val="Default"/>
    <w:next w:val="Default"/>
    <w:uiPriority w:val="99"/>
    <w:qFormat/>
    <w:rsid w:val="00EE0480"/>
    <w:pPr>
      <w:widowControl w:val="0"/>
    </w:pPr>
    <w:rPr>
      <w:rFonts w:eastAsia="Calibri"/>
      <w:color w:val="auto"/>
    </w:rPr>
  </w:style>
  <w:style w:type="paragraph" w:customStyle="1" w:styleId="CM8">
    <w:name w:val="CM8"/>
    <w:basedOn w:val="Default"/>
    <w:next w:val="Default"/>
    <w:uiPriority w:val="99"/>
    <w:qFormat/>
    <w:rsid w:val="00EE0480"/>
    <w:pPr>
      <w:widowControl w:val="0"/>
    </w:pPr>
    <w:rPr>
      <w:rFonts w:eastAsia="Calibri"/>
      <w:color w:val="auto"/>
    </w:rPr>
  </w:style>
  <w:style w:type="paragraph" w:customStyle="1" w:styleId="CM6">
    <w:name w:val="CM6"/>
    <w:basedOn w:val="Default"/>
    <w:next w:val="Default"/>
    <w:uiPriority w:val="99"/>
    <w:qFormat/>
    <w:rsid w:val="00EE0480"/>
    <w:pPr>
      <w:widowControl w:val="0"/>
      <w:spacing w:line="553" w:lineRule="atLeast"/>
    </w:pPr>
    <w:rPr>
      <w:rFonts w:eastAsia="Calibri"/>
      <w:color w:val="auto"/>
    </w:rPr>
  </w:style>
  <w:style w:type="paragraph" w:customStyle="1" w:styleId="CM22">
    <w:name w:val="CM22"/>
    <w:basedOn w:val="Default"/>
    <w:next w:val="Default"/>
    <w:uiPriority w:val="99"/>
    <w:qFormat/>
    <w:rsid w:val="00EE0480"/>
    <w:pPr>
      <w:widowControl w:val="0"/>
    </w:pPr>
    <w:rPr>
      <w:rFonts w:eastAsia="Calibri"/>
      <w:color w:val="auto"/>
    </w:rPr>
  </w:style>
  <w:style w:type="paragraph" w:customStyle="1" w:styleId="DoubleUnderlined">
    <w:name w:val="Double Underlined"/>
    <w:basedOn w:val="Heading2"/>
    <w:autoRedefine/>
    <w:uiPriority w:val="99"/>
    <w:qFormat/>
    <w:rsid w:val="00EE048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E048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EE0480"/>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EE0480"/>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EE0480"/>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EE048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E0480"/>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EE0480"/>
    <w:pPr>
      <w:spacing w:after="120" w:line="225" w:lineRule="atLeast"/>
      <w:ind w:right="180"/>
    </w:pPr>
    <w:rPr>
      <w:color w:val="5177C5"/>
      <w:szCs w:val="20"/>
    </w:rPr>
  </w:style>
  <w:style w:type="paragraph" w:customStyle="1" w:styleId="StyleHeading110pt">
    <w:name w:val="Style Heading 1 + 10 pt"/>
    <w:basedOn w:val="Heading1"/>
    <w:uiPriority w:val="99"/>
    <w:qFormat/>
    <w:rsid w:val="00EE048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EE0480"/>
  </w:style>
  <w:style w:type="paragraph" w:customStyle="1" w:styleId="StyleUnderliningTimesNewRomanBoldNounderlineKernat16">
    <w:name w:val="Style Underlining + Times New Roman Bold No underline Kern at 16..."/>
    <w:basedOn w:val="Normal"/>
    <w:uiPriority w:val="99"/>
    <w:qFormat/>
    <w:rsid w:val="00EE0480"/>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E0480"/>
    <w:rPr>
      <w:b/>
      <w:bCs/>
      <w:kern w:val="32"/>
      <w:sz w:val="32"/>
      <w:szCs w:val="32"/>
    </w:rPr>
  </w:style>
  <w:style w:type="paragraph" w:customStyle="1" w:styleId="StyleBoldUnderliningKernat16pt">
    <w:name w:val="Style Bold Underlining + Kern at 16 pt"/>
    <w:uiPriority w:val="99"/>
    <w:qFormat/>
    <w:rsid w:val="00EE048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E0480"/>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EE0480"/>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EE0480"/>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E0480"/>
    <w:pPr>
      <w:ind w:left="400"/>
    </w:pPr>
    <w:rPr>
      <w:szCs w:val="20"/>
    </w:rPr>
  </w:style>
  <w:style w:type="paragraph" w:customStyle="1" w:styleId="Paste">
    <w:name w:val="Paste"/>
    <w:basedOn w:val="Normal"/>
    <w:uiPriority w:val="99"/>
    <w:qFormat/>
    <w:rsid w:val="00EE0480"/>
    <w:rPr>
      <w:rFonts w:ascii="Arial Narrow" w:hAnsi="Arial Narrow"/>
      <w:szCs w:val="20"/>
      <w:lang w:val="x-none" w:eastAsia="x-none"/>
    </w:rPr>
  </w:style>
  <w:style w:type="character" w:customStyle="1" w:styleId="UnderlineStyleChar">
    <w:name w:val="Underline Style Char"/>
    <w:link w:val="UnderlineStyle0"/>
    <w:locked/>
    <w:rsid w:val="00EE0480"/>
    <w:rPr>
      <w:rFonts w:ascii="Georgia" w:eastAsia="Times New Roman" w:hAnsi="Georgia"/>
      <w:b/>
      <w:u w:val="single"/>
    </w:rPr>
  </w:style>
  <w:style w:type="paragraph" w:customStyle="1" w:styleId="UnderlineStyle0">
    <w:name w:val="Underline Style"/>
    <w:basedOn w:val="Normal"/>
    <w:link w:val="UnderlineStyleChar"/>
    <w:qFormat/>
    <w:rsid w:val="00EE0480"/>
    <w:rPr>
      <w:rFonts w:ascii="Georgia" w:eastAsia="Times New Roman" w:hAnsi="Georgia"/>
      <w:b/>
      <w:sz w:val="24"/>
      <w:u w:val="single"/>
    </w:rPr>
  </w:style>
  <w:style w:type="paragraph" w:customStyle="1" w:styleId="Normalization">
    <w:name w:val="Normalization"/>
    <w:basedOn w:val="Normal"/>
    <w:uiPriority w:val="99"/>
    <w:qFormat/>
    <w:rsid w:val="00EE0480"/>
    <w:rPr>
      <w:sz w:val="18"/>
    </w:rPr>
  </w:style>
  <w:style w:type="paragraph" w:customStyle="1" w:styleId="BreifTitle">
    <w:name w:val="Breif Title"/>
    <w:basedOn w:val="Normal"/>
    <w:autoRedefine/>
    <w:uiPriority w:val="99"/>
    <w:qFormat/>
    <w:rsid w:val="00EE0480"/>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EE0480"/>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EE048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E0480"/>
    <w:rPr>
      <w:color w:val="333333"/>
    </w:rPr>
  </w:style>
  <w:style w:type="paragraph" w:customStyle="1" w:styleId="StyleTagandCiteFranklinGothicDemi">
    <w:name w:val="Style Tag and Cite + Franklin Gothic Demi"/>
    <w:basedOn w:val="Normal"/>
    <w:autoRedefine/>
    <w:uiPriority w:val="99"/>
    <w:qFormat/>
    <w:rsid w:val="00EE0480"/>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EE0480"/>
    <w:rPr>
      <w:bCs/>
    </w:rPr>
  </w:style>
  <w:style w:type="paragraph" w:customStyle="1" w:styleId="tagCharCharCharCharCharCharChar">
    <w:name w:val="tag Char Char Char Char Char Char Char"/>
    <w:basedOn w:val="Normal"/>
    <w:uiPriority w:val="99"/>
    <w:qFormat/>
    <w:rsid w:val="00EE0480"/>
    <w:rPr>
      <w:b/>
      <w:szCs w:val="20"/>
    </w:rPr>
  </w:style>
  <w:style w:type="paragraph" w:customStyle="1" w:styleId="title-bold-medium">
    <w:name w:val="title-bold-medium"/>
    <w:basedOn w:val="Normal"/>
    <w:uiPriority w:val="99"/>
    <w:qFormat/>
    <w:rsid w:val="00EE048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E0480"/>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EE0480"/>
    <w:rPr>
      <w:rFonts w:ascii="Arial Narrow" w:hAnsi="Arial Narrow"/>
      <w:b/>
    </w:rPr>
  </w:style>
  <w:style w:type="paragraph" w:customStyle="1" w:styleId="BLOCKTITLE1">
    <w:name w:val="BLOCK TITLE"/>
    <w:basedOn w:val="Heading1"/>
    <w:uiPriority w:val="99"/>
    <w:qFormat/>
    <w:rsid w:val="00EE048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EE0480"/>
    <w:pPr>
      <w:widowControl w:val="0"/>
      <w:autoSpaceDE w:val="0"/>
      <w:autoSpaceDN w:val="0"/>
      <w:adjustRightInd w:val="0"/>
    </w:pPr>
    <w:rPr>
      <w:szCs w:val="20"/>
    </w:rPr>
  </w:style>
  <w:style w:type="paragraph" w:customStyle="1" w:styleId="BriefTitle1">
    <w:name w:val="Brief Title 1"/>
    <w:basedOn w:val="Normal"/>
    <w:uiPriority w:val="99"/>
    <w:qFormat/>
    <w:rsid w:val="00EE0480"/>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EE0480"/>
    <w:pPr>
      <w:widowControl w:val="0"/>
      <w:autoSpaceDE w:val="0"/>
      <w:autoSpaceDN w:val="0"/>
      <w:adjustRightInd w:val="0"/>
    </w:pPr>
    <w:rPr>
      <w:b/>
      <w:szCs w:val="20"/>
    </w:rPr>
  </w:style>
  <w:style w:type="paragraph" w:customStyle="1" w:styleId="ShellTitles">
    <w:name w:val="ShellTitles"/>
    <w:basedOn w:val="Normal"/>
    <w:uiPriority w:val="99"/>
    <w:qFormat/>
    <w:rsid w:val="00EE0480"/>
    <w:pPr>
      <w:widowControl w:val="0"/>
      <w:autoSpaceDE w:val="0"/>
      <w:autoSpaceDN w:val="0"/>
      <w:adjustRightInd w:val="0"/>
    </w:pPr>
    <w:rPr>
      <w:b/>
      <w:szCs w:val="20"/>
    </w:rPr>
  </w:style>
  <w:style w:type="paragraph" w:customStyle="1" w:styleId="maintext">
    <w:name w:val="maintext"/>
    <w:basedOn w:val="Normal"/>
    <w:uiPriority w:val="99"/>
    <w:qFormat/>
    <w:rsid w:val="00EE0480"/>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EE0480"/>
    <w:pPr>
      <w:spacing w:before="100" w:beforeAutospacing="1" w:after="100" w:afterAutospacing="1"/>
    </w:pPr>
  </w:style>
  <w:style w:type="paragraph" w:customStyle="1" w:styleId="ToRead">
    <w:name w:val="To Read"/>
    <w:basedOn w:val="Normal"/>
    <w:uiPriority w:val="99"/>
    <w:qFormat/>
    <w:rsid w:val="00EE0480"/>
    <w:pPr>
      <w:ind w:left="720"/>
    </w:pPr>
    <w:rPr>
      <w:rFonts w:ascii="Verdana" w:hAnsi="Verdana"/>
      <w:b/>
      <w:u w:val="single"/>
    </w:rPr>
  </w:style>
  <w:style w:type="paragraph" w:customStyle="1" w:styleId="Style1">
    <w:name w:val="Style 1"/>
    <w:basedOn w:val="Normal"/>
    <w:uiPriority w:val="99"/>
    <w:qFormat/>
    <w:rsid w:val="00EE0480"/>
    <w:pPr>
      <w:widowControl w:val="0"/>
      <w:ind w:firstLine="216"/>
    </w:pPr>
    <w:rPr>
      <w:noProof/>
      <w:color w:val="000000"/>
      <w:szCs w:val="20"/>
    </w:rPr>
  </w:style>
  <w:style w:type="paragraph" w:customStyle="1" w:styleId="Style40">
    <w:name w:val="Style 4"/>
    <w:basedOn w:val="Normal"/>
    <w:uiPriority w:val="99"/>
    <w:qFormat/>
    <w:rsid w:val="00EE0480"/>
    <w:pPr>
      <w:widowControl w:val="0"/>
      <w:tabs>
        <w:tab w:val="left" w:pos="6876"/>
      </w:tabs>
      <w:ind w:left="3744"/>
    </w:pPr>
    <w:rPr>
      <w:noProof/>
      <w:color w:val="000000"/>
      <w:szCs w:val="20"/>
    </w:rPr>
  </w:style>
  <w:style w:type="paragraph" w:customStyle="1" w:styleId="listlevel1">
    <w:name w:val="list level 1"/>
    <w:basedOn w:val="Normal"/>
    <w:uiPriority w:val="99"/>
    <w:qFormat/>
    <w:rsid w:val="00EE0480"/>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EE0480"/>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EE0480"/>
    <w:pPr>
      <w:ind w:left="1660"/>
    </w:pPr>
  </w:style>
  <w:style w:type="paragraph" w:customStyle="1" w:styleId="PageNumber1">
    <w:name w:val="Page Number1"/>
    <w:basedOn w:val="Normal"/>
    <w:next w:val="Normal"/>
    <w:uiPriority w:val="99"/>
    <w:qFormat/>
    <w:rsid w:val="00EE0480"/>
  </w:style>
  <w:style w:type="paragraph" w:customStyle="1" w:styleId="Card1">
    <w:name w:val="Card1"/>
    <w:uiPriority w:val="99"/>
    <w:qFormat/>
    <w:rsid w:val="00EE048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E048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EE0480"/>
    <w:pPr>
      <w:ind w:left="288" w:right="288"/>
    </w:pPr>
  </w:style>
  <w:style w:type="paragraph" w:customStyle="1" w:styleId="CaseListNormal">
    <w:name w:val="Case List Normal"/>
    <w:basedOn w:val="Normal"/>
    <w:uiPriority w:val="99"/>
    <w:qFormat/>
    <w:rsid w:val="00EE0480"/>
    <w:rPr>
      <w:rFonts w:ascii="Times" w:hAnsi="Times"/>
      <w:szCs w:val="26"/>
    </w:rPr>
  </w:style>
  <w:style w:type="paragraph" w:customStyle="1" w:styleId="Body">
    <w:name w:val="Body"/>
    <w:basedOn w:val="Normal"/>
    <w:qFormat/>
    <w:rsid w:val="00EE0480"/>
    <w:pPr>
      <w:outlineLvl w:val="3"/>
    </w:pPr>
    <w:rPr>
      <w:szCs w:val="20"/>
    </w:rPr>
  </w:style>
  <w:style w:type="paragraph" w:customStyle="1" w:styleId="3text">
    <w:name w:val="3text"/>
    <w:basedOn w:val="Normal"/>
    <w:uiPriority w:val="99"/>
    <w:qFormat/>
    <w:rsid w:val="00EE0480"/>
    <w:pPr>
      <w:spacing w:before="100" w:beforeAutospacing="1" w:after="100" w:afterAutospacing="1"/>
    </w:pPr>
  </w:style>
  <w:style w:type="paragraph" w:customStyle="1" w:styleId="TimesNewRoman12">
    <w:name w:val="TimesNewRoman12"/>
    <w:uiPriority w:val="99"/>
    <w:qFormat/>
    <w:rsid w:val="00EE048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E0480"/>
    <w:pPr>
      <w:spacing w:before="100" w:beforeAutospacing="1" w:after="100" w:afterAutospacing="1"/>
    </w:pPr>
  </w:style>
  <w:style w:type="paragraph" w:customStyle="1" w:styleId="medium-normal">
    <w:name w:val="medium-normal"/>
    <w:basedOn w:val="Normal"/>
    <w:uiPriority w:val="99"/>
    <w:qFormat/>
    <w:rsid w:val="00EE0480"/>
    <w:pPr>
      <w:spacing w:before="100" w:beforeAutospacing="1" w:after="100" w:afterAutospacing="1"/>
    </w:pPr>
  </w:style>
  <w:style w:type="paragraph" w:customStyle="1" w:styleId="textChar">
    <w:name w:val="text Char"/>
    <w:basedOn w:val="Normal"/>
    <w:autoRedefine/>
    <w:uiPriority w:val="99"/>
    <w:qFormat/>
    <w:rsid w:val="00EE0480"/>
    <w:rPr>
      <w:color w:val="000000"/>
      <w:sz w:val="18"/>
    </w:rPr>
  </w:style>
  <w:style w:type="paragraph" w:customStyle="1" w:styleId="text1">
    <w:name w:val="text1"/>
    <w:basedOn w:val="Normal"/>
    <w:autoRedefine/>
    <w:uiPriority w:val="99"/>
    <w:qFormat/>
    <w:rsid w:val="00EE0480"/>
    <w:rPr>
      <w:szCs w:val="20"/>
    </w:rPr>
  </w:style>
  <w:style w:type="paragraph" w:customStyle="1" w:styleId="RepeatBlockHeading">
    <w:name w:val="Repeat Block Heading"/>
    <w:basedOn w:val="Normal"/>
    <w:autoRedefine/>
    <w:uiPriority w:val="99"/>
    <w:qFormat/>
    <w:rsid w:val="00EE0480"/>
    <w:pPr>
      <w:jc w:val="center"/>
    </w:pPr>
    <w:rPr>
      <w:b/>
      <w:smallCaps/>
      <w:color w:val="000000"/>
      <w:u w:val="thick"/>
    </w:rPr>
  </w:style>
  <w:style w:type="paragraph" w:customStyle="1" w:styleId="story-headline">
    <w:name w:val="story-headline"/>
    <w:basedOn w:val="Normal"/>
    <w:uiPriority w:val="99"/>
    <w:qFormat/>
    <w:rsid w:val="00EE0480"/>
    <w:pPr>
      <w:spacing w:before="72" w:after="72"/>
    </w:pPr>
    <w:rPr>
      <w:b/>
      <w:bCs/>
      <w:szCs w:val="26"/>
    </w:rPr>
  </w:style>
  <w:style w:type="paragraph" w:customStyle="1" w:styleId="story-body">
    <w:name w:val="story-body"/>
    <w:basedOn w:val="Normal"/>
    <w:uiPriority w:val="99"/>
    <w:qFormat/>
    <w:rsid w:val="00EE0480"/>
    <w:pPr>
      <w:spacing w:before="100" w:beforeAutospacing="1" w:after="100" w:afterAutospacing="1"/>
    </w:pPr>
  </w:style>
  <w:style w:type="paragraph" w:customStyle="1" w:styleId="story-dateline">
    <w:name w:val="story-dateline"/>
    <w:basedOn w:val="Normal"/>
    <w:uiPriority w:val="99"/>
    <w:qFormat/>
    <w:rsid w:val="00EE0480"/>
    <w:rPr>
      <w:b/>
      <w:bCs/>
    </w:rPr>
  </w:style>
  <w:style w:type="paragraph" w:customStyle="1" w:styleId="TextofCards">
    <w:name w:val="Text of Cards"/>
    <w:basedOn w:val="Normal"/>
    <w:uiPriority w:val="99"/>
    <w:qFormat/>
    <w:rsid w:val="00EE0480"/>
    <w:rPr>
      <w:color w:val="000000"/>
      <w:spacing w:val="6"/>
      <w:szCs w:val="23"/>
    </w:rPr>
  </w:style>
  <w:style w:type="paragraph" w:customStyle="1" w:styleId="Corpotesto">
    <w:name w:val="Corpo testo"/>
    <w:basedOn w:val="Normal"/>
    <w:uiPriority w:val="99"/>
    <w:qFormat/>
    <w:rsid w:val="00EE0480"/>
    <w:pPr>
      <w:widowControl w:val="0"/>
      <w:adjustRightInd w:val="0"/>
      <w:spacing w:after="283"/>
    </w:pPr>
    <w:rPr>
      <w:rFonts w:ascii="Times" w:hAnsi="Times"/>
    </w:rPr>
  </w:style>
  <w:style w:type="paragraph" w:customStyle="1" w:styleId="PageHeading">
    <w:name w:val="Page Heading"/>
    <w:basedOn w:val="Heading2"/>
    <w:uiPriority w:val="99"/>
    <w:qFormat/>
    <w:rsid w:val="00EE048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EE0480"/>
    <w:rPr>
      <w:rFonts w:eastAsia="Times New Roman" w:cs="Calibri"/>
      <w:b/>
      <w:bCs/>
    </w:rPr>
  </w:style>
  <w:style w:type="paragraph" w:customStyle="1" w:styleId="inside-copy">
    <w:name w:val="inside-copy"/>
    <w:basedOn w:val="Normal"/>
    <w:uiPriority w:val="99"/>
    <w:qFormat/>
    <w:rsid w:val="00EE0480"/>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EE0480"/>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EE0480"/>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EE0480"/>
    <w:rPr>
      <w:rFonts w:ascii="Arial" w:hAnsi="Arial"/>
      <w:b w:val="0"/>
      <w:caps w:val="0"/>
      <w:sz w:val="20"/>
    </w:rPr>
  </w:style>
  <w:style w:type="paragraph" w:customStyle="1" w:styleId="ProjectTitleLine">
    <w:name w:val="Project Title Line"/>
    <w:basedOn w:val="Normal"/>
    <w:next w:val="Normal"/>
    <w:autoRedefine/>
    <w:uiPriority w:val="99"/>
    <w:qFormat/>
    <w:rsid w:val="00EE0480"/>
    <w:pPr>
      <w:jc w:val="center"/>
    </w:pPr>
    <w:rPr>
      <w:caps/>
      <w:szCs w:val="20"/>
    </w:rPr>
  </w:style>
  <w:style w:type="paragraph" w:customStyle="1" w:styleId="LanguageStrike">
    <w:name w:val="Language Strike"/>
    <w:basedOn w:val="Normal"/>
    <w:next w:val="Normal"/>
    <w:uiPriority w:val="99"/>
    <w:qFormat/>
    <w:rsid w:val="00EE0480"/>
    <w:rPr>
      <w:rFonts w:ascii="Arial Narrow" w:hAnsi="Arial Narrow"/>
      <w:strike/>
    </w:rPr>
  </w:style>
  <w:style w:type="paragraph" w:customStyle="1" w:styleId="NormalVerdana">
    <w:name w:val="Normal + Verdana"/>
    <w:aliases w:val="10 pt,White,Normal + Arial"/>
    <w:basedOn w:val="Normal"/>
    <w:uiPriority w:val="99"/>
    <w:qFormat/>
    <w:rsid w:val="00EE0480"/>
    <w:rPr>
      <w:szCs w:val="20"/>
      <w:u w:val="single"/>
    </w:rPr>
  </w:style>
  <w:style w:type="paragraph" w:customStyle="1" w:styleId="Normal10pt">
    <w:name w:val="Normal + 10 pt"/>
    <w:basedOn w:val="Normal"/>
    <w:uiPriority w:val="99"/>
    <w:qFormat/>
    <w:rsid w:val="00EE0480"/>
    <w:rPr>
      <w:szCs w:val="20"/>
    </w:rPr>
  </w:style>
  <w:style w:type="paragraph" w:customStyle="1" w:styleId="cardChar1Char">
    <w:name w:val="card Char1 Char"/>
    <w:basedOn w:val="Normal"/>
    <w:uiPriority w:val="99"/>
    <w:qFormat/>
    <w:rsid w:val="00EE0480"/>
    <w:pPr>
      <w:ind w:left="288" w:right="288"/>
    </w:pPr>
    <w:rPr>
      <w:szCs w:val="20"/>
    </w:rPr>
  </w:style>
  <w:style w:type="paragraph" w:customStyle="1" w:styleId="CM12">
    <w:name w:val="CM12"/>
    <w:basedOn w:val="Default"/>
    <w:next w:val="Default"/>
    <w:uiPriority w:val="99"/>
    <w:qFormat/>
    <w:rsid w:val="00EE048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E0480"/>
    <w:pPr>
      <w:widowControl w:val="0"/>
      <w:spacing w:after="480"/>
    </w:pPr>
    <w:rPr>
      <w:rFonts w:ascii="Granjon LT Std" w:hAnsi="Granjon LT Std"/>
      <w:color w:val="auto"/>
    </w:rPr>
  </w:style>
  <w:style w:type="paragraph" w:customStyle="1" w:styleId="CM10">
    <w:name w:val="CM10"/>
    <w:basedOn w:val="Default"/>
    <w:next w:val="Default"/>
    <w:uiPriority w:val="99"/>
    <w:qFormat/>
    <w:rsid w:val="00EE0480"/>
    <w:pPr>
      <w:widowControl w:val="0"/>
      <w:spacing w:line="320" w:lineRule="atLeast"/>
    </w:pPr>
    <w:rPr>
      <w:rFonts w:ascii="Granjon LT Std" w:hAnsi="Granjon LT Std"/>
      <w:color w:val="auto"/>
    </w:rPr>
  </w:style>
  <w:style w:type="paragraph" w:customStyle="1" w:styleId="bold">
    <w:name w:val="bold"/>
    <w:basedOn w:val="Normal"/>
    <w:uiPriority w:val="99"/>
    <w:qFormat/>
    <w:rsid w:val="00EE0480"/>
    <w:pPr>
      <w:spacing w:before="100" w:beforeAutospacing="1" w:after="100" w:afterAutospacing="1"/>
    </w:pPr>
    <w:rPr>
      <w:b/>
      <w:bCs/>
    </w:rPr>
  </w:style>
  <w:style w:type="paragraph" w:customStyle="1" w:styleId="StrikeThrough">
    <w:name w:val="Strike Through"/>
    <w:basedOn w:val="Normal"/>
    <w:next w:val="Normal"/>
    <w:uiPriority w:val="99"/>
    <w:qFormat/>
    <w:rsid w:val="00EE0480"/>
    <w:rPr>
      <w:rFonts w:ascii="Arial Narrow" w:hAnsi="Arial Narrow"/>
      <w:strike/>
      <w:szCs w:val="20"/>
    </w:rPr>
  </w:style>
  <w:style w:type="paragraph" w:customStyle="1" w:styleId="textbodyblack">
    <w:name w:val="textbodyblack"/>
    <w:basedOn w:val="Normal"/>
    <w:uiPriority w:val="99"/>
    <w:qFormat/>
    <w:rsid w:val="00EE0480"/>
    <w:pPr>
      <w:spacing w:before="100" w:beforeAutospacing="1" w:after="100" w:afterAutospacing="1"/>
    </w:pPr>
  </w:style>
  <w:style w:type="paragraph" w:customStyle="1" w:styleId="BlockHeading1">
    <w:name w:val="Block Heading 1"/>
    <w:basedOn w:val="Normal"/>
    <w:uiPriority w:val="99"/>
    <w:qFormat/>
    <w:rsid w:val="00EE048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EE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EE0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EE0480"/>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EE0480"/>
    <w:rPr>
      <w:rFonts w:ascii="Georgia" w:eastAsia="Times New Roman" w:hAnsi="Georgia"/>
      <w:b/>
      <w:bCs/>
      <w:szCs w:val="16"/>
      <w:u w:val="single"/>
    </w:rPr>
  </w:style>
  <w:style w:type="paragraph" w:customStyle="1" w:styleId="CiteCorrected">
    <w:name w:val="Cite Corrected"/>
    <w:basedOn w:val="Normal"/>
    <w:link w:val="CiteCorrectedChar"/>
    <w:qFormat/>
    <w:rsid w:val="00EE0480"/>
    <w:rPr>
      <w:rFonts w:ascii="Georgia" w:eastAsia="Times New Roman" w:hAnsi="Georgia"/>
      <w:b/>
      <w:bCs/>
      <w:sz w:val="24"/>
      <w:szCs w:val="16"/>
      <w:u w:val="single"/>
    </w:rPr>
  </w:style>
  <w:style w:type="paragraph" w:customStyle="1" w:styleId="CardText2">
    <w:name w:val="Card Text 2"/>
    <w:basedOn w:val="CardText10"/>
    <w:link w:val="CardText2Char"/>
    <w:qFormat/>
    <w:rsid w:val="00EE048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EE0480"/>
    <w:pPr>
      <w:ind w:left="288"/>
    </w:pPr>
    <w:rPr>
      <w:rFonts w:eastAsia="SimSun"/>
      <w:szCs w:val="20"/>
      <w:lang w:eastAsia="zh-CN"/>
    </w:rPr>
  </w:style>
  <w:style w:type="paragraph" w:customStyle="1" w:styleId="story-body-text">
    <w:name w:val="story-body-text"/>
    <w:basedOn w:val="Normal"/>
    <w:uiPriority w:val="99"/>
    <w:qFormat/>
    <w:rsid w:val="00EE0480"/>
    <w:pPr>
      <w:spacing w:before="100" w:beforeAutospacing="1" w:after="100" w:afterAutospacing="1"/>
    </w:pPr>
  </w:style>
  <w:style w:type="paragraph" w:customStyle="1" w:styleId="BriefTitle2">
    <w:name w:val="Brief Title 2"/>
    <w:basedOn w:val="BriefTitle"/>
    <w:uiPriority w:val="99"/>
    <w:qFormat/>
    <w:rsid w:val="00EE048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E0480"/>
    <w:rPr>
      <w:u w:val="single"/>
    </w:rPr>
  </w:style>
  <w:style w:type="paragraph" w:customStyle="1" w:styleId="StyleCardText11ptUnderline">
    <w:name w:val="Style Card Text + 11 pt Underline"/>
    <w:link w:val="StyleCardText11ptUnderlineChar"/>
    <w:qFormat/>
    <w:rsid w:val="00EE048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E0480"/>
    <w:rPr>
      <w:rFonts w:ascii="Georgia" w:hAnsi="Georgia"/>
      <w:sz w:val="16"/>
    </w:rPr>
  </w:style>
  <w:style w:type="paragraph" w:customStyle="1" w:styleId="StyleMinimizedText11pt">
    <w:name w:val="Style Minimized Text + 11 pt"/>
    <w:basedOn w:val="Normal"/>
    <w:link w:val="StyleMinimizedText11ptChar"/>
    <w:qFormat/>
    <w:rsid w:val="00EE0480"/>
    <w:rPr>
      <w:rFonts w:ascii="Georgia" w:hAnsi="Georgia"/>
      <w:sz w:val="16"/>
    </w:rPr>
  </w:style>
  <w:style w:type="character" w:customStyle="1" w:styleId="StyleMinimizedText11pt1Char">
    <w:name w:val="Style Minimized Text + 11 pt1 Char"/>
    <w:basedOn w:val="DefaultParagraphFont"/>
    <w:link w:val="StyleMinimizedText11pt1"/>
    <w:locked/>
    <w:rsid w:val="00EE0480"/>
    <w:rPr>
      <w:rFonts w:ascii="Georgia" w:hAnsi="Georgia"/>
      <w:sz w:val="16"/>
    </w:rPr>
  </w:style>
  <w:style w:type="paragraph" w:customStyle="1" w:styleId="StyleMinimizedText11pt1">
    <w:name w:val="Style Minimized Text + 11 pt1"/>
    <w:basedOn w:val="Normal"/>
    <w:link w:val="StyleMinimizedText11pt1Char"/>
    <w:qFormat/>
    <w:rsid w:val="00EE0480"/>
    <w:rPr>
      <w:rFonts w:ascii="Georgia" w:hAnsi="Georgia"/>
      <w:sz w:val="16"/>
    </w:rPr>
  </w:style>
  <w:style w:type="character" w:customStyle="1" w:styleId="Debate-CardSmalltextF2Char">
    <w:name w:val="Debate- Card Small text F2 Char"/>
    <w:link w:val="Debate-CardSmalltextF2"/>
    <w:locked/>
    <w:rsid w:val="00EE0480"/>
    <w:rPr>
      <w:rFonts w:ascii="Arial Narrow" w:hAnsi="Arial Narrow"/>
      <w:sz w:val="16"/>
    </w:rPr>
  </w:style>
  <w:style w:type="paragraph" w:customStyle="1" w:styleId="Debate-CardSmalltextF2">
    <w:name w:val="Debate- Card Small text F2"/>
    <w:basedOn w:val="Normal"/>
    <w:next w:val="Normal"/>
    <w:link w:val="Debate-CardSmalltextF2Char"/>
    <w:qFormat/>
    <w:rsid w:val="00EE048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E0480"/>
    <w:rPr>
      <w:rFonts w:ascii="Arial Narrow" w:hAnsi="Arial Narrow"/>
      <w:b/>
      <w:sz w:val="18"/>
      <w:u w:val="single"/>
    </w:rPr>
  </w:style>
  <w:style w:type="paragraph" w:customStyle="1" w:styleId="Debate-EmphasizedText-F5">
    <w:name w:val="Debate- Emphasized Text- F5"/>
    <w:basedOn w:val="Normal"/>
    <w:link w:val="Debate-EmphasizedText-F5Char"/>
    <w:qFormat/>
    <w:rsid w:val="00EE048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E048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E048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E048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E0480"/>
    <w:rPr>
      <w:rFonts w:ascii="Times New Roman" w:eastAsia="Times New Roman" w:hAnsi="Times New Roman" w:cs="Calibri"/>
      <w:sz w:val="16"/>
    </w:rPr>
  </w:style>
  <w:style w:type="character" w:customStyle="1" w:styleId="CardStyleChar">
    <w:name w:val="Card Style Char"/>
    <w:link w:val="CardStyle"/>
    <w:locked/>
    <w:rsid w:val="00EE0480"/>
    <w:rPr>
      <w:rFonts w:ascii="Calibri" w:hAnsi="Calibri"/>
      <w:sz w:val="22"/>
    </w:rPr>
  </w:style>
  <w:style w:type="paragraph" w:customStyle="1" w:styleId="emactive">
    <w:name w:val="emactive"/>
    <w:basedOn w:val="Normal"/>
    <w:uiPriority w:val="99"/>
    <w:qFormat/>
    <w:rsid w:val="00EE0480"/>
    <w:pPr>
      <w:spacing w:before="100" w:beforeAutospacing="1" w:after="100" w:afterAutospacing="1"/>
    </w:pPr>
  </w:style>
  <w:style w:type="paragraph" w:customStyle="1" w:styleId="emready">
    <w:name w:val="emready"/>
    <w:basedOn w:val="Normal"/>
    <w:uiPriority w:val="99"/>
    <w:qFormat/>
    <w:rsid w:val="00EE0480"/>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EE048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E0480"/>
    <w:rPr>
      <w:rFonts w:ascii="Georgia" w:eastAsia="Times New Roman" w:hAnsi="Georgia" w:cs="Times New Roman"/>
      <w:b/>
      <w:sz w:val="24"/>
      <w:u w:val="single"/>
    </w:rPr>
  </w:style>
  <w:style w:type="character" w:customStyle="1" w:styleId="CardHighlightChar">
    <w:name w:val="Card Highlight Char"/>
    <w:link w:val="CardHighlight"/>
    <w:locked/>
    <w:rsid w:val="00EE048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E0480"/>
    <w:pPr>
      <w:shd w:val="clear" w:color="auto" w:fill="66FFFF"/>
    </w:pPr>
    <w:rPr>
      <w:rFonts w:eastAsia="Calibri" w:cs="Calibri"/>
      <w:sz w:val="24"/>
      <w:u w:val="single"/>
    </w:rPr>
  </w:style>
  <w:style w:type="character" w:customStyle="1" w:styleId="BlockHeaderHiddenChar">
    <w:name w:val="Block Header Hidden Char"/>
    <w:link w:val="BlockHeaderHidden"/>
    <w:locked/>
    <w:rsid w:val="00EE048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E048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E0480"/>
    <w:pPr>
      <w:spacing w:before="100" w:beforeAutospacing="1" w:after="100" w:afterAutospacing="1"/>
    </w:pPr>
  </w:style>
  <w:style w:type="paragraph" w:customStyle="1" w:styleId="norma">
    <w:name w:val="norma"/>
    <w:basedOn w:val="Heading3"/>
    <w:uiPriority w:val="99"/>
    <w:qFormat/>
    <w:rsid w:val="00EE0480"/>
    <w:rPr>
      <w:rFonts w:eastAsia="MS Gothic" w:cs="Arial"/>
      <w:bCs w:val="0"/>
      <w:sz w:val="24"/>
    </w:rPr>
  </w:style>
  <w:style w:type="paragraph" w:customStyle="1" w:styleId="nromal">
    <w:name w:val="nromal"/>
    <w:basedOn w:val="Normal"/>
    <w:uiPriority w:val="99"/>
    <w:qFormat/>
    <w:rsid w:val="00EE0480"/>
    <w:pPr>
      <w:keepNext/>
      <w:keepLines/>
      <w:spacing w:before="200"/>
      <w:outlineLvl w:val="3"/>
    </w:pPr>
    <w:rPr>
      <w:rFonts w:cs="Cambria"/>
      <w:b/>
      <w:iCs/>
    </w:rPr>
  </w:style>
  <w:style w:type="paragraph" w:customStyle="1" w:styleId="natural">
    <w:name w:val="natural"/>
    <w:basedOn w:val="Normal"/>
    <w:uiPriority w:val="99"/>
    <w:qFormat/>
    <w:rsid w:val="00EE0480"/>
    <w:pPr>
      <w:keepNext/>
      <w:keepLines/>
      <w:spacing w:before="200"/>
      <w:outlineLvl w:val="3"/>
    </w:pPr>
    <w:rPr>
      <w:b/>
      <w:iCs/>
    </w:rPr>
  </w:style>
  <w:style w:type="paragraph" w:customStyle="1" w:styleId="nroaml">
    <w:name w:val="nroaml"/>
    <w:basedOn w:val="Normal"/>
    <w:uiPriority w:val="99"/>
    <w:qFormat/>
    <w:rsid w:val="00EE0480"/>
    <w:pPr>
      <w:keepNext/>
      <w:keepLines/>
      <w:spacing w:before="200"/>
      <w:outlineLvl w:val="3"/>
    </w:pPr>
    <w:rPr>
      <w:b/>
      <w:iCs/>
    </w:rPr>
  </w:style>
  <w:style w:type="paragraph" w:customStyle="1" w:styleId="noraml">
    <w:name w:val="noraml"/>
    <w:basedOn w:val="Normal"/>
    <w:uiPriority w:val="99"/>
    <w:qFormat/>
    <w:rsid w:val="00EE0480"/>
    <w:pPr>
      <w:keepNext/>
      <w:keepLines/>
      <w:spacing w:before="200"/>
      <w:outlineLvl w:val="3"/>
    </w:pPr>
    <w:rPr>
      <w:b/>
      <w:iCs/>
    </w:rPr>
  </w:style>
  <w:style w:type="character" w:customStyle="1" w:styleId="SmallSizeParagraphChar">
    <w:name w:val="Small Size Paragraph Char"/>
    <w:link w:val="SmallSizeParagraph"/>
    <w:locked/>
    <w:rsid w:val="00EE0480"/>
    <w:rPr>
      <w:rFonts w:ascii="Georgia" w:eastAsia="Calibri" w:hAnsi="Georgia"/>
      <w:sz w:val="16"/>
      <w:szCs w:val="16"/>
    </w:rPr>
  </w:style>
  <w:style w:type="paragraph" w:customStyle="1" w:styleId="SmallSizeParagraph">
    <w:name w:val="Small Size Paragraph"/>
    <w:basedOn w:val="Normal"/>
    <w:link w:val="SmallSizeParagraphChar"/>
    <w:qFormat/>
    <w:rsid w:val="00EE048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E048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E0480"/>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EE048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E0480"/>
    <w:rPr>
      <w:rFonts w:ascii="Times New Roman" w:eastAsia="Times New Roman" w:hAnsi="Times New Roman" w:cs="Times New Roman"/>
      <w:strike/>
      <w:sz w:val="20"/>
    </w:rPr>
  </w:style>
  <w:style w:type="character" w:customStyle="1" w:styleId="CardT1Char">
    <w:name w:val="CardT1 Char"/>
    <w:link w:val="CardT1"/>
    <w:locked/>
    <w:rsid w:val="00EE0480"/>
    <w:rPr>
      <w:rFonts w:ascii="Arial" w:eastAsia="Calibri" w:hAnsi="Arial" w:cs="Arial"/>
      <w:kern w:val="2"/>
      <w:sz w:val="14"/>
      <w:szCs w:val="14"/>
      <w:lang w:eastAsia="zh-TW"/>
    </w:rPr>
  </w:style>
  <w:style w:type="paragraph" w:customStyle="1" w:styleId="CardT1">
    <w:name w:val="CardT1"/>
    <w:basedOn w:val="Normal"/>
    <w:link w:val="CardT1Char"/>
    <w:qFormat/>
    <w:rsid w:val="00EE048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E048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E048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E0480"/>
    <w:pPr>
      <w:spacing w:before="100" w:beforeAutospacing="1" w:after="100" w:afterAutospacing="1"/>
    </w:pPr>
  </w:style>
  <w:style w:type="paragraph" w:customStyle="1" w:styleId="CiteReal">
    <w:name w:val="Cite Real"/>
    <w:basedOn w:val="Normal"/>
    <w:next w:val="Normal"/>
    <w:uiPriority w:val="99"/>
    <w:qFormat/>
    <w:rsid w:val="00EE0480"/>
    <w:rPr>
      <w:rFonts w:eastAsia="MS Mincho"/>
      <w:b/>
      <w:u w:val="single"/>
    </w:rPr>
  </w:style>
  <w:style w:type="paragraph" w:customStyle="1" w:styleId="2909F619802848F09E01365C32F34654">
    <w:name w:val="2909F619802848F09E01365C32F34654"/>
    <w:uiPriority w:val="99"/>
    <w:qFormat/>
    <w:rsid w:val="00EE048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E0480"/>
    <w:rPr>
      <w:rFonts w:ascii="Georgia" w:eastAsia="Calibri" w:hAnsi="Georgia"/>
      <w:u w:val="single"/>
      <w:lang w:val="x-none" w:eastAsia="zh-CN"/>
    </w:rPr>
  </w:style>
  <w:style w:type="paragraph" w:customStyle="1" w:styleId="UnderlineS">
    <w:name w:val="Underline S"/>
    <w:basedOn w:val="Normal"/>
    <w:link w:val="UnderlineSChar"/>
    <w:qFormat/>
    <w:rsid w:val="00EE048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E0480"/>
    <w:rPr>
      <w:rFonts w:ascii="Georgia" w:eastAsia="SimSun" w:hAnsi="Georgia"/>
      <w:sz w:val="12"/>
    </w:rPr>
  </w:style>
  <w:style w:type="paragraph" w:customStyle="1" w:styleId="Ununderlined">
    <w:name w:val="Ununderlined"/>
    <w:basedOn w:val="Normal"/>
    <w:link w:val="UnunderlinedChar"/>
    <w:qFormat/>
    <w:rsid w:val="00EE0480"/>
    <w:rPr>
      <w:rFonts w:ascii="Georgia" w:eastAsia="SimSun" w:hAnsi="Georgia"/>
      <w:sz w:val="12"/>
    </w:rPr>
  </w:style>
  <w:style w:type="character" w:customStyle="1" w:styleId="HighlightingChar">
    <w:name w:val="Highlighting Char"/>
    <w:link w:val="Highlighting"/>
    <w:locked/>
    <w:rsid w:val="00EE0480"/>
    <w:rPr>
      <w:rFonts w:ascii="Georgia" w:eastAsia="SimSun" w:hAnsi="Georgia"/>
      <w:u w:val="thick"/>
    </w:rPr>
  </w:style>
  <w:style w:type="paragraph" w:customStyle="1" w:styleId="Highlighting">
    <w:name w:val="Highlighting"/>
    <w:basedOn w:val="Normal"/>
    <w:link w:val="HighlightingChar"/>
    <w:autoRedefine/>
    <w:qFormat/>
    <w:rsid w:val="00EE0480"/>
    <w:rPr>
      <w:rFonts w:ascii="Georgia" w:eastAsia="SimSun" w:hAnsi="Georgia"/>
      <w:sz w:val="24"/>
      <w:u w:val="thick"/>
    </w:rPr>
  </w:style>
  <w:style w:type="character" w:customStyle="1" w:styleId="CITEChar0">
    <w:name w:val="CITE Char"/>
    <w:link w:val="CITE"/>
    <w:locked/>
    <w:rsid w:val="00EE048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E048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E0480"/>
    <w:pPr>
      <w:spacing w:before="100" w:beforeAutospacing="1" w:after="100" w:afterAutospacing="1"/>
    </w:pPr>
    <w:rPr>
      <w:lang w:eastAsia="zh-CN"/>
    </w:rPr>
  </w:style>
  <w:style w:type="paragraph" w:customStyle="1" w:styleId="D345FF3D873148C5AE3FBF3267827368">
    <w:name w:val="D345FF3D873148C5AE3FBF3267827368"/>
    <w:uiPriority w:val="99"/>
    <w:qFormat/>
    <w:rsid w:val="00EE048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E048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E048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E048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E0480"/>
    <w:rPr>
      <w:b/>
      <w:sz w:val="28"/>
    </w:rPr>
  </w:style>
  <w:style w:type="character" w:customStyle="1" w:styleId="SourcenameChar">
    <w:name w:val="Source name Char"/>
    <w:link w:val="Sourcename"/>
    <w:locked/>
    <w:rsid w:val="00EE048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E0480"/>
    <w:rPr>
      <w:b/>
      <w:bCs/>
      <w:sz w:val="20"/>
    </w:rPr>
  </w:style>
  <w:style w:type="character" w:customStyle="1" w:styleId="underlinedcardChar">
    <w:name w:val="underlined card Char"/>
    <w:link w:val="underlinedcard0"/>
    <w:locked/>
    <w:rsid w:val="00EE048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E0480"/>
    <w:rPr>
      <w:sz w:val="24"/>
      <w:u w:val="single"/>
    </w:rPr>
  </w:style>
  <w:style w:type="paragraph" w:customStyle="1" w:styleId="FullText">
    <w:name w:val="Full Text"/>
    <w:basedOn w:val="Normal"/>
    <w:uiPriority w:val="99"/>
    <w:qFormat/>
    <w:rsid w:val="00EE0480"/>
  </w:style>
  <w:style w:type="character" w:customStyle="1" w:styleId="TextUnderlineChar">
    <w:name w:val="Text Underline Char"/>
    <w:link w:val="TextUnderline"/>
    <w:locked/>
    <w:rsid w:val="00EE048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E048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E048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E048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E048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E048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E0480"/>
    <w:pPr>
      <w:spacing w:before="240"/>
      <w:outlineLvl w:val="2"/>
    </w:pPr>
    <w:rPr>
      <w:b/>
    </w:rPr>
  </w:style>
  <w:style w:type="character" w:customStyle="1" w:styleId="CiteCardChar">
    <w:name w:val="Cite_Card Char"/>
    <w:link w:val="CiteCard0"/>
    <w:locked/>
    <w:rsid w:val="00EE0480"/>
    <w:rPr>
      <w:rFonts w:ascii="Times New Roman" w:eastAsia="Times New Roman" w:hAnsi="Times New Roman" w:cs="Arial"/>
      <w:bCs/>
      <w:sz w:val="20"/>
      <w:szCs w:val="20"/>
    </w:rPr>
  </w:style>
  <w:style w:type="paragraph" w:customStyle="1" w:styleId="CiteCard0">
    <w:name w:val="Cite_Card"/>
    <w:link w:val="CiteCardChar"/>
    <w:qFormat/>
    <w:rsid w:val="00EE048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E0480"/>
    <w:pPr>
      <w:widowControl w:val="0"/>
    </w:pPr>
    <w:rPr>
      <w:rFonts w:eastAsia="MS Mincho"/>
      <w:color w:val="auto"/>
    </w:rPr>
  </w:style>
  <w:style w:type="paragraph" w:customStyle="1" w:styleId="dropcap">
    <w:name w:val="dropcap"/>
    <w:basedOn w:val="Normal"/>
    <w:uiPriority w:val="99"/>
    <w:qFormat/>
    <w:rsid w:val="00EE0480"/>
    <w:pPr>
      <w:spacing w:before="100" w:beforeAutospacing="1" w:after="100" w:afterAutospacing="1"/>
    </w:pPr>
  </w:style>
  <w:style w:type="character" w:customStyle="1" w:styleId="StyleStyle49pt6Char">
    <w:name w:val="Style Style4 + 9 pt6 Char"/>
    <w:basedOn w:val="Style4Char"/>
    <w:link w:val="StyleStyle49pt6"/>
    <w:locked/>
    <w:rsid w:val="00EE0480"/>
    <w:rPr>
      <w:rFonts w:ascii="Georgia" w:hAnsi="Georgia"/>
      <w:sz w:val="22"/>
      <w:u w:val="single"/>
    </w:rPr>
  </w:style>
  <w:style w:type="paragraph" w:customStyle="1" w:styleId="StyleStyle49pt6">
    <w:name w:val="Style Style4 + 9 pt6"/>
    <w:basedOn w:val="Style4"/>
    <w:link w:val="StyleStyle49pt6Char"/>
    <w:qFormat/>
    <w:rsid w:val="00EE0480"/>
    <w:rPr>
      <w:rFonts w:ascii="Georgia" w:hAnsi="Georgia"/>
    </w:rPr>
  </w:style>
  <w:style w:type="character" w:customStyle="1" w:styleId="UnderlineCharCharCharCharChar">
    <w:name w:val="Underline Char Char Char Char Char"/>
    <w:link w:val="UnderlineCharCharCharChar"/>
    <w:locked/>
    <w:rsid w:val="00EE048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E048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E048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E048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E048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E0480"/>
    <w:rPr>
      <w:rFonts w:ascii="Georgia" w:hAnsi="Georgia" w:cs="Calibri"/>
      <w:b/>
      <w:bCs/>
      <w:sz w:val="24"/>
      <w:u w:val="single"/>
    </w:rPr>
  </w:style>
  <w:style w:type="character" w:customStyle="1" w:styleId="DebatenoramlChar">
    <w:name w:val="Debatenoraml Char"/>
    <w:link w:val="Debatenoraml"/>
    <w:locked/>
    <w:rsid w:val="00EE0480"/>
    <w:rPr>
      <w:rFonts w:ascii="Times New Roman" w:hAnsi="Times New Roman" w:cs="Times New Roman"/>
    </w:rPr>
  </w:style>
  <w:style w:type="paragraph" w:customStyle="1" w:styleId="Debatenoraml">
    <w:name w:val="Debatenoraml"/>
    <w:basedOn w:val="NoSpacing"/>
    <w:link w:val="DebatenoramlChar"/>
    <w:qFormat/>
    <w:rsid w:val="00EE0480"/>
    <w:pPr>
      <w:spacing w:line="240" w:lineRule="auto"/>
    </w:pPr>
    <w:rPr>
      <w:rFonts w:ascii="Times New Roman" w:hAnsi="Times New Roman" w:cs="Times New Roman"/>
    </w:rPr>
  </w:style>
  <w:style w:type="paragraph" w:customStyle="1" w:styleId="SynergyTag">
    <w:name w:val="SynergyTag"/>
    <w:basedOn w:val="Normal"/>
    <w:uiPriority w:val="99"/>
    <w:qFormat/>
    <w:rsid w:val="00EE0480"/>
    <w:rPr>
      <w:rFonts w:eastAsia="Calibri"/>
      <w:b/>
    </w:rPr>
  </w:style>
  <w:style w:type="character" w:customStyle="1" w:styleId="QualsChar">
    <w:name w:val="Quals Char"/>
    <w:link w:val="Quals"/>
    <w:locked/>
    <w:rsid w:val="00EE0480"/>
    <w:rPr>
      <w:rFonts w:ascii="Georgia" w:eastAsia="Calibri" w:hAnsi="Georgia"/>
      <w:sz w:val="18"/>
    </w:rPr>
  </w:style>
  <w:style w:type="paragraph" w:customStyle="1" w:styleId="Quals">
    <w:name w:val="Quals"/>
    <w:basedOn w:val="Normal"/>
    <w:link w:val="QualsChar"/>
    <w:qFormat/>
    <w:rsid w:val="00EE0480"/>
    <w:rPr>
      <w:rFonts w:ascii="Georgia" w:eastAsia="Calibri" w:hAnsi="Georgia"/>
      <w:sz w:val="18"/>
    </w:rPr>
  </w:style>
  <w:style w:type="paragraph" w:customStyle="1" w:styleId="times">
    <w:name w:val="times"/>
    <w:basedOn w:val="Normal"/>
    <w:uiPriority w:val="99"/>
    <w:qFormat/>
    <w:rsid w:val="00EE0480"/>
    <w:pPr>
      <w:spacing w:before="100" w:beforeAutospacing="1" w:after="100" w:afterAutospacing="1"/>
    </w:pPr>
  </w:style>
  <w:style w:type="paragraph" w:customStyle="1" w:styleId="BodyA">
    <w:name w:val="Body A"/>
    <w:uiPriority w:val="99"/>
    <w:qFormat/>
    <w:rsid w:val="00EE0480"/>
    <w:rPr>
      <w:rFonts w:ascii="Helvetica" w:eastAsia="ヒラギノ角ゴ Pro W3" w:hAnsi="Helvetica" w:cs="Times New Roman"/>
      <w:color w:val="000000"/>
      <w:szCs w:val="20"/>
    </w:rPr>
  </w:style>
  <w:style w:type="character" w:customStyle="1" w:styleId="StarredChar">
    <w:name w:val="Starred Char"/>
    <w:link w:val="Starred"/>
    <w:locked/>
    <w:rsid w:val="00EE0480"/>
    <w:rPr>
      <w:rFonts w:ascii="Georgia" w:eastAsia="Times New Roman" w:hAnsi="Georgia"/>
      <w:b/>
      <w:caps/>
      <w:szCs w:val="28"/>
      <w:u w:val="single"/>
    </w:rPr>
  </w:style>
  <w:style w:type="paragraph" w:customStyle="1" w:styleId="Starred">
    <w:name w:val="Starred"/>
    <w:basedOn w:val="Normal"/>
    <w:link w:val="StarredChar"/>
    <w:qFormat/>
    <w:rsid w:val="00EE048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E0480"/>
    <w:rPr>
      <w:rFonts w:ascii="Georgia" w:eastAsia="Times New Roman" w:hAnsi="Georgia"/>
      <w:b/>
      <w:caps/>
      <w:szCs w:val="28"/>
      <w:u w:val="single"/>
    </w:rPr>
  </w:style>
  <w:style w:type="paragraph" w:customStyle="1" w:styleId="NotStarred">
    <w:name w:val="NotStarred"/>
    <w:basedOn w:val="Normal"/>
    <w:link w:val="NotStarredChar"/>
    <w:qFormat/>
    <w:rsid w:val="00EE048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E048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E048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E0480"/>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EE0480"/>
    <w:rPr>
      <w:rFonts w:ascii="Georgia" w:eastAsia="Calibri" w:hAnsi="Georgia"/>
      <w:b/>
    </w:rPr>
  </w:style>
  <w:style w:type="paragraph" w:customStyle="1" w:styleId="H4Tag">
    <w:name w:val="H4 (Tag)"/>
    <w:basedOn w:val="Normal"/>
    <w:link w:val="H4TagChar1"/>
    <w:qFormat/>
    <w:rsid w:val="00EE0480"/>
    <w:rPr>
      <w:rFonts w:ascii="Georgia" w:eastAsia="Calibri" w:hAnsi="Georgia"/>
      <w:b/>
      <w:sz w:val="24"/>
    </w:rPr>
  </w:style>
  <w:style w:type="paragraph" w:customStyle="1" w:styleId="CM25">
    <w:name w:val="CM25"/>
    <w:basedOn w:val="Default"/>
    <w:next w:val="Default"/>
    <w:uiPriority w:val="99"/>
    <w:qFormat/>
    <w:rsid w:val="00EE048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E0480"/>
    <w:rPr>
      <w:rFonts w:ascii="Georgia" w:hAnsi="Georgia"/>
      <w:b/>
    </w:rPr>
  </w:style>
  <w:style w:type="paragraph" w:customStyle="1" w:styleId="Debate-CardTagandCite-F6">
    <w:name w:val="Debate- Card Tag and Cite- F6"/>
    <w:basedOn w:val="Normal"/>
    <w:link w:val="Debate-CardTagandCite-F6Char"/>
    <w:qFormat/>
    <w:rsid w:val="00EE0480"/>
    <w:pPr>
      <w:contextualSpacing/>
    </w:pPr>
    <w:rPr>
      <w:rFonts w:ascii="Georgia" w:hAnsi="Georgia"/>
      <w:b/>
      <w:sz w:val="24"/>
    </w:rPr>
  </w:style>
  <w:style w:type="character" w:customStyle="1" w:styleId="CardtextChar4">
    <w:name w:val="Card text Char"/>
    <w:link w:val="Cardtext3"/>
    <w:locked/>
    <w:rsid w:val="00EE0480"/>
    <w:rPr>
      <w:rFonts w:ascii="Arial Narrow" w:hAnsi="Arial Narrow"/>
      <w:u w:val="single"/>
    </w:rPr>
  </w:style>
  <w:style w:type="paragraph" w:customStyle="1" w:styleId="Cardtext3">
    <w:name w:val="Card text"/>
    <w:link w:val="CardtextChar4"/>
    <w:qFormat/>
    <w:rsid w:val="00EE048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E0480"/>
    <w:rPr>
      <w:rFonts w:ascii="Georgia" w:eastAsia="Times New Roman" w:hAnsi="Georgia"/>
      <w:b/>
      <w:szCs w:val="28"/>
      <w:u w:val="single"/>
    </w:rPr>
  </w:style>
  <w:style w:type="paragraph" w:customStyle="1" w:styleId="NewHeading2">
    <w:name w:val="NewHeading2"/>
    <w:basedOn w:val="Normal"/>
    <w:link w:val="NewHeading2Char"/>
    <w:qFormat/>
    <w:rsid w:val="00EE048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E048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EE0480"/>
    <w:rPr>
      <w:rFonts w:eastAsia="Calibri"/>
    </w:rPr>
  </w:style>
  <w:style w:type="paragraph" w:customStyle="1" w:styleId="TagLine">
    <w:name w:val="Tag Line"/>
    <w:basedOn w:val="Normal"/>
    <w:next w:val="FullText"/>
    <w:uiPriority w:val="99"/>
    <w:qFormat/>
    <w:rsid w:val="00EE0480"/>
    <w:rPr>
      <w:rFonts w:ascii="Arial Narrow" w:hAnsi="Arial Narrow"/>
      <w:b/>
      <w:sz w:val="28"/>
    </w:rPr>
  </w:style>
  <w:style w:type="paragraph" w:customStyle="1" w:styleId="Card6pt">
    <w:name w:val="Card 6pt"/>
    <w:basedOn w:val="Normal"/>
    <w:uiPriority w:val="99"/>
    <w:qFormat/>
    <w:rsid w:val="00EE0480"/>
    <w:pPr>
      <w:ind w:left="288" w:right="288"/>
    </w:pPr>
    <w:rPr>
      <w:rFonts w:ascii="Georgia" w:eastAsia="Calibri" w:hAnsi="Georgia"/>
      <w:color w:val="000000"/>
      <w:sz w:val="12"/>
      <w:szCs w:val="20"/>
    </w:rPr>
  </w:style>
  <w:style w:type="character" w:customStyle="1" w:styleId="FullCiteChar">
    <w:name w:val="Full Cite Char"/>
    <w:link w:val="FullCite"/>
    <w:locked/>
    <w:rsid w:val="00EE0480"/>
    <w:rPr>
      <w:rFonts w:ascii="Garamond" w:eastAsia="Calibri" w:hAnsi="Garamond"/>
    </w:rPr>
  </w:style>
  <w:style w:type="paragraph" w:customStyle="1" w:styleId="FullCite">
    <w:name w:val="Full Cite"/>
    <w:basedOn w:val="Normal"/>
    <w:next w:val="Normal"/>
    <w:link w:val="FullCiteChar"/>
    <w:qFormat/>
    <w:rsid w:val="00EE0480"/>
    <w:rPr>
      <w:rFonts w:ascii="Garamond" w:eastAsia="Calibri" w:hAnsi="Garamond"/>
      <w:sz w:val="24"/>
    </w:rPr>
  </w:style>
  <w:style w:type="character" w:customStyle="1" w:styleId="StyleCardStyleBlackUnderlineChar">
    <w:name w:val="Style Card Style + Black Underline Char"/>
    <w:link w:val="StyleCardStyleBlackUnderline"/>
    <w:locked/>
    <w:rsid w:val="00EE048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E048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E048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EE0480"/>
    <w:rPr>
      <w:rFonts w:ascii="Century Gothic" w:hAnsi="Century Gothic"/>
    </w:rPr>
  </w:style>
  <w:style w:type="character" w:customStyle="1" w:styleId="StylecardThickunderlineChar">
    <w:name w:val="Style card + Thick underline Char"/>
    <w:link w:val="StylecardThickunderline"/>
    <w:locked/>
    <w:rsid w:val="00EE048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E048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E048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E0480"/>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EE0480"/>
    <w:pPr>
      <w:spacing w:after="200" w:line="276" w:lineRule="auto"/>
    </w:pPr>
    <w:rPr>
      <w:rFonts w:eastAsia="Calibri"/>
      <w:color w:val="auto"/>
      <w:sz w:val="22"/>
    </w:rPr>
  </w:style>
  <w:style w:type="paragraph" w:customStyle="1" w:styleId="font-null">
    <w:name w:val="font-null"/>
    <w:basedOn w:val="Normal"/>
    <w:uiPriority w:val="99"/>
    <w:qFormat/>
    <w:rsid w:val="00EE0480"/>
    <w:pPr>
      <w:spacing w:before="100" w:beforeAutospacing="1" w:after="100" w:afterAutospacing="1"/>
    </w:pPr>
  </w:style>
  <w:style w:type="paragraph" w:customStyle="1" w:styleId="rteindent1">
    <w:name w:val="rteindent1"/>
    <w:basedOn w:val="Normal"/>
    <w:uiPriority w:val="99"/>
    <w:qFormat/>
    <w:rsid w:val="00EE0480"/>
    <w:pPr>
      <w:spacing w:before="100" w:beforeAutospacing="1" w:after="100" w:afterAutospacing="1"/>
    </w:pPr>
  </w:style>
  <w:style w:type="paragraph" w:customStyle="1" w:styleId="Pa12">
    <w:name w:val="Pa12"/>
    <w:basedOn w:val="Default"/>
    <w:next w:val="Default"/>
    <w:uiPriority w:val="99"/>
    <w:qFormat/>
    <w:rsid w:val="00EE048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E0480"/>
    <w:pPr>
      <w:spacing w:before="100" w:beforeAutospacing="1" w:after="100" w:afterAutospacing="1"/>
    </w:pPr>
  </w:style>
  <w:style w:type="paragraph" w:customStyle="1" w:styleId="featuretitle">
    <w:name w:val="feature_title"/>
    <w:basedOn w:val="Normal"/>
    <w:uiPriority w:val="99"/>
    <w:qFormat/>
    <w:rsid w:val="00EE0480"/>
    <w:pPr>
      <w:spacing w:before="100" w:beforeAutospacing="1" w:after="100" w:afterAutospacing="1"/>
    </w:pPr>
  </w:style>
  <w:style w:type="paragraph" w:customStyle="1" w:styleId="translatedivgrey-image">
    <w:name w:val="translatedivgrey-image"/>
    <w:basedOn w:val="Normal"/>
    <w:uiPriority w:val="99"/>
    <w:qFormat/>
    <w:rsid w:val="00EE0480"/>
    <w:pPr>
      <w:spacing w:before="100" w:beforeAutospacing="1" w:after="100" w:afterAutospacing="1"/>
    </w:pPr>
  </w:style>
  <w:style w:type="paragraph" w:customStyle="1" w:styleId="translatedivblue-image">
    <w:name w:val="translatedivblue-image"/>
    <w:basedOn w:val="Normal"/>
    <w:uiPriority w:val="99"/>
    <w:qFormat/>
    <w:rsid w:val="00EE0480"/>
    <w:pPr>
      <w:spacing w:before="100" w:beforeAutospacing="1" w:after="100" w:afterAutospacing="1"/>
    </w:pPr>
  </w:style>
  <w:style w:type="paragraph" w:customStyle="1" w:styleId="class">
    <w:name w:val="class"/>
    <w:basedOn w:val="Normal"/>
    <w:uiPriority w:val="99"/>
    <w:qFormat/>
    <w:rsid w:val="00EE0480"/>
    <w:pPr>
      <w:spacing w:before="100" w:beforeAutospacing="1" w:after="100" w:afterAutospacing="1"/>
    </w:pPr>
  </w:style>
  <w:style w:type="character" w:customStyle="1" w:styleId="blocktitleChar0">
    <w:name w:val="block title Char"/>
    <w:link w:val="blocktitle0"/>
    <w:locked/>
    <w:rsid w:val="00EE0480"/>
    <w:rPr>
      <w:rFonts w:ascii="Calibri" w:eastAsia="Calibri" w:hAnsi="Calibri"/>
      <w:b/>
      <w:caps/>
      <w:sz w:val="28"/>
      <w:szCs w:val="28"/>
      <w:lang w:val="es-ES"/>
    </w:rPr>
  </w:style>
  <w:style w:type="paragraph" w:customStyle="1" w:styleId="Pa6">
    <w:name w:val="Pa6"/>
    <w:basedOn w:val="Normal"/>
    <w:next w:val="Normal"/>
    <w:uiPriority w:val="99"/>
    <w:qFormat/>
    <w:rsid w:val="00EE0480"/>
    <w:pPr>
      <w:autoSpaceDE w:val="0"/>
      <w:autoSpaceDN w:val="0"/>
      <w:adjustRightInd w:val="0"/>
      <w:spacing w:line="221" w:lineRule="atLeast"/>
    </w:pPr>
  </w:style>
  <w:style w:type="paragraph" w:customStyle="1" w:styleId="Pa4">
    <w:name w:val="Pa4"/>
    <w:basedOn w:val="Normal"/>
    <w:next w:val="Normal"/>
    <w:uiPriority w:val="99"/>
    <w:qFormat/>
    <w:rsid w:val="00EE0480"/>
    <w:pPr>
      <w:autoSpaceDE w:val="0"/>
      <w:autoSpaceDN w:val="0"/>
      <w:adjustRightInd w:val="0"/>
      <w:spacing w:line="181" w:lineRule="atLeast"/>
    </w:pPr>
  </w:style>
  <w:style w:type="paragraph" w:customStyle="1" w:styleId="Pa5">
    <w:name w:val="Pa5"/>
    <w:basedOn w:val="Normal"/>
    <w:next w:val="Normal"/>
    <w:uiPriority w:val="99"/>
    <w:qFormat/>
    <w:rsid w:val="00EE0480"/>
    <w:pPr>
      <w:autoSpaceDE w:val="0"/>
      <w:autoSpaceDN w:val="0"/>
      <w:adjustRightInd w:val="0"/>
      <w:spacing w:line="321" w:lineRule="atLeast"/>
    </w:pPr>
  </w:style>
  <w:style w:type="paragraph" w:customStyle="1" w:styleId="attribution">
    <w:name w:val="attribution"/>
    <w:basedOn w:val="Normal"/>
    <w:uiPriority w:val="99"/>
    <w:qFormat/>
    <w:rsid w:val="00EE0480"/>
    <w:pPr>
      <w:spacing w:before="100" w:beforeAutospacing="1" w:after="100" w:afterAutospacing="1"/>
    </w:pPr>
  </w:style>
  <w:style w:type="paragraph" w:customStyle="1" w:styleId="text-textbodyhoustontexttext-dateline">
    <w:name w:val="text-textbody houstontext text-dateline"/>
    <w:basedOn w:val="Normal"/>
    <w:uiPriority w:val="99"/>
    <w:qFormat/>
    <w:rsid w:val="00EE0480"/>
    <w:pPr>
      <w:spacing w:before="100" w:beforeAutospacing="1" w:after="100" w:afterAutospacing="1"/>
    </w:pPr>
  </w:style>
  <w:style w:type="paragraph" w:customStyle="1" w:styleId="text-textbodyhoustontext">
    <w:name w:val="text-textbody houstontext"/>
    <w:basedOn w:val="Normal"/>
    <w:uiPriority w:val="99"/>
    <w:qFormat/>
    <w:rsid w:val="00EE0480"/>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EE048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E0480"/>
    <w:rPr>
      <w:rFonts w:ascii="Georgia" w:eastAsia="SimSun" w:hAnsi="Georgia"/>
      <w:b/>
      <w:bCs/>
      <w:sz w:val="24"/>
    </w:rPr>
  </w:style>
  <w:style w:type="paragraph" w:customStyle="1" w:styleId="summary">
    <w:name w:val="summary"/>
    <w:basedOn w:val="Normal"/>
    <w:uiPriority w:val="99"/>
    <w:qFormat/>
    <w:rsid w:val="00EE0480"/>
    <w:pPr>
      <w:spacing w:before="100" w:beforeAutospacing="1" w:after="100" w:afterAutospacing="1"/>
    </w:pPr>
  </w:style>
  <w:style w:type="paragraph" w:customStyle="1" w:styleId="Caption2">
    <w:name w:val="Caption2"/>
    <w:basedOn w:val="Normal"/>
    <w:uiPriority w:val="99"/>
    <w:qFormat/>
    <w:rsid w:val="00EE0480"/>
    <w:pPr>
      <w:spacing w:before="100" w:beforeAutospacing="1" w:after="100" w:afterAutospacing="1"/>
    </w:pPr>
  </w:style>
  <w:style w:type="character" w:customStyle="1" w:styleId="MTDisplayEquationChar">
    <w:name w:val="MTDisplayEquation Char"/>
    <w:link w:val="MTDisplayEquation"/>
    <w:locked/>
    <w:rsid w:val="00EE048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E048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E0480"/>
    <w:pPr>
      <w:jc w:val="center"/>
    </w:pPr>
    <w:rPr>
      <w:rFonts w:ascii="Book Antiqua" w:hAnsi="Book Antiqua"/>
      <w:b/>
      <w:sz w:val="28"/>
    </w:rPr>
  </w:style>
  <w:style w:type="paragraph" w:customStyle="1" w:styleId="Little">
    <w:name w:val="Little"/>
    <w:basedOn w:val="Normal"/>
    <w:next w:val="Normal"/>
    <w:link w:val="LittleChar"/>
    <w:uiPriority w:val="99"/>
    <w:qFormat/>
    <w:rsid w:val="00EE0480"/>
    <w:pPr>
      <w:ind w:left="288"/>
    </w:pPr>
    <w:rPr>
      <w:rFonts w:ascii="Garamond" w:hAnsi="Garamond"/>
    </w:rPr>
  </w:style>
  <w:style w:type="paragraph" w:customStyle="1" w:styleId="AAAcard">
    <w:name w:val="AAAcard"/>
    <w:basedOn w:val="Normal"/>
    <w:uiPriority w:val="99"/>
    <w:qFormat/>
    <w:rsid w:val="00EE0480"/>
    <w:pPr>
      <w:ind w:left="288" w:right="288"/>
    </w:pPr>
  </w:style>
  <w:style w:type="paragraph" w:customStyle="1" w:styleId="Caption3">
    <w:name w:val="Caption3"/>
    <w:basedOn w:val="Normal"/>
    <w:uiPriority w:val="99"/>
    <w:qFormat/>
    <w:rsid w:val="00EE0480"/>
    <w:pPr>
      <w:spacing w:before="100" w:beforeAutospacing="1" w:after="100" w:afterAutospacing="1"/>
    </w:pPr>
  </w:style>
  <w:style w:type="paragraph" w:customStyle="1" w:styleId="body-12-5">
    <w:name w:val="body-12-5"/>
    <w:basedOn w:val="Normal"/>
    <w:uiPriority w:val="99"/>
    <w:qFormat/>
    <w:rsid w:val="00EE0480"/>
    <w:pPr>
      <w:spacing w:before="100" w:beforeAutospacing="1" w:after="100" w:afterAutospacing="1"/>
    </w:pPr>
  </w:style>
  <w:style w:type="paragraph" w:customStyle="1" w:styleId="infuse">
    <w:name w:val="infuse"/>
    <w:basedOn w:val="Normal"/>
    <w:uiPriority w:val="99"/>
    <w:qFormat/>
    <w:rsid w:val="00EE0480"/>
    <w:pPr>
      <w:spacing w:before="100" w:beforeAutospacing="1" w:after="100" w:afterAutospacing="1"/>
    </w:pPr>
  </w:style>
  <w:style w:type="paragraph" w:customStyle="1" w:styleId="fontreg">
    <w:name w:val="font_reg"/>
    <w:basedOn w:val="Normal"/>
    <w:uiPriority w:val="99"/>
    <w:qFormat/>
    <w:rsid w:val="00EE0480"/>
    <w:pPr>
      <w:spacing w:before="100" w:beforeAutospacing="1" w:after="100" w:afterAutospacing="1"/>
    </w:pPr>
  </w:style>
  <w:style w:type="paragraph" w:customStyle="1" w:styleId="CITEF3">
    <w:name w:val="CITE F3"/>
    <w:uiPriority w:val="99"/>
    <w:qFormat/>
    <w:rsid w:val="00EE048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E048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E048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E048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E048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EE0480"/>
    <w:pPr>
      <w:ind w:left="144"/>
    </w:pPr>
    <w:rPr>
      <w:rFonts w:ascii="Cambria" w:eastAsia="Calibri" w:hAnsi="Cambria"/>
    </w:rPr>
  </w:style>
  <w:style w:type="paragraph" w:customStyle="1" w:styleId="FreeFormA">
    <w:name w:val="Free Form A"/>
    <w:autoRedefine/>
    <w:uiPriority w:val="99"/>
    <w:qFormat/>
    <w:rsid w:val="00EE048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E0480"/>
    <w:pPr>
      <w:spacing w:before="100" w:beforeAutospacing="1" w:after="100" w:afterAutospacing="1"/>
    </w:pPr>
  </w:style>
  <w:style w:type="character" w:customStyle="1" w:styleId="ReallyfuckingsmallChar">
    <w:name w:val="Really fucking small Char"/>
    <w:link w:val="Reallyfuckingsmall"/>
    <w:locked/>
    <w:rsid w:val="00EE048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E0480"/>
    <w:rPr>
      <w:rFonts w:ascii="Times New Roman" w:eastAsia="Times New Roman" w:hAnsi="Times New Roman" w:cs="Times New Roman"/>
      <w:sz w:val="10"/>
    </w:rPr>
  </w:style>
  <w:style w:type="paragraph" w:customStyle="1" w:styleId="subheader">
    <w:name w:val="subheader"/>
    <w:basedOn w:val="Normal"/>
    <w:uiPriority w:val="99"/>
    <w:qFormat/>
    <w:rsid w:val="00EE0480"/>
    <w:pPr>
      <w:spacing w:before="100" w:beforeAutospacing="1" w:after="100" w:afterAutospacing="1"/>
    </w:pPr>
  </w:style>
  <w:style w:type="paragraph" w:customStyle="1" w:styleId="firstletter">
    <w:name w:val="firstletter"/>
    <w:basedOn w:val="Normal"/>
    <w:uiPriority w:val="99"/>
    <w:qFormat/>
    <w:rsid w:val="00EE0480"/>
    <w:pPr>
      <w:spacing w:before="100" w:beforeAutospacing="1" w:after="100" w:afterAutospacing="1"/>
    </w:pPr>
  </w:style>
  <w:style w:type="paragraph" w:customStyle="1" w:styleId="more">
    <w:name w:val="more"/>
    <w:basedOn w:val="Normal"/>
    <w:uiPriority w:val="99"/>
    <w:qFormat/>
    <w:rsid w:val="00EE0480"/>
    <w:pPr>
      <w:spacing w:before="100" w:beforeAutospacing="1" w:after="100" w:afterAutospacing="1"/>
    </w:pPr>
  </w:style>
  <w:style w:type="paragraph" w:customStyle="1" w:styleId="story">
    <w:name w:val="story"/>
    <w:basedOn w:val="Normal"/>
    <w:uiPriority w:val="99"/>
    <w:qFormat/>
    <w:rsid w:val="00EE0480"/>
    <w:pPr>
      <w:spacing w:before="100" w:beforeAutospacing="1" w:after="100" w:afterAutospacing="1"/>
    </w:pPr>
  </w:style>
  <w:style w:type="paragraph" w:customStyle="1" w:styleId="H1numbered">
    <w:name w:val="H1 numbered"/>
    <w:basedOn w:val="Normal"/>
    <w:uiPriority w:val="99"/>
    <w:qFormat/>
    <w:rsid w:val="00EE048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EE048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EE0480"/>
    <w:pPr>
      <w:spacing w:before="100" w:beforeAutospacing="1" w:after="100" w:afterAutospacing="1"/>
    </w:pPr>
  </w:style>
  <w:style w:type="paragraph" w:customStyle="1" w:styleId="image-caption">
    <w:name w:val="image-caption"/>
    <w:basedOn w:val="Normal"/>
    <w:uiPriority w:val="99"/>
    <w:qFormat/>
    <w:rsid w:val="00EE0480"/>
    <w:pPr>
      <w:spacing w:before="100" w:beforeAutospacing="1" w:after="100" w:afterAutospacing="1"/>
    </w:pPr>
  </w:style>
  <w:style w:type="paragraph" w:customStyle="1" w:styleId="imagecontain">
    <w:name w:val="imagecontain"/>
    <w:basedOn w:val="Normal"/>
    <w:uiPriority w:val="99"/>
    <w:qFormat/>
    <w:rsid w:val="00EE0480"/>
    <w:pPr>
      <w:spacing w:before="100" w:beforeAutospacing="1" w:after="100" w:afterAutospacing="1"/>
    </w:pPr>
  </w:style>
  <w:style w:type="paragraph" w:customStyle="1" w:styleId="CM62">
    <w:name w:val="CM62"/>
    <w:basedOn w:val="Normal"/>
    <w:next w:val="Normal"/>
    <w:uiPriority w:val="99"/>
    <w:qFormat/>
    <w:rsid w:val="00EE0480"/>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EE0480"/>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EE0480"/>
    <w:pPr>
      <w:widowControl w:val="0"/>
      <w:spacing w:after="63"/>
    </w:pPr>
    <w:rPr>
      <w:rFonts w:ascii="Arial" w:hAnsi="Arial"/>
      <w:color w:val="auto"/>
    </w:rPr>
  </w:style>
  <w:style w:type="paragraph" w:customStyle="1" w:styleId="CM35">
    <w:name w:val="CM35"/>
    <w:basedOn w:val="Default"/>
    <w:next w:val="Default"/>
    <w:uiPriority w:val="99"/>
    <w:qFormat/>
    <w:rsid w:val="00EE048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E048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E048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E048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E048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E0480"/>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EE048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E0480"/>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EE048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E0480"/>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E048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E0480"/>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E048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E0480"/>
    <w:rPr>
      <w:rFonts w:ascii="Georgia" w:eastAsia="Times New Roman" w:hAnsi="Georgia"/>
      <w:sz w:val="24"/>
      <w:lang w:val="x-none" w:eastAsia="x-none"/>
    </w:rPr>
  </w:style>
  <w:style w:type="character" w:customStyle="1" w:styleId="NormalFontChar">
    <w:name w:val="Normal Font Char"/>
    <w:link w:val="NormalFont"/>
    <w:locked/>
    <w:rsid w:val="00EE0480"/>
    <w:rPr>
      <w:rFonts w:ascii="Times New Roman" w:eastAsia="Times New Roman" w:hAnsi="Times New Roman" w:cs="Times New Roman"/>
      <w:sz w:val="20"/>
      <w:szCs w:val="20"/>
    </w:rPr>
  </w:style>
  <w:style w:type="paragraph" w:customStyle="1" w:styleId="NormalFont">
    <w:name w:val="Normal Font"/>
    <w:link w:val="NormalFontChar"/>
    <w:qFormat/>
    <w:rsid w:val="00EE0480"/>
    <w:rPr>
      <w:rFonts w:ascii="Times New Roman" w:eastAsia="Times New Roman" w:hAnsi="Times New Roman" w:cs="Times New Roman"/>
      <w:sz w:val="20"/>
      <w:szCs w:val="20"/>
    </w:rPr>
  </w:style>
  <w:style w:type="paragraph" w:customStyle="1" w:styleId="StyleSmall11pt">
    <w:name w:val="Style Small + 11 pt"/>
    <w:uiPriority w:val="99"/>
    <w:qFormat/>
    <w:rsid w:val="00EE048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E048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E0480"/>
    <w:rPr>
      <w:u w:val="single"/>
      <w:lang w:val="x-none" w:eastAsia="x-none"/>
    </w:rPr>
  </w:style>
  <w:style w:type="character" w:customStyle="1" w:styleId="StyleNormalFont11ptBoldUnderlineChar">
    <w:name w:val="Style Normal Font + 11 pt Bold Underline Char"/>
    <w:link w:val="StyleNormalFont11ptBoldUnderline"/>
    <w:locked/>
    <w:rsid w:val="00EE048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E0480"/>
    <w:rPr>
      <w:b/>
      <w:bCs/>
      <w:u w:val="single"/>
      <w:lang w:val="x-none" w:eastAsia="x-none"/>
    </w:rPr>
  </w:style>
  <w:style w:type="paragraph" w:customStyle="1" w:styleId="Smallfont0">
    <w:name w:val="Smallfont"/>
    <w:basedOn w:val="Normal"/>
    <w:uiPriority w:val="99"/>
    <w:qFormat/>
    <w:rsid w:val="00EE0480"/>
    <w:rPr>
      <w:sz w:val="15"/>
    </w:rPr>
  </w:style>
  <w:style w:type="paragraph" w:customStyle="1" w:styleId="formatvorlage2">
    <w:name w:val="formatvorlage2"/>
    <w:basedOn w:val="Normal"/>
    <w:uiPriority w:val="99"/>
    <w:qFormat/>
    <w:rsid w:val="00EE048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EE048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E0480"/>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EE048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E0480"/>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EE048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E0480"/>
    <w:pPr>
      <w:ind w:left="144"/>
    </w:pPr>
    <w:rPr>
      <w:rFonts w:ascii="Georgia" w:eastAsia="Times New Roman" w:hAnsi="Georgia"/>
      <w:sz w:val="24"/>
      <w:lang w:val="x-none" w:eastAsia="x-none"/>
    </w:rPr>
  </w:style>
  <w:style w:type="paragraph" w:customStyle="1" w:styleId="deck">
    <w:name w:val="deck"/>
    <w:basedOn w:val="Normal"/>
    <w:uiPriority w:val="99"/>
    <w:qFormat/>
    <w:rsid w:val="00EE0480"/>
    <w:pPr>
      <w:spacing w:before="100" w:beforeAutospacing="1" w:after="100" w:afterAutospacing="1"/>
    </w:pPr>
  </w:style>
  <w:style w:type="paragraph" w:customStyle="1" w:styleId="i1">
    <w:name w:val="i1"/>
    <w:basedOn w:val="Normal"/>
    <w:uiPriority w:val="99"/>
    <w:qFormat/>
    <w:rsid w:val="00EE0480"/>
    <w:pPr>
      <w:spacing w:before="100" w:beforeAutospacing="1" w:after="100" w:afterAutospacing="1"/>
    </w:pPr>
  </w:style>
  <w:style w:type="paragraph" w:customStyle="1" w:styleId="question">
    <w:name w:val="question"/>
    <w:basedOn w:val="Normal"/>
    <w:uiPriority w:val="99"/>
    <w:qFormat/>
    <w:rsid w:val="00EE0480"/>
    <w:pPr>
      <w:spacing w:before="100" w:beforeAutospacing="1" w:after="100" w:afterAutospacing="1"/>
    </w:pPr>
  </w:style>
  <w:style w:type="paragraph" w:customStyle="1" w:styleId="bodycopy">
    <w:name w:val="bodycopy"/>
    <w:basedOn w:val="Normal"/>
    <w:uiPriority w:val="99"/>
    <w:qFormat/>
    <w:rsid w:val="00EE0480"/>
    <w:pPr>
      <w:spacing w:before="100" w:beforeAutospacing="1" w:after="100" w:afterAutospacing="1"/>
    </w:pPr>
  </w:style>
  <w:style w:type="paragraph" w:customStyle="1" w:styleId="Fifth">
    <w:name w:val="Fifth"/>
    <w:basedOn w:val="Normal"/>
    <w:link w:val="FifthChar"/>
    <w:uiPriority w:val="99"/>
    <w:qFormat/>
    <w:rsid w:val="00EE0480"/>
    <w:rPr>
      <w:rFonts w:eastAsia="Calibri"/>
    </w:rPr>
  </w:style>
  <w:style w:type="paragraph" w:customStyle="1" w:styleId="NoteLevel22">
    <w:name w:val="Note Level 22"/>
    <w:basedOn w:val="Normal"/>
    <w:next w:val="Normal"/>
    <w:uiPriority w:val="99"/>
    <w:qFormat/>
    <w:rsid w:val="00EE0480"/>
    <w:pPr>
      <w:keepNext/>
      <w:ind w:left="288" w:right="288"/>
    </w:pPr>
    <w:rPr>
      <w:rFonts w:ascii="Georgia" w:eastAsia="MS Gothic" w:hAnsi="Georgia"/>
      <w:szCs w:val="20"/>
    </w:rPr>
  </w:style>
  <w:style w:type="paragraph" w:customStyle="1" w:styleId="wp-caption-text">
    <w:name w:val="wp-caption-text"/>
    <w:basedOn w:val="Normal"/>
    <w:qFormat/>
    <w:rsid w:val="00EE0480"/>
    <w:pPr>
      <w:spacing w:before="100" w:beforeAutospacing="1" w:after="100" w:afterAutospacing="1"/>
    </w:pPr>
  </w:style>
  <w:style w:type="paragraph" w:customStyle="1" w:styleId="svarticle">
    <w:name w:val="svarticle"/>
    <w:basedOn w:val="Normal"/>
    <w:uiPriority w:val="99"/>
    <w:qFormat/>
    <w:rsid w:val="00EE0480"/>
    <w:pPr>
      <w:spacing w:before="100" w:beforeAutospacing="1" w:after="100" w:afterAutospacing="1"/>
    </w:pPr>
  </w:style>
  <w:style w:type="paragraph" w:customStyle="1" w:styleId="canvas-atom">
    <w:name w:val="canvas-atom"/>
    <w:basedOn w:val="Normal"/>
    <w:uiPriority w:val="99"/>
    <w:qFormat/>
    <w:rsid w:val="00EE0480"/>
    <w:pPr>
      <w:spacing w:before="100" w:beforeAutospacing="1" w:after="100" w:afterAutospacing="1"/>
    </w:pPr>
  </w:style>
  <w:style w:type="paragraph" w:customStyle="1" w:styleId="tweet-text">
    <w:name w:val="tweet-text"/>
    <w:basedOn w:val="Normal"/>
    <w:uiPriority w:val="99"/>
    <w:qFormat/>
    <w:rsid w:val="00EE0480"/>
    <w:pPr>
      <w:spacing w:before="100" w:beforeAutospacing="1" w:after="100" w:afterAutospacing="1"/>
    </w:pPr>
  </w:style>
  <w:style w:type="paragraph" w:customStyle="1" w:styleId="description">
    <w:name w:val="description"/>
    <w:basedOn w:val="Normal"/>
    <w:uiPriority w:val="99"/>
    <w:qFormat/>
    <w:rsid w:val="00EE0480"/>
    <w:pPr>
      <w:spacing w:before="100" w:beforeAutospacing="1" w:after="100" w:afterAutospacing="1"/>
    </w:pPr>
  </w:style>
  <w:style w:type="paragraph" w:customStyle="1" w:styleId="graf">
    <w:name w:val="graf"/>
    <w:basedOn w:val="Normal"/>
    <w:uiPriority w:val="99"/>
    <w:qFormat/>
    <w:rsid w:val="00EE0480"/>
    <w:pPr>
      <w:spacing w:before="100" w:beforeAutospacing="1" w:after="100" w:afterAutospacing="1"/>
    </w:pPr>
  </w:style>
  <w:style w:type="paragraph" w:customStyle="1" w:styleId="column">
    <w:name w:val="column"/>
    <w:basedOn w:val="Normal"/>
    <w:uiPriority w:val="99"/>
    <w:qFormat/>
    <w:rsid w:val="00EE0480"/>
    <w:pPr>
      <w:spacing w:before="100" w:beforeAutospacing="1" w:after="100" w:afterAutospacing="1"/>
    </w:pPr>
  </w:style>
  <w:style w:type="paragraph" w:customStyle="1" w:styleId="recirc-container">
    <w:name w:val="recirc-container"/>
    <w:basedOn w:val="Normal"/>
    <w:uiPriority w:val="99"/>
    <w:qFormat/>
    <w:rsid w:val="00EE0480"/>
    <w:pPr>
      <w:spacing w:before="100" w:beforeAutospacing="1" w:after="100" w:afterAutospacing="1"/>
    </w:pPr>
  </w:style>
  <w:style w:type="paragraph" w:customStyle="1" w:styleId="selectionshareable">
    <w:name w:val="selectionshareable"/>
    <w:basedOn w:val="Normal"/>
    <w:uiPriority w:val="99"/>
    <w:qFormat/>
    <w:rsid w:val="00EE0480"/>
    <w:pPr>
      <w:spacing w:before="100" w:beforeAutospacing="1" w:after="100" w:afterAutospacing="1"/>
    </w:pPr>
  </w:style>
  <w:style w:type="paragraph" w:customStyle="1" w:styleId="interstitial-link">
    <w:name w:val="interstitial-link"/>
    <w:basedOn w:val="Normal"/>
    <w:uiPriority w:val="99"/>
    <w:qFormat/>
    <w:rsid w:val="00EE0480"/>
    <w:pPr>
      <w:spacing w:before="100" w:beforeAutospacing="1" w:after="100" w:afterAutospacing="1"/>
    </w:pPr>
  </w:style>
  <w:style w:type="paragraph" w:customStyle="1" w:styleId="see-also">
    <w:name w:val="see-also"/>
    <w:basedOn w:val="Normal"/>
    <w:uiPriority w:val="99"/>
    <w:qFormat/>
    <w:rsid w:val="00EE0480"/>
    <w:pPr>
      <w:spacing w:before="100" w:beforeAutospacing="1" w:after="100" w:afterAutospacing="1"/>
    </w:pPr>
  </w:style>
  <w:style w:type="character" w:styleId="SubtleEmphasis">
    <w:name w:val="Subtle Emphasis"/>
    <w:uiPriority w:val="19"/>
    <w:qFormat/>
    <w:rsid w:val="00EE0480"/>
    <w:rPr>
      <w:rFonts w:ascii="Georgia" w:hAnsi="Georgia" w:hint="default"/>
      <w:i/>
      <w:iCs/>
      <w:color w:val="808080"/>
    </w:rPr>
  </w:style>
  <w:style w:type="character" w:customStyle="1" w:styleId="cardchar00">
    <w:name w:val="cardchar0"/>
    <w:basedOn w:val="DefaultParagraphFont"/>
    <w:rsid w:val="00EE0480"/>
  </w:style>
  <w:style w:type="character" w:customStyle="1" w:styleId="UnderlineNon-bold">
    <w:name w:val="Underline Non - bold"/>
    <w:rsid w:val="00EE048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E0480"/>
  </w:style>
  <w:style w:type="character" w:customStyle="1" w:styleId="StyleHeading4UnderlinedsmalltextGaramondChar">
    <w:name w:val="Style Heading 4Underlinedsmall text + Garamond Char"/>
    <w:link w:val="StyleHeading4UnderlinedsmalltextGaramond"/>
    <w:locked/>
    <w:rsid w:val="00EE0480"/>
    <w:rPr>
      <w:rFonts w:ascii="Calibri" w:hAnsi="Calibri"/>
      <w:sz w:val="22"/>
    </w:rPr>
  </w:style>
  <w:style w:type="character" w:customStyle="1" w:styleId="Heading5Char2">
    <w:name w:val="Heading 5 Char2"/>
    <w:rsid w:val="00EE048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E0480"/>
    <w:rPr>
      <w:rFonts w:ascii="Arial" w:hAnsi="Arial" w:cs="Arial"/>
      <w:vanish/>
      <w:sz w:val="16"/>
      <w:szCs w:val="16"/>
    </w:rPr>
  </w:style>
  <w:style w:type="paragraph" w:styleId="z-TopofForm">
    <w:name w:val="HTML Top of Form"/>
    <w:basedOn w:val="Normal"/>
    <w:next w:val="Normal"/>
    <w:link w:val="z-TopofFormChar"/>
    <w:hidden/>
    <w:uiPriority w:val="99"/>
    <w:unhideWhenUsed/>
    <w:rsid w:val="00EE048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E0480"/>
    <w:rPr>
      <w:rFonts w:ascii="Arial" w:hAnsi="Arial" w:cs="Arial"/>
      <w:vanish/>
      <w:sz w:val="16"/>
      <w:szCs w:val="16"/>
    </w:rPr>
  </w:style>
  <w:style w:type="character" w:customStyle="1" w:styleId="z-BottomofFormChar">
    <w:name w:val="z-Bottom of Form Char"/>
    <w:basedOn w:val="DefaultParagraphFont"/>
    <w:link w:val="z-BottomofForm"/>
    <w:uiPriority w:val="99"/>
    <w:rsid w:val="00EE048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E048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E0480"/>
    <w:rPr>
      <w:rFonts w:ascii="Arial" w:hAnsi="Arial" w:cs="Arial"/>
      <w:vanish/>
      <w:sz w:val="16"/>
      <w:szCs w:val="16"/>
    </w:rPr>
  </w:style>
  <w:style w:type="character" w:customStyle="1" w:styleId="Style2CharChar">
    <w:name w:val="Style2 Char Char"/>
    <w:rsid w:val="00EE0480"/>
    <w:rPr>
      <w:u w:val="thick"/>
      <w:lang w:val="en-US" w:eastAsia="en-US" w:bidi="ar-SA"/>
    </w:rPr>
  </w:style>
  <w:style w:type="character" w:customStyle="1" w:styleId="authordate1">
    <w:name w:val="authordate"/>
    <w:rsid w:val="00EE0480"/>
  </w:style>
  <w:style w:type="character" w:customStyle="1" w:styleId="underline0">
    <w:name w:val="%underline"/>
    <w:qFormat/>
    <w:rsid w:val="00EE0480"/>
    <w:rPr>
      <w:rFonts w:ascii="Times New Roman" w:hAnsi="Times New Roman" w:cs="Times New Roman" w:hint="default"/>
      <w:strike w:val="0"/>
      <w:dstrike w:val="0"/>
      <w:sz w:val="16"/>
      <w:u w:val="none"/>
      <w:effect w:val="none"/>
    </w:rPr>
  </w:style>
  <w:style w:type="character" w:customStyle="1" w:styleId="AUNDERLINE0">
    <w:name w:val="AUNDERLINE"/>
    <w:qFormat/>
    <w:rsid w:val="00EE0480"/>
    <w:rPr>
      <w:rFonts w:ascii="Times New Roman" w:hAnsi="Times New Roman" w:cs="Times New Roman" w:hint="default"/>
      <w:sz w:val="20"/>
      <w:u w:val="single"/>
    </w:rPr>
  </w:style>
  <w:style w:type="character" w:customStyle="1" w:styleId="UnderlinedCharChar">
    <w:name w:val="Underlined Char Char"/>
    <w:rsid w:val="00EE0480"/>
    <w:rPr>
      <w:rFonts w:ascii="Garamond" w:hAnsi="Garamond" w:hint="default"/>
      <w:szCs w:val="28"/>
      <w:u w:val="single"/>
      <w:lang w:val="en-US" w:eastAsia="en-US" w:bidi="ar-SA"/>
    </w:rPr>
  </w:style>
  <w:style w:type="character" w:customStyle="1" w:styleId="slug-doi">
    <w:name w:val="slug-doi"/>
    <w:basedOn w:val="DefaultParagraphFont"/>
    <w:rsid w:val="00EE0480"/>
  </w:style>
  <w:style w:type="character" w:customStyle="1" w:styleId="af">
    <w:name w:val="af"/>
    <w:basedOn w:val="DefaultParagraphFont"/>
    <w:rsid w:val="00EE0480"/>
  </w:style>
  <w:style w:type="character" w:customStyle="1" w:styleId="ab">
    <w:name w:val="ab"/>
    <w:basedOn w:val="DefaultParagraphFont"/>
    <w:rsid w:val="00EE0480"/>
  </w:style>
  <w:style w:type="character" w:customStyle="1" w:styleId="em">
    <w:name w:val="em"/>
    <w:basedOn w:val="DefaultParagraphFont"/>
    <w:rsid w:val="00EE0480"/>
  </w:style>
  <w:style w:type="character" w:customStyle="1" w:styleId="au">
    <w:name w:val="au"/>
    <w:basedOn w:val="DefaultParagraphFont"/>
    <w:rsid w:val="00EE0480"/>
  </w:style>
  <w:style w:type="character" w:customStyle="1" w:styleId="ti">
    <w:name w:val="ti"/>
    <w:basedOn w:val="DefaultParagraphFont"/>
    <w:rsid w:val="00EE0480"/>
  </w:style>
  <w:style w:type="character" w:customStyle="1" w:styleId="subheadblue">
    <w:name w:val="subhead_blue"/>
    <w:basedOn w:val="DefaultParagraphFont"/>
    <w:rsid w:val="00EE0480"/>
  </w:style>
  <w:style w:type="character" w:customStyle="1" w:styleId="affiliation">
    <w:name w:val="affiliation"/>
    <w:basedOn w:val="DefaultParagraphFont"/>
    <w:rsid w:val="00EE0480"/>
  </w:style>
  <w:style w:type="character" w:customStyle="1" w:styleId="slug-doi-wrapper">
    <w:name w:val="slug-doi-wrapper"/>
    <w:basedOn w:val="DefaultParagraphFont"/>
    <w:rsid w:val="00EE0480"/>
  </w:style>
  <w:style w:type="character" w:customStyle="1" w:styleId="slug-metadata-noteahead-of-print">
    <w:name w:val="slug-metadata-note ahead-of-print"/>
    <w:basedOn w:val="DefaultParagraphFont"/>
    <w:rsid w:val="00EE0480"/>
  </w:style>
  <w:style w:type="character" w:customStyle="1" w:styleId="slug-ahead-of-print-date">
    <w:name w:val="slug-ahead-of-print-date"/>
    <w:basedOn w:val="DefaultParagraphFont"/>
    <w:rsid w:val="00EE0480"/>
  </w:style>
  <w:style w:type="character" w:customStyle="1" w:styleId="medium-bold">
    <w:name w:val="medium-bold"/>
    <w:basedOn w:val="DefaultParagraphFont"/>
    <w:rsid w:val="00EE0480"/>
  </w:style>
  <w:style w:type="character" w:customStyle="1" w:styleId="updated-short-citation">
    <w:name w:val="updated-short-citation"/>
    <w:basedOn w:val="DefaultParagraphFont"/>
    <w:rsid w:val="00EE0480"/>
  </w:style>
  <w:style w:type="character" w:customStyle="1" w:styleId="goohl0">
    <w:name w:val="goohl0"/>
    <w:basedOn w:val="DefaultParagraphFont"/>
    <w:rsid w:val="00EE0480"/>
  </w:style>
  <w:style w:type="character" w:customStyle="1" w:styleId="CharChar6">
    <w:name w:val="Char Char6"/>
    <w:rsid w:val="00EE0480"/>
    <w:rPr>
      <w:rFonts w:ascii="Arial" w:hAnsi="Arial" w:cs="Arial" w:hint="default"/>
      <w:bCs/>
      <w:sz w:val="16"/>
      <w:szCs w:val="26"/>
      <w:lang w:val="en-US" w:eastAsia="en-US" w:bidi="ar-SA"/>
    </w:rPr>
  </w:style>
  <w:style w:type="character" w:customStyle="1" w:styleId="TagCharChar1">
    <w:name w:val="Tag Char Char1"/>
    <w:rsid w:val="00EE0480"/>
    <w:rPr>
      <w:b/>
      <w:bCs w:val="0"/>
      <w:sz w:val="24"/>
      <w:szCs w:val="24"/>
      <w:lang w:val="en-US" w:eastAsia="en-US" w:bidi="ar-SA"/>
    </w:rPr>
  </w:style>
  <w:style w:type="character" w:customStyle="1" w:styleId="12TimesNewRoman">
    <w:name w:val="12 Times New Roman"/>
    <w:rsid w:val="00EE048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E048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E0480"/>
    <w:rPr>
      <w:rFonts w:ascii="Times New Roman" w:hAnsi="Times New Roman" w:cs="Times New Roman" w:hint="default"/>
      <w:strike w:val="0"/>
      <w:dstrike w:val="0"/>
      <w:sz w:val="14"/>
      <w:u w:val="none"/>
      <w:effect w:val="none"/>
    </w:rPr>
  </w:style>
  <w:style w:type="character" w:customStyle="1" w:styleId="F8-UnderlineBold">
    <w:name w:val="F8 - Underline/Bold"/>
    <w:rsid w:val="00EE0480"/>
    <w:rPr>
      <w:rFonts w:ascii="Times New Roman" w:hAnsi="Times New Roman" w:cs="Times New Roman" w:hint="default"/>
      <w:b/>
      <w:bCs w:val="0"/>
      <w:sz w:val="20"/>
      <w:u w:val="single"/>
    </w:rPr>
  </w:style>
  <w:style w:type="character" w:customStyle="1" w:styleId="F7-SmallFont">
    <w:name w:val="F7 - Small Font"/>
    <w:rsid w:val="00EE0480"/>
    <w:rPr>
      <w:rFonts w:ascii="Times New Roman" w:hAnsi="Times New Roman" w:cs="Times New Roman" w:hint="default"/>
      <w:sz w:val="14"/>
    </w:rPr>
  </w:style>
  <w:style w:type="character" w:customStyle="1" w:styleId="Brief-Bold">
    <w:name w:val="Brief - Bold"/>
    <w:rsid w:val="00EE0480"/>
    <w:rPr>
      <w:rFonts w:ascii="Times New Roman" w:hAnsi="Times New Roman" w:cs="Times New Roman" w:hint="default"/>
      <w:b/>
      <w:bCs w:val="0"/>
    </w:rPr>
  </w:style>
  <w:style w:type="character" w:customStyle="1" w:styleId="Card-Underline">
    <w:name w:val="Card - Underline"/>
    <w:rsid w:val="00EE0480"/>
    <w:rPr>
      <w:rFonts w:ascii="Times New Roman" w:hAnsi="Times New Roman" w:cs="Times New Roman" w:hint="default"/>
      <w:u w:val="single"/>
    </w:rPr>
  </w:style>
  <w:style w:type="character" w:customStyle="1" w:styleId="beriefunderline">
    <w:name w:val="berief = underline"/>
    <w:rsid w:val="00EE0480"/>
    <w:rPr>
      <w:rFonts w:ascii="Times New Roman" w:eastAsia="Times New Roman" w:hAnsi="Times New Roman" w:cs="Times New Roman" w:hint="default"/>
      <w:sz w:val="20"/>
      <w:u w:val="single"/>
    </w:rPr>
  </w:style>
  <w:style w:type="character" w:customStyle="1" w:styleId="BoldText10pt">
    <w:name w:val="Bold Text 10 pt"/>
    <w:rsid w:val="00EE048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EE0480"/>
    <w:rPr>
      <w:i/>
      <w:iCs w:val="0"/>
    </w:rPr>
  </w:style>
  <w:style w:type="character" w:customStyle="1" w:styleId="eoeaheader">
    <w:name w:val="eoea_header"/>
    <w:basedOn w:val="DefaultParagraphFont"/>
    <w:rsid w:val="00EE0480"/>
  </w:style>
  <w:style w:type="character" w:customStyle="1" w:styleId="SC4208902">
    <w:name w:val="SC.4.208902"/>
    <w:rsid w:val="00EE0480"/>
    <w:rPr>
      <w:rFonts w:ascii="Century" w:hAnsi="Century" w:cs="Century" w:hint="default"/>
      <w:color w:val="000000"/>
      <w:sz w:val="22"/>
      <w:szCs w:val="22"/>
    </w:rPr>
  </w:style>
  <w:style w:type="character" w:customStyle="1" w:styleId="SC4208915">
    <w:name w:val="SC.4.208915"/>
    <w:rsid w:val="00EE0480"/>
    <w:rPr>
      <w:rFonts w:ascii="Century" w:hAnsi="Century" w:cs="Century" w:hint="default"/>
      <w:color w:val="000000"/>
      <w:sz w:val="13"/>
      <w:szCs w:val="13"/>
    </w:rPr>
  </w:style>
  <w:style w:type="character" w:customStyle="1" w:styleId="SC273764">
    <w:name w:val="SC.2.73764"/>
    <w:rsid w:val="00EE0480"/>
    <w:rPr>
      <w:rFonts w:ascii="Century" w:hAnsi="Century" w:cs="Century" w:hint="default"/>
      <w:color w:val="000000"/>
      <w:sz w:val="72"/>
      <w:szCs w:val="72"/>
    </w:rPr>
  </w:style>
  <w:style w:type="character" w:customStyle="1" w:styleId="SC273779">
    <w:name w:val="SC.2.73779"/>
    <w:rsid w:val="00EE0480"/>
    <w:rPr>
      <w:rFonts w:ascii="Century" w:hAnsi="Century" w:cs="Century" w:hint="default"/>
      <w:color w:val="000000"/>
      <w:sz w:val="40"/>
      <w:szCs w:val="40"/>
    </w:rPr>
  </w:style>
  <w:style w:type="character" w:customStyle="1" w:styleId="SC273763">
    <w:name w:val="SC.2.73763"/>
    <w:rsid w:val="00EE0480"/>
    <w:rPr>
      <w:rFonts w:ascii="Century" w:hAnsi="Century" w:cs="Century" w:hint="default"/>
      <w:b/>
      <w:bCs/>
      <w:color w:val="000000"/>
    </w:rPr>
  </w:style>
  <w:style w:type="character" w:customStyle="1" w:styleId="SC4208910">
    <w:name w:val="SC.4.208910"/>
    <w:rsid w:val="00EE0480"/>
    <w:rPr>
      <w:rFonts w:ascii="Century" w:hAnsi="Century" w:cs="Century" w:hint="default"/>
      <w:color w:val="000000"/>
      <w:sz w:val="28"/>
      <w:szCs w:val="28"/>
    </w:rPr>
  </w:style>
  <w:style w:type="character" w:customStyle="1" w:styleId="SC4208911">
    <w:name w:val="SC.4.208911"/>
    <w:rsid w:val="00EE0480"/>
    <w:rPr>
      <w:rFonts w:ascii="Century" w:hAnsi="Century" w:cs="Century" w:hint="default"/>
      <w:color w:val="000000"/>
    </w:rPr>
  </w:style>
  <w:style w:type="character" w:customStyle="1" w:styleId="articlesubtitle">
    <w:name w:val="article_sub_title"/>
    <w:basedOn w:val="DefaultParagraphFont"/>
    <w:rsid w:val="00EE0480"/>
  </w:style>
  <w:style w:type="character" w:customStyle="1" w:styleId="newsdate2">
    <w:name w:val="news_date2"/>
    <w:basedOn w:val="DefaultParagraphFont"/>
    <w:rsid w:val="00EE0480"/>
  </w:style>
  <w:style w:type="character" w:customStyle="1" w:styleId="readarticleheader">
    <w:name w:val="readarticleheader"/>
    <w:basedOn w:val="DefaultParagraphFont"/>
    <w:rsid w:val="00EE0480"/>
  </w:style>
  <w:style w:type="character" w:customStyle="1" w:styleId="UnderlineChar20">
    <w:name w:val="Underline Char2"/>
    <w:rsid w:val="00EE0480"/>
    <w:rPr>
      <w:rFonts w:ascii="Trebuchet MS" w:hAnsi="Trebuchet MS" w:hint="default"/>
      <w:u w:val="thick"/>
      <w:lang w:val="en-US" w:eastAsia="zh-CN" w:bidi="ar-SA"/>
    </w:rPr>
  </w:style>
  <w:style w:type="character" w:customStyle="1" w:styleId="BoldUnderliningChar">
    <w:name w:val="Bold Underlining Char"/>
    <w:rsid w:val="00EE0480"/>
    <w:rPr>
      <w:rFonts w:ascii="Arial Narrow" w:eastAsia="Times New Roman" w:hAnsi="Arial Narrow" w:hint="default"/>
      <w:b/>
      <w:bCs w:val="0"/>
      <w:szCs w:val="24"/>
      <w:u w:val="single"/>
      <w:lang w:val="en-GB" w:eastAsia="en-US" w:bidi="ar-SA"/>
    </w:rPr>
  </w:style>
  <w:style w:type="character" w:customStyle="1" w:styleId="medium-normal1">
    <w:name w:val="medium-normal1"/>
    <w:rsid w:val="00EE0480"/>
    <w:rPr>
      <w:rFonts w:ascii="Arial" w:hAnsi="Arial" w:cs="Arial" w:hint="default"/>
      <w:b w:val="0"/>
      <w:bCs w:val="0"/>
      <w:i w:val="0"/>
      <w:iCs w:val="0"/>
      <w:sz w:val="20"/>
      <w:szCs w:val="20"/>
    </w:rPr>
  </w:style>
  <w:style w:type="character" w:customStyle="1" w:styleId="UnderlinedCardChar0">
    <w:name w:val="Underlined Card Char"/>
    <w:rsid w:val="00EE0480"/>
    <w:rPr>
      <w:rFonts w:ascii="Palatino Linotype" w:hAnsi="Palatino Linotype" w:hint="default"/>
      <w:u w:val="single"/>
      <w:lang w:val="en-US" w:eastAsia="en-US" w:bidi="ar-SA"/>
    </w:rPr>
  </w:style>
  <w:style w:type="character" w:customStyle="1" w:styleId="char">
    <w:name w:val="char"/>
    <w:basedOn w:val="DefaultParagraphFont"/>
    <w:rsid w:val="00EE0480"/>
  </w:style>
  <w:style w:type="character" w:customStyle="1" w:styleId="UnderlineCharCharCharCharCharChar">
    <w:name w:val="Underline Char Char Char Char Char Char"/>
    <w:rsid w:val="00EE0480"/>
    <w:rPr>
      <w:rFonts w:ascii="Arial Narrow" w:hAnsi="Arial Narrow" w:hint="default"/>
      <w:szCs w:val="24"/>
      <w:u w:val="single"/>
      <w:lang w:val="en-US" w:eastAsia="en-US" w:bidi="ar-SA"/>
    </w:rPr>
  </w:style>
  <w:style w:type="character" w:customStyle="1" w:styleId="klink">
    <w:name w:val="klink"/>
    <w:basedOn w:val="DefaultParagraphFont"/>
    <w:rsid w:val="00EE0480"/>
  </w:style>
  <w:style w:type="character" w:customStyle="1" w:styleId="date10">
    <w:name w:val="date1"/>
    <w:basedOn w:val="DefaultParagraphFont"/>
    <w:rsid w:val="00EE0480"/>
  </w:style>
  <w:style w:type="character" w:customStyle="1" w:styleId="bolding1">
    <w:name w:val="bolding1"/>
    <w:rsid w:val="00EE0480"/>
    <w:rPr>
      <w:b/>
      <w:bCs/>
    </w:rPr>
  </w:style>
  <w:style w:type="character" w:customStyle="1" w:styleId="bookoptions1">
    <w:name w:val="book_options1"/>
    <w:rsid w:val="00EE0480"/>
    <w:rPr>
      <w:b/>
      <w:bCs/>
      <w:color w:val="333366"/>
    </w:rPr>
  </w:style>
  <w:style w:type="character" w:customStyle="1" w:styleId="descriptionblock">
    <w:name w:val="description block"/>
    <w:basedOn w:val="DefaultParagraphFont"/>
    <w:rsid w:val="00EE0480"/>
  </w:style>
  <w:style w:type="character" w:customStyle="1" w:styleId="detailsboxblock">
    <w:name w:val="detailsbox block"/>
    <w:basedOn w:val="DefaultParagraphFont"/>
    <w:rsid w:val="00EE0480"/>
  </w:style>
  <w:style w:type="character" w:customStyle="1" w:styleId="Char3">
    <w:name w:val="Char3"/>
    <w:rsid w:val="00EE0480"/>
    <w:rPr>
      <w:rFonts w:ascii="Arial" w:hAnsi="Arial" w:cs="Arial" w:hint="default"/>
      <w:bCs/>
      <w:u w:val="thick"/>
      <w:lang w:val="en-US" w:eastAsia="en-US" w:bidi="ar-SA"/>
    </w:rPr>
  </w:style>
  <w:style w:type="character" w:customStyle="1" w:styleId="texto11">
    <w:name w:val="texto11"/>
    <w:rsid w:val="00EE0480"/>
    <w:rPr>
      <w:rFonts w:ascii="Arial" w:hAnsi="Arial" w:cs="Arial" w:hint="default"/>
      <w:b w:val="0"/>
      <w:bCs w:val="0"/>
      <w:i w:val="0"/>
      <w:iCs w:val="0"/>
      <w:caps w:val="0"/>
      <w:color w:val="000000"/>
      <w:sz w:val="26"/>
      <w:szCs w:val="26"/>
    </w:rPr>
  </w:style>
  <w:style w:type="character" w:customStyle="1" w:styleId="CardTagChar">
    <w:name w:val="Card Tag Char"/>
    <w:rsid w:val="00EE0480"/>
    <w:rPr>
      <w:rFonts w:ascii="Arial Narrow" w:hAnsi="Arial Narrow" w:hint="default"/>
      <w:b/>
      <w:bCs w:val="0"/>
      <w:sz w:val="24"/>
      <w:szCs w:val="24"/>
      <w:lang w:val="en-US" w:eastAsia="en-US" w:bidi="ar-SA"/>
    </w:rPr>
  </w:style>
  <w:style w:type="character" w:customStyle="1" w:styleId="DebateCiteCharCharChar">
    <w:name w:val="Debate Cite Char Char Char"/>
    <w:rsid w:val="00EE0480"/>
    <w:rPr>
      <w:b/>
      <w:bCs w:val="0"/>
      <w:sz w:val="32"/>
      <w:szCs w:val="32"/>
      <w:lang w:val="en-US" w:eastAsia="en-US" w:bidi="ar-SA"/>
    </w:rPr>
  </w:style>
  <w:style w:type="character" w:customStyle="1" w:styleId="TagChar3">
    <w:name w:val="Tag Char3"/>
    <w:rsid w:val="00EE0480"/>
    <w:rPr>
      <w:rFonts w:ascii="Palatino Linotype" w:hAnsi="Palatino Linotype" w:hint="default"/>
      <w:b/>
      <w:bCs w:val="0"/>
      <w:sz w:val="24"/>
      <w:szCs w:val="24"/>
      <w:lang w:val="en-US" w:eastAsia="en-US" w:bidi="ar-SA"/>
    </w:rPr>
  </w:style>
  <w:style w:type="character" w:customStyle="1" w:styleId="Style10ptBold">
    <w:name w:val="Style 10 pt Bold"/>
    <w:rsid w:val="00EE0480"/>
    <w:rPr>
      <w:b/>
      <w:bCs/>
      <w:sz w:val="20"/>
    </w:rPr>
  </w:style>
  <w:style w:type="character" w:customStyle="1" w:styleId="text9">
    <w:name w:val="text9"/>
    <w:basedOn w:val="DefaultParagraphFont"/>
    <w:rsid w:val="00EE0480"/>
  </w:style>
  <w:style w:type="character" w:customStyle="1" w:styleId="text21">
    <w:name w:val="text21"/>
    <w:basedOn w:val="DefaultParagraphFont"/>
    <w:rsid w:val="00EE0480"/>
  </w:style>
  <w:style w:type="character" w:customStyle="1" w:styleId="text19">
    <w:name w:val="text19"/>
    <w:basedOn w:val="DefaultParagraphFont"/>
    <w:rsid w:val="00EE0480"/>
  </w:style>
  <w:style w:type="character" w:customStyle="1" w:styleId="term2">
    <w:name w:val="term2"/>
    <w:rsid w:val="00EE0480"/>
    <w:rPr>
      <w:b/>
      <w:bCs/>
    </w:rPr>
  </w:style>
  <w:style w:type="character" w:customStyle="1" w:styleId="pmterms12">
    <w:name w:val="pmterms12"/>
    <w:rsid w:val="00EE0480"/>
    <w:rPr>
      <w:b/>
      <w:bCs/>
      <w:i w:val="0"/>
      <w:iCs w:val="0"/>
      <w:color w:val="000000"/>
    </w:rPr>
  </w:style>
  <w:style w:type="character" w:customStyle="1" w:styleId="ToReadChar">
    <w:name w:val="To Read Char"/>
    <w:rsid w:val="00EE0480"/>
    <w:rPr>
      <w:rFonts w:ascii="Verdana" w:hAnsi="Verdana" w:hint="default"/>
      <w:b/>
      <w:bCs w:val="0"/>
      <w:szCs w:val="24"/>
      <w:u w:val="single"/>
      <w:lang w:val="en-US" w:eastAsia="en-US" w:bidi="ar-SA"/>
    </w:rPr>
  </w:style>
  <w:style w:type="character" w:customStyle="1" w:styleId="ToReadCharChar">
    <w:name w:val="To Read Char Char"/>
    <w:rsid w:val="00EE0480"/>
    <w:rPr>
      <w:rFonts w:ascii="Verdana" w:hAnsi="Verdana" w:hint="default"/>
      <w:b/>
      <w:bCs w:val="0"/>
      <w:szCs w:val="24"/>
      <w:u w:val="single"/>
      <w:lang w:val="en-US" w:eastAsia="en-US" w:bidi="ar-SA"/>
    </w:rPr>
  </w:style>
  <w:style w:type="character" w:customStyle="1" w:styleId="bio">
    <w:name w:val="bio"/>
    <w:basedOn w:val="DefaultParagraphFont"/>
    <w:rsid w:val="00EE0480"/>
  </w:style>
  <w:style w:type="character" w:customStyle="1" w:styleId="storytextstyle">
    <w:name w:val="storytextstyle"/>
    <w:basedOn w:val="DefaultParagraphFont"/>
    <w:rsid w:val="00EE0480"/>
  </w:style>
  <w:style w:type="character" w:customStyle="1" w:styleId="cardunderlinedCharChar">
    <w:name w:val="card underlined Char Char"/>
    <w:rsid w:val="00EE0480"/>
    <w:rPr>
      <w:rFonts w:ascii="Arial" w:hAnsi="Arial" w:cs="Arial" w:hint="default"/>
      <w:sz w:val="22"/>
      <w:szCs w:val="24"/>
      <w:u w:val="single"/>
      <w:lang w:val="en-US" w:eastAsia="en-US" w:bidi="ar-SA"/>
    </w:rPr>
  </w:style>
  <w:style w:type="character" w:customStyle="1" w:styleId="Style2Char0">
    <w:name w:val="Style2 Char"/>
    <w:rsid w:val="00EE0480"/>
    <w:rPr>
      <w:rFonts w:ascii="Book Antiqua" w:hAnsi="Book Antiqua" w:hint="default"/>
      <w:u w:val="thick"/>
      <w:lang w:val="en-US" w:eastAsia="en-US" w:bidi="ar-SA"/>
    </w:rPr>
  </w:style>
  <w:style w:type="character" w:customStyle="1" w:styleId="Style2Char1">
    <w:name w:val="Style2 Char1"/>
    <w:rsid w:val="00EE0480"/>
    <w:rPr>
      <w:rFonts w:ascii="Book Antiqua" w:hAnsi="Book Antiqua" w:hint="default"/>
      <w:szCs w:val="24"/>
      <w:u w:val="thick"/>
      <w:lang w:val="en-US" w:eastAsia="en-US" w:bidi="ar-SA"/>
    </w:rPr>
  </w:style>
  <w:style w:type="character" w:customStyle="1" w:styleId="articlehead21">
    <w:name w:val="articlehead21"/>
    <w:rsid w:val="00EE0480"/>
    <w:rPr>
      <w:rFonts w:ascii="Arial" w:hAnsi="Arial" w:cs="Arial" w:hint="default"/>
      <w:b/>
      <w:bCs/>
      <w:color w:val="660000"/>
      <w:sz w:val="20"/>
      <w:szCs w:val="20"/>
    </w:rPr>
  </w:style>
  <w:style w:type="character" w:customStyle="1" w:styleId="TagCiteChar1">
    <w:name w:val="Tag/Cite Char1"/>
    <w:rsid w:val="00EE0480"/>
    <w:rPr>
      <w:b/>
      <w:bCs w:val="0"/>
      <w:lang w:val="en-US" w:eastAsia="en-US" w:bidi="ar-SA"/>
    </w:rPr>
  </w:style>
  <w:style w:type="character" w:customStyle="1" w:styleId="goohl2">
    <w:name w:val="goohl2"/>
    <w:basedOn w:val="DefaultParagraphFont"/>
    <w:rsid w:val="00EE0480"/>
  </w:style>
  <w:style w:type="character" w:customStyle="1" w:styleId="CardCharChar0">
    <w:name w:val="Card Char Char"/>
    <w:rsid w:val="00EE0480"/>
    <w:rPr>
      <w:lang w:val="en-US" w:eastAsia="en-US" w:bidi="ar-SA"/>
    </w:rPr>
  </w:style>
  <w:style w:type="character" w:customStyle="1" w:styleId="BriefTitle1Char">
    <w:name w:val="Brief Title 1 Char"/>
    <w:rsid w:val="00EE0480"/>
    <w:rPr>
      <w:b/>
      <w:bCs w:val="0"/>
      <w:u w:val="single"/>
      <w:lang w:val="en-US" w:eastAsia="en-US" w:bidi="ar-SA"/>
    </w:rPr>
  </w:style>
  <w:style w:type="character" w:customStyle="1" w:styleId="TagCiteCharChar">
    <w:name w:val="Tag/Cite Char Char"/>
    <w:rsid w:val="00EE0480"/>
    <w:rPr>
      <w:b/>
      <w:bCs w:val="0"/>
      <w:lang w:val="en-US" w:eastAsia="en-US" w:bidi="ar-SA"/>
    </w:rPr>
  </w:style>
  <w:style w:type="character" w:customStyle="1" w:styleId="btx">
    <w:name w:val="btx"/>
    <w:basedOn w:val="DefaultParagraphFont"/>
    <w:rsid w:val="00EE0480"/>
  </w:style>
  <w:style w:type="character" w:customStyle="1" w:styleId="prodgeneral1">
    <w:name w:val="prodgeneral1"/>
    <w:rsid w:val="00EE0480"/>
    <w:rPr>
      <w:rFonts w:ascii="Verdana" w:hAnsi="Verdana" w:hint="default"/>
      <w:b w:val="0"/>
      <w:bCs w:val="0"/>
      <w:caps w:val="0"/>
      <w:color w:val="000000"/>
      <w:spacing w:val="0"/>
      <w:sz w:val="16"/>
      <w:szCs w:val="16"/>
    </w:rPr>
  </w:style>
  <w:style w:type="character" w:customStyle="1" w:styleId="summary1">
    <w:name w:val="summary1"/>
    <w:rsid w:val="00EE0480"/>
    <w:rPr>
      <w:rFonts w:ascii="Arial" w:hAnsi="Arial" w:cs="Arial" w:hint="default"/>
      <w:sz w:val="18"/>
      <w:szCs w:val="18"/>
    </w:rPr>
  </w:style>
  <w:style w:type="character" w:customStyle="1" w:styleId="text3">
    <w:name w:val="text3"/>
    <w:basedOn w:val="DefaultParagraphFont"/>
    <w:rsid w:val="00EE0480"/>
  </w:style>
  <w:style w:type="character" w:customStyle="1" w:styleId="cardtextsmallChar">
    <w:name w:val="card text small Char"/>
    <w:rsid w:val="00EE0480"/>
    <w:rPr>
      <w:rFonts w:ascii="Arial Narrow" w:hAnsi="Arial Narrow" w:hint="default"/>
      <w:sz w:val="16"/>
      <w:szCs w:val="24"/>
      <w:lang w:val="en-US" w:eastAsia="en-US" w:bidi="ar-SA"/>
    </w:rPr>
  </w:style>
  <w:style w:type="character" w:customStyle="1" w:styleId="countrytitle1">
    <w:name w:val="countrytitle1"/>
    <w:rsid w:val="00EE0480"/>
    <w:rPr>
      <w:rFonts w:ascii="Verdana" w:hAnsi="Verdana" w:hint="default"/>
      <w:b/>
      <w:bCs/>
      <w:color w:val="293643"/>
      <w:sz w:val="24"/>
      <w:szCs w:val="24"/>
    </w:rPr>
  </w:style>
  <w:style w:type="character" w:customStyle="1" w:styleId="storyheader1">
    <w:name w:val="storyheader1"/>
    <w:rsid w:val="00EE0480"/>
    <w:rPr>
      <w:rFonts w:ascii="Verdana" w:hAnsi="Verdana" w:hint="default"/>
      <w:b/>
      <w:bCs/>
      <w:color w:val="000000"/>
      <w:sz w:val="21"/>
      <w:szCs w:val="21"/>
    </w:rPr>
  </w:style>
  <w:style w:type="character" w:customStyle="1" w:styleId="cardunderlinedChar0">
    <w:name w:val="card underlined Char"/>
    <w:rsid w:val="00EE0480"/>
    <w:rPr>
      <w:rFonts w:ascii="Arial" w:hAnsi="Arial" w:cs="Arial" w:hint="default"/>
      <w:sz w:val="22"/>
      <w:szCs w:val="24"/>
      <w:u w:val="single"/>
      <w:lang w:val="en-US" w:eastAsia="en-US" w:bidi="ar-SA"/>
    </w:rPr>
  </w:style>
  <w:style w:type="character" w:customStyle="1" w:styleId="article1">
    <w:name w:val="article1"/>
    <w:rsid w:val="00EE0480"/>
    <w:rPr>
      <w:rFonts w:ascii="Verdana" w:hAnsi="Verdana" w:hint="default"/>
      <w:color w:val="333333"/>
      <w:sz w:val="16"/>
      <w:szCs w:val="16"/>
    </w:rPr>
  </w:style>
  <w:style w:type="character" w:customStyle="1" w:styleId="story-posted-date1">
    <w:name w:val="story-posted-date1"/>
    <w:rsid w:val="00EE048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E048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E0480"/>
  </w:style>
  <w:style w:type="character" w:customStyle="1" w:styleId="textmedium">
    <w:name w:val="textmedium"/>
    <w:basedOn w:val="DefaultParagraphFont"/>
    <w:rsid w:val="00EE0480"/>
  </w:style>
  <w:style w:type="character" w:customStyle="1" w:styleId="citation1">
    <w:name w:val="citation1"/>
    <w:rsid w:val="00EE0480"/>
    <w:rPr>
      <w:rFonts w:ascii="Verdana" w:hAnsi="Verdana" w:hint="default"/>
      <w:sz w:val="17"/>
      <w:szCs w:val="17"/>
    </w:rPr>
  </w:style>
  <w:style w:type="character" w:customStyle="1" w:styleId="hithighlite">
    <w:name w:val="hithighlite"/>
    <w:basedOn w:val="DefaultParagraphFont"/>
    <w:rsid w:val="00EE0480"/>
  </w:style>
  <w:style w:type="character" w:customStyle="1" w:styleId="articlecontent">
    <w:name w:val="articlecontent"/>
    <w:basedOn w:val="DefaultParagraphFont"/>
    <w:rsid w:val="00EE0480"/>
  </w:style>
  <w:style w:type="character" w:customStyle="1" w:styleId="fource1">
    <w:name w:val="fource1"/>
    <w:rsid w:val="00EE0480"/>
    <w:rPr>
      <w:sz w:val="34"/>
      <w:szCs w:val="34"/>
    </w:rPr>
  </w:style>
  <w:style w:type="character" w:customStyle="1" w:styleId="LanguageStrikeChar">
    <w:name w:val="Language Strike Char"/>
    <w:rsid w:val="00EE0480"/>
    <w:rPr>
      <w:rFonts w:ascii="Arial Narrow" w:hAnsi="Arial Narrow" w:hint="default"/>
      <w:strike/>
      <w:szCs w:val="24"/>
      <w:lang w:val="en-US" w:eastAsia="en-US" w:bidi="ar-SA"/>
    </w:rPr>
  </w:style>
  <w:style w:type="character" w:customStyle="1" w:styleId="normal11">
    <w:name w:val="normal1"/>
    <w:basedOn w:val="DefaultParagraphFont"/>
    <w:rsid w:val="00EE0480"/>
  </w:style>
  <w:style w:type="character" w:customStyle="1" w:styleId="ds">
    <w:name w:val="ds"/>
    <w:basedOn w:val="DefaultParagraphFont"/>
    <w:rsid w:val="00EE0480"/>
  </w:style>
  <w:style w:type="character" w:customStyle="1" w:styleId="UnderliningChar1">
    <w:name w:val="Underlining Char1"/>
    <w:rsid w:val="00EE0480"/>
    <w:rPr>
      <w:rFonts w:ascii="Arial Narrow" w:hAnsi="Arial Narrow" w:hint="default"/>
      <w:szCs w:val="24"/>
      <w:u w:val="single"/>
      <w:lang w:val="en-US" w:eastAsia="en-US" w:bidi="ar-SA"/>
    </w:rPr>
  </w:style>
  <w:style w:type="character" w:customStyle="1" w:styleId="UnderliningChar2">
    <w:name w:val="Underlining Char2"/>
    <w:rsid w:val="00EE0480"/>
    <w:rPr>
      <w:rFonts w:ascii="Arial Narrow" w:hAnsi="Arial Narrow" w:hint="default"/>
      <w:szCs w:val="24"/>
      <w:u w:val="single"/>
      <w:lang w:val="en-US" w:eastAsia="en-US" w:bidi="ar-SA"/>
    </w:rPr>
  </w:style>
  <w:style w:type="character" w:customStyle="1" w:styleId="MicroTextChar1">
    <w:name w:val="MicroText Char1"/>
    <w:rsid w:val="00EE0480"/>
    <w:rPr>
      <w:rFonts w:ascii="Arial Narrow" w:hAnsi="Arial Narrow" w:hint="default"/>
      <w:sz w:val="12"/>
      <w:szCs w:val="24"/>
      <w:lang w:val="en-US" w:eastAsia="en-US" w:bidi="ar-SA"/>
    </w:rPr>
  </w:style>
  <w:style w:type="character" w:customStyle="1" w:styleId="DefaultPara">
    <w:name w:val="Default Para"/>
    <w:rsid w:val="00EE0480"/>
    <w:rPr>
      <w:sz w:val="20"/>
    </w:rPr>
  </w:style>
  <w:style w:type="character" w:customStyle="1" w:styleId="SYSHYPERTEXT">
    <w:name w:val="SYS_HYPERTEXT"/>
    <w:rsid w:val="00EE0480"/>
    <w:rPr>
      <w:color w:val="0000FF"/>
      <w:u w:val="single"/>
    </w:rPr>
  </w:style>
  <w:style w:type="character" w:customStyle="1" w:styleId="Hyperlink1">
    <w:name w:val="Hyperlink1"/>
    <w:rsid w:val="00EE048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E048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E0480"/>
    <w:rPr>
      <w:rFonts w:ascii="Arial Narrow" w:hAnsi="Arial Narrow" w:hint="default"/>
      <w:noProof w:val="0"/>
      <w:szCs w:val="24"/>
      <w:u w:val="single"/>
      <w:lang w:val="en-US" w:eastAsia="en-US" w:bidi="ar-SA"/>
    </w:rPr>
  </w:style>
  <w:style w:type="character" w:customStyle="1" w:styleId="BlockHeading1Char">
    <w:name w:val="Block Heading 1 Char"/>
    <w:rsid w:val="00EE0480"/>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EE0480"/>
    <w:rPr>
      <w:b/>
      <w:bCs w:val="0"/>
      <w:sz w:val="24"/>
      <w:szCs w:val="24"/>
      <w:u w:val="single"/>
      <w:lang w:val="en-US" w:eastAsia="en-US" w:bidi="ar-SA"/>
    </w:rPr>
  </w:style>
  <w:style w:type="character" w:customStyle="1" w:styleId="StyleTagTimesNewRomanChar">
    <w:name w:val="Style Tag + Times New Roman Char"/>
    <w:rsid w:val="00EE048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E0480"/>
    <w:rPr>
      <w:rFonts w:ascii="Arial Narrow" w:hAnsi="Arial Narrow" w:cs="Arial" w:hint="default"/>
      <w:b/>
      <w:bCs/>
      <w:iCs/>
      <w:sz w:val="24"/>
      <w:szCs w:val="28"/>
      <w:lang w:val="en-US" w:eastAsia="en-US" w:bidi="ar-SA"/>
    </w:rPr>
  </w:style>
  <w:style w:type="character" w:customStyle="1" w:styleId="UnderliningCharChar">
    <w:name w:val="Underlining Char Char"/>
    <w:rsid w:val="00EE0480"/>
    <w:rPr>
      <w:rFonts w:ascii="Arial Narrow" w:hAnsi="Arial Narrow" w:hint="default"/>
      <w:szCs w:val="24"/>
      <w:u w:val="single"/>
      <w:lang w:val="en-US" w:eastAsia="en-US" w:bidi="ar-SA"/>
    </w:rPr>
  </w:style>
  <w:style w:type="character" w:customStyle="1" w:styleId="StyleArialNarrow12ptBold">
    <w:name w:val="Style Arial Narrow 12 pt Bold"/>
    <w:rsid w:val="00EE0480"/>
    <w:rPr>
      <w:rFonts w:ascii="Arial Narrow" w:hAnsi="Arial Narrow" w:hint="default"/>
      <w:b/>
      <w:bCs/>
      <w:sz w:val="24"/>
    </w:rPr>
  </w:style>
  <w:style w:type="character" w:customStyle="1" w:styleId="Style1CharChar">
    <w:name w:val="Style1 Char Char"/>
    <w:rsid w:val="00EE048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E048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E0480"/>
    <w:rPr>
      <w:noProof w:val="0"/>
      <w:u w:val="single"/>
      <w:lang w:val="en-US" w:eastAsia="en-US" w:bidi="ar-SA"/>
    </w:rPr>
  </w:style>
  <w:style w:type="character" w:customStyle="1" w:styleId="UnderlinedCharChar1">
    <w:name w:val="Underlined Char Char1"/>
    <w:rsid w:val="00EE0480"/>
    <w:rPr>
      <w:rFonts w:ascii="Bell MT" w:eastAsia="Times New Roman" w:hAnsi="Bell MT" w:hint="default"/>
      <w:bCs/>
      <w:iCs/>
      <w:sz w:val="22"/>
      <w:u w:val="single"/>
    </w:rPr>
  </w:style>
  <w:style w:type="character" w:customStyle="1" w:styleId="Heading2CharChar2">
    <w:name w:val="Heading 2 Char Char2"/>
    <w:rsid w:val="00EE0480"/>
    <w:rPr>
      <w:rFonts w:ascii="Arial" w:hAnsi="Arial" w:cs="Arial" w:hint="default"/>
      <w:b/>
      <w:bCs/>
      <w:iCs/>
      <w:sz w:val="22"/>
      <w:szCs w:val="28"/>
      <w:lang w:val="en-US" w:eastAsia="en-US" w:bidi="ar-SA"/>
    </w:rPr>
  </w:style>
  <w:style w:type="character" w:customStyle="1" w:styleId="doctitle">
    <w:name w:val="doctitle"/>
    <w:rsid w:val="00EE0480"/>
  </w:style>
  <w:style w:type="character" w:customStyle="1" w:styleId="cardtext-underlined0">
    <w:name w:val="card text- underlined"/>
    <w:rsid w:val="00EE0480"/>
    <w:rPr>
      <w:rFonts w:ascii="Garamond" w:hAnsi="Garamond" w:hint="default"/>
      <w:u w:val="single"/>
    </w:rPr>
  </w:style>
  <w:style w:type="character" w:customStyle="1" w:styleId="BodyText1">
    <w:name w:val="Body Text1"/>
    <w:basedOn w:val="DefaultParagraphFont"/>
    <w:rsid w:val="00EE048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E0480"/>
  </w:style>
  <w:style w:type="character" w:customStyle="1" w:styleId="BriefTitleChar">
    <w:name w:val="Brief Title Char"/>
    <w:basedOn w:val="DefaultParagraphFont"/>
    <w:rsid w:val="00EE0480"/>
    <w:rPr>
      <w:b/>
      <w:bCs w:val="0"/>
      <w:sz w:val="24"/>
      <w:szCs w:val="24"/>
      <w:u w:val="single"/>
      <w:lang w:val="en-US" w:eastAsia="en-US" w:bidi="ar-SA"/>
    </w:rPr>
  </w:style>
  <w:style w:type="character" w:customStyle="1" w:styleId="BriefTitle2Char">
    <w:name w:val="Brief Title 2 Char"/>
    <w:basedOn w:val="BriefTitleChar"/>
    <w:rsid w:val="00EE048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E048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E0480"/>
    <w:rPr>
      <w:rFonts w:ascii="Georgia" w:hAnsi="Georgia" w:hint="default"/>
      <w:b/>
      <w:bCs w:val="0"/>
      <w:sz w:val="24"/>
    </w:rPr>
  </w:style>
  <w:style w:type="character" w:customStyle="1" w:styleId="Emphasis20">
    <w:name w:val="Emphasis 2"/>
    <w:uiPriority w:val="1"/>
    <w:qFormat/>
    <w:rsid w:val="00EE048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E0480"/>
    <w:rPr>
      <w:rFonts w:ascii="AGaramond" w:hAnsi="AGaramond" w:cs="AGaramond" w:hint="default"/>
      <w:color w:val="211D1E"/>
      <w:sz w:val="14"/>
      <w:szCs w:val="14"/>
    </w:rPr>
  </w:style>
  <w:style w:type="character" w:customStyle="1" w:styleId="CharacterStyle2">
    <w:name w:val="Character Style 2"/>
    <w:uiPriority w:val="99"/>
    <w:rsid w:val="00EE0480"/>
    <w:rPr>
      <w:sz w:val="20"/>
      <w:szCs w:val="20"/>
    </w:rPr>
  </w:style>
  <w:style w:type="character" w:customStyle="1" w:styleId="cross-head">
    <w:name w:val="cross-head"/>
    <w:rsid w:val="00EE0480"/>
  </w:style>
  <w:style w:type="character" w:customStyle="1" w:styleId="dateline">
    <w:name w:val="dateline"/>
    <w:rsid w:val="00EE0480"/>
  </w:style>
  <w:style w:type="character" w:customStyle="1" w:styleId="Subtitle1">
    <w:name w:val="Subtitle1"/>
    <w:rsid w:val="00EE0480"/>
  </w:style>
  <w:style w:type="character" w:customStyle="1" w:styleId="metaorigin">
    <w:name w:val="meta_origin"/>
    <w:rsid w:val="00EE0480"/>
  </w:style>
  <w:style w:type="character" w:customStyle="1" w:styleId="mandelbrotrefrag">
    <w:name w:val="mandelbrot_refrag"/>
    <w:rsid w:val="00EE0480"/>
  </w:style>
  <w:style w:type="character" w:customStyle="1" w:styleId="eminfo">
    <w:name w:val="eminfo"/>
    <w:rsid w:val="00EE0480"/>
  </w:style>
  <w:style w:type="character" w:customStyle="1" w:styleId="emhighlight">
    <w:name w:val="emhighlight"/>
    <w:rsid w:val="00EE0480"/>
  </w:style>
  <w:style w:type="character" w:customStyle="1" w:styleId="name">
    <w:name w:val="name"/>
    <w:rsid w:val="00EE0480"/>
  </w:style>
  <w:style w:type="character" w:customStyle="1" w:styleId="tkrname">
    <w:name w:val="tkrname"/>
    <w:rsid w:val="00EE0480"/>
  </w:style>
  <w:style w:type="character" w:customStyle="1" w:styleId="tkrchange">
    <w:name w:val="tkrchange"/>
    <w:rsid w:val="00EE0480"/>
  </w:style>
  <w:style w:type="character" w:customStyle="1" w:styleId="source-org">
    <w:name w:val="source-org"/>
    <w:rsid w:val="00EE0480"/>
  </w:style>
  <w:style w:type="character" w:customStyle="1" w:styleId="updated">
    <w:name w:val="updated"/>
    <w:rsid w:val="00EE0480"/>
  </w:style>
  <w:style w:type="character" w:customStyle="1" w:styleId="last">
    <w:name w:val="last"/>
    <w:rsid w:val="00EE0480"/>
  </w:style>
  <w:style w:type="character" w:customStyle="1" w:styleId="Style11ptBoldUnderline1">
    <w:name w:val="Style 11 pt Bold Underline1"/>
    <w:rsid w:val="00EE0480"/>
    <w:rPr>
      <w:b/>
      <w:bCs/>
      <w:sz w:val="20"/>
      <w:u w:val="single"/>
    </w:rPr>
  </w:style>
  <w:style w:type="character" w:customStyle="1" w:styleId="StyleStyleunderlineBold11pt">
    <w:name w:val="Style Style underline + Bold + 11 pt"/>
    <w:rsid w:val="00EE0480"/>
    <w:rPr>
      <w:bCs/>
      <w:sz w:val="20"/>
      <w:u w:val="single"/>
    </w:rPr>
  </w:style>
  <w:style w:type="character" w:customStyle="1" w:styleId="StyleunderlineAsianTimesNewRomanBold">
    <w:name w:val="Style underline + (Asian) Times New Roman Bold"/>
    <w:rsid w:val="00EE048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E0480"/>
    <w:rPr>
      <w:b/>
      <w:bCs/>
      <w:sz w:val="20"/>
      <w:u w:val="single"/>
      <w:bdr w:val="single" w:sz="4" w:space="0" w:color="auto" w:frame="1"/>
    </w:rPr>
  </w:style>
  <w:style w:type="character" w:customStyle="1" w:styleId="A5">
    <w:name w:val="A5"/>
    <w:uiPriority w:val="99"/>
    <w:rsid w:val="00EE0480"/>
    <w:rPr>
      <w:rFonts w:ascii="Times New Roman" w:hAnsi="Times New Roman" w:cs="Times New Roman" w:hint="default"/>
      <w:color w:val="000000"/>
      <w:sz w:val="13"/>
      <w:szCs w:val="13"/>
    </w:rPr>
  </w:style>
  <w:style w:type="character" w:customStyle="1" w:styleId="quotepeekbase">
    <w:name w:val="quotepeekbase"/>
    <w:rsid w:val="00EE0480"/>
  </w:style>
  <w:style w:type="character" w:customStyle="1" w:styleId="cardChar1">
    <w:name w:val="card Char1"/>
    <w:rsid w:val="00EE0480"/>
    <w:rPr>
      <w:rFonts w:ascii="Calibri" w:eastAsia="Calibri" w:hAnsi="Calibri" w:cs="Calibri" w:hint="default"/>
      <w:sz w:val="24"/>
      <w:szCs w:val="22"/>
      <w:lang w:val="x-none" w:eastAsia="x-none"/>
    </w:rPr>
  </w:style>
  <w:style w:type="character" w:customStyle="1" w:styleId="NormalCard">
    <w:name w:val="Normal Card"/>
    <w:uiPriority w:val="1"/>
    <w:qFormat/>
    <w:rsid w:val="00EE0480"/>
    <w:rPr>
      <w:rFonts w:ascii="Times New Roman" w:hAnsi="Times New Roman" w:cs="Times New Roman" w:hint="default"/>
      <w:sz w:val="24"/>
    </w:rPr>
  </w:style>
  <w:style w:type="character" w:customStyle="1" w:styleId="HighlightedUnderline0">
    <w:name w:val="Highlighted Underline"/>
    <w:uiPriority w:val="1"/>
    <w:qFormat/>
    <w:rsid w:val="00EE048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E0480"/>
    <w:rPr>
      <w:rFonts w:ascii="Times New Roman" w:hAnsi="Times New Roman" w:cs="Times New Roman" w:hint="default"/>
      <w:sz w:val="16"/>
      <w:szCs w:val="16"/>
    </w:rPr>
  </w:style>
  <w:style w:type="character" w:customStyle="1" w:styleId="timebox">
    <w:name w:val="timebox"/>
    <w:rsid w:val="00EE0480"/>
  </w:style>
  <w:style w:type="character" w:customStyle="1" w:styleId="Heading2Subtext">
    <w:name w:val="Heading 2 Subtext"/>
    <w:rsid w:val="00EE0480"/>
    <w:rPr>
      <w:rFonts w:ascii="Times New Roman" w:hAnsi="Times New Roman" w:cs="Times New Roman" w:hint="default"/>
      <w:sz w:val="16"/>
    </w:rPr>
  </w:style>
  <w:style w:type="character" w:customStyle="1" w:styleId="-SmallText-">
    <w:name w:val="-Small Text-"/>
    <w:rsid w:val="00EE0480"/>
    <w:rPr>
      <w:rFonts w:ascii="Garamond" w:hAnsi="Garamond" w:hint="default"/>
      <w:sz w:val="16"/>
    </w:rPr>
  </w:style>
  <w:style w:type="character" w:customStyle="1" w:styleId="label">
    <w:name w:val="label"/>
    <w:rsid w:val="00EE0480"/>
  </w:style>
  <w:style w:type="character" w:customStyle="1" w:styleId="BoldUnderlineCharChar">
    <w:name w:val="BoldUnderline Char Char"/>
    <w:rsid w:val="00EE048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E0480"/>
  </w:style>
  <w:style w:type="character" w:customStyle="1" w:styleId="FontStyle477">
    <w:name w:val="Font Style477"/>
    <w:basedOn w:val="DefaultParagraphFont"/>
    <w:uiPriority w:val="99"/>
    <w:rsid w:val="00EE0480"/>
    <w:rPr>
      <w:rFonts w:ascii="Times New Roman" w:hAnsi="Times New Roman" w:cs="Times New Roman" w:hint="default"/>
      <w:sz w:val="18"/>
      <w:szCs w:val="18"/>
    </w:rPr>
  </w:style>
  <w:style w:type="character" w:customStyle="1" w:styleId="FontStyle505">
    <w:name w:val="Font Style505"/>
    <w:basedOn w:val="DefaultParagraphFont"/>
    <w:uiPriority w:val="99"/>
    <w:rsid w:val="00EE0480"/>
    <w:rPr>
      <w:rFonts w:ascii="Times New Roman" w:hAnsi="Times New Roman" w:cs="Times New Roman" w:hint="default"/>
      <w:sz w:val="18"/>
      <w:szCs w:val="18"/>
    </w:rPr>
  </w:style>
  <w:style w:type="character" w:customStyle="1" w:styleId="FontStyle514">
    <w:name w:val="Font Style514"/>
    <w:basedOn w:val="DefaultParagraphFont"/>
    <w:uiPriority w:val="99"/>
    <w:rsid w:val="00EE0480"/>
    <w:rPr>
      <w:rFonts w:ascii="Times New Roman" w:hAnsi="Times New Roman" w:cs="Times New Roman" w:hint="default"/>
      <w:sz w:val="14"/>
      <w:szCs w:val="14"/>
    </w:rPr>
  </w:style>
  <w:style w:type="character" w:customStyle="1" w:styleId="FontStyle500">
    <w:name w:val="Font Style500"/>
    <w:basedOn w:val="DefaultParagraphFont"/>
    <w:uiPriority w:val="99"/>
    <w:rsid w:val="00EE0480"/>
    <w:rPr>
      <w:rFonts w:ascii="Times New Roman" w:hAnsi="Times New Roman" w:cs="Times New Roman" w:hint="default"/>
      <w:b/>
      <w:bCs/>
      <w:sz w:val="16"/>
      <w:szCs w:val="16"/>
    </w:rPr>
  </w:style>
  <w:style w:type="character" w:customStyle="1" w:styleId="CardCite1">
    <w:name w:val="CardCite1"/>
    <w:qFormat/>
    <w:rsid w:val="00EE048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E048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E0480"/>
    <w:rPr>
      <w:rFonts w:ascii="Times New Roman" w:hAnsi="Times New Roman" w:cs="Times New Roman" w:hint="default"/>
      <w:b/>
      <w:bCs/>
      <w:sz w:val="22"/>
      <w:szCs w:val="22"/>
    </w:rPr>
  </w:style>
  <w:style w:type="character" w:customStyle="1" w:styleId="CharacterStyle3">
    <w:name w:val="Character Style 3"/>
    <w:uiPriority w:val="99"/>
    <w:rsid w:val="00EE0480"/>
    <w:rPr>
      <w:rFonts w:ascii="Bookman Old Style" w:hAnsi="Bookman Old Style" w:cs="Bookman Old Style" w:hint="default"/>
      <w:spacing w:val="-5"/>
      <w:sz w:val="18"/>
      <w:szCs w:val="18"/>
    </w:rPr>
  </w:style>
  <w:style w:type="character" w:customStyle="1" w:styleId="Style8pt1">
    <w:name w:val="Style 8 pt1"/>
    <w:rsid w:val="00EE0480"/>
    <w:rPr>
      <w:rFonts w:ascii="Georgia" w:hAnsi="Georgia" w:hint="default"/>
      <w:sz w:val="16"/>
    </w:rPr>
  </w:style>
  <w:style w:type="character" w:customStyle="1" w:styleId="UnderlineStyleChar7">
    <w:name w:val="Underline Style Char7"/>
    <w:rsid w:val="00EE0480"/>
    <w:rPr>
      <w:rFonts w:ascii="Garamond" w:hAnsi="Garamond" w:hint="default"/>
      <w:sz w:val="22"/>
      <w:szCs w:val="24"/>
      <w:u w:val="single"/>
      <w:lang w:val="en-US" w:eastAsia="en-US" w:bidi="ar-SA"/>
    </w:rPr>
  </w:style>
  <w:style w:type="character" w:customStyle="1" w:styleId="StyleArial6ptBold">
    <w:name w:val="Style Arial 6 pt Bold"/>
    <w:rsid w:val="00EE0480"/>
    <w:rPr>
      <w:rFonts w:ascii="Arial" w:hAnsi="Arial" w:cs="Arial" w:hint="default"/>
      <w:bCs/>
      <w:sz w:val="12"/>
    </w:rPr>
  </w:style>
  <w:style w:type="character" w:customStyle="1" w:styleId="Heading2Char5">
    <w:name w:val="Heading 2 Char5"/>
    <w:rsid w:val="00EE0480"/>
    <w:rPr>
      <w:rFonts w:ascii="Garamond" w:hAnsi="Garamond" w:cs="Arial" w:hint="default"/>
      <w:b/>
      <w:bCs/>
      <w:iCs/>
      <w:sz w:val="24"/>
      <w:szCs w:val="28"/>
      <w:lang w:val="en-US" w:eastAsia="en-US" w:bidi="ar-SA"/>
    </w:rPr>
  </w:style>
  <w:style w:type="character" w:customStyle="1" w:styleId="TagGreg">
    <w:name w:val="TagGreg"/>
    <w:uiPriority w:val="1"/>
    <w:qFormat/>
    <w:rsid w:val="00EE0480"/>
    <w:rPr>
      <w:b/>
      <w:bCs w:val="0"/>
      <w:sz w:val="24"/>
    </w:rPr>
  </w:style>
  <w:style w:type="character" w:customStyle="1" w:styleId="StyleDebateUnderline10pt">
    <w:name w:val="Style Debate Underline + 10 pt"/>
    <w:rsid w:val="00EE0480"/>
    <w:rPr>
      <w:rFonts w:ascii="Times New Roman" w:hAnsi="Times New Roman" w:cs="Times New Roman" w:hint="default"/>
      <w:sz w:val="20"/>
      <w:szCs w:val="20"/>
      <w:u w:val="single"/>
    </w:rPr>
  </w:style>
  <w:style w:type="character" w:customStyle="1" w:styleId="underlinedCharChar0">
    <w:name w:val="underlined Char Char"/>
    <w:locked/>
    <w:rsid w:val="00EE0480"/>
    <w:rPr>
      <w:u w:val="single"/>
    </w:rPr>
  </w:style>
  <w:style w:type="character" w:customStyle="1" w:styleId="SourceBold">
    <w:name w:val="Source Bold"/>
    <w:rsid w:val="00EE0480"/>
    <w:rPr>
      <w:rFonts w:ascii="Arial Narrow" w:hAnsi="Arial Narrow" w:hint="default"/>
      <w:b/>
      <w:bCs w:val="0"/>
      <w:strike w:val="0"/>
      <w:dstrike w:val="0"/>
      <w:sz w:val="24"/>
      <w:u w:val="none"/>
      <w:effect w:val="none"/>
    </w:rPr>
  </w:style>
  <w:style w:type="character" w:customStyle="1" w:styleId="2xBoldUnderline">
    <w:name w:val="2x_Bold_Underline"/>
    <w:rsid w:val="00EE0480"/>
    <w:rPr>
      <w:b/>
      <w:bCs/>
      <w:sz w:val="24"/>
      <w:u w:val="thick"/>
    </w:rPr>
  </w:style>
  <w:style w:type="character" w:customStyle="1" w:styleId="Dottedunderline">
    <w:name w:val="Dotted underline"/>
    <w:rsid w:val="00EE0480"/>
    <w:rPr>
      <w:u w:val="dotted"/>
    </w:rPr>
  </w:style>
  <w:style w:type="character" w:customStyle="1" w:styleId="readChar">
    <w:name w:val="read Char"/>
    <w:rsid w:val="00EE0480"/>
    <w:rPr>
      <w:szCs w:val="22"/>
      <w:u w:val="single"/>
      <w:lang w:val="en-US" w:eastAsia="en-US" w:bidi="ar-SA"/>
    </w:rPr>
  </w:style>
  <w:style w:type="character" w:customStyle="1" w:styleId="underlining0">
    <w:name w:val="underlining"/>
    <w:rsid w:val="00EE0480"/>
    <w:rPr>
      <w:u w:val="single"/>
    </w:rPr>
  </w:style>
  <w:style w:type="character" w:customStyle="1" w:styleId="btitle">
    <w:name w:val="btitle"/>
    <w:rsid w:val="00EE0480"/>
  </w:style>
  <w:style w:type="character" w:customStyle="1" w:styleId="green">
    <w:name w:val="green"/>
    <w:rsid w:val="00EE0480"/>
  </w:style>
  <w:style w:type="character" w:customStyle="1" w:styleId="BodyText20">
    <w:name w:val="Body Text2"/>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E048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E048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E048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E04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E0480"/>
    <w:rPr>
      <w:rFonts w:ascii="Sylfaen" w:hAnsi="Sylfaen" w:cs="Sylfaen" w:hint="default"/>
      <w:i/>
      <w:iCs/>
      <w:strike w:val="0"/>
      <w:dstrike w:val="0"/>
      <w:sz w:val="19"/>
      <w:szCs w:val="19"/>
      <w:u w:val="none"/>
      <w:effect w:val="none"/>
      <w:shd w:val="clear" w:color="auto" w:fill="FFFFFF"/>
    </w:rPr>
  </w:style>
  <w:style w:type="character" w:customStyle="1" w:styleId="1">
    <w:name w:val="1"/>
    <w:rsid w:val="00EE0480"/>
    <w:rPr>
      <w:rFonts w:ascii="Arial" w:hAnsi="Arial" w:cs="Arial" w:hint="default"/>
      <w:bCs/>
      <w:sz w:val="20"/>
      <w:u w:val="single"/>
      <w:lang w:val="en-US" w:eastAsia="en-US" w:bidi="ar-SA"/>
    </w:rPr>
  </w:style>
  <w:style w:type="character" w:customStyle="1" w:styleId="CharChar31">
    <w:name w:val="Char Char31"/>
    <w:rsid w:val="00EE0480"/>
    <w:rPr>
      <w:rFonts w:ascii="Arial" w:hAnsi="Arial" w:cs="Arial" w:hint="default"/>
      <w:b/>
      <w:bCs/>
      <w:iCs/>
      <w:lang w:val="en-US" w:eastAsia="en-US" w:bidi="ar-SA"/>
    </w:rPr>
  </w:style>
  <w:style w:type="character" w:customStyle="1" w:styleId="Subtitle2">
    <w:name w:val="Subtitle2"/>
    <w:rsid w:val="00EE0480"/>
  </w:style>
  <w:style w:type="character" w:customStyle="1" w:styleId="drop">
    <w:name w:val="drop"/>
    <w:rsid w:val="00EE0480"/>
  </w:style>
  <w:style w:type="character" w:customStyle="1" w:styleId="bioline">
    <w:name w:val="bioline"/>
    <w:rsid w:val="00EE0480"/>
  </w:style>
  <w:style w:type="character" w:customStyle="1" w:styleId="articletitle0">
    <w:name w:val="article_title"/>
    <w:rsid w:val="00EE0480"/>
  </w:style>
  <w:style w:type="character" w:customStyle="1" w:styleId="A4">
    <w:name w:val="A4"/>
    <w:uiPriority w:val="99"/>
    <w:rsid w:val="00EE0480"/>
    <w:rPr>
      <w:color w:val="000000"/>
    </w:rPr>
  </w:style>
  <w:style w:type="character" w:customStyle="1" w:styleId="s2">
    <w:name w:val="s2"/>
    <w:rsid w:val="00EE0480"/>
  </w:style>
  <w:style w:type="character" w:customStyle="1" w:styleId="s4">
    <w:name w:val="s4"/>
    <w:rsid w:val="00EE0480"/>
  </w:style>
  <w:style w:type="character" w:customStyle="1" w:styleId="s5">
    <w:name w:val="s5"/>
    <w:rsid w:val="00EE0480"/>
  </w:style>
  <w:style w:type="character" w:customStyle="1" w:styleId="cap">
    <w:name w:val="cap"/>
    <w:rsid w:val="00EE0480"/>
  </w:style>
  <w:style w:type="character" w:customStyle="1" w:styleId="rightsnotice">
    <w:name w:val="rightsnotice"/>
    <w:rsid w:val="00EE0480"/>
  </w:style>
  <w:style w:type="character" w:customStyle="1" w:styleId="Caption1">
    <w:name w:val="Caption1"/>
    <w:rsid w:val="00EE0480"/>
  </w:style>
  <w:style w:type="character" w:customStyle="1" w:styleId="credit">
    <w:name w:val="credit"/>
    <w:rsid w:val="00EE0480"/>
  </w:style>
  <w:style w:type="character" w:customStyle="1" w:styleId="scaps">
    <w:name w:val="scaps"/>
    <w:rsid w:val="00EE0480"/>
  </w:style>
  <w:style w:type="character" w:customStyle="1" w:styleId="current-article">
    <w:name w:val="current-article"/>
    <w:rsid w:val="00EE0480"/>
  </w:style>
  <w:style w:type="character" w:customStyle="1" w:styleId="related-current-indicator">
    <w:name w:val="related-current-indicator"/>
    <w:rsid w:val="00EE0480"/>
  </w:style>
  <w:style w:type="character" w:customStyle="1" w:styleId="bylclear">
    <w:name w:val="bylclear"/>
    <w:rsid w:val="00EE0480"/>
  </w:style>
  <w:style w:type="character" w:customStyle="1" w:styleId="timestamp">
    <w:name w:val="timestamp"/>
    <w:rsid w:val="00EE0480"/>
  </w:style>
  <w:style w:type="character" w:customStyle="1" w:styleId="comments">
    <w:name w:val="comments"/>
    <w:rsid w:val="00EE0480"/>
  </w:style>
  <w:style w:type="character" w:customStyle="1" w:styleId="essaytext">
    <w:name w:val="essaytext"/>
    <w:rsid w:val="00EE0480"/>
  </w:style>
  <w:style w:type="character" w:customStyle="1" w:styleId="username">
    <w:name w:val="username"/>
    <w:rsid w:val="00EE0480"/>
  </w:style>
  <w:style w:type="character" w:customStyle="1" w:styleId="toplinks">
    <w:name w:val="toplinks"/>
    <w:rsid w:val="00EE0480"/>
  </w:style>
  <w:style w:type="character" w:customStyle="1" w:styleId="A3">
    <w:name w:val="A3"/>
    <w:rsid w:val="00EE0480"/>
    <w:rPr>
      <w:rFonts w:ascii="Perpetua" w:hAnsi="Perpetua" w:cs="Perpetua" w:hint="default"/>
      <w:color w:val="000000"/>
      <w:sz w:val="15"/>
      <w:szCs w:val="15"/>
    </w:rPr>
  </w:style>
  <w:style w:type="character" w:customStyle="1" w:styleId="see">
    <w:name w:val="see"/>
    <w:rsid w:val="00EE0480"/>
  </w:style>
  <w:style w:type="character" w:customStyle="1" w:styleId="first-letter">
    <w:name w:val="first-letter"/>
    <w:rsid w:val="00EE0480"/>
  </w:style>
  <w:style w:type="character" w:customStyle="1" w:styleId="focusparagraph">
    <w:name w:val="focusparagraph"/>
    <w:rsid w:val="00EE0480"/>
  </w:style>
  <w:style w:type="character" w:customStyle="1" w:styleId="lightblue">
    <w:name w:val="lightblue"/>
    <w:rsid w:val="00EE0480"/>
  </w:style>
  <w:style w:type="character" w:customStyle="1" w:styleId="StyleUnderlineCharChar9pt">
    <w:name w:val="Style Underline Char Char + 9 pt"/>
    <w:rsid w:val="00EE048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E0480"/>
  </w:style>
  <w:style w:type="character" w:customStyle="1" w:styleId="Title10">
    <w:name w:val="Title1"/>
    <w:rsid w:val="00EE0480"/>
  </w:style>
  <w:style w:type="character" w:customStyle="1" w:styleId="BoldandUnderlineCharCharCharChar">
    <w:name w:val="Bold and Underline Char Char Char Char"/>
    <w:rsid w:val="00EE0480"/>
    <w:rPr>
      <w:b/>
      <w:bCs w:val="0"/>
      <w:noProof w:val="0"/>
      <w:u w:val="single"/>
      <w:lang w:val="en-US" w:eastAsia="en-US" w:bidi="ar-SA"/>
    </w:rPr>
  </w:style>
  <w:style w:type="character" w:customStyle="1" w:styleId="FontStyle29">
    <w:name w:val="Font Style29"/>
    <w:uiPriority w:val="99"/>
    <w:rsid w:val="00EE0480"/>
    <w:rPr>
      <w:rFonts w:ascii="Arial" w:hAnsi="Arial" w:cs="Arial" w:hint="default"/>
      <w:sz w:val="14"/>
      <w:szCs w:val="14"/>
    </w:rPr>
  </w:style>
  <w:style w:type="character" w:customStyle="1" w:styleId="CardsUnderlined">
    <w:name w:val="Cards Underlined"/>
    <w:rsid w:val="00EE0480"/>
    <w:rPr>
      <w:rFonts w:ascii="Helvetica" w:hAnsi="Helvetica" w:cs="Helvetica" w:hint="default"/>
      <w:sz w:val="22"/>
      <w:szCs w:val="24"/>
      <w:u w:val="thick"/>
    </w:rPr>
  </w:style>
  <w:style w:type="character" w:customStyle="1" w:styleId="titles">
    <w:name w:val="titles"/>
    <w:rsid w:val="00EE0480"/>
  </w:style>
  <w:style w:type="character" w:customStyle="1" w:styleId="articletext0">
    <w:name w:val="article_text"/>
    <w:rsid w:val="00EE0480"/>
  </w:style>
  <w:style w:type="character" w:customStyle="1" w:styleId="contentauthor">
    <w:name w:val="contentauthor"/>
    <w:rsid w:val="00EE0480"/>
  </w:style>
  <w:style w:type="character" w:customStyle="1" w:styleId="subarticleheader">
    <w:name w:val="subarticleheader"/>
    <w:rsid w:val="00EE0480"/>
  </w:style>
  <w:style w:type="character" w:customStyle="1" w:styleId="spelle">
    <w:name w:val="spelle"/>
    <w:rsid w:val="00EE0480"/>
  </w:style>
  <w:style w:type="character" w:customStyle="1" w:styleId="grame">
    <w:name w:val="grame"/>
    <w:rsid w:val="00EE0480"/>
  </w:style>
  <w:style w:type="character" w:customStyle="1" w:styleId="newstitle1">
    <w:name w:val="newstitle1"/>
    <w:rsid w:val="00EE0480"/>
  </w:style>
  <w:style w:type="character" w:customStyle="1" w:styleId="copy">
    <w:name w:val="copy"/>
    <w:rsid w:val="00EE0480"/>
  </w:style>
  <w:style w:type="character" w:customStyle="1" w:styleId="topheadline">
    <w:name w:val="topheadline"/>
    <w:rsid w:val="00EE0480"/>
  </w:style>
  <w:style w:type="character" w:customStyle="1" w:styleId="Stylereduce27pt">
    <w:name w:val="Style reduce2 + 7 pt"/>
    <w:rsid w:val="00EE0480"/>
    <w:rPr>
      <w:rFonts w:ascii="Times New Roman" w:hAnsi="Times New Roman" w:cs="Arial" w:hint="default"/>
      <w:color w:val="000000"/>
      <w:sz w:val="14"/>
      <w:szCs w:val="22"/>
    </w:rPr>
  </w:style>
  <w:style w:type="character" w:customStyle="1" w:styleId="srtitle">
    <w:name w:val="srtitle"/>
    <w:rsid w:val="00EE0480"/>
  </w:style>
  <w:style w:type="character" w:customStyle="1" w:styleId="st1">
    <w:name w:val="st1"/>
    <w:rsid w:val="00EE0480"/>
  </w:style>
  <w:style w:type="character" w:customStyle="1" w:styleId="StyleStyleGaramond">
    <w:name w:val="Style Style Garamond +"/>
    <w:rsid w:val="00EE0480"/>
    <w:rPr>
      <w:rFonts w:ascii="Garamond" w:hAnsi="Garamond" w:cs="Times New Roman" w:hint="default"/>
      <w:sz w:val="20"/>
    </w:rPr>
  </w:style>
  <w:style w:type="character" w:customStyle="1" w:styleId="quotechar0">
    <w:name w:val="quotechar"/>
    <w:rsid w:val="00EE0480"/>
  </w:style>
  <w:style w:type="character" w:customStyle="1" w:styleId="boldunderline0">
    <w:name w:val="boldunderline"/>
    <w:rsid w:val="00EE0480"/>
  </w:style>
  <w:style w:type="character" w:customStyle="1" w:styleId="A8">
    <w:name w:val="A8"/>
    <w:rsid w:val="00EE0480"/>
    <w:rPr>
      <w:rFonts w:ascii="Scala" w:hAnsi="Scala" w:cs="Scala" w:hint="default"/>
      <w:color w:val="000000"/>
      <w:sz w:val="15"/>
      <w:szCs w:val="15"/>
    </w:rPr>
  </w:style>
  <w:style w:type="character" w:customStyle="1" w:styleId="A0">
    <w:name w:val="A0"/>
    <w:uiPriority w:val="99"/>
    <w:rsid w:val="00EE0480"/>
    <w:rPr>
      <w:rFonts w:ascii="Scala" w:hAnsi="Scala" w:cs="Scala" w:hint="default"/>
      <w:color w:val="000000"/>
      <w:sz w:val="16"/>
      <w:szCs w:val="16"/>
    </w:rPr>
  </w:style>
  <w:style w:type="character" w:customStyle="1" w:styleId="Date11">
    <w:name w:val="Date11"/>
    <w:rsid w:val="00EE0480"/>
  </w:style>
  <w:style w:type="character" w:customStyle="1" w:styleId="Boxout">
    <w:name w:val="Box out"/>
    <w:uiPriority w:val="1"/>
    <w:qFormat/>
    <w:rsid w:val="00EE0480"/>
    <w:rPr>
      <w:rFonts w:ascii="Tahoma" w:hAnsi="Tahoma" w:cs="Tahoma" w:hint="default"/>
      <w:b/>
      <w:bCs w:val="0"/>
      <w:sz w:val="20"/>
      <w:u w:val="single"/>
      <w:bdr w:val="none" w:sz="0" w:space="0" w:color="auto" w:frame="1"/>
      <w:shd w:val="clear" w:color="auto" w:fill="A9E8F5"/>
    </w:rPr>
  </w:style>
  <w:style w:type="character" w:customStyle="1" w:styleId="metad">
    <w:name w:val="metad"/>
    <w:rsid w:val="00EE0480"/>
  </w:style>
  <w:style w:type="character" w:customStyle="1" w:styleId="sifr-alternate">
    <w:name w:val="sifr-alternate"/>
    <w:rsid w:val="00EE0480"/>
  </w:style>
  <w:style w:type="character" w:customStyle="1" w:styleId="justify1">
    <w:name w:val="justify1"/>
    <w:rsid w:val="00EE0480"/>
  </w:style>
  <w:style w:type="character" w:customStyle="1" w:styleId="artbody1">
    <w:name w:val="art_body1"/>
    <w:rsid w:val="00EE0480"/>
    <w:rPr>
      <w:rFonts w:ascii="Arial" w:hAnsi="Arial" w:cs="Arial" w:hint="default"/>
    </w:rPr>
  </w:style>
  <w:style w:type="character" w:customStyle="1" w:styleId="A1">
    <w:name w:val="A1"/>
    <w:uiPriority w:val="99"/>
    <w:rsid w:val="00EE0480"/>
    <w:rPr>
      <w:rFonts w:ascii="Book Antiqua" w:hAnsi="Book Antiqua" w:cs="Book Antiqua" w:hint="default"/>
      <w:color w:val="221E1F"/>
      <w:sz w:val="22"/>
      <w:szCs w:val="22"/>
    </w:rPr>
  </w:style>
  <w:style w:type="character" w:customStyle="1" w:styleId="reality">
    <w:name w:val="reality"/>
    <w:rsid w:val="00EE0480"/>
  </w:style>
  <w:style w:type="character" w:customStyle="1" w:styleId="text2">
    <w:name w:val="text2"/>
    <w:rsid w:val="00EE0480"/>
  </w:style>
  <w:style w:type="character" w:customStyle="1" w:styleId="StyleUnderlineChar2CharChar11pt">
    <w:name w:val="Style Underline Char2 Char Char + 11 pt"/>
    <w:rsid w:val="00EE0480"/>
    <w:rPr>
      <w:rFonts w:ascii="Times New Roman" w:hAnsi="Times New Roman" w:cs="Times New Roman" w:hint="default"/>
      <w:sz w:val="20"/>
      <w:u w:val="single"/>
    </w:rPr>
  </w:style>
  <w:style w:type="character" w:customStyle="1" w:styleId="StyleStyleBoldUnderline11pt">
    <w:name w:val="Style Style Bold Underline + 11 pt"/>
    <w:rsid w:val="00EE0480"/>
    <w:rPr>
      <w:b/>
      <w:bCs/>
      <w:sz w:val="20"/>
      <w:u w:val="single"/>
    </w:rPr>
  </w:style>
  <w:style w:type="character" w:customStyle="1" w:styleId="articlehead2">
    <w:name w:val="articlehead2"/>
    <w:rsid w:val="00EE0480"/>
  </w:style>
  <w:style w:type="character" w:customStyle="1" w:styleId="pronset">
    <w:name w:val="pronset"/>
    <w:rsid w:val="00EE0480"/>
  </w:style>
  <w:style w:type="character" w:customStyle="1" w:styleId="prondelim">
    <w:name w:val="prondelim"/>
    <w:rsid w:val="00EE0480"/>
  </w:style>
  <w:style w:type="character" w:customStyle="1" w:styleId="prontoggle">
    <w:name w:val="pron_toggle"/>
    <w:rsid w:val="00EE0480"/>
  </w:style>
  <w:style w:type="character" w:customStyle="1" w:styleId="boldface">
    <w:name w:val="boldface"/>
    <w:rsid w:val="00EE0480"/>
  </w:style>
  <w:style w:type="character" w:customStyle="1" w:styleId="secondary-bf">
    <w:name w:val="secondary-bf"/>
    <w:rsid w:val="00EE0480"/>
  </w:style>
  <w:style w:type="table" w:styleId="ColorfulGrid-Accent1">
    <w:name w:val="Colorful Grid Accent 1"/>
    <w:basedOn w:val="TableNormal"/>
    <w:link w:val="ColorfulGrid-Accent1Char"/>
    <w:uiPriority w:val="29"/>
    <w:unhideWhenUsed/>
    <w:rsid w:val="00EE048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E0480"/>
    <w:rPr>
      <w:rFonts w:ascii="Times New Roman" w:hAnsi="Times New Roman" w:cs="Times New Roman" w:hint="default"/>
      <w:iCs/>
      <w:color w:val="000000"/>
      <w:sz w:val="16"/>
    </w:rPr>
  </w:style>
  <w:style w:type="character" w:customStyle="1" w:styleId="Boxout0">
    <w:name w:val="Boxout"/>
    <w:uiPriority w:val="1"/>
    <w:qFormat/>
    <w:rsid w:val="00EE048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E0480"/>
  </w:style>
  <w:style w:type="character" w:customStyle="1" w:styleId="pg">
    <w:name w:val="pg"/>
    <w:rsid w:val="00EE0480"/>
  </w:style>
  <w:style w:type="character" w:customStyle="1" w:styleId="detailtitle">
    <w:name w:val="detailtitle"/>
    <w:rsid w:val="00EE0480"/>
  </w:style>
  <w:style w:type="character" w:customStyle="1" w:styleId="storydate">
    <w:name w:val="storydate"/>
    <w:rsid w:val="00EE0480"/>
  </w:style>
  <w:style w:type="character" w:customStyle="1" w:styleId="preloadwrap">
    <w:name w:val="preloadwrap"/>
    <w:rsid w:val="00EE0480"/>
  </w:style>
  <w:style w:type="character" w:customStyle="1" w:styleId="creditwrap">
    <w:name w:val="creditwrap"/>
    <w:rsid w:val="00EE0480"/>
  </w:style>
  <w:style w:type="character" w:customStyle="1" w:styleId="DefaultChar1">
    <w:name w:val="Default Char1"/>
    <w:rsid w:val="00EE0480"/>
    <w:rPr>
      <w:noProof w:val="0"/>
      <w:color w:val="000000"/>
      <w:lang w:val="en-US" w:eastAsia="en-US" w:bidi="ar-SA"/>
    </w:rPr>
  </w:style>
  <w:style w:type="character" w:customStyle="1" w:styleId="textunderlineChar0">
    <w:name w:val="text underline Char"/>
    <w:rsid w:val="00EE0480"/>
    <w:rPr>
      <w:sz w:val="24"/>
      <w:szCs w:val="22"/>
      <w:u w:val="thick"/>
      <w:lang w:val="en-US" w:eastAsia="en-US" w:bidi="ar-SA"/>
    </w:rPr>
  </w:style>
  <w:style w:type="character" w:customStyle="1" w:styleId="BoldChar">
    <w:name w:val="Bold Char"/>
    <w:rsid w:val="00EE0480"/>
    <w:rPr>
      <w:rFonts w:ascii="Times New Roman" w:eastAsia="Times New Roman" w:hAnsi="Times New Roman" w:cs="Times New Roman" w:hint="default"/>
      <w:b/>
      <w:bCs w:val="0"/>
      <w:szCs w:val="24"/>
    </w:rPr>
  </w:style>
  <w:style w:type="character" w:customStyle="1" w:styleId="pmterms31">
    <w:name w:val="pmterms31"/>
    <w:rsid w:val="00EE0480"/>
    <w:rPr>
      <w:b/>
      <w:bCs/>
      <w:i w:val="0"/>
      <w:iCs w:val="0"/>
      <w:color w:val="000000"/>
    </w:rPr>
  </w:style>
  <w:style w:type="character" w:customStyle="1" w:styleId="copyrightdescription">
    <w:name w:val="copyrightdescription"/>
    <w:rsid w:val="00EE0480"/>
  </w:style>
  <w:style w:type="character" w:customStyle="1" w:styleId="ft01">
    <w:name w:val="ft01"/>
    <w:rsid w:val="00EE0480"/>
    <w:rPr>
      <w:rFonts w:ascii="Times" w:hAnsi="Times" w:cs="Times" w:hint="default"/>
      <w:color w:val="000000"/>
      <w:sz w:val="14"/>
      <w:szCs w:val="14"/>
    </w:rPr>
  </w:style>
  <w:style w:type="character" w:customStyle="1" w:styleId="ft11">
    <w:name w:val="ft11"/>
    <w:rsid w:val="00EE0480"/>
    <w:rPr>
      <w:rFonts w:ascii="Times" w:hAnsi="Times" w:cs="Times" w:hint="default"/>
      <w:color w:val="000000"/>
      <w:sz w:val="17"/>
      <w:szCs w:val="17"/>
    </w:rPr>
  </w:style>
  <w:style w:type="character" w:customStyle="1" w:styleId="ft21">
    <w:name w:val="ft21"/>
    <w:rsid w:val="00EE0480"/>
    <w:rPr>
      <w:rFonts w:ascii="Times" w:hAnsi="Times" w:cs="Times" w:hint="default"/>
      <w:color w:val="000000"/>
      <w:sz w:val="15"/>
      <w:szCs w:val="15"/>
    </w:rPr>
  </w:style>
  <w:style w:type="character" w:customStyle="1" w:styleId="ft31">
    <w:name w:val="ft31"/>
    <w:rsid w:val="00EE0480"/>
    <w:rPr>
      <w:rFonts w:ascii="Times" w:hAnsi="Times" w:cs="Times" w:hint="default"/>
      <w:color w:val="000000"/>
      <w:sz w:val="15"/>
      <w:szCs w:val="15"/>
    </w:rPr>
  </w:style>
  <w:style w:type="character" w:customStyle="1" w:styleId="dquo">
    <w:name w:val="dquo"/>
    <w:rsid w:val="00EE0480"/>
  </w:style>
  <w:style w:type="character" w:customStyle="1" w:styleId="caps2">
    <w:name w:val="caps2"/>
    <w:rsid w:val="00EE0480"/>
  </w:style>
  <w:style w:type="character" w:customStyle="1" w:styleId="CardsFont12ptCharCharCharChar">
    <w:name w:val="Cards + Font: 12 pt Char Char Char Char"/>
    <w:rsid w:val="00EE0480"/>
    <w:rPr>
      <w:sz w:val="24"/>
      <w:szCs w:val="24"/>
      <w:u w:val="thick"/>
      <w:lang w:val="en-US" w:eastAsia="en-US" w:bidi="ar-SA"/>
    </w:rPr>
  </w:style>
  <w:style w:type="character" w:customStyle="1" w:styleId="ccs">
    <w:name w:val="c cs"/>
    <w:rsid w:val="00EE0480"/>
  </w:style>
  <w:style w:type="character" w:customStyle="1" w:styleId="UnderlinedEvChar">
    <w:name w:val="Underlined Ev Char"/>
    <w:rsid w:val="00EE0480"/>
    <w:rPr>
      <w:rFonts w:ascii="Times New Roman" w:eastAsia="Times New Roman" w:hAnsi="Times New Roman" w:cs="Times New Roman" w:hint="default"/>
      <w:szCs w:val="24"/>
      <w:u w:val="single"/>
    </w:rPr>
  </w:style>
  <w:style w:type="character" w:customStyle="1" w:styleId="dropshadow">
    <w:name w:val="dropshadow"/>
    <w:rsid w:val="00EE0480"/>
  </w:style>
  <w:style w:type="character" w:customStyle="1" w:styleId="d05ws">
    <w:name w:val="d05ws"/>
    <w:rsid w:val="00EE0480"/>
  </w:style>
  <w:style w:type="character" w:customStyle="1" w:styleId="rzibod">
    <w:name w:val="rzibod"/>
    <w:rsid w:val="00EE0480"/>
  </w:style>
  <w:style w:type="character" w:customStyle="1" w:styleId="StyleBold1">
    <w:name w:val="Style Bold1"/>
    <w:rsid w:val="00EE0480"/>
    <w:rPr>
      <w:rFonts w:ascii="Georgia" w:hAnsi="Georgia" w:hint="default"/>
      <w:b/>
      <w:bCs/>
      <w:sz w:val="22"/>
    </w:rPr>
  </w:style>
  <w:style w:type="character" w:customStyle="1" w:styleId="headertext">
    <w:name w:val="headertext"/>
    <w:rsid w:val="00EE0480"/>
  </w:style>
  <w:style w:type="character" w:customStyle="1" w:styleId="endnote-reference">
    <w:name w:val="endnote-reference"/>
    <w:rsid w:val="00EE0480"/>
  </w:style>
  <w:style w:type="character" w:customStyle="1" w:styleId="officialsname">
    <w:name w:val="official_s_name"/>
    <w:rsid w:val="00EE0480"/>
  </w:style>
  <w:style w:type="character" w:customStyle="1" w:styleId="audience">
    <w:name w:val="audience"/>
    <w:rsid w:val="00EE0480"/>
  </w:style>
  <w:style w:type="character" w:customStyle="1" w:styleId="A7">
    <w:name w:val="A7"/>
    <w:uiPriority w:val="99"/>
    <w:rsid w:val="00EE0480"/>
    <w:rPr>
      <w:rFonts w:ascii="Myriad Pro" w:hAnsi="Myriad Pro" w:cs="Myriad Pro" w:hint="default"/>
      <w:color w:val="0066B1"/>
      <w:sz w:val="22"/>
      <w:szCs w:val="22"/>
    </w:rPr>
  </w:style>
  <w:style w:type="character" w:customStyle="1" w:styleId="normalchar">
    <w:name w:val="normal__char"/>
    <w:rsid w:val="00EE0480"/>
  </w:style>
  <w:style w:type="character" w:customStyle="1" w:styleId="hyperlink002cheading0020100200028block0020title0029char">
    <w:name w:val="hyperlink_002cheading_00201_0020_0028block_0020title_0029__char"/>
    <w:rsid w:val="00EE0480"/>
  </w:style>
  <w:style w:type="character" w:customStyle="1" w:styleId="underline002cstyle0020bold0020underlinechar">
    <w:name w:val="underline_002cstyle_0020bold_0020underline__char"/>
    <w:rsid w:val="00EE0480"/>
  </w:style>
  <w:style w:type="character" w:customStyle="1" w:styleId="copyboldblack">
    <w:name w:val="copyboldblack"/>
    <w:rsid w:val="00EE0480"/>
  </w:style>
  <w:style w:type="character" w:customStyle="1" w:styleId="copybold">
    <w:name w:val="copybold"/>
    <w:rsid w:val="00EE0480"/>
  </w:style>
  <w:style w:type="character" w:customStyle="1" w:styleId="author-date0">
    <w:name w:val="author-date"/>
    <w:rsid w:val="00EE0480"/>
  </w:style>
  <w:style w:type="character" w:customStyle="1" w:styleId="hidden">
    <w:name w:val="hidden"/>
    <w:rsid w:val="00EE0480"/>
  </w:style>
  <w:style w:type="character" w:customStyle="1" w:styleId="articlebegin">
    <w:name w:val="articlebegin"/>
    <w:rsid w:val="00EE0480"/>
  </w:style>
  <w:style w:type="character" w:customStyle="1" w:styleId="mediaoverlay">
    <w:name w:val="mediaoverlay"/>
    <w:rsid w:val="00EE0480"/>
  </w:style>
  <w:style w:type="character" w:customStyle="1" w:styleId="blogcaption">
    <w:name w:val="blog_caption"/>
    <w:rsid w:val="00EE0480"/>
  </w:style>
  <w:style w:type="character" w:customStyle="1" w:styleId="commnet-abuzz">
    <w:name w:val="commnet-abuzz"/>
    <w:rsid w:val="00EE0480"/>
  </w:style>
  <w:style w:type="character" w:customStyle="1" w:styleId="fbconnectbuttontext">
    <w:name w:val="fbconnectbutton_text"/>
    <w:rsid w:val="00EE0480"/>
  </w:style>
  <w:style w:type="character" w:customStyle="1" w:styleId="fbsharecountinner">
    <w:name w:val="fb_share_count_inner"/>
    <w:rsid w:val="00EE0480"/>
  </w:style>
  <w:style w:type="character" w:customStyle="1" w:styleId="stbuttontext">
    <w:name w:val="stbuttontext"/>
    <w:rsid w:val="00EE0480"/>
  </w:style>
  <w:style w:type="character" w:customStyle="1" w:styleId="source">
    <w:name w:val="source"/>
    <w:rsid w:val="00EE0480"/>
  </w:style>
  <w:style w:type="character" w:customStyle="1" w:styleId="pubdate">
    <w:name w:val="pubdate"/>
    <w:rsid w:val="00EE0480"/>
  </w:style>
  <w:style w:type="character" w:customStyle="1" w:styleId="grey">
    <w:name w:val="grey"/>
    <w:rsid w:val="00EE0480"/>
  </w:style>
  <w:style w:type="character" w:customStyle="1" w:styleId="postdate">
    <w:name w:val="post_date"/>
    <w:rsid w:val="00EE0480"/>
  </w:style>
  <w:style w:type="character" w:customStyle="1" w:styleId="bdx">
    <w:name w:val="bdx"/>
    <w:rsid w:val="00EE0480"/>
  </w:style>
  <w:style w:type="character" w:customStyle="1" w:styleId="bdl">
    <w:name w:val="bdl"/>
    <w:rsid w:val="00EE0480"/>
  </w:style>
  <w:style w:type="character" w:customStyle="1" w:styleId="breadcrumbitemcurrent">
    <w:name w:val="breadcrumbitemcurrent"/>
    <w:rsid w:val="00EE0480"/>
  </w:style>
  <w:style w:type="character" w:customStyle="1" w:styleId="bbl">
    <w:name w:val="bbl"/>
    <w:rsid w:val="00EE0480"/>
  </w:style>
  <w:style w:type="character" w:customStyle="1" w:styleId="Date2">
    <w:name w:val="Date2"/>
    <w:rsid w:val="00EE0480"/>
  </w:style>
  <w:style w:type="character" w:customStyle="1" w:styleId="company">
    <w:name w:val="company"/>
    <w:rsid w:val="00EE0480"/>
  </w:style>
  <w:style w:type="character" w:customStyle="1" w:styleId="itxtnewhookspan">
    <w:name w:val="itxtnewhookspan"/>
    <w:rsid w:val="00EE0480"/>
  </w:style>
  <w:style w:type="character" w:customStyle="1" w:styleId="gstxthlt">
    <w:name w:val="gstxt_hlt"/>
    <w:rsid w:val="00EE0480"/>
  </w:style>
  <w:style w:type="character" w:customStyle="1" w:styleId="SubtleEmphasis1">
    <w:name w:val="Subtle Emphasis1"/>
    <w:uiPriority w:val="19"/>
    <w:qFormat/>
    <w:rsid w:val="00EE0480"/>
    <w:rPr>
      <w:rFonts w:ascii="Times New Roman" w:hAnsi="Times New Roman" w:cs="Times New Roman" w:hint="default"/>
      <w:b/>
      <w:bCs w:val="0"/>
      <w:iCs/>
      <w:color w:val="auto"/>
      <w:sz w:val="22"/>
    </w:rPr>
  </w:style>
  <w:style w:type="character" w:customStyle="1" w:styleId="StyleBoldRed">
    <w:name w:val="Style Bold Red"/>
    <w:rsid w:val="00EE0480"/>
    <w:rPr>
      <w:b/>
      <w:bCs/>
      <w:color w:val="auto"/>
    </w:rPr>
  </w:style>
  <w:style w:type="character" w:customStyle="1" w:styleId="StyleTimesNewRoman8pt">
    <w:name w:val="Style Times New Roman 8 pt"/>
    <w:rsid w:val="00EE0480"/>
    <w:rPr>
      <w:rFonts w:ascii="Georgia" w:hAnsi="Georgia" w:hint="default"/>
      <w:sz w:val="16"/>
    </w:rPr>
  </w:style>
  <w:style w:type="character" w:customStyle="1" w:styleId="StyleStyle7pt8pt">
    <w:name w:val="Style Style 7 pt + 8 pt"/>
    <w:rsid w:val="00EE0480"/>
    <w:rPr>
      <w:sz w:val="16"/>
    </w:rPr>
  </w:style>
  <w:style w:type="character" w:customStyle="1" w:styleId="StyleStyleThickunderlineBold1">
    <w:name w:val="Style Style Thick underline + Bold1"/>
    <w:rsid w:val="00EE0480"/>
    <w:rPr>
      <w:b/>
      <w:bCs/>
      <w:u w:val="thick"/>
    </w:rPr>
  </w:style>
  <w:style w:type="character" w:customStyle="1" w:styleId="StyleUnderline2">
    <w:name w:val="Style Underline2"/>
    <w:rsid w:val="00EE0480"/>
    <w:rPr>
      <w:u w:val="single"/>
    </w:rPr>
  </w:style>
  <w:style w:type="character" w:customStyle="1" w:styleId="ShrinkText">
    <w:name w:val="Shrink Text"/>
    <w:rsid w:val="00EE0480"/>
    <w:rPr>
      <w:sz w:val="16"/>
    </w:rPr>
  </w:style>
  <w:style w:type="character" w:customStyle="1" w:styleId="smallcaps">
    <w:name w:val="smallcaps"/>
    <w:rsid w:val="00EE0480"/>
  </w:style>
  <w:style w:type="character" w:customStyle="1" w:styleId="goldbldtext">
    <w:name w:val="goldbldtext"/>
    <w:rsid w:val="00EE0480"/>
  </w:style>
  <w:style w:type="character" w:customStyle="1" w:styleId="cardshighlight0">
    <w:name w:val="cardshighlight"/>
    <w:rsid w:val="00EE0480"/>
  </w:style>
  <w:style w:type="character" w:customStyle="1" w:styleId="cardsfont12pt1">
    <w:name w:val="cardsfont12pt"/>
    <w:rsid w:val="00EE0480"/>
  </w:style>
  <w:style w:type="character" w:customStyle="1" w:styleId="ft1">
    <w:name w:val="ft1"/>
    <w:rsid w:val="00EE0480"/>
  </w:style>
  <w:style w:type="character" w:customStyle="1" w:styleId="ft6">
    <w:name w:val="ft6"/>
    <w:rsid w:val="00EE0480"/>
  </w:style>
  <w:style w:type="character" w:customStyle="1" w:styleId="kicker">
    <w:name w:val="kicker"/>
    <w:rsid w:val="00EE0480"/>
  </w:style>
  <w:style w:type="character" w:customStyle="1" w:styleId="backcontent">
    <w:name w:val="backcontent"/>
    <w:rsid w:val="00EE0480"/>
  </w:style>
  <w:style w:type="character" w:customStyle="1" w:styleId="daystmp">
    <w:name w:val="daystmp"/>
    <w:rsid w:val="00EE0480"/>
  </w:style>
  <w:style w:type="character" w:customStyle="1" w:styleId="cardsfont12ptchar">
    <w:name w:val="cardsfont12ptchar"/>
    <w:rsid w:val="00EE0480"/>
  </w:style>
  <w:style w:type="character" w:customStyle="1" w:styleId="gal">
    <w:name w:val="gal"/>
    <w:rsid w:val="00EE0480"/>
  </w:style>
  <w:style w:type="character" w:customStyle="1" w:styleId="submitted">
    <w:name w:val="submitted"/>
    <w:rsid w:val="00EE0480"/>
  </w:style>
  <w:style w:type="character" w:customStyle="1" w:styleId="imagedateline">
    <w:name w:val="image_dateline"/>
    <w:rsid w:val="00EE0480"/>
  </w:style>
  <w:style w:type="character" w:customStyle="1" w:styleId="authordatecharchar">
    <w:name w:val="authordatecharchar"/>
    <w:rsid w:val="00EE0480"/>
  </w:style>
  <w:style w:type="character" w:customStyle="1" w:styleId="style1char0">
    <w:name w:val="style1char"/>
    <w:rsid w:val="00EE0480"/>
  </w:style>
  <w:style w:type="character" w:customStyle="1" w:styleId="tagcharchar0">
    <w:name w:val="tagcharchar"/>
    <w:rsid w:val="00EE0480"/>
  </w:style>
  <w:style w:type="character" w:customStyle="1" w:styleId="underlinedcharchar2">
    <w:name w:val="underlinedcharchar"/>
    <w:rsid w:val="00EE0480"/>
  </w:style>
  <w:style w:type="character" w:customStyle="1" w:styleId="BoxedChar">
    <w:name w:val="Boxed Char"/>
    <w:rsid w:val="00EE0480"/>
    <w:rPr>
      <w:rFonts w:ascii="Arial Narrow" w:hAnsi="Arial Narrow" w:hint="default"/>
      <w:b/>
      <w:bCs w:val="0"/>
      <w:sz w:val="18"/>
      <w:bdr w:val="single" w:sz="6" w:space="0" w:color="auto" w:frame="1"/>
    </w:rPr>
  </w:style>
  <w:style w:type="character" w:customStyle="1" w:styleId="Style11ptUnderline2">
    <w:name w:val="Style 11 pt Underline2"/>
    <w:rsid w:val="00EE0480"/>
    <w:rPr>
      <w:sz w:val="20"/>
      <w:u w:val="single"/>
    </w:rPr>
  </w:style>
  <w:style w:type="character" w:customStyle="1" w:styleId="Style11ptBoldUnderline2">
    <w:name w:val="Style 11 pt Bold Underline2"/>
    <w:rsid w:val="00EE0480"/>
    <w:rPr>
      <w:b/>
      <w:bCs/>
      <w:sz w:val="20"/>
      <w:u w:val="single"/>
    </w:rPr>
  </w:style>
  <w:style w:type="character" w:customStyle="1" w:styleId="nw">
    <w:name w:val="nw"/>
    <w:rsid w:val="00EE0480"/>
  </w:style>
  <w:style w:type="character" w:customStyle="1" w:styleId="Styleunderline11ptBoldBorderSinglesolidlineAuto">
    <w:name w:val="Style underline + 11 pt Bold Border: : (Single solid line Auto ..."/>
    <w:rsid w:val="00EE0480"/>
    <w:rPr>
      <w:b/>
      <w:bCs/>
      <w:sz w:val="20"/>
      <w:u w:val="single"/>
      <w:bdr w:val="single" w:sz="4" w:space="0" w:color="auto" w:frame="1"/>
    </w:rPr>
  </w:style>
  <w:style w:type="character" w:customStyle="1" w:styleId="cardCharCharChar1">
    <w:name w:val="card Char Char Char1"/>
    <w:rsid w:val="00EE0480"/>
    <w:rPr>
      <w:lang w:val="en-US" w:eastAsia="en-US" w:bidi="ar-SA"/>
    </w:rPr>
  </w:style>
  <w:style w:type="character" w:customStyle="1" w:styleId="authors1">
    <w:name w:val="authors1"/>
    <w:rsid w:val="00EE0480"/>
    <w:rPr>
      <w:rFonts w:ascii="Verdana" w:hAnsi="Verdana" w:hint="default"/>
      <w:b/>
      <w:bCs/>
      <w:color w:val="006699"/>
      <w:sz w:val="20"/>
      <w:szCs w:val="20"/>
    </w:rPr>
  </w:style>
  <w:style w:type="character" w:customStyle="1" w:styleId="headlinesectionlarge">
    <w:name w:val="headline_section_large"/>
    <w:rsid w:val="00EE0480"/>
  </w:style>
  <w:style w:type="character" w:customStyle="1" w:styleId="Styleunderline11ptBlack">
    <w:name w:val="Style underline + 11 pt Black"/>
    <w:rsid w:val="00EE0480"/>
    <w:rPr>
      <w:color w:val="000000"/>
      <w:sz w:val="20"/>
      <w:u w:val="single"/>
    </w:rPr>
  </w:style>
  <w:style w:type="character" w:customStyle="1" w:styleId="Styleunderline11ptBoldBlack">
    <w:name w:val="Style underline + 11 pt Bold Black"/>
    <w:rsid w:val="00EE0480"/>
    <w:rPr>
      <w:b/>
      <w:bCs/>
      <w:color w:val="000000"/>
      <w:sz w:val="20"/>
      <w:u w:val="single"/>
    </w:rPr>
  </w:style>
  <w:style w:type="character" w:customStyle="1" w:styleId="Style11ptBoldBlackUnderline">
    <w:name w:val="Style 11 pt Bold Black Underline"/>
    <w:rsid w:val="00EE0480"/>
    <w:rPr>
      <w:b/>
      <w:bCs/>
      <w:color w:val="000000"/>
      <w:sz w:val="20"/>
      <w:u w:val="single"/>
    </w:rPr>
  </w:style>
  <w:style w:type="character" w:customStyle="1" w:styleId="Style11ptBoldBlackUnderlineBorderSinglesolidline">
    <w:name w:val="Style 11 pt Bold Black Underline Border: : (Single solid line ..."/>
    <w:rsid w:val="00EE0480"/>
    <w:rPr>
      <w:b/>
      <w:bCs/>
      <w:color w:val="000000"/>
      <w:sz w:val="20"/>
      <w:u w:val="single"/>
      <w:bdr w:val="single" w:sz="4" w:space="0" w:color="auto" w:frame="1"/>
    </w:rPr>
  </w:style>
  <w:style w:type="character" w:customStyle="1" w:styleId="StyleLatinMeridien-Italic11ptItalicUnderline">
    <w:name w:val="Style (Latin) Meridien-Italic 11 pt Italic Underline"/>
    <w:rsid w:val="00EE0480"/>
    <w:rPr>
      <w:rFonts w:ascii="Meridien-Italic" w:hAnsi="Meridien-Italic" w:hint="default"/>
      <w:i/>
      <w:iCs/>
      <w:sz w:val="20"/>
      <w:u w:val="single"/>
    </w:rPr>
  </w:style>
  <w:style w:type="character" w:customStyle="1" w:styleId="Citation-AuthorDate">
    <w:name w:val="Citation - Author/Date"/>
    <w:rsid w:val="00EE0480"/>
    <w:rPr>
      <w:b/>
      <w:bCs w:val="0"/>
      <w:smallCaps/>
      <w:sz w:val="24"/>
      <w:u w:val="single"/>
    </w:rPr>
  </w:style>
  <w:style w:type="character" w:customStyle="1" w:styleId="underlinestylechar0">
    <w:name w:val="underlinestylechar"/>
    <w:rsid w:val="00EE0480"/>
  </w:style>
  <w:style w:type="character" w:customStyle="1" w:styleId="highlight">
    <w:name w:val="highlight"/>
    <w:rsid w:val="00EE0480"/>
  </w:style>
  <w:style w:type="character" w:customStyle="1" w:styleId="DottedUnderline0">
    <w:name w:val="Dotted Underline"/>
    <w:rsid w:val="00EE0480"/>
    <w:rPr>
      <w:rFonts w:ascii="Times New Roman" w:hAnsi="Times New Roman" w:cs="Times New Roman" w:hint="default"/>
      <w:sz w:val="20"/>
      <w:u w:val="dottedHeavy"/>
    </w:rPr>
  </w:style>
  <w:style w:type="character" w:customStyle="1" w:styleId="titleauthoretc">
    <w:name w:val="titleauthoretc"/>
    <w:rsid w:val="00EE0480"/>
  </w:style>
  <w:style w:type="character" w:customStyle="1" w:styleId="labeltext">
    <w:name w:val="labeltext"/>
    <w:rsid w:val="00EE0480"/>
  </w:style>
  <w:style w:type="character" w:customStyle="1" w:styleId="viewlink">
    <w:name w:val="viewlink"/>
    <w:rsid w:val="00EE0480"/>
  </w:style>
  <w:style w:type="character" w:customStyle="1" w:styleId="share">
    <w:name w:val="share"/>
    <w:rsid w:val="00EE0480"/>
  </w:style>
  <w:style w:type="character" w:customStyle="1" w:styleId="inlinkchart">
    <w:name w:val="inlink_chart"/>
    <w:rsid w:val="00EE0480"/>
  </w:style>
  <w:style w:type="character" w:customStyle="1" w:styleId="underLight">
    <w:name w:val="underLight"/>
    <w:uiPriority w:val="1"/>
    <w:qFormat/>
    <w:rsid w:val="00EE048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E0480"/>
  </w:style>
  <w:style w:type="character" w:customStyle="1" w:styleId="author-rss">
    <w:name w:val="author-rss"/>
    <w:rsid w:val="00EE0480"/>
  </w:style>
  <w:style w:type="character" w:customStyle="1" w:styleId="fbsharecountwrapper">
    <w:name w:val="fb_share_count_wrapper"/>
    <w:rsid w:val="00EE0480"/>
  </w:style>
  <w:style w:type="character" w:customStyle="1" w:styleId="fbbuttontext">
    <w:name w:val="fb_button_text"/>
    <w:rsid w:val="00EE0480"/>
  </w:style>
  <w:style w:type="character" w:customStyle="1" w:styleId="hw">
    <w:name w:val="hw"/>
    <w:rsid w:val="00EE0480"/>
  </w:style>
  <w:style w:type="character" w:customStyle="1" w:styleId="linktotop">
    <w:name w:val="linktotop"/>
    <w:rsid w:val="00EE0480"/>
  </w:style>
  <w:style w:type="character" w:customStyle="1" w:styleId="maintextbldleft">
    <w:name w:val="maintextbldleft"/>
    <w:rsid w:val="00EE0480"/>
  </w:style>
  <w:style w:type="character" w:customStyle="1" w:styleId="maintextleft">
    <w:name w:val="maintextleft"/>
    <w:rsid w:val="00EE0480"/>
  </w:style>
  <w:style w:type="character" w:customStyle="1" w:styleId="descriptionstyle1block">
    <w:name w:val="description style1 block"/>
    <w:rsid w:val="00EE0480"/>
  </w:style>
  <w:style w:type="character" w:customStyle="1" w:styleId="gutter-right-1">
    <w:name w:val="gutter-right-1"/>
    <w:basedOn w:val="DefaultParagraphFont"/>
    <w:rsid w:val="00EE0480"/>
  </w:style>
  <w:style w:type="character" w:customStyle="1" w:styleId="ssl3">
    <w:name w:val="ss_l3"/>
    <w:rsid w:val="00EE0480"/>
  </w:style>
  <w:style w:type="character" w:customStyle="1" w:styleId="FontStyle39">
    <w:name w:val="Font Style39"/>
    <w:uiPriority w:val="99"/>
    <w:rsid w:val="00EE0480"/>
    <w:rPr>
      <w:rFonts w:ascii="Constantia" w:hAnsi="Constantia" w:cs="Constantia" w:hint="default"/>
      <w:b/>
      <w:bCs/>
      <w:sz w:val="18"/>
      <w:szCs w:val="18"/>
    </w:rPr>
  </w:style>
  <w:style w:type="character" w:customStyle="1" w:styleId="6">
    <w:name w:val="6"/>
    <w:rsid w:val="00EE0480"/>
    <w:rPr>
      <w:rFonts w:ascii="Arial" w:hAnsi="Arial" w:cs="Arial" w:hint="default"/>
      <w:bCs/>
      <w:sz w:val="20"/>
      <w:u w:val="single"/>
      <w:lang w:val="en-US" w:eastAsia="en-US" w:bidi="ar-SA"/>
    </w:rPr>
  </w:style>
  <w:style w:type="character" w:customStyle="1" w:styleId="Header11">
    <w:name w:val="Header11"/>
    <w:rsid w:val="00EE0480"/>
  </w:style>
  <w:style w:type="character" w:customStyle="1" w:styleId="posa">
    <w:name w:val="pos(a)"/>
    <w:basedOn w:val="DefaultParagraphFont"/>
    <w:rsid w:val="00EE0480"/>
  </w:style>
  <w:style w:type="character" w:customStyle="1" w:styleId="u-hiddeninnarrowenv">
    <w:name w:val="u-hiddeninnarrowenv"/>
    <w:basedOn w:val="DefaultParagraphFont"/>
    <w:rsid w:val="00EE0480"/>
  </w:style>
  <w:style w:type="character" w:customStyle="1" w:styleId="followbutton-bird">
    <w:name w:val="followbutton-bird"/>
    <w:basedOn w:val="DefaultParagraphFont"/>
    <w:rsid w:val="00EE0480"/>
  </w:style>
  <w:style w:type="character" w:customStyle="1" w:styleId="tweetauthor-name">
    <w:name w:val="tweetauthor-name"/>
    <w:basedOn w:val="DefaultParagraphFont"/>
    <w:rsid w:val="00EE0480"/>
  </w:style>
  <w:style w:type="character" w:customStyle="1" w:styleId="tweetauthor-verifiedbadge">
    <w:name w:val="tweetauthor-verifiedbadge"/>
    <w:basedOn w:val="DefaultParagraphFont"/>
    <w:rsid w:val="00EE0480"/>
  </w:style>
  <w:style w:type="character" w:customStyle="1" w:styleId="tweetauthor-screenname">
    <w:name w:val="tweetauthor-screenname"/>
    <w:basedOn w:val="DefaultParagraphFont"/>
    <w:rsid w:val="00EE0480"/>
  </w:style>
  <w:style w:type="character" w:customStyle="1" w:styleId="u-hiddenvisually">
    <w:name w:val="u-hiddenvisually"/>
    <w:basedOn w:val="DefaultParagraphFont"/>
    <w:rsid w:val="00EE0480"/>
  </w:style>
  <w:style w:type="character" w:customStyle="1" w:styleId="tweetaction-stat">
    <w:name w:val="tweetaction-stat"/>
    <w:basedOn w:val="DefaultParagraphFont"/>
    <w:rsid w:val="00EE0480"/>
  </w:style>
  <w:style w:type="character" w:customStyle="1" w:styleId="related">
    <w:name w:val="related"/>
    <w:basedOn w:val="DefaultParagraphFont"/>
    <w:rsid w:val="00EE0480"/>
  </w:style>
  <w:style w:type="character" w:customStyle="1" w:styleId="related-content">
    <w:name w:val="related-content"/>
    <w:basedOn w:val="DefaultParagraphFont"/>
    <w:rsid w:val="00EE0480"/>
  </w:style>
  <w:style w:type="character" w:customStyle="1" w:styleId="name-of-author">
    <w:name w:val="name-of-author"/>
    <w:basedOn w:val="DefaultParagraphFont"/>
    <w:rsid w:val="00EE0480"/>
  </w:style>
  <w:style w:type="character" w:customStyle="1" w:styleId="first-name">
    <w:name w:val="first-name"/>
    <w:basedOn w:val="DefaultParagraphFont"/>
    <w:rsid w:val="00EE0480"/>
  </w:style>
  <w:style w:type="character" w:customStyle="1" w:styleId="last-name">
    <w:name w:val="last-name"/>
    <w:basedOn w:val="DefaultParagraphFont"/>
    <w:rsid w:val="00EE0480"/>
  </w:style>
  <w:style w:type="character" w:customStyle="1" w:styleId="caption10">
    <w:name w:val="caption1"/>
    <w:basedOn w:val="DefaultParagraphFont"/>
    <w:rsid w:val="00EE0480"/>
  </w:style>
  <w:style w:type="character" w:customStyle="1" w:styleId="recirc-text">
    <w:name w:val="&quot;recirc-text”"/>
    <w:basedOn w:val="DefaultParagraphFont"/>
    <w:rsid w:val="00EE0480"/>
  </w:style>
  <w:style w:type="character" w:customStyle="1" w:styleId="video-icon">
    <w:name w:val="video-icon"/>
    <w:basedOn w:val="DefaultParagraphFont"/>
    <w:rsid w:val="00EE0480"/>
  </w:style>
  <w:style w:type="character" w:customStyle="1" w:styleId="powa-shot-play-btn-text">
    <w:name w:val="powa-shot-play-btn-text"/>
    <w:basedOn w:val="DefaultParagraphFont"/>
    <w:rsid w:val="00EE0480"/>
  </w:style>
  <w:style w:type="character" w:customStyle="1" w:styleId="powa-shot-click">
    <w:name w:val="powa-shot-click"/>
    <w:basedOn w:val="DefaultParagraphFont"/>
    <w:rsid w:val="00EE0480"/>
  </w:style>
  <w:style w:type="character" w:customStyle="1" w:styleId="wpv-blurb">
    <w:name w:val="wpv-blurb"/>
    <w:basedOn w:val="DefaultParagraphFont"/>
    <w:rsid w:val="00EE0480"/>
  </w:style>
  <w:style w:type="character" w:customStyle="1" w:styleId="pb-caption">
    <w:name w:val="pb-caption"/>
    <w:basedOn w:val="DefaultParagraphFont"/>
    <w:rsid w:val="00EE0480"/>
  </w:style>
  <w:style w:type="character" w:customStyle="1" w:styleId="Heading5Char1">
    <w:name w:val="Heading 5 Char1"/>
    <w:aliases w:val="Text Char1"/>
    <w:basedOn w:val="DefaultParagraphFont"/>
    <w:semiHidden/>
    <w:rsid w:val="00EE048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E0480"/>
    <w:rPr>
      <w:vertAlign w:val="baseline"/>
    </w:rPr>
  </w:style>
  <w:style w:type="character" w:customStyle="1" w:styleId="Heading7Char1">
    <w:name w:val="Heading 7 Char1"/>
    <w:basedOn w:val="DefaultParagraphFont"/>
    <w:semiHidden/>
    <w:rsid w:val="00EE048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E048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E048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E0480"/>
    <w:rPr>
      <w:rFonts w:ascii="Calibri" w:hAnsi="Calibri" w:cs="Calibri"/>
    </w:rPr>
  </w:style>
  <w:style w:type="numbering" w:customStyle="1" w:styleId="NoList2">
    <w:name w:val="No List2"/>
    <w:next w:val="NoList"/>
    <w:uiPriority w:val="99"/>
    <w:semiHidden/>
    <w:unhideWhenUsed/>
    <w:rsid w:val="00EE0480"/>
  </w:style>
  <w:style w:type="numbering" w:customStyle="1" w:styleId="NoList3">
    <w:name w:val="No List3"/>
    <w:next w:val="NoList"/>
    <w:uiPriority w:val="99"/>
    <w:semiHidden/>
    <w:unhideWhenUsed/>
    <w:rsid w:val="00EE0480"/>
  </w:style>
  <w:style w:type="numbering" w:customStyle="1" w:styleId="NoList4">
    <w:name w:val="No List4"/>
    <w:next w:val="NoList"/>
    <w:uiPriority w:val="99"/>
    <w:semiHidden/>
    <w:unhideWhenUsed/>
    <w:rsid w:val="00EE0480"/>
  </w:style>
  <w:style w:type="numbering" w:customStyle="1" w:styleId="NoList5">
    <w:name w:val="No List5"/>
    <w:next w:val="NoList"/>
    <w:semiHidden/>
    <w:unhideWhenUsed/>
    <w:rsid w:val="00EE0480"/>
  </w:style>
  <w:style w:type="paragraph" w:styleId="BlockText">
    <w:name w:val="Block Text"/>
    <w:basedOn w:val="Normal"/>
    <w:rsid w:val="00EE0480"/>
    <w:pPr>
      <w:ind w:left="229" w:right="229"/>
    </w:pPr>
    <w:rPr>
      <w:rFonts w:ascii="Verdana" w:hAnsi="Verdana"/>
      <w:szCs w:val="20"/>
    </w:rPr>
  </w:style>
  <w:style w:type="paragraph" w:styleId="NormalIndent">
    <w:name w:val="Normal Indent"/>
    <w:basedOn w:val="Normal"/>
    <w:rsid w:val="00EE0480"/>
    <w:pPr>
      <w:ind w:left="720"/>
    </w:pPr>
    <w:rPr>
      <w:szCs w:val="20"/>
    </w:rPr>
  </w:style>
  <w:style w:type="paragraph" w:styleId="EnvelopeReturn">
    <w:name w:val="envelope return"/>
    <w:basedOn w:val="Normal"/>
    <w:rsid w:val="00EE0480"/>
    <w:rPr>
      <w:szCs w:val="20"/>
    </w:rPr>
  </w:style>
  <w:style w:type="paragraph" w:styleId="EnvelopeAddress">
    <w:name w:val="envelope address"/>
    <w:basedOn w:val="Normal"/>
    <w:rsid w:val="00EE0480"/>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EE0480"/>
  </w:style>
  <w:style w:type="numbering" w:customStyle="1" w:styleId="NoList7">
    <w:name w:val="No List7"/>
    <w:next w:val="NoList"/>
    <w:semiHidden/>
    <w:unhideWhenUsed/>
    <w:rsid w:val="00EE0480"/>
  </w:style>
  <w:style w:type="paragraph" w:styleId="ListBullet">
    <w:name w:val="List Bullet"/>
    <w:basedOn w:val="Normal"/>
    <w:link w:val="ListBulletChar"/>
    <w:uiPriority w:val="99"/>
    <w:unhideWhenUsed/>
    <w:rsid w:val="00EE0480"/>
    <w:pPr>
      <w:tabs>
        <w:tab w:val="num" w:pos="360"/>
      </w:tabs>
      <w:ind w:left="360" w:hanging="360"/>
      <w:contextualSpacing/>
    </w:pPr>
    <w:rPr>
      <w:rFonts w:eastAsia="Calibri"/>
    </w:rPr>
  </w:style>
  <w:style w:type="table" w:styleId="MediumGrid1">
    <w:name w:val="Medium Grid 1"/>
    <w:basedOn w:val="TableNormal"/>
    <w:uiPriority w:val="67"/>
    <w:rsid w:val="00EE048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E0480"/>
    <w:rPr>
      <w:rFonts w:ascii="Arial Narrow" w:eastAsia="SimSun" w:hAnsi="Arial Narrow" w:cs="Calibri"/>
      <w:sz w:val="20"/>
      <w:szCs w:val="22"/>
    </w:rPr>
  </w:style>
  <w:style w:type="numbering" w:customStyle="1" w:styleId="NoList11">
    <w:name w:val="No List11"/>
    <w:next w:val="NoList"/>
    <w:uiPriority w:val="99"/>
    <w:semiHidden/>
    <w:unhideWhenUsed/>
    <w:rsid w:val="00EE0480"/>
  </w:style>
  <w:style w:type="numbering" w:customStyle="1" w:styleId="NoList111">
    <w:name w:val="No List111"/>
    <w:next w:val="NoList"/>
    <w:uiPriority w:val="99"/>
    <w:semiHidden/>
    <w:unhideWhenUsed/>
    <w:rsid w:val="00EE0480"/>
  </w:style>
  <w:style w:type="numbering" w:customStyle="1" w:styleId="NoList1111">
    <w:name w:val="No List1111"/>
    <w:next w:val="NoList"/>
    <w:uiPriority w:val="99"/>
    <w:semiHidden/>
    <w:unhideWhenUsed/>
    <w:rsid w:val="00EE0480"/>
  </w:style>
  <w:style w:type="numbering" w:customStyle="1" w:styleId="NoList11111">
    <w:name w:val="No List11111"/>
    <w:next w:val="NoList"/>
    <w:uiPriority w:val="99"/>
    <w:semiHidden/>
    <w:unhideWhenUsed/>
    <w:rsid w:val="00EE0480"/>
  </w:style>
  <w:style w:type="numbering" w:customStyle="1" w:styleId="NoList111111">
    <w:name w:val="No List111111"/>
    <w:next w:val="NoList"/>
    <w:uiPriority w:val="99"/>
    <w:semiHidden/>
    <w:unhideWhenUsed/>
    <w:rsid w:val="00EE0480"/>
  </w:style>
  <w:style w:type="numbering" w:customStyle="1" w:styleId="NoList1111111">
    <w:name w:val="No List1111111"/>
    <w:next w:val="NoList"/>
    <w:uiPriority w:val="99"/>
    <w:semiHidden/>
    <w:unhideWhenUsed/>
    <w:rsid w:val="00EE0480"/>
  </w:style>
  <w:style w:type="numbering" w:customStyle="1" w:styleId="NoList11111111">
    <w:name w:val="No List11111111"/>
    <w:next w:val="NoList"/>
    <w:uiPriority w:val="99"/>
    <w:semiHidden/>
    <w:unhideWhenUsed/>
    <w:rsid w:val="00EE0480"/>
  </w:style>
  <w:style w:type="numbering" w:customStyle="1" w:styleId="NoList111111111">
    <w:name w:val="No List111111111"/>
    <w:next w:val="NoList"/>
    <w:uiPriority w:val="99"/>
    <w:semiHidden/>
    <w:unhideWhenUsed/>
    <w:rsid w:val="00EE0480"/>
  </w:style>
  <w:style w:type="numbering" w:customStyle="1" w:styleId="NoList1111111111">
    <w:name w:val="No List1111111111"/>
    <w:next w:val="NoList"/>
    <w:uiPriority w:val="99"/>
    <w:semiHidden/>
    <w:unhideWhenUsed/>
    <w:rsid w:val="00EE0480"/>
  </w:style>
  <w:style w:type="numbering" w:customStyle="1" w:styleId="NoList11111111111">
    <w:name w:val="No List11111111111"/>
    <w:next w:val="NoList"/>
    <w:uiPriority w:val="99"/>
    <w:semiHidden/>
    <w:unhideWhenUsed/>
    <w:rsid w:val="00EE0480"/>
  </w:style>
  <w:style w:type="numbering" w:customStyle="1" w:styleId="NoList111111111111">
    <w:name w:val="No List111111111111"/>
    <w:next w:val="NoList"/>
    <w:uiPriority w:val="99"/>
    <w:semiHidden/>
    <w:unhideWhenUsed/>
    <w:rsid w:val="00EE0480"/>
  </w:style>
  <w:style w:type="numbering" w:customStyle="1" w:styleId="NoList1111111111111">
    <w:name w:val="No List1111111111111"/>
    <w:next w:val="NoList"/>
    <w:uiPriority w:val="99"/>
    <w:semiHidden/>
    <w:unhideWhenUsed/>
    <w:rsid w:val="00EE0480"/>
  </w:style>
  <w:style w:type="numbering" w:customStyle="1" w:styleId="NoList11111111111111">
    <w:name w:val="No List11111111111111"/>
    <w:next w:val="NoList"/>
    <w:uiPriority w:val="99"/>
    <w:semiHidden/>
    <w:unhideWhenUsed/>
    <w:rsid w:val="00EE0480"/>
  </w:style>
  <w:style w:type="numbering" w:customStyle="1" w:styleId="NoList111111111111111">
    <w:name w:val="No List111111111111111"/>
    <w:next w:val="NoList"/>
    <w:uiPriority w:val="99"/>
    <w:semiHidden/>
    <w:unhideWhenUsed/>
    <w:rsid w:val="00EE0480"/>
  </w:style>
  <w:style w:type="numbering" w:customStyle="1" w:styleId="NoList1111111111111111">
    <w:name w:val="No List1111111111111111"/>
    <w:next w:val="NoList"/>
    <w:uiPriority w:val="99"/>
    <w:semiHidden/>
    <w:unhideWhenUsed/>
    <w:rsid w:val="00EE0480"/>
  </w:style>
  <w:style w:type="numbering" w:customStyle="1" w:styleId="NoList11111111111111111">
    <w:name w:val="No List11111111111111111"/>
    <w:next w:val="NoList"/>
    <w:uiPriority w:val="99"/>
    <w:semiHidden/>
    <w:unhideWhenUsed/>
    <w:rsid w:val="00EE0480"/>
  </w:style>
  <w:style w:type="character" w:customStyle="1" w:styleId="FontStyle220">
    <w:name w:val="Font Style220"/>
    <w:basedOn w:val="DefaultParagraphFont"/>
    <w:uiPriority w:val="99"/>
    <w:rsid w:val="00EE0480"/>
    <w:rPr>
      <w:rFonts w:ascii="Candara" w:hAnsi="Candara" w:cs="Candara" w:hint="default"/>
      <w:i/>
      <w:iCs/>
      <w:sz w:val="18"/>
      <w:szCs w:val="18"/>
    </w:rPr>
  </w:style>
  <w:style w:type="character" w:customStyle="1" w:styleId="FontStyle290">
    <w:name w:val="Font Style290"/>
    <w:basedOn w:val="DefaultParagraphFont"/>
    <w:uiPriority w:val="99"/>
    <w:rsid w:val="00EE048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E0480"/>
    <w:rPr>
      <w:rFonts w:ascii="Arial" w:hAnsi="Arial" w:cs="Arial"/>
      <w:b/>
      <w:bCs/>
      <w:sz w:val="16"/>
      <w:szCs w:val="16"/>
    </w:rPr>
  </w:style>
  <w:style w:type="paragraph" w:customStyle="1" w:styleId="analytic0">
    <w:name w:val="analytic"/>
    <w:basedOn w:val="Normal"/>
    <w:link w:val="analyticChar0"/>
    <w:uiPriority w:val="4"/>
    <w:qFormat/>
    <w:rsid w:val="00EE0480"/>
    <w:pPr>
      <w:spacing w:before="120"/>
    </w:pPr>
    <w:rPr>
      <w:b/>
      <w:sz w:val="20"/>
    </w:rPr>
  </w:style>
  <w:style w:type="character" w:customStyle="1" w:styleId="analyticChar0">
    <w:name w:val="analytic Char"/>
    <w:basedOn w:val="DefaultParagraphFont"/>
    <w:link w:val="analytic0"/>
    <w:uiPriority w:val="4"/>
    <w:rsid w:val="00EE0480"/>
    <w:rPr>
      <w:rFonts w:ascii="Calibri" w:hAnsi="Calibri"/>
      <w:b/>
      <w:sz w:val="20"/>
    </w:rPr>
  </w:style>
  <w:style w:type="character" w:customStyle="1" w:styleId="m-5498913268213319940gmail-styleunderline">
    <w:name w:val="m_-5498913268213319940gmail-styleunderline"/>
    <w:basedOn w:val="DefaultParagraphFont"/>
    <w:rsid w:val="00EE0480"/>
  </w:style>
  <w:style w:type="paragraph" w:customStyle="1" w:styleId="speakable">
    <w:name w:val="speakable"/>
    <w:basedOn w:val="Normal"/>
    <w:uiPriority w:val="99"/>
    <w:qFormat/>
    <w:rsid w:val="00EE0480"/>
    <w:pPr>
      <w:spacing w:before="100" w:beforeAutospacing="1" w:after="100" w:afterAutospacing="1"/>
    </w:pPr>
  </w:style>
  <w:style w:type="character" w:customStyle="1" w:styleId="overlay">
    <w:name w:val="overlay"/>
    <w:basedOn w:val="DefaultParagraphFont"/>
    <w:rsid w:val="00EE0480"/>
  </w:style>
  <w:style w:type="character" w:customStyle="1" w:styleId="copyright">
    <w:name w:val="copyright"/>
    <w:basedOn w:val="DefaultParagraphFont"/>
    <w:rsid w:val="00EE0480"/>
  </w:style>
  <w:style w:type="character" w:customStyle="1" w:styleId="TagCharCharCharChar">
    <w:name w:val="Tag Char Char Char Char"/>
    <w:basedOn w:val="DefaultParagraphFont"/>
    <w:rsid w:val="00EE0480"/>
    <w:rPr>
      <w:rFonts w:ascii="Calibri" w:hAnsi="Calibri" w:cs="Calibri"/>
      <w:b/>
      <w:sz w:val="24"/>
    </w:rPr>
  </w:style>
  <w:style w:type="paragraph" w:customStyle="1" w:styleId="g-body">
    <w:name w:val="g-body"/>
    <w:basedOn w:val="Normal"/>
    <w:uiPriority w:val="99"/>
    <w:qFormat/>
    <w:rsid w:val="00EE0480"/>
    <w:pPr>
      <w:spacing w:before="100" w:beforeAutospacing="1" w:after="100" w:afterAutospacing="1"/>
    </w:pPr>
  </w:style>
  <w:style w:type="paragraph" w:customStyle="1" w:styleId="g-pstyle0">
    <w:name w:val="g-pstyle0"/>
    <w:basedOn w:val="Normal"/>
    <w:uiPriority w:val="99"/>
    <w:qFormat/>
    <w:rsid w:val="00EE0480"/>
    <w:pPr>
      <w:spacing w:before="100" w:beforeAutospacing="1" w:after="100" w:afterAutospacing="1"/>
    </w:pPr>
  </w:style>
  <w:style w:type="paragraph" w:customStyle="1" w:styleId="g-pstyle1">
    <w:name w:val="g-pstyle1"/>
    <w:basedOn w:val="Normal"/>
    <w:uiPriority w:val="99"/>
    <w:qFormat/>
    <w:rsid w:val="00EE0480"/>
    <w:pPr>
      <w:spacing w:before="100" w:beforeAutospacing="1" w:after="100" w:afterAutospacing="1"/>
    </w:pPr>
  </w:style>
  <w:style w:type="paragraph" w:customStyle="1" w:styleId="g-asset-hed">
    <w:name w:val="g-asset-hed"/>
    <w:basedOn w:val="Normal"/>
    <w:uiPriority w:val="99"/>
    <w:qFormat/>
    <w:rsid w:val="00EE0480"/>
    <w:pPr>
      <w:spacing w:before="100" w:beforeAutospacing="1" w:after="100" w:afterAutospacing="1"/>
    </w:pPr>
  </w:style>
  <w:style w:type="paragraph" w:customStyle="1" w:styleId="js-tweet-text">
    <w:name w:val="js-tweet-text"/>
    <w:basedOn w:val="Normal"/>
    <w:uiPriority w:val="99"/>
    <w:qFormat/>
    <w:rsid w:val="00EE0480"/>
    <w:pPr>
      <w:spacing w:before="100" w:beforeAutospacing="1" w:after="100" w:afterAutospacing="1"/>
    </w:pPr>
  </w:style>
  <w:style w:type="paragraph" w:customStyle="1" w:styleId="style41">
    <w:name w:val="style4"/>
    <w:basedOn w:val="Normal"/>
    <w:uiPriority w:val="99"/>
    <w:qFormat/>
    <w:rsid w:val="00EE0480"/>
    <w:pPr>
      <w:spacing w:before="100" w:beforeAutospacing="1" w:after="100" w:afterAutospacing="1"/>
    </w:pPr>
  </w:style>
  <w:style w:type="paragraph" w:customStyle="1" w:styleId="speech">
    <w:name w:val="speech"/>
    <w:basedOn w:val="Normal"/>
    <w:uiPriority w:val="99"/>
    <w:qFormat/>
    <w:rsid w:val="00EE0480"/>
    <w:pPr>
      <w:spacing w:before="100" w:beforeAutospacing="1" w:after="100" w:afterAutospacing="1"/>
    </w:pPr>
  </w:style>
  <w:style w:type="character" w:customStyle="1" w:styleId="adtext">
    <w:name w:val="adtext"/>
    <w:basedOn w:val="DefaultParagraphFont"/>
    <w:rsid w:val="00EE0480"/>
  </w:style>
  <w:style w:type="character" w:customStyle="1" w:styleId="UL-Bold">
    <w:name w:val="UL-Bold"/>
    <w:basedOn w:val="DefaultParagraphFont"/>
    <w:rsid w:val="00EE0480"/>
    <w:rPr>
      <w:u w:val="thick"/>
    </w:rPr>
  </w:style>
  <w:style w:type="character" w:customStyle="1" w:styleId="UL-None">
    <w:name w:val="UL-None"/>
    <w:basedOn w:val="DefaultParagraphFont"/>
    <w:rsid w:val="00EE0480"/>
    <w:rPr>
      <w:strike w:val="0"/>
      <w:dstrike w:val="0"/>
      <w:u w:val="none"/>
      <w:effect w:val="none"/>
    </w:rPr>
  </w:style>
  <w:style w:type="character" w:customStyle="1" w:styleId="gl">
    <w:name w:val="gl"/>
    <w:basedOn w:val="DefaultParagraphFont"/>
    <w:rsid w:val="00EE0480"/>
  </w:style>
  <w:style w:type="character" w:customStyle="1" w:styleId="qu730rj69h">
    <w:name w:val="qu730rj69h"/>
    <w:basedOn w:val="DefaultParagraphFont"/>
    <w:rsid w:val="00EE0480"/>
  </w:style>
  <w:style w:type="paragraph" w:customStyle="1" w:styleId="optext">
    <w:name w:val="optext"/>
    <w:basedOn w:val="Normal"/>
    <w:uiPriority w:val="99"/>
    <w:qFormat/>
    <w:rsid w:val="00EE0480"/>
    <w:pPr>
      <w:spacing w:before="100" w:beforeAutospacing="1" w:after="100" w:afterAutospacing="1"/>
    </w:pPr>
  </w:style>
  <w:style w:type="character" w:customStyle="1" w:styleId="lmy74qr12z">
    <w:name w:val="lmy74qr12z"/>
    <w:basedOn w:val="DefaultParagraphFont"/>
    <w:rsid w:val="00EE0480"/>
  </w:style>
  <w:style w:type="character" w:customStyle="1" w:styleId="icr880">
    <w:name w:val="icr880"/>
    <w:basedOn w:val="DefaultParagraphFont"/>
    <w:rsid w:val="00EE0480"/>
  </w:style>
  <w:style w:type="character" w:customStyle="1" w:styleId="hx23q54">
    <w:name w:val="hx23q54"/>
    <w:basedOn w:val="DefaultParagraphFont"/>
    <w:rsid w:val="00EE0480"/>
  </w:style>
  <w:style w:type="character" w:customStyle="1" w:styleId="m-5348258726587825636gmail-style13ptbold">
    <w:name w:val="m_-5348258726587825636gmail-style13ptbold"/>
    <w:basedOn w:val="DefaultParagraphFont"/>
    <w:rsid w:val="00EE0480"/>
  </w:style>
  <w:style w:type="character" w:customStyle="1" w:styleId="m-5348258726587825636gmail-styleunderline">
    <w:name w:val="m_-5348258726587825636gmail-styleunderline"/>
    <w:basedOn w:val="DefaultParagraphFont"/>
    <w:rsid w:val="00EE0480"/>
  </w:style>
  <w:style w:type="character" w:customStyle="1" w:styleId="UnderlineCharChar1">
    <w:name w:val="Underline Char Char1"/>
    <w:basedOn w:val="DefaultParagraphFont"/>
    <w:rsid w:val="00EE0480"/>
    <w:rPr>
      <w:u w:val="single"/>
      <w:lang w:val="en-US" w:eastAsia="en-US" w:bidi="ar-SA"/>
    </w:rPr>
  </w:style>
  <w:style w:type="character" w:customStyle="1" w:styleId="m4385445901877740177gmail-styleunderline">
    <w:name w:val="m_4385445901877740177gmail-styleunderline"/>
    <w:basedOn w:val="DefaultParagraphFont"/>
    <w:rsid w:val="00EE0480"/>
  </w:style>
  <w:style w:type="character" w:customStyle="1" w:styleId="CardsFont12ptCharChar">
    <w:name w:val="Cards + Font: 12 pt Char Char"/>
    <w:basedOn w:val="DefaultParagraphFont"/>
    <w:rsid w:val="00EE0480"/>
    <w:rPr>
      <w:sz w:val="24"/>
      <w:szCs w:val="24"/>
      <w:u w:val="thick"/>
      <w:lang w:val="en-US" w:eastAsia="en-US" w:bidi="ar-SA"/>
    </w:rPr>
  </w:style>
  <w:style w:type="character" w:customStyle="1" w:styleId="NothingChar1">
    <w:name w:val="Nothing Char1"/>
    <w:basedOn w:val="DefaultParagraphFont"/>
    <w:rsid w:val="00EE0480"/>
    <w:rPr>
      <w:lang w:val="en-US" w:eastAsia="en-US" w:bidi="ar-SA"/>
    </w:rPr>
  </w:style>
  <w:style w:type="paragraph" w:customStyle="1" w:styleId="useless">
    <w:name w:val="useless"/>
    <w:basedOn w:val="Normal"/>
    <w:uiPriority w:val="99"/>
    <w:qFormat/>
    <w:rsid w:val="00EE0480"/>
    <w:rPr>
      <w:sz w:val="12"/>
    </w:rPr>
  </w:style>
  <w:style w:type="character" w:customStyle="1" w:styleId="DDIUnderline">
    <w:name w:val="DDI Underline"/>
    <w:qFormat/>
    <w:rsid w:val="00EE0480"/>
    <w:rPr>
      <w:rFonts w:ascii="Times New Roman" w:hAnsi="Times New Roman"/>
      <w:sz w:val="24"/>
      <w:u w:val="single"/>
    </w:rPr>
  </w:style>
  <w:style w:type="character" w:customStyle="1" w:styleId="Char1">
    <w:name w:val="Char1"/>
    <w:basedOn w:val="DefaultParagraphFont"/>
    <w:rsid w:val="00EE0480"/>
    <w:rPr>
      <w:rFonts w:cs="Arial"/>
      <w:b/>
      <w:bCs/>
      <w:iCs/>
      <w:sz w:val="24"/>
      <w:szCs w:val="28"/>
      <w:lang w:val="en-US" w:eastAsia="en-US" w:bidi="ar-SA"/>
    </w:rPr>
  </w:style>
  <w:style w:type="paragraph" w:customStyle="1" w:styleId="ALLCAPS">
    <w:name w:val="ALL CAPS"/>
    <w:basedOn w:val="Normal"/>
    <w:link w:val="ALLCAPSChar"/>
    <w:qFormat/>
    <w:rsid w:val="00EE0480"/>
    <w:rPr>
      <w:b/>
      <w:caps/>
    </w:rPr>
  </w:style>
  <w:style w:type="character" w:customStyle="1" w:styleId="ALLCAPSChar">
    <w:name w:val="ALL CAPS Char"/>
    <w:basedOn w:val="DefaultParagraphFont"/>
    <w:link w:val="ALLCAPS"/>
    <w:rsid w:val="00EE0480"/>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EE0480"/>
    <w:rPr>
      <w:b/>
    </w:rPr>
  </w:style>
  <w:style w:type="character" w:customStyle="1" w:styleId="TagCharCharCharCharCharCharCharChar">
    <w:name w:val="Tag Char Char Char Char Char Char Char Char"/>
    <w:basedOn w:val="DefaultParagraphFont"/>
    <w:link w:val="TagCharCharCharCharCharCharChar0"/>
    <w:rsid w:val="00EE0480"/>
    <w:rPr>
      <w:rFonts w:ascii="Calibri" w:hAnsi="Calibri"/>
      <w:b/>
      <w:sz w:val="22"/>
    </w:rPr>
  </w:style>
  <w:style w:type="character" w:customStyle="1" w:styleId="10ptnotbold">
    <w:name w:val="10ptnotbold"/>
    <w:basedOn w:val="DefaultParagraphFont"/>
    <w:rsid w:val="00EE0480"/>
    <w:rPr>
      <w:sz w:val="20"/>
    </w:rPr>
  </w:style>
  <w:style w:type="character" w:customStyle="1" w:styleId="Cites-AuthorDate">
    <w:name w:val="Cites-Author/Date"/>
    <w:rsid w:val="00EE0480"/>
    <w:rPr>
      <w:rFonts w:ascii="Helvetica" w:hAnsi="Helvetica"/>
      <w:b/>
      <w:sz w:val="22"/>
      <w:szCs w:val="24"/>
      <w:u w:val="thick"/>
    </w:rPr>
  </w:style>
  <w:style w:type="paragraph" w:customStyle="1" w:styleId="CiteTag">
    <w:name w:val="Cite/Tag"/>
    <w:basedOn w:val="Normal"/>
    <w:uiPriority w:val="99"/>
    <w:qFormat/>
    <w:rsid w:val="00EE0480"/>
    <w:rPr>
      <w:rFonts w:eastAsia="Cambria"/>
      <w:b/>
    </w:rPr>
  </w:style>
  <w:style w:type="character" w:customStyle="1" w:styleId="CardsFont6ptChar1">
    <w:name w:val="Cards + Font: 6 pt Char1"/>
    <w:basedOn w:val="CardsChar"/>
    <w:link w:val="CardsFont6pt"/>
    <w:uiPriority w:val="99"/>
    <w:rsid w:val="00EE048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EE0480"/>
  </w:style>
  <w:style w:type="character" w:customStyle="1" w:styleId="m489902567989944824gmail-styleunderline">
    <w:name w:val="m_489902567989944824gmail-styleunderline"/>
    <w:basedOn w:val="DefaultParagraphFont"/>
    <w:rsid w:val="00EE0480"/>
  </w:style>
  <w:style w:type="character" w:customStyle="1" w:styleId="UnresolvedMention2">
    <w:name w:val="Unresolved Mention2"/>
    <w:basedOn w:val="DefaultParagraphFont"/>
    <w:uiPriority w:val="99"/>
    <w:rsid w:val="00EE0480"/>
    <w:rPr>
      <w:color w:val="808080"/>
      <w:shd w:val="clear" w:color="auto" w:fill="E6E6E6"/>
    </w:rPr>
  </w:style>
  <w:style w:type="character" w:customStyle="1" w:styleId="swauthor">
    <w:name w:val="sw_author"/>
    <w:rsid w:val="00EE0480"/>
  </w:style>
  <w:style w:type="character" w:customStyle="1" w:styleId="UnderlineCharChar3">
    <w:name w:val="Underline Char Char3"/>
    <w:rsid w:val="00EE0480"/>
    <w:rPr>
      <w:szCs w:val="24"/>
      <w:u w:val="single"/>
      <w:lang w:val="en-US" w:eastAsia="en-US" w:bidi="ar-SA"/>
    </w:rPr>
  </w:style>
  <w:style w:type="character" w:customStyle="1" w:styleId="tl8wme">
    <w:name w:val="tl8wme"/>
    <w:basedOn w:val="DefaultParagraphFont"/>
    <w:rsid w:val="00EE0480"/>
  </w:style>
  <w:style w:type="character" w:customStyle="1" w:styleId="Mention3">
    <w:name w:val="Mention3"/>
    <w:basedOn w:val="DefaultParagraphFont"/>
    <w:uiPriority w:val="99"/>
    <w:semiHidden/>
    <w:unhideWhenUsed/>
    <w:rsid w:val="00EE0480"/>
    <w:rPr>
      <w:color w:val="2B579A"/>
      <w:shd w:val="clear" w:color="auto" w:fill="E6E6E6"/>
    </w:rPr>
  </w:style>
  <w:style w:type="character" w:customStyle="1" w:styleId="m-5251091010484660064gmail-style13ptbold">
    <w:name w:val="m_-5251091010484660064gmail-style13ptbold"/>
    <w:basedOn w:val="DefaultParagraphFont"/>
    <w:rsid w:val="00EE0480"/>
  </w:style>
  <w:style w:type="character" w:customStyle="1" w:styleId="m-5251091010484660064gmail-styleunderline">
    <w:name w:val="m_-5251091010484660064gmail-styleunderline"/>
    <w:basedOn w:val="DefaultParagraphFont"/>
    <w:rsid w:val="00EE0480"/>
  </w:style>
  <w:style w:type="character" w:customStyle="1" w:styleId="tablecaption">
    <w:name w:val="tablecaption"/>
    <w:basedOn w:val="DefaultParagraphFont"/>
    <w:rsid w:val="00EE0480"/>
  </w:style>
  <w:style w:type="character" w:customStyle="1" w:styleId="StyleLatinHelvetica105ptBlack">
    <w:name w:val="Style (Latin) Helvetica 10.5 pt Black"/>
    <w:basedOn w:val="DefaultParagraphFont"/>
    <w:rsid w:val="00EE0480"/>
    <w:rPr>
      <w:rFonts w:ascii="Times New Roman" w:hAnsi="Times New Roman"/>
      <w:color w:val="000000"/>
      <w:sz w:val="21"/>
    </w:rPr>
  </w:style>
  <w:style w:type="character" w:customStyle="1" w:styleId="m-413333960618644972gmail-style13ptbold">
    <w:name w:val="m_-413333960618644972gmail-style13ptbold"/>
    <w:basedOn w:val="DefaultParagraphFont"/>
    <w:rsid w:val="00EE0480"/>
  </w:style>
  <w:style w:type="character" w:customStyle="1" w:styleId="m-413333960618644972gmail-styleunderline">
    <w:name w:val="m_-413333960618644972gmail-styleunderline"/>
    <w:basedOn w:val="DefaultParagraphFont"/>
    <w:rsid w:val="00EE0480"/>
  </w:style>
  <w:style w:type="character" w:customStyle="1" w:styleId="m8314098763611656848gmail-stylestylebold12pt">
    <w:name w:val="m_8314098763611656848gmail-stylestylebold12pt"/>
    <w:basedOn w:val="DefaultParagraphFont"/>
    <w:rsid w:val="00EE0480"/>
  </w:style>
  <w:style w:type="character" w:customStyle="1" w:styleId="m8314098763611656848gmail-styleboldunderline">
    <w:name w:val="m_8314098763611656848gmail-styleboldunderline"/>
    <w:basedOn w:val="DefaultParagraphFont"/>
    <w:rsid w:val="00EE0480"/>
  </w:style>
  <w:style w:type="paragraph" w:customStyle="1" w:styleId="Spacer">
    <w:name w:val="Spacer"/>
    <w:basedOn w:val="Heading1"/>
    <w:link w:val="SpacerChar"/>
    <w:autoRedefine/>
    <w:uiPriority w:val="4"/>
    <w:qFormat/>
    <w:rsid w:val="00EE0480"/>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EE0480"/>
    <w:rPr>
      <w:rFonts w:ascii="Georgia" w:eastAsiaTheme="majorEastAsia" w:hAnsi="Georgia" w:cstheme="majorBidi"/>
      <w:b/>
      <w:szCs w:val="32"/>
    </w:rPr>
  </w:style>
  <w:style w:type="paragraph" w:customStyle="1" w:styleId="msonormal0">
    <w:name w:val="msonormal"/>
    <w:basedOn w:val="Normal"/>
    <w:rsid w:val="00EE0480"/>
    <w:pPr>
      <w:spacing w:before="100" w:beforeAutospacing="1" w:after="100" w:afterAutospacing="1"/>
    </w:pPr>
  </w:style>
  <w:style w:type="paragraph" w:customStyle="1" w:styleId="TxBr41p1">
    <w:name w:val="TxBr_41p1"/>
    <w:basedOn w:val="Normal"/>
    <w:qFormat/>
    <w:rsid w:val="00EE0480"/>
    <w:pPr>
      <w:tabs>
        <w:tab w:val="left" w:pos="204"/>
      </w:tabs>
      <w:autoSpaceDE w:val="0"/>
      <w:autoSpaceDN w:val="0"/>
      <w:adjustRightInd w:val="0"/>
      <w:spacing w:line="238" w:lineRule="atLeast"/>
      <w:jc w:val="both"/>
    </w:pPr>
  </w:style>
  <w:style w:type="character" w:customStyle="1" w:styleId="BlockTitleCharChar">
    <w:name w:val="Block Title Char Char"/>
    <w:rsid w:val="00EE0480"/>
    <w:rPr>
      <w:rFonts w:ascii="Georgia" w:eastAsia="Times New Roman" w:hAnsi="Georgia" w:cs="Arial" w:hint="default"/>
      <w:b/>
      <w:bCs/>
      <w:kern w:val="32"/>
      <w:sz w:val="28"/>
      <w:szCs w:val="32"/>
    </w:rPr>
  </w:style>
  <w:style w:type="character" w:customStyle="1" w:styleId="CiteReal0">
    <w:name w:val="CiteReal"/>
    <w:uiPriority w:val="1"/>
    <w:qFormat/>
    <w:rsid w:val="00EE0480"/>
    <w:rPr>
      <w:rFonts w:ascii="Arial" w:hAnsi="Arial"/>
      <w:b/>
      <w:sz w:val="24"/>
      <w:u w:val="single"/>
    </w:rPr>
  </w:style>
  <w:style w:type="character" w:customStyle="1" w:styleId="dropcap1">
    <w:name w:val="dropcap1"/>
    <w:rsid w:val="00EE0480"/>
  </w:style>
  <w:style w:type="paragraph" w:customStyle="1" w:styleId="Style31">
    <w:name w:val="Style31"/>
    <w:basedOn w:val="Normal"/>
    <w:uiPriority w:val="99"/>
    <w:rsid w:val="00EE0480"/>
    <w:pPr>
      <w:spacing w:line="197" w:lineRule="exact"/>
      <w:jc w:val="both"/>
    </w:pPr>
    <w:rPr>
      <w:rFonts w:ascii="Palatino Linotype" w:hAnsi="Palatino Linotype" w:cs="Palatino Linotype"/>
    </w:rPr>
  </w:style>
  <w:style w:type="paragraph" w:customStyle="1" w:styleId="Style42">
    <w:name w:val="Style42"/>
    <w:basedOn w:val="Normal"/>
    <w:uiPriority w:val="99"/>
    <w:rsid w:val="00EE0480"/>
    <w:pPr>
      <w:spacing w:line="202" w:lineRule="exact"/>
      <w:jc w:val="both"/>
    </w:pPr>
    <w:rPr>
      <w:rFonts w:ascii="Palatino Linotype" w:hAnsi="Palatino Linotype" w:cs="Palatino Linotype"/>
    </w:rPr>
  </w:style>
  <w:style w:type="paragraph" w:customStyle="1" w:styleId="Style51">
    <w:name w:val="Style51"/>
    <w:basedOn w:val="Normal"/>
    <w:uiPriority w:val="99"/>
    <w:rsid w:val="00EE0480"/>
    <w:pPr>
      <w:spacing w:line="200" w:lineRule="exact"/>
      <w:jc w:val="both"/>
    </w:pPr>
    <w:rPr>
      <w:rFonts w:ascii="Palatino Linotype" w:hAnsi="Palatino Linotype" w:cs="Palatino Linotype"/>
    </w:rPr>
  </w:style>
  <w:style w:type="character" w:customStyle="1" w:styleId="FontStyle72">
    <w:name w:val="Font Style72"/>
    <w:uiPriority w:val="99"/>
    <w:rsid w:val="00EE0480"/>
    <w:rPr>
      <w:rFonts w:ascii="Cambria" w:hAnsi="Cambria" w:cs="Cambria" w:hint="default"/>
      <w:sz w:val="16"/>
      <w:szCs w:val="16"/>
    </w:rPr>
  </w:style>
  <w:style w:type="character" w:customStyle="1" w:styleId="FontStyle73">
    <w:name w:val="Font Style73"/>
    <w:uiPriority w:val="99"/>
    <w:rsid w:val="00EE0480"/>
    <w:rPr>
      <w:rFonts w:ascii="Cambria" w:hAnsi="Cambria" w:cs="Cambria" w:hint="default"/>
      <w:i/>
      <w:iCs/>
      <w:sz w:val="16"/>
      <w:szCs w:val="16"/>
    </w:rPr>
  </w:style>
  <w:style w:type="character" w:customStyle="1" w:styleId="UnderlinestyleChar2">
    <w:name w:val="Underline style Char2"/>
    <w:rsid w:val="00EE0480"/>
    <w:rPr>
      <w:sz w:val="22"/>
      <w:szCs w:val="24"/>
      <w:u w:val="single"/>
      <w:lang w:val="en-US" w:eastAsia="en-US" w:bidi="ar-SA"/>
    </w:rPr>
  </w:style>
  <w:style w:type="paragraph" w:customStyle="1" w:styleId="CitationCharChar">
    <w:name w:val="Citation Char Char"/>
    <w:basedOn w:val="Normal"/>
    <w:uiPriority w:val="6"/>
    <w:qFormat/>
    <w:rsid w:val="00EE0480"/>
    <w:pPr>
      <w:ind w:left="1440" w:right="1440"/>
    </w:pPr>
    <w:rPr>
      <w:rFonts w:ascii="Cambria" w:eastAsia="Verdana" w:hAnsi="Cambria" w:cs="Cambria"/>
      <w:szCs w:val="20"/>
      <w:u w:val="single"/>
    </w:rPr>
  </w:style>
  <w:style w:type="character" w:customStyle="1" w:styleId="FontStyle49">
    <w:name w:val="Font Style49"/>
    <w:uiPriority w:val="99"/>
    <w:rsid w:val="00EE0480"/>
    <w:rPr>
      <w:rFonts w:ascii="Cambria" w:hAnsi="Cambria" w:cs="Cambria"/>
      <w:sz w:val="20"/>
      <w:szCs w:val="20"/>
    </w:rPr>
  </w:style>
  <w:style w:type="character" w:customStyle="1" w:styleId="FontStyle50">
    <w:name w:val="Font Style50"/>
    <w:uiPriority w:val="99"/>
    <w:rsid w:val="00EE048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E048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E0480"/>
    <w:rPr>
      <w:rFonts w:ascii="Cambria" w:eastAsia="Cambria" w:hAnsi="Cambria" w:cs="Cambria"/>
      <w:spacing w:val="-3"/>
      <w:sz w:val="22"/>
      <w:szCs w:val="20"/>
    </w:rPr>
  </w:style>
  <w:style w:type="character" w:customStyle="1" w:styleId="kn">
    <w:name w:val="kn"/>
    <w:basedOn w:val="DefaultParagraphFont"/>
    <w:rsid w:val="00EE0480"/>
  </w:style>
  <w:style w:type="character" w:customStyle="1" w:styleId="StyleStyleUnderlineUnderlineStyleBoldUnderlineIntenseEmphas">
    <w:name w:val="Style Style UnderlineUnderlineStyle Bold UnderlineIntense Emphas..."/>
    <w:basedOn w:val="DefaultParagraphFont"/>
    <w:rsid w:val="00EE0480"/>
    <w:rPr>
      <w:b/>
      <w:bCs/>
      <w:sz w:val="26"/>
      <w:u w:val="single"/>
    </w:rPr>
  </w:style>
  <w:style w:type="character" w:customStyle="1" w:styleId="articoloinside">
    <w:name w:val="articolo_inside"/>
    <w:rsid w:val="00EE0480"/>
  </w:style>
  <w:style w:type="paragraph" w:customStyle="1" w:styleId="pagetools">
    <w:name w:val="pagetools"/>
    <w:basedOn w:val="Normal"/>
    <w:rsid w:val="00EE0480"/>
    <w:pPr>
      <w:spacing w:before="100" w:beforeAutospacing="1" w:after="100" w:afterAutospacing="1"/>
    </w:pPr>
    <w:rPr>
      <w:rFonts w:ascii="Cambria" w:eastAsia="Cambria" w:hAnsi="Cambria"/>
    </w:rPr>
  </w:style>
  <w:style w:type="character" w:customStyle="1" w:styleId="desc">
    <w:name w:val="desc"/>
    <w:basedOn w:val="DefaultParagraphFont"/>
    <w:rsid w:val="00EE0480"/>
  </w:style>
  <w:style w:type="character" w:customStyle="1" w:styleId="job">
    <w:name w:val="job"/>
    <w:basedOn w:val="DefaultParagraphFont"/>
    <w:rsid w:val="00EE0480"/>
  </w:style>
  <w:style w:type="character" w:customStyle="1" w:styleId="publisher">
    <w:name w:val="publisher"/>
    <w:basedOn w:val="DefaultParagraphFont"/>
    <w:rsid w:val="00EE0480"/>
  </w:style>
  <w:style w:type="character" w:customStyle="1" w:styleId="pubyear">
    <w:name w:val="pubyear"/>
    <w:basedOn w:val="DefaultParagraphFont"/>
    <w:rsid w:val="00EE0480"/>
  </w:style>
  <w:style w:type="character" w:customStyle="1" w:styleId="pubcity">
    <w:name w:val="pubcity"/>
    <w:basedOn w:val="DefaultParagraphFont"/>
    <w:rsid w:val="00EE0480"/>
  </w:style>
  <w:style w:type="character" w:customStyle="1" w:styleId="bodycontentlink">
    <w:name w:val="bodycontentlink"/>
    <w:basedOn w:val="DefaultParagraphFont"/>
    <w:rsid w:val="00EE0480"/>
  </w:style>
  <w:style w:type="paragraph" w:customStyle="1" w:styleId="C-Text">
    <w:name w:val="C-Text"/>
    <w:basedOn w:val="Normal"/>
    <w:rsid w:val="00EE0480"/>
    <w:pPr>
      <w:tabs>
        <w:tab w:val="num" w:pos="720"/>
      </w:tabs>
      <w:ind w:left="720" w:hanging="360"/>
    </w:pPr>
    <w:rPr>
      <w:rFonts w:ascii="Book Antiqua" w:hAnsi="Book Antiqua"/>
    </w:rPr>
  </w:style>
  <w:style w:type="character" w:customStyle="1" w:styleId="ecdate">
    <w:name w:val="ec_date"/>
    <w:basedOn w:val="DefaultParagraphFont"/>
    <w:rsid w:val="00EE0480"/>
    <w:rPr>
      <w:rFonts w:ascii="Symbol" w:hAnsi="Symbol" w:hint="default"/>
      <w:sz w:val="20"/>
      <w:szCs w:val="20"/>
      <w:shd w:val="clear" w:color="auto" w:fill="FFFFFF"/>
    </w:rPr>
  </w:style>
  <w:style w:type="paragraph" w:customStyle="1" w:styleId="ecmsonormal">
    <w:name w:val="ec_msonormal"/>
    <w:basedOn w:val="Normal"/>
    <w:rsid w:val="00EE048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E0480"/>
  </w:style>
  <w:style w:type="character" w:customStyle="1" w:styleId="articleheadline">
    <w:name w:val="articleheadline"/>
    <w:basedOn w:val="DefaultParagraphFont"/>
    <w:rsid w:val="00EE0480"/>
  </w:style>
  <w:style w:type="paragraph" w:customStyle="1" w:styleId="u-intro">
    <w:name w:val="u-intro"/>
    <w:basedOn w:val="Normal"/>
    <w:rsid w:val="00EE0480"/>
    <w:pPr>
      <w:spacing w:before="100" w:beforeAutospacing="1" w:after="100" w:afterAutospacing="1"/>
    </w:pPr>
    <w:rPr>
      <w:rFonts w:ascii="Georgia" w:hAnsi="Georgia"/>
    </w:rPr>
  </w:style>
  <w:style w:type="character" w:customStyle="1" w:styleId="u-byline">
    <w:name w:val="u-byline"/>
    <w:basedOn w:val="DefaultParagraphFont"/>
    <w:rsid w:val="00EE0480"/>
  </w:style>
  <w:style w:type="character" w:customStyle="1" w:styleId="articlebya">
    <w:name w:val="articleby_a"/>
    <w:basedOn w:val="DefaultParagraphFont"/>
    <w:rsid w:val="00EE0480"/>
  </w:style>
  <w:style w:type="character" w:customStyle="1" w:styleId="popupwinby">
    <w:name w:val="popupwinby"/>
    <w:basedOn w:val="DefaultParagraphFont"/>
    <w:rsid w:val="00EE0480"/>
  </w:style>
  <w:style w:type="character" w:customStyle="1" w:styleId="storyheader">
    <w:name w:val="storyheader"/>
    <w:basedOn w:val="DefaultParagraphFont"/>
    <w:rsid w:val="00EE0480"/>
  </w:style>
  <w:style w:type="character" w:customStyle="1" w:styleId="marron">
    <w:name w:val="marron"/>
    <w:basedOn w:val="DefaultParagraphFont"/>
    <w:rsid w:val="00EE0480"/>
  </w:style>
  <w:style w:type="paragraph" w:customStyle="1" w:styleId="StyleNormalWeb10pt">
    <w:name w:val="Style Normal (Web) + 10 pt"/>
    <w:basedOn w:val="NormalWeb"/>
    <w:next w:val="Normal"/>
    <w:rsid w:val="00EE0480"/>
    <w:rPr>
      <w:rFonts w:ascii="Bookman Old Style" w:hAnsi="Bookman Old Style"/>
      <w:sz w:val="20"/>
    </w:rPr>
  </w:style>
  <w:style w:type="character" w:customStyle="1" w:styleId="StyleNormalWeb10ptChar">
    <w:name w:val="Style Normal (Web) + 10 pt Char"/>
    <w:basedOn w:val="DefaultParagraphFont"/>
    <w:rsid w:val="00EE0480"/>
    <w:rPr>
      <w:szCs w:val="24"/>
      <w:lang w:val="en-US" w:eastAsia="en-US" w:bidi="ar-SA"/>
    </w:rPr>
  </w:style>
  <w:style w:type="paragraph" w:customStyle="1" w:styleId="TagCiteShells">
    <w:name w:val="Tag/Cite/Shells"/>
    <w:basedOn w:val="Normal"/>
    <w:rsid w:val="00EE0480"/>
    <w:rPr>
      <w:rFonts w:ascii="Georgia" w:hAnsi="Georgia"/>
      <w:b/>
    </w:rPr>
  </w:style>
  <w:style w:type="paragraph" w:customStyle="1" w:styleId="DefinitionTerm">
    <w:name w:val="Definition Term"/>
    <w:basedOn w:val="Normal"/>
    <w:next w:val="Normal"/>
    <w:rsid w:val="00EE0480"/>
    <w:rPr>
      <w:rFonts w:ascii="Georgia" w:hAnsi="Georgia"/>
      <w:snapToGrid w:val="0"/>
    </w:rPr>
  </w:style>
  <w:style w:type="character" w:customStyle="1" w:styleId="Style3CharChar">
    <w:name w:val="Style3 Char Char"/>
    <w:basedOn w:val="DefaultParagraphFont"/>
    <w:rsid w:val="00EE048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E0480"/>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EE0480"/>
    <w:rPr>
      <w:lang w:eastAsia="en-US"/>
    </w:rPr>
  </w:style>
  <w:style w:type="character" w:customStyle="1" w:styleId="BoldUnderlineChar2">
    <w:name w:val="Bold + Underline Char"/>
    <w:basedOn w:val="DefaultParagraphFont"/>
    <w:rsid w:val="00EE048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E0480"/>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EE0480"/>
  </w:style>
  <w:style w:type="character" w:customStyle="1" w:styleId="CharacterStyle7">
    <w:name w:val="Character Style 7"/>
    <w:rsid w:val="00EE0480"/>
    <w:rPr>
      <w:rFonts w:ascii="Trebuchet MS" w:hAnsi="Trebuchet MS" w:cs="Trebuchet MS"/>
      <w:sz w:val="20"/>
      <w:szCs w:val="20"/>
      <w:u w:val="single"/>
    </w:rPr>
  </w:style>
  <w:style w:type="character" w:customStyle="1" w:styleId="StyleStyle4Char">
    <w:name w:val="Style Style4 + Char"/>
    <w:basedOn w:val="DefaultParagraphFont"/>
    <w:rsid w:val="00EE048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E048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E0480"/>
    <w:rPr>
      <w:rFonts w:ascii="Symbol" w:hAnsi="Symbol"/>
      <w:sz w:val="21"/>
      <w:szCs w:val="21"/>
      <w:u w:val="thick"/>
    </w:rPr>
  </w:style>
  <w:style w:type="character" w:customStyle="1" w:styleId="UnderlinedEvidenceCharChar">
    <w:name w:val="Underlined Evidence Char Char"/>
    <w:basedOn w:val="DefaultParagraphFont"/>
    <w:rsid w:val="00EE0480"/>
    <w:rPr>
      <w:rFonts w:ascii="Symbol" w:hAnsi="Symbol"/>
      <w:sz w:val="21"/>
      <w:szCs w:val="21"/>
      <w:u w:val="thick"/>
      <w:lang w:val="en-US" w:eastAsia="en-US" w:bidi="ar-SA"/>
    </w:rPr>
  </w:style>
  <w:style w:type="character" w:styleId="PlaceholderText">
    <w:name w:val="Placeholder Text"/>
    <w:basedOn w:val="DefaultParagraphFont"/>
    <w:uiPriority w:val="99"/>
    <w:rsid w:val="00EE0480"/>
    <w:rPr>
      <w:color w:val="808080"/>
    </w:rPr>
  </w:style>
  <w:style w:type="paragraph" w:customStyle="1" w:styleId="Cite8">
    <w:name w:val="Cite8"/>
    <w:basedOn w:val="Normal"/>
    <w:autoRedefine/>
    <w:qFormat/>
    <w:rsid w:val="00EE0480"/>
    <w:rPr>
      <w:rFonts w:ascii="Trebuchet MS" w:eastAsia="Verdana" w:hAnsi="Trebuchet MS" w:cs="Cambria"/>
    </w:rPr>
  </w:style>
  <w:style w:type="paragraph" w:customStyle="1" w:styleId="8font">
    <w:name w:val="8font"/>
    <w:basedOn w:val="Normal"/>
    <w:next w:val="Normal"/>
    <w:autoRedefine/>
    <w:qFormat/>
    <w:rsid w:val="00EE0480"/>
    <w:rPr>
      <w:rFonts w:ascii="Georgia" w:eastAsia="Cambria Math" w:hAnsi="Georgia" w:cs="Cambria"/>
      <w:szCs w:val="16"/>
    </w:rPr>
  </w:style>
  <w:style w:type="character" w:customStyle="1" w:styleId="NoterefInText">
    <w:name w:val="_NoterefInText"/>
    <w:uiPriority w:val="99"/>
    <w:rsid w:val="00EE0480"/>
    <w:rPr>
      <w:rFonts w:cs="AKDPE C+ Utopia"/>
      <w:color w:val="000000"/>
    </w:rPr>
  </w:style>
  <w:style w:type="character" w:customStyle="1" w:styleId="postauthor">
    <w:name w:val="postauthor"/>
    <w:basedOn w:val="DefaultParagraphFont"/>
    <w:rsid w:val="00EE0480"/>
  </w:style>
  <w:style w:type="paragraph" w:customStyle="1" w:styleId="notes-source-hasnotes">
    <w:name w:val="notes-source-hasnotes"/>
    <w:basedOn w:val="Normal"/>
    <w:rsid w:val="00EE0480"/>
    <w:pPr>
      <w:spacing w:before="100" w:beforeAutospacing="1" w:after="100" w:afterAutospacing="1"/>
    </w:pPr>
    <w:rPr>
      <w:rFonts w:ascii="Tahoma" w:hAnsi="Tahoma"/>
      <w:szCs w:val="20"/>
    </w:rPr>
  </w:style>
  <w:style w:type="character" w:customStyle="1" w:styleId="span">
    <w:name w:val="span"/>
    <w:basedOn w:val="DefaultParagraphFont"/>
    <w:rsid w:val="00EE0480"/>
  </w:style>
  <w:style w:type="character" w:customStyle="1" w:styleId="maintitle">
    <w:name w:val="maintitle"/>
    <w:basedOn w:val="DefaultParagraphFont"/>
    <w:rsid w:val="00EE0480"/>
  </w:style>
  <w:style w:type="character" w:customStyle="1" w:styleId="thirdparty-logo">
    <w:name w:val="thirdparty-logo"/>
    <w:basedOn w:val="DefaultParagraphFont"/>
    <w:rsid w:val="00EE0480"/>
  </w:style>
  <w:style w:type="character" w:customStyle="1" w:styleId="posted">
    <w:name w:val="posted"/>
    <w:basedOn w:val="DefaultParagraphFont"/>
    <w:rsid w:val="00EE0480"/>
  </w:style>
  <w:style w:type="character" w:customStyle="1" w:styleId="ticker">
    <w:name w:val="ticker"/>
    <w:basedOn w:val="DefaultParagraphFont"/>
    <w:rsid w:val="00EE0480"/>
  </w:style>
  <w:style w:type="paragraph" w:customStyle="1" w:styleId="articlemeta">
    <w:name w:val="articlemeta"/>
    <w:basedOn w:val="Normal"/>
    <w:rsid w:val="00EE0480"/>
    <w:pPr>
      <w:spacing w:before="100" w:beforeAutospacing="1" w:after="100" w:afterAutospacing="1"/>
    </w:pPr>
    <w:rPr>
      <w:rFonts w:ascii="Tahoma" w:hAnsi="Tahoma"/>
      <w:szCs w:val="20"/>
    </w:rPr>
  </w:style>
  <w:style w:type="character" w:customStyle="1" w:styleId="vcard">
    <w:name w:val="vcard"/>
    <w:basedOn w:val="DefaultParagraphFont"/>
    <w:rsid w:val="00EE0480"/>
  </w:style>
  <w:style w:type="character" w:customStyle="1" w:styleId="print-footnote">
    <w:name w:val="print-footnote"/>
    <w:basedOn w:val="DefaultParagraphFont"/>
    <w:rsid w:val="00EE0480"/>
  </w:style>
  <w:style w:type="character" w:customStyle="1" w:styleId="datestring">
    <w:name w:val="datestring"/>
    <w:basedOn w:val="DefaultParagraphFont"/>
    <w:rsid w:val="00EE0480"/>
  </w:style>
  <w:style w:type="paragraph" w:customStyle="1" w:styleId="noindent0">
    <w:name w:val="no_indent"/>
    <w:basedOn w:val="Normal"/>
    <w:rsid w:val="00EE0480"/>
    <w:pPr>
      <w:spacing w:before="100" w:beforeAutospacing="1" w:after="100" w:afterAutospacing="1"/>
    </w:pPr>
    <w:rPr>
      <w:rFonts w:ascii="Tahoma" w:hAnsi="Tahoma"/>
      <w:szCs w:val="20"/>
    </w:rPr>
  </w:style>
  <w:style w:type="character" w:customStyle="1" w:styleId="email">
    <w:name w:val="email"/>
    <w:basedOn w:val="DefaultParagraphFont"/>
    <w:rsid w:val="00EE0480"/>
  </w:style>
  <w:style w:type="paragraph" w:customStyle="1" w:styleId="left">
    <w:name w:val="left"/>
    <w:basedOn w:val="Normal"/>
    <w:rsid w:val="00EE0480"/>
    <w:pPr>
      <w:spacing w:before="100" w:beforeAutospacing="1" w:after="100" w:afterAutospacing="1"/>
    </w:pPr>
    <w:rPr>
      <w:rFonts w:ascii="Tahoma" w:hAnsi="Tahoma"/>
      <w:szCs w:val="20"/>
    </w:rPr>
  </w:style>
  <w:style w:type="paragraph" w:customStyle="1" w:styleId="right">
    <w:name w:val="right"/>
    <w:basedOn w:val="Normal"/>
    <w:rsid w:val="00EE0480"/>
    <w:pPr>
      <w:spacing w:before="100" w:beforeAutospacing="1" w:after="100" w:afterAutospacing="1"/>
    </w:pPr>
    <w:rPr>
      <w:rFonts w:ascii="Tahoma" w:hAnsi="Tahoma"/>
      <w:szCs w:val="20"/>
    </w:rPr>
  </w:style>
  <w:style w:type="character" w:customStyle="1" w:styleId="gptad">
    <w:name w:val="gptad"/>
    <w:basedOn w:val="DefaultParagraphFont"/>
    <w:rsid w:val="00EE0480"/>
  </w:style>
  <w:style w:type="paragraph" w:customStyle="1" w:styleId="creditpostedmodified">
    <w:name w:val="credit_posted_modified"/>
    <w:basedOn w:val="Normal"/>
    <w:rsid w:val="00EE0480"/>
    <w:pPr>
      <w:spacing w:before="100" w:beforeAutospacing="1" w:after="100" w:afterAutospacing="1"/>
    </w:pPr>
    <w:rPr>
      <w:rFonts w:ascii="Tahoma" w:hAnsi="Tahoma"/>
      <w:szCs w:val="20"/>
    </w:rPr>
  </w:style>
  <w:style w:type="character" w:customStyle="1" w:styleId="creditline">
    <w:name w:val="creditline"/>
    <w:basedOn w:val="DefaultParagraphFont"/>
    <w:rsid w:val="00EE0480"/>
  </w:style>
  <w:style w:type="character" w:customStyle="1" w:styleId="grd">
    <w:name w:val="grd"/>
    <w:basedOn w:val="DefaultParagraphFont"/>
    <w:rsid w:val="00EE0480"/>
  </w:style>
  <w:style w:type="paragraph" w:customStyle="1" w:styleId="hs-text-container">
    <w:name w:val="hs-text-container"/>
    <w:basedOn w:val="Normal"/>
    <w:rsid w:val="00EE0480"/>
    <w:pPr>
      <w:spacing w:before="100" w:beforeAutospacing="1" w:after="100" w:afterAutospacing="1"/>
    </w:pPr>
    <w:rPr>
      <w:rFonts w:ascii="Tahoma" w:hAnsi="Tahoma"/>
      <w:szCs w:val="20"/>
    </w:rPr>
  </w:style>
  <w:style w:type="character" w:customStyle="1" w:styleId="created">
    <w:name w:val="created"/>
    <w:basedOn w:val="DefaultParagraphFont"/>
    <w:rsid w:val="00EE0480"/>
  </w:style>
  <w:style w:type="character" w:customStyle="1" w:styleId="changed">
    <w:name w:val="changed"/>
    <w:basedOn w:val="DefaultParagraphFont"/>
    <w:rsid w:val="00EE0480"/>
  </w:style>
  <w:style w:type="character" w:customStyle="1" w:styleId="article-author-name">
    <w:name w:val="article-author-name"/>
    <w:basedOn w:val="DefaultParagraphFont"/>
    <w:rsid w:val="00EE0480"/>
  </w:style>
  <w:style w:type="character" w:customStyle="1" w:styleId="bioexcerpt">
    <w:name w:val="bio_excerpt"/>
    <w:basedOn w:val="DefaultParagraphFont"/>
    <w:rsid w:val="00EE0480"/>
  </w:style>
  <w:style w:type="character" w:customStyle="1" w:styleId="commentcount">
    <w:name w:val="comment_count"/>
    <w:basedOn w:val="DefaultParagraphFont"/>
    <w:rsid w:val="00EE0480"/>
  </w:style>
  <w:style w:type="character" w:customStyle="1" w:styleId="searchtermshighlighted">
    <w:name w:val="searchtermshighlighted"/>
    <w:basedOn w:val="DefaultParagraphFont"/>
    <w:rsid w:val="00EE0480"/>
  </w:style>
  <w:style w:type="character" w:customStyle="1" w:styleId="contributornametrigger">
    <w:name w:val="contributornametrigger"/>
    <w:basedOn w:val="DefaultParagraphFont"/>
    <w:rsid w:val="00EE0480"/>
  </w:style>
  <w:style w:type="character" w:customStyle="1" w:styleId="bylinepipe">
    <w:name w:val="bylinepipe"/>
    <w:basedOn w:val="DefaultParagraphFont"/>
    <w:rsid w:val="00EE0480"/>
  </w:style>
  <w:style w:type="character" w:customStyle="1" w:styleId="lucenesearchresulturlb">
    <w:name w:val="lucene_search_result_url_b"/>
    <w:basedOn w:val="DefaultParagraphFont"/>
    <w:rsid w:val="00EE0480"/>
  </w:style>
  <w:style w:type="character" w:customStyle="1" w:styleId="faculty-title">
    <w:name w:val="faculty-title"/>
    <w:basedOn w:val="DefaultParagraphFont"/>
    <w:rsid w:val="00EE0480"/>
  </w:style>
  <w:style w:type="character" w:customStyle="1" w:styleId="count">
    <w:name w:val="count"/>
    <w:basedOn w:val="DefaultParagraphFont"/>
    <w:rsid w:val="00EE0480"/>
  </w:style>
  <w:style w:type="character" w:customStyle="1" w:styleId="volume">
    <w:name w:val="volume"/>
    <w:basedOn w:val="DefaultParagraphFont"/>
    <w:rsid w:val="00EE0480"/>
  </w:style>
  <w:style w:type="character" w:customStyle="1" w:styleId="issue">
    <w:name w:val="issue"/>
    <w:basedOn w:val="DefaultParagraphFont"/>
    <w:rsid w:val="00EE0480"/>
  </w:style>
  <w:style w:type="character" w:customStyle="1" w:styleId="pages">
    <w:name w:val="pages"/>
    <w:basedOn w:val="DefaultParagraphFont"/>
    <w:rsid w:val="00EE0480"/>
  </w:style>
  <w:style w:type="character" w:customStyle="1" w:styleId="field-content">
    <w:name w:val="field-content"/>
    <w:basedOn w:val="DefaultParagraphFont"/>
    <w:rsid w:val="00EE0480"/>
  </w:style>
  <w:style w:type="character" w:customStyle="1" w:styleId="person">
    <w:name w:val="person"/>
    <w:basedOn w:val="DefaultParagraphFont"/>
    <w:rsid w:val="00EE0480"/>
  </w:style>
  <w:style w:type="character" w:customStyle="1" w:styleId="corresponding">
    <w:name w:val="corresponding"/>
    <w:basedOn w:val="DefaultParagraphFont"/>
    <w:rsid w:val="00EE0480"/>
  </w:style>
  <w:style w:type="character" w:customStyle="1" w:styleId="entry-date">
    <w:name w:val="entry-date"/>
    <w:basedOn w:val="DefaultParagraphFont"/>
    <w:rsid w:val="00EE0480"/>
  </w:style>
  <w:style w:type="paragraph" w:customStyle="1" w:styleId="entry-meta">
    <w:name w:val="entry-meta"/>
    <w:basedOn w:val="Normal"/>
    <w:rsid w:val="00EE0480"/>
    <w:pPr>
      <w:spacing w:before="100" w:beforeAutospacing="1" w:after="100" w:afterAutospacing="1"/>
    </w:pPr>
    <w:rPr>
      <w:rFonts w:ascii="Tahoma" w:hAnsi="Tahoma"/>
      <w:szCs w:val="20"/>
    </w:rPr>
  </w:style>
  <w:style w:type="character" w:customStyle="1" w:styleId="post-time">
    <w:name w:val="post-time"/>
    <w:basedOn w:val="DefaultParagraphFont"/>
    <w:rsid w:val="00EE0480"/>
  </w:style>
  <w:style w:type="character" w:customStyle="1" w:styleId="post-category">
    <w:name w:val="post-category"/>
    <w:basedOn w:val="DefaultParagraphFont"/>
    <w:rsid w:val="00EE0480"/>
  </w:style>
  <w:style w:type="character" w:customStyle="1" w:styleId="post-author">
    <w:name w:val="post-author"/>
    <w:basedOn w:val="DefaultParagraphFont"/>
    <w:rsid w:val="00EE0480"/>
  </w:style>
  <w:style w:type="character" w:customStyle="1" w:styleId="A10">
    <w:name w:val="A10"/>
    <w:uiPriority w:val="99"/>
    <w:rsid w:val="00EE0480"/>
    <w:rPr>
      <w:rFonts w:cs="MS Mincho"/>
      <w:color w:val="000000"/>
      <w:sz w:val="11"/>
      <w:szCs w:val="11"/>
    </w:rPr>
  </w:style>
  <w:style w:type="paragraph" w:customStyle="1" w:styleId="Pa10">
    <w:name w:val="Pa10"/>
    <w:basedOn w:val="Default"/>
    <w:next w:val="Default"/>
    <w:uiPriority w:val="99"/>
    <w:rsid w:val="00EE048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E0480"/>
    <w:pPr>
      <w:widowControl w:val="0"/>
      <w:spacing w:line="241" w:lineRule="atLeast"/>
    </w:pPr>
    <w:rPr>
      <w:rFonts w:ascii="Verdana" w:eastAsiaTheme="minorEastAsia" w:hAnsi="Verdana" w:cs="Cambria"/>
      <w:color w:val="auto"/>
    </w:rPr>
  </w:style>
  <w:style w:type="character" w:customStyle="1" w:styleId="A9">
    <w:name w:val="A9"/>
    <w:uiPriority w:val="99"/>
    <w:rsid w:val="00EE0480"/>
    <w:rPr>
      <w:rFonts w:cs="MS Mincho"/>
      <w:color w:val="000000"/>
      <w:sz w:val="14"/>
      <w:szCs w:val="14"/>
    </w:rPr>
  </w:style>
  <w:style w:type="paragraph" w:customStyle="1" w:styleId="articledetails">
    <w:name w:val="articledetails"/>
    <w:basedOn w:val="Normal"/>
    <w:rsid w:val="00EE0480"/>
    <w:pPr>
      <w:spacing w:before="100" w:beforeAutospacing="1" w:after="100" w:afterAutospacing="1"/>
    </w:pPr>
    <w:rPr>
      <w:rFonts w:ascii="Tahoma" w:hAnsi="Tahoma"/>
      <w:szCs w:val="20"/>
    </w:rPr>
  </w:style>
  <w:style w:type="character" w:customStyle="1" w:styleId="posted-and-updated">
    <w:name w:val="posted-and-updated"/>
    <w:basedOn w:val="DefaultParagraphFont"/>
    <w:rsid w:val="00EE0480"/>
  </w:style>
  <w:style w:type="paragraph" w:customStyle="1" w:styleId="aff">
    <w:name w:val="aff"/>
    <w:basedOn w:val="Normal"/>
    <w:rsid w:val="00EE0480"/>
    <w:pPr>
      <w:spacing w:before="100" w:beforeAutospacing="1" w:after="100" w:afterAutospacing="1"/>
    </w:pPr>
    <w:rPr>
      <w:rFonts w:ascii="Tahoma" w:hAnsi="Tahoma"/>
      <w:szCs w:val="20"/>
    </w:rPr>
  </w:style>
  <w:style w:type="character" w:customStyle="1" w:styleId="entry-author">
    <w:name w:val="entry-author"/>
    <w:basedOn w:val="DefaultParagraphFont"/>
    <w:rsid w:val="00EE0480"/>
  </w:style>
  <w:style w:type="character" w:customStyle="1" w:styleId="entry-author-name">
    <w:name w:val="entry-author-name"/>
    <w:basedOn w:val="DefaultParagraphFont"/>
    <w:rsid w:val="00EE0480"/>
  </w:style>
  <w:style w:type="character" w:customStyle="1" w:styleId="arial11">
    <w:name w:val="arial_11"/>
    <w:basedOn w:val="DefaultParagraphFont"/>
    <w:rsid w:val="00EE0480"/>
  </w:style>
  <w:style w:type="character" w:customStyle="1" w:styleId="contrib-degrees">
    <w:name w:val="contrib-degrees"/>
    <w:basedOn w:val="DefaultParagraphFont"/>
    <w:rsid w:val="00EE0480"/>
  </w:style>
  <w:style w:type="character" w:customStyle="1" w:styleId="contrib-on-behalf-of">
    <w:name w:val="contrib-on-behalf-of"/>
    <w:basedOn w:val="DefaultParagraphFont"/>
    <w:rsid w:val="00EE0480"/>
  </w:style>
  <w:style w:type="character" w:customStyle="1" w:styleId="pubtime">
    <w:name w:val="pubtime"/>
    <w:basedOn w:val="DefaultParagraphFont"/>
    <w:rsid w:val="00EE0480"/>
  </w:style>
  <w:style w:type="character" w:customStyle="1" w:styleId="time">
    <w:name w:val="time"/>
    <w:basedOn w:val="DefaultParagraphFont"/>
    <w:rsid w:val="00EE0480"/>
  </w:style>
  <w:style w:type="character" w:customStyle="1" w:styleId="fbcommentscount">
    <w:name w:val="fb_comments_count"/>
    <w:basedOn w:val="DefaultParagraphFont"/>
    <w:rsid w:val="00EE0480"/>
  </w:style>
  <w:style w:type="character" w:customStyle="1" w:styleId="stsharethiscustom">
    <w:name w:val="st_sharethis_custom"/>
    <w:basedOn w:val="DefaultParagraphFont"/>
    <w:rsid w:val="00EE0480"/>
  </w:style>
  <w:style w:type="paragraph" w:customStyle="1" w:styleId="permalinkable">
    <w:name w:val="permalinkable"/>
    <w:basedOn w:val="Normal"/>
    <w:rsid w:val="00EE0480"/>
    <w:pPr>
      <w:spacing w:before="100" w:beforeAutospacing="1" w:after="100" w:afterAutospacing="1"/>
    </w:pPr>
    <w:rPr>
      <w:rFonts w:ascii="Tahoma" w:hAnsi="Tahoma"/>
      <w:szCs w:val="20"/>
    </w:rPr>
  </w:style>
  <w:style w:type="character" w:customStyle="1" w:styleId="post-date">
    <w:name w:val="post-date"/>
    <w:basedOn w:val="DefaultParagraphFont"/>
    <w:rsid w:val="00EE0480"/>
  </w:style>
  <w:style w:type="character" w:customStyle="1" w:styleId="link-external">
    <w:name w:val="link-external"/>
    <w:basedOn w:val="DefaultParagraphFont"/>
    <w:rsid w:val="00EE0480"/>
  </w:style>
  <w:style w:type="character" w:customStyle="1" w:styleId="articleauthor">
    <w:name w:val="article_author"/>
    <w:basedOn w:val="DefaultParagraphFont"/>
    <w:rsid w:val="00EE0480"/>
  </w:style>
  <w:style w:type="character" w:customStyle="1" w:styleId="articleissue">
    <w:name w:val="article_issue"/>
    <w:basedOn w:val="DefaultParagraphFont"/>
    <w:rsid w:val="00EE0480"/>
  </w:style>
  <w:style w:type="character" w:customStyle="1" w:styleId="a-size-large">
    <w:name w:val="a-size-large"/>
    <w:basedOn w:val="DefaultParagraphFont"/>
    <w:rsid w:val="00EE0480"/>
  </w:style>
  <w:style w:type="character" w:customStyle="1" w:styleId="a-size-medium">
    <w:name w:val="a-size-medium"/>
    <w:basedOn w:val="DefaultParagraphFont"/>
    <w:rsid w:val="00EE0480"/>
  </w:style>
  <w:style w:type="character" w:customStyle="1" w:styleId="contribution">
    <w:name w:val="contribution"/>
    <w:basedOn w:val="DefaultParagraphFont"/>
    <w:rsid w:val="00EE0480"/>
  </w:style>
  <w:style w:type="character" w:customStyle="1" w:styleId="a-color-secondary">
    <w:name w:val="a-color-secondary"/>
    <w:basedOn w:val="DefaultParagraphFont"/>
    <w:rsid w:val="00EE0480"/>
  </w:style>
  <w:style w:type="paragraph" w:customStyle="1" w:styleId="sbyline">
    <w:name w:val="sbyline"/>
    <w:basedOn w:val="Normal"/>
    <w:rsid w:val="00EE0480"/>
    <w:pPr>
      <w:spacing w:before="100" w:beforeAutospacing="1" w:after="100" w:afterAutospacing="1"/>
    </w:pPr>
    <w:rPr>
      <w:rFonts w:ascii="Tahoma" w:hAnsi="Tahoma"/>
      <w:szCs w:val="20"/>
    </w:rPr>
  </w:style>
  <w:style w:type="character" w:customStyle="1" w:styleId="ui-author">
    <w:name w:val="ui-author"/>
    <w:basedOn w:val="DefaultParagraphFont"/>
    <w:rsid w:val="00EE0480"/>
  </w:style>
  <w:style w:type="character" w:customStyle="1" w:styleId="ui-staffline">
    <w:name w:val="ui-staffline"/>
    <w:basedOn w:val="DefaultParagraphFont"/>
    <w:rsid w:val="00EE0480"/>
  </w:style>
  <w:style w:type="paragraph" w:customStyle="1" w:styleId="promotion-tag-p">
    <w:name w:val="promotion-tag-p"/>
    <w:basedOn w:val="Normal"/>
    <w:rsid w:val="00EE0480"/>
    <w:pPr>
      <w:spacing w:before="100" w:beforeAutospacing="1" w:after="100" w:afterAutospacing="1"/>
    </w:pPr>
    <w:rPr>
      <w:rFonts w:ascii="Tahoma" w:hAnsi="Tahoma"/>
      <w:szCs w:val="20"/>
    </w:rPr>
  </w:style>
  <w:style w:type="paragraph" w:customStyle="1" w:styleId="heading">
    <w:name w:val="heading"/>
    <w:basedOn w:val="Normal"/>
    <w:rsid w:val="00EE0480"/>
    <w:pPr>
      <w:spacing w:before="100" w:beforeAutospacing="1" w:after="100" w:afterAutospacing="1"/>
    </w:pPr>
    <w:rPr>
      <w:rFonts w:ascii="Tahoma" w:hAnsi="Tahoma"/>
      <w:szCs w:val="20"/>
    </w:rPr>
  </w:style>
  <w:style w:type="character" w:customStyle="1" w:styleId="value">
    <w:name w:val="value"/>
    <w:basedOn w:val="DefaultParagraphFont"/>
    <w:rsid w:val="00EE0480"/>
  </w:style>
  <w:style w:type="character" w:customStyle="1" w:styleId="specialissuelabel">
    <w:name w:val="specialissuelabel"/>
    <w:basedOn w:val="DefaultParagraphFont"/>
    <w:rsid w:val="00EE0480"/>
  </w:style>
  <w:style w:type="character" w:customStyle="1" w:styleId="referencediv">
    <w:name w:val="referencediv"/>
    <w:basedOn w:val="DefaultParagraphFont"/>
    <w:rsid w:val="00EE0480"/>
  </w:style>
  <w:style w:type="character" w:customStyle="1" w:styleId="wp-smiley">
    <w:name w:val="wp-smiley"/>
    <w:basedOn w:val="DefaultParagraphFont"/>
    <w:rsid w:val="00EE0480"/>
  </w:style>
  <w:style w:type="character" w:customStyle="1" w:styleId="meta-prep">
    <w:name w:val="meta-prep"/>
    <w:basedOn w:val="DefaultParagraphFont"/>
    <w:rsid w:val="00EE0480"/>
  </w:style>
  <w:style w:type="character" w:customStyle="1" w:styleId="artjournal">
    <w:name w:val="art_journal"/>
    <w:basedOn w:val="DefaultParagraphFont"/>
    <w:rsid w:val="00EE0480"/>
  </w:style>
  <w:style w:type="character" w:customStyle="1" w:styleId="artdatevolumeissuepart">
    <w:name w:val="art_datevolumeissuepart"/>
    <w:basedOn w:val="DefaultParagraphFont"/>
    <w:rsid w:val="00EE0480"/>
  </w:style>
  <w:style w:type="character" w:customStyle="1" w:styleId="artpages">
    <w:name w:val="art_pages"/>
    <w:basedOn w:val="DefaultParagraphFont"/>
    <w:rsid w:val="00EE0480"/>
  </w:style>
  <w:style w:type="character" w:customStyle="1" w:styleId="singlehighlightclass">
    <w:name w:val="single_highlight_class"/>
    <w:basedOn w:val="DefaultParagraphFont"/>
    <w:rsid w:val="00EE0480"/>
  </w:style>
  <w:style w:type="character" w:customStyle="1" w:styleId="degree">
    <w:name w:val="degree"/>
    <w:basedOn w:val="DefaultParagraphFont"/>
    <w:rsid w:val="00EE0480"/>
  </w:style>
  <w:style w:type="character" w:customStyle="1" w:styleId="major">
    <w:name w:val="major"/>
    <w:basedOn w:val="DefaultParagraphFont"/>
    <w:rsid w:val="00EE0480"/>
  </w:style>
  <w:style w:type="character" w:customStyle="1" w:styleId="authors">
    <w:name w:val="authors"/>
    <w:basedOn w:val="DefaultParagraphFont"/>
    <w:rsid w:val="00EE0480"/>
  </w:style>
  <w:style w:type="character" w:customStyle="1" w:styleId="views">
    <w:name w:val="views"/>
    <w:basedOn w:val="DefaultParagraphFont"/>
    <w:rsid w:val="00EE0480"/>
  </w:style>
  <w:style w:type="character" w:customStyle="1" w:styleId="stmainservices">
    <w:name w:val="stmainservices"/>
    <w:basedOn w:val="DefaultParagraphFont"/>
    <w:rsid w:val="00EE0480"/>
  </w:style>
  <w:style w:type="character" w:customStyle="1" w:styleId="stbubblehcount">
    <w:name w:val="stbubble_hcount"/>
    <w:basedOn w:val="DefaultParagraphFont"/>
    <w:rsid w:val="00EE0480"/>
  </w:style>
  <w:style w:type="paragraph" w:customStyle="1" w:styleId="Document">
    <w:name w:val="_Document"/>
    <w:basedOn w:val="Default"/>
    <w:next w:val="Default"/>
    <w:uiPriority w:val="99"/>
    <w:rsid w:val="00EE048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E048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E0480"/>
    <w:pPr>
      <w:widowControl w:val="0"/>
    </w:pPr>
    <w:rPr>
      <w:rFonts w:ascii="AKDPE C+ Utopia" w:eastAsiaTheme="minorEastAsia" w:hAnsi="AKDPE C+ Utopia" w:cs="Cambria"/>
      <w:color w:val="auto"/>
    </w:rPr>
  </w:style>
  <w:style w:type="paragraph" w:customStyle="1" w:styleId="collapsed-hide">
    <w:name w:val="collapsed-hide"/>
    <w:basedOn w:val="Normal"/>
    <w:rsid w:val="00EE0480"/>
    <w:pPr>
      <w:spacing w:before="100" w:beforeAutospacing="1" w:after="100" w:afterAutospacing="1"/>
    </w:pPr>
    <w:rPr>
      <w:rFonts w:ascii="Tahoma" w:hAnsi="Tahoma"/>
      <w:szCs w:val="20"/>
    </w:rPr>
  </w:style>
  <w:style w:type="paragraph" w:customStyle="1" w:styleId="Pa7">
    <w:name w:val="Pa7"/>
    <w:basedOn w:val="Default"/>
    <w:next w:val="Default"/>
    <w:uiPriority w:val="99"/>
    <w:rsid w:val="00EE0480"/>
    <w:pPr>
      <w:widowControl w:val="0"/>
      <w:spacing w:line="211" w:lineRule="atLeast"/>
    </w:pPr>
    <w:rPr>
      <w:rFonts w:ascii="Courier New" w:eastAsiaTheme="minorEastAsia" w:hAnsi="Courier New" w:cs="Cambria"/>
      <w:color w:val="auto"/>
    </w:rPr>
  </w:style>
  <w:style w:type="paragraph" w:customStyle="1" w:styleId="odd">
    <w:name w:val="odd"/>
    <w:basedOn w:val="Normal"/>
    <w:rsid w:val="00EE0480"/>
    <w:pPr>
      <w:spacing w:before="100" w:beforeAutospacing="1" w:after="100" w:afterAutospacing="1"/>
    </w:pPr>
    <w:rPr>
      <w:rFonts w:ascii="Tahoma" w:hAnsi="Tahoma"/>
      <w:szCs w:val="20"/>
    </w:rPr>
  </w:style>
  <w:style w:type="character" w:customStyle="1" w:styleId="article-date">
    <w:name w:val="article-date"/>
    <w:basedOn w:val="DefaultParagraphFont"/>
    <w:rsid w:val="00EE0480"/>
  </w:style>
  <w:style w:type="character" w:customStyle="1" w:styleId="article-author">
    <w:name w:val="article-author"/>
    <w:basedOn w:val="DefaultParagraphFont"/>
    <w:rsid w:val="00EE0480"/>
  </w:style>
  <w:style w:type="character" w:customStyle="1" w:styleId="tolocaltime">
    <w:name w:val="tolocaltime"/>
    <w:basedOn w:val="DefaultParagraphFont"/>
    <w:rsid w:val="00EE0480"/>
  </w:style>
  <w:style w:type="character" w:customStyle="1" w:styleId="pb-byline">
    <w:name w:val="pb-byline"/>
    <w:basedOn w:val="DefaultParagraphFont"/>
    <w:rsid w:val="00EE0480"/>
  </w:style>
  <w:style w:type="character" w:customStyle="1" w:styleId="pb-timestamp">
    <w:name w:val="pb-timestamp"/>
    <w:basedOn w:val="DefaultParagraphFont"/>
    <w:rsid w:val="00EE0480"/>
  </w:style>
  <w:style w:type="paragraph" w:customStyle="1" w:styleId="Pa8">
    <w:name w:val="Pa8"/>
    <w:basedOn w:val="Default"/>
    <w:next w:val="Default"/>
    <w:uiPriority w:val="99"/>
    <w:rsid w:val="00EE048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E048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E0480"/>
  </w:style>
  <w:style w:type="character" w:customStyle="1" w:styleId="even">
    <w:name w:val="even"/>
    <w:basedOn w:val="DefaultParagraphFont"/>
    <w:rsid w:val="00EE0480"/>
  </w:style>
  <w:style w:type="paragraph" w:customStyle="1" w:styleId="volissue">
    <w:name w:val="volissue"/>
    <w:basedOn w:val="Normal"/>
    <w:rsid w:val="00EE0480"/>
    <w:pPr>
      <w:spacing w:before="100" w:beforeAutospacing="1" w:after="100" w:afterAutospacing="1"/>
    </w:pPr>
    <w:rPr>
      <w:rFonts w:ascii="Tahoma" w:hAnsi="Tahoma"/>
      <w:szCs w:val="20"/>
    </w:rPr>
  </w:style>
  <w:style w:type="character" w:customStyle="1" w:styleId="view-count">
    <w:name w:val="view-count"/>
    <w:basedOn w:val="DefaultParagraphFont"/>
    <w:rsid w:val="00EE0480"/>
  </w:style>
  <w:style w:type="paragraph" w:customStyle="1" w:styleId="BoldUnderlineChar20">
    <w:name w:val="BoldUnderline Char2"/>
    <w:link w:val="BoldUnderlineChar2Char"/>
    <w:rsid w:val="00EE048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E0480"/>
    <w:rPr>
      <w:rFonts w:ascii="Times New Roman" w:eastAsia="Times New Roman" w:hAnsi="Times New Roman" w:cs="Times New Roman"/>
      <w:b/>
      <w:sz w:val="20"/>
      <w:u w:val="single"/>
    </w:rPr>
  </w:style>
  <w:style w:type="character" w:customStyle="1" w:styleId="UnderlineCharChar4">
    <w:name w:val="Underline Char Char4"/>
    <w:rsid w:val="00EE0480"/>
    <w:rPr>
      <w:szCs w:val="24"/>
      <w:u w:val="single"/>
      <w:lang w:val="en-US" w:eastAsia="en-US" w:bidi="ar-SA"/>
    </w:rPr>
  </w:style>
  <w:style w:type="character" w:customStyle="1" w:styleId="BoldUnderlineCharChar3">
    <w:name w:val="BoldUnderline Char Char3"/>
    <w:rsid w:val="00EE0480"/>
    <w:rPr>
      <w:b/>
      <w:szCs w:val="24"/>
      <w:u w:val="single"/>
      <w:lang w:val="en-US" w:eastAsia="en-US" w:bidi="ar-SA"/>
    </w:rPr>
  </w:style>
  <w:style w:type="character" w:customStyle="1" w:styleId="BoldUnderlineCharChar2">
    <w:name w:val="BoldUnderline Char Char2"/>
    <w:rsid w:val="00EE0480"/>
    <w:rPr>
      <w:b/>
      <w:szCs w:val="24"/>
      <w:u w:val="single"/>
      <w:lang w:val="en-US" w:eastAsia="en-US" w:bidi="ar-SA"/>
    </w:rPr>
  </w:style>
  <w:style w:type="paragraph" w:customStyle="1" w:styleId="UnderlineCard0">
    <w:name w:val="UnderlineCard"/>
    <w:basedOn w:val="Heading3"/>
    <w:link w:val="UnderlineCardChar"/>
    <w:qFormat/>
    <w:rsid w:val="00EE048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EE0480"/>
    <w:rPr>
      <w:rFonts w:ascii="Georgia" w:eastAsia="Calibri" w:hAnsi="Georgia" w:cs="Times New Roman"/>
      <w:bCs/>
      <w:sz w:val="20"/>
      <w:szCs w:val="20"/>
      <w:u w:val="single"/>
      <w:lang w:val="x-none" w:eastAsia="x-none"/>
    </w:rPr>
  </w:style>
  <w:style w:type="character" w:customStyle="1" w:styleId="5Notunderlined">
    <w:name w:val="5 Not underlined"/>
    <w:rsid w:val="00EE0480"/>
    <w:rPr>
      <w:rFonts w:ascii="Times New Roman" w:hAnsi="Times New Roman"/>
      <w:sz w:val="16"/>
    </w:rPr>
  </w:style>
  <w:style w:type="character" w:customStyle="1" w:styleId="volume-issue">
    <w:name w:val="volume-issue"/>
    <w:rsid w:val="00EE0480"/>
    <w:rPr>
      <w:rFonts w:cs="Times New Roman"/>
    </w:rPr>
  </w:style>
  <w:style w:type="character" w:customStyle="1" w:styleId="i">
    <w:name w:val="i"/>
    <w:basedOn w:val="DefaultParagraphFont"/>
    <w:uiPriority w:val="99"/>
    <w:rsid w:val="00EE0480"/>
  </w:style>
  <w:style w:type="character" w:customStyle="1" w:styleId="storytext">
    <w:name w:val="storytext"/>
    <w:basedOn w:val="DefaultParagraphFont"/>
    <w:rsid w:val="00EE0480"/>
  </w:style>
  <w:style w:type="character" w:customStyle="1" w:styleId="heading3char0">
    <w:name w:val="heading3char"/>
    <w:rsid w:val="00EE0480"/>
  </w:style>
  <w:style w:type="character" w:customStyle="1" w:styleId="boldness1">
    <w:name w:val="boldness1"/>
    <w:rsid w:val="00EE0480"/>
  </w:style>
  <w:style w:type="paragraph" w:customStyle="1" w:styleId="Cardd">
    <w:name w:val="Cardd"/>
    <w:basedOn w:val="Normal"/>
    <w:uiPriority w:val="4"/>
    <w:qFormat/>
    <w:rsid w:val="00EE0480"/>
    <w:pPr>
      <w:ind w:left="288" w:right="288"/>
    </w:pPr>
    <w:rPr>
      <w:rFonts w:ascii="Georgia" w:hAnsi="Georgia"/>
    </w:rPr>
  </w:style>
  <w:style w:type="paragraph" w:customStyle="1" w:styleId="document0">
    <w:name w:val="document"/>
    <w:basedOn w:val="Normal"/>
    <w:rsid w:val="00EE0480"/>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EE0480"/>
    <w:rPr>
      <w:rFonts w:cs="Arial"/>
      <w:bCs/>
      <w:szCs w:val="26"/>
      <w:u w:val="single"/>
      <w:lang w:val="en-US" w:eastAsia="en-US" w:bidi="ar-SA"/>
    </w:rPr>
  </w:style>
  <w:style w:type="character" w:customStyle="1" w:styleId="current-selection">
    <w:name w:val="current-selection"/>
    <w:basedOn w:val="DefaultParagraphFont"/>
    <w:rsid w:val="00EE0480"/>
  </w:style>
  <w:style w:type="character" w:customStyle="1" w:styleId="a2">
    <w:name w:val="_"/>
    <w:basedOn w:val="DefaultParagraphFont"/>
    <w:rsid w:val="00EE0480"/>
  </w:style>
  <w:style w:type="paragraph" w:customStyle="1" w:styleId="Shrink6">
    <w:name w:val="Shrink 6"/>
    <w:basedOn w:val="Normal"/>
    <w:qFormat/>
    <w:rsid w:val="00EE0480"/>
    <w:rPr>
      <w:rFonts w:ascii="Georgia" w:eastAsia="Calibri" w:hAnsi="Georgia"/>
      <w:sz w:val="12"/>
    </w:rPr>
  </w:style>
  <w:style w:type="character" w:customStyle="1" w:styleId="messagecontent">
    <w:name w:val="message_content"/>
    <w:rsid w:val="00EE0480"/>
  </w:style>
  <w:style w:type="character" w:customStyle="1" w:styleId="StyleUnderlineChar">
    <w:name w:val="Style Underline Char"/>
    <w:basedOn w:val="DefaultParagraphFont"/>
    <w:rsid w:val="00EE048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E048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EE0480"/>
    <w:rPr>
      <w:rFonts w:ascii="Georgia" w:eastAsia="Times New Roman" w:hAnsi="Georgia" w:cs="Arial"/>
      <w:b/>
      <w:kern w:val="32"/>
      <w:szCs w:val="32"/>
      <w:u w:val="single"/>
    </w:rPr>
  </w:style>
  <w:style w:type="character" w:customStyle="1" w:styleId="twelptblackblack1">
    <w:name w:val="twelptblackblack1"/>
    <w:basedOn w:val="DefaultParagraphFont"/>
    <w:rsid w:val="00EE0480"/>
    <w:rPr>
      <w:rFonts w:ascii="Verdana" w:hAnsi="Verdana" w:hint="default"/>
      <w:color w:val="000000"/>
      <w:sz w:val="16"/>
      <w:szCs w:val="16"/>
    </w:rPr>
  </w:style>
  <w:style w:type="character" w:customStyle="1" w:styleId="Heading3CharCharCharChar1">
    <w:name w:val="Heading 3 Char Char Char Char1"/>
    <w:rsid w:val="00EE0480"/>
    <w:rPr>
      <w:rFonts w:cs="Arial"/>
      <w:bCs/>
      <w:szCs w:val="26"/>
      <w:u w:val="single"/>
      <w:lang w:val="en-US" w:eastAsia="en-US" w:bidi="ar-SA"/>
    </w:rPr>
  </w:style>
  <w:style w:type="paragraph" w:customStyle="1" w:styleId="conintrotext">
    <w:name w:val="conintrotext"/>
    <w:basedOn w:val="Normal"/>
    <w:uiPriority w:val="99"/>
    <w:rsid w:val="00EE0480"/>
    <w:pPr>
      <w:spacing w:before="100" w:beforeAutospacing="1" w:after="100" w:afterAutospacing="1"/>
    </w:pPr>
    <w:rPr>
      <w:rFonts w:ascii="Georgia" w:hAnsi="Georgia"/>
    </w:rPr>
  </w:style>
  <w:style w:type="character" w:customStyle="1" w:styleId="comment-body">
    <w:name w:val="comment-body"/>
    <w:rsid w:val="00EE0480"/>
  </w:style>
  <w:style w:type="character" w:customStyle="1" w:styleId="UnderlineCharCharChar1">
    <w:name w:val="Underline Char Char Char1"/>
    <w:rsid w:val="00EE048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E048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E0480"/>
    <w:rPr>
      <w:rFonts w:asciiTheme="minorHAnsi" w:eastAsia="MS Mincho" w:hAnsiTheme="minorHAnsi"/>
      <w:b/>
      <w:sz w:val="24"/>
      <w:u w:val="single"/>
    </w:rPr>
  </w:style>
  <w:style w:type="character" w:customStyle="1" w:styleId="mw-headline">
    <w:name w:val="mw-headline"/>
    <w:rsid w:val="00EE0480"/>
  </w:style>
  <w:style w:type="character" w:customStyle="1" w:styleId="flagicon">
    <w:name w:val="flagicon"/>
    <w:rsid w:val="00EE0480"/>
  </w:style>
  <w:style w:type="paragraph" w:customStyle="1" w:styleId="assert">
    <w:name w:val="assert"/>
    <w:basedOn w:val="Normal"/>
    <w:uiPriority w:val="99"/>
    <w:rsid w:val="00EE0480"/>
    <w:pPr>
      <w:spacing w:before="100" w:beforeAutospacing="1" w:after="100" w:afterAutospacing="1"/>
    </w:pPr>
    <w:rPr>
      <w:rFonts w:ascii="Georgia" w:hAnsi="Georgia"/>
    </w:rPr>
  </w:style>
  <w:style w:type="character" w:customStyle="1" w:styleId="apturelink">
    <w:name w:val="apturelink"/>
    <w:rsid w:val="00EE0480"/>
  </w:style>
  <w:style w:type="character" w:customStyle="1" w:styleId="apturelinkicon">
    <w:name w:val="apturelinkicon"/>
    <w:rsid w:val="00EE0480"/>
  </w:style>
  <w:style w:type="paragraph" w:customStyle="1" w:styleId="Default1">
    <w:name w:val="Default1"/>
    <w:basedOn w:val="Default"/>
    <w:next w:val="Default"/>
    <w:uiPriority w:val="99"/>
    <w:rsid w:val="00EE0480"/>
    <w:rPr>
      <w:color w:val="auto"/>
    </w:rPr>
  </w:style>
  <w:style w:type="paragraph" w:customStyle="1" w:styleId="center">
    <w:name w:val="center"/>
    <w:basedOn w:val="Normal"/>
    <w:uiPriority w:val="99"/>
    <w:rsid w:val="00EE0480"/>
    <w:pPr>
      <w:spacing w:before="100" w:beforeAutospacing="1" w:after="100" w:afterAutospacing="1"/>
    </w:pPr>
    <w:rPr>
      <w:rFonts w:ascii="Georgia" w:hAnsi="Georgia"/>
    </w:rPr>
  </w:style>
  <w:style w:type="character" w:customStyle="1" w:styleId="LittleChar">
    <w:name w:val="Little Char"/>
    <w:link w:val="Little"/>
    <w:uiPriority w:val="99"/>
    <w:rsid w:val="00EE0480"/>
    <w:rPr>
      <w:rFonts w:ascii="Garamond" w:hAnsi="Garamond"/>
      <w:sz w:val="22"/>
    </w:rPr>
  </w:style>
  <w:style w:type="character" w:customStyle="1" w:styleId="UnderlineChar1Char">
    <w:name w:val="Underline Char1 Char"/>
    <w:rsid w:val="00EE048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E048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E048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E048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E048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E048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E0480"/>
    <w:rPr>
      <w:rFonts w:asciiTheme="minorHAnsi" w:eastAsia="MS Mincho" w:hAnsiTheme="minorHAnsi"/>
      <w:b/>
      <w:sz w:val="24"/>
      <w:u w:val="single"/>
    </w:rPr>
  </w:style>
  <w:style w:type="paragraph" w:customStyle="1" w:styleId="CardBody">
    <w:name w:val="Card Body"/>
    <w:basedOn w:val="Normal"/>
    <w:link w:val="CardBodyChar"/>
    <w:qFormat/>
    <w:rsid w:val="00EE0480"/>
    <w:rPr>
      <w:rFonts w:ascii="Georgia" w:hAnsi="Georgia"/>
    </w:rPr>
  </w:style>
  <w:style w:type="character" w:customStyle="1" w:styleId="CardBodyChar">
    <w:name w:val="Card Body Char"/>
    <w:link w:val="CardBody"/>
    <w:rsid w:val="00EE0480"/>
    <w:rPr>
      <w:rFonts w:ascii="Georgia" w:hAnsi="Georgia"/>
      <w:sz w:val="22"/>
    </w:rPr>
  </w:style>
  <w:style w:type="character" w:customStyle="1" w:styleId="ptitleinside">
    <w:name w:val="p_title_inside"/>
    <w:rsid w:val="00EE0480"/>
  </w:style>
  <w:style w:type="paragraph" w:customStyle="1" w:styleId="StyleBoldandUnderlineChar11ptBorderSinglesolidline">
    <w:name w:val="Style Bold and Underline Char + 11 pt Border: : (Single solid line..."/>
    <w:link w:val="StyleBoldandUnderlineChar11ptBorderSinglesolidlineChar"/>
    <w:rsid w:val="00EE048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E0480"/>
    <w:rPr>
      <w:rFonts w:eastAsia="Times New Roman"/>
      <w:b/>
      <w:bCs/>
      <w:sz w:val="22"/>
      <w:szCs w:val="20"/>
      <w:u w:val="single"/>
      <w:bdr w:val="single" w:sz="4" w:space="0" w:color="auto"/>
    </w:rPr>
  </w:style>
  <w:style w:type="character" w:customStyle="1" w:styleId="Heading1CharChar1">
    <w:name w:val="Heading 1 Char Char1"/>
    <w:rsid w:val="00EE0480"/>
    <w:rPr>
      <w:rFonts w:cs="Arial"/>
      <w:b/>
      <w:bCs/>
      <w:szCs w:val="32"/>
      <w:lang w:val="en-US" w:eastAsia="en-US" w:bidi="ar-SA"/>
    </w:rPr>
  </w:style>
  <w:style w:type="paragraph" w:customStyle="1" w:styleId="Indentation">
    <w:name w:val="Indentation"/>
    <w:basedOn w:val="Normal"/>
    <w:uiPriority w:val="99"/>
    <w:rsid w:val="00EE0480"/>
    <w:pPr>
      <w:ind w:left="288" w:right="288"/>
    </w:pPr>
    <w:rPr>
      <w:rFonts w:ascii="Georgia" w:hAnsi="Georgia"/>
    </w:rPr>
  </w:style>
  <w:style w:type="character" w:customStyle="1" w:styleId="StyleUnderlineCharChar9ptBold">
    <w:name w:val="Style Underline Char Char + 9 pt Bold"/>
    <w:rsid w:val="00EE048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E0480"/>
    <w:rPr>
      <w:rFonts w:ascii="Georgia" w:hAnsi="Georgia"/>
      <w:u w:val="single"/>
    </w:rPr>
  </w:style>
  <w:style w:type="character" w:customStyle="1" w:styleId="StyleStyle4ArialNarrow9ptChar">
    <w:name w:val="Style Style4 + Arial Narrow 9 pt Char"/>
    <w:link w:val="StyleStyle4ArialNarrow9pt"/>
    <w:rsid w:val="00EE0480"/>
    <w:rPr>
      <w:rFonts w:ascii="Georgia" w:hAnsi="Georgia"/>
      <w:sz w:val="22"/>
      <w:u w:val="single"/>
    </w:rPr>
  </w:style>
  <w:style w:type="paragraph" w:customStyle="1" w:styleId="StyleStyle4ArialNarrow9ptBold">
    <w:name w:val="Style Style4 + Arial Narrow 9 pt Bold"/>
    <w:basedOn w:val="Normal"/>
    <w:link w:val="StyleStyle4ArialNarrow9ptBoldChar"/>
    <w:rsid w:val="00EE0480"/>
    <w:rPr>
      <w:rFonts w:ascii="Georgia" w:hAnsi="Georgia"/>
      <w:b/>
      <w:bCs/>
      <w:u w:val="single"/>
    </w:rPr>
  </w:style>
  <w:style w:type="character" w:customStyle="1" w:styleId="StyleStyle4ArialNarrow9ptBoldChar">
    <w:name w:val="Style Style4 + Arial Narrow 9 pt Bold Char"/>
    <w:link w:val="StyleStyle4ArialNarrow9ptBold"/>
    <w:rsid w:val="00EE0480"/>
    <w:rPr>
      <w:rFonts w:ascii="Georgia" w:hAnsi="Georgia"/>
      <w:b/>
      <w:bCs/>
      <w:sz w:val="22"/>
      <w:u w:val="single"/>
    </w:rPr>
  </w:style>
  <w:style w:type="character" w:customStyle="1" w:styleId="StyleBoldandUnderlineCharChar29pt">
    <w:name w:val="Style Bold and Underline Char Char2 + 9 pt"/>
    <w:rsid w:val="00EE0480"/>
    <w:rPr>
      <w:rFonts w:ascii="Times New Roman" w:hAnsi="Times New Roman"/>
      <w:b/>
      <w:bCs/>
      <w:noProof w:val="0"/>
      <w:sz w:val="20"/>
      <w:u w:val="single"/>
    </w:rPr>
  </w:style>
  <w:style w:type="character" w:customStyle="1" w:styleId="StyleUnderlineCharChar19pt">
    <w:name w:val="Style Underline Char Char1 + 9 pt"/>
    <w:rsid w:val="00EE048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E048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E0480"/>
    <w:rPr>
      <w:rFonts w:ascii="Georgia" w:eastAsia="Times New Roman" w:hAnsi="Georgia"/>
      <w:b/>
      <w:smallCaps/>
      <w:sz w:val="24"/>
      <w:szCs w:val="24"/>
      <w:u w:val="single"/>
    </w:rPr>
  </w:style>
  <w:style w:type="character" w:customStyle="1" w:styleId="CardTextCharChar">
    <w:name w:val="Card Text Char Char"/>
    <w:rsid w:val="00EE0480"/>
    <w:rPr>
      <w:rFonts w:ascii="Times New Roman" w:eastAsia="Times New Roman" w:hAnsi="Times New Roman" w:cs="Times New Roman"/>
      <w:sz w:val="20"/>
      <w:szCs w:val="20"/>
    </w:rPr>
  </w:style>
  <w:style w:type="character" w:customStyle="1" w:styleId="citeChar1">
    <w:name w:val="cite Char"/>
    <w:locked/>
    <w:rsid w:val="00EE048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E048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E048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E0480"/>
    <w:rPr>
      <w:i/>
      <w:iCs/>
      <w:sz w:val="20"/>
      <w:u w:val="single"/>
    </w:rPr>
  </w:style>
  <w:style w:type="character" w:customStyle="1" w:styleId="HIGHLIGHT0">
    <w:name w:val="HIGHLIGHT"/>
    <w:uiPriority w:val="1"/>
    <w:rsid w:val="00EE048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E0480"/>
    <w:pPr>
      <w:widowControl w:val="0"/>
      <w:autoSpaceDE/>
      <w:autoSpaceDN/>
      <w:adjustRightInd/>
      <w:outlineLvl w:val="9"/>
    </w:pPr>
    <w:rPr>
      <w:sz w:val="28"/>
      <w:szCs w:val="24"/>
    </w:rPr>
  </w:style>
  <w:style w:type="character" w:customStyle="1" w:styleId="HiddenBlockHeaderChar">
    <w:name w:val="Hidden Block Header Char"/>
    <w:link w:val="HiddenBlockHeader"/>
    <w:rsid w:val="00EE0480"/>
    <w:rPr>
      <w:rFonts w:ascii="Calibri" w:hAnsi="Calibri"/>
      <w:b/>
      <w:sz w:val="28"/>
    </w:rPr>
  </w:style>
  <w:style w:type="character" w:customStyle="1" w:styleId="FifthChar">
    <w:name w:val="Fifth Char"/>
    <w:link w:val="Fifth"/>
    <w:uiPriority w:val="99"/>
    <w:rsid w:val="00EE0480"/>
    <w:rPr>
      <w:rFonts w:ascii="Calibri" w:eastAsia="Calibri" w:hAnsi="Calibri"/>
      <w:sz w:val="22"/>
    </w:rPr>
  </w:style>
  <w:style w:type="paragraph" w:customStyle="1" w:styleId="Third">
    <w:name w:val="Third"/>
    <w:basedOn w:val="Normal"/>
    <w:link w:val="ThirdChar"/>
    <w:rsid w:val="00EE0480"/>
    <w:rPr>
      <w:rFonts w:ascii="Georgia" w:hAnsi="Georgia"/>
      <w:b/>
      <w:u w:val="single"/>
      <w:lang w:val="x-none" w:eastAsia="x-none"/>
    </w:rPr>
  </w:style>
  <w:style w:type="character" w:customStyle="1" w:styleId="ThirdChar">
    <w:name w:val="Third Char"/>
    <w:link w:val="Third"/>
    <w:rsid w:val="00EE0480"/>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E0480"/>
    <w:pPr>
      <w:widowControl w:val="0"/>
      <w:jc w:val="both"/>
      <w:outlineLvl w:val="1"/>
    </w:pPr>
    <w:rPr>
      <w:rFonts w:ascii="Times New Roman" w:eastAsia="Times New Roman" w:hAnsi="Times New Roman" w:cs="Times New Roman"/>
      <w:b/>
    </w:rPr>
  </w:style>
  <w:style w:type="character" w:customStyle="1" w:styleId="CardsCharChar">
    <w:name w:val="Cards Char Char"/>
    <w:rsid w:val="00EE0480"/>
    <w:rPr>
      <w:rFonts w:ascii="Times New Roman" w:eastAsia="Times New Roman" w:hAnsi="Times New Roman"/>
      <w:szCs w:val="24"/>
    </w:rPr>
  </w:style>
  <w:style w:type="character" w:customStyle="1" w:styleId="article-record-publication-volume-issue">
    <w:name w:val="article-record-publication-volume-issue"/>
    <w:rsid w:val="00EE0480"/>
  </w:style>
  <w:style w:type="character" w:customStyle="1" w:styleId="NothingCharChar">
    <w:name w:val="Nothing Char Char"/>
    <w:link w:val="NothingCharCharChar"/>
    <w:rsid w:val="00EE0480"/>
  </w:style>
  <w:style w:type="paragraph" w:customStyle="1" w:styleId="DebateUnderlineBoldChar">
    <w:name w:val="Debate Underline Bold Char"/>
    <w:basedOn w:val="Normal"/>
    <w:link w:val="DebateUnderlineBoldCharChar"/>
    <w:rsid w:val="00EE0480"/>
    <w:pPr>
      <w:jc w:val="both"/>
    </w:pPr>
    <w:rPr>
      <w:rFonts w:ascii="Georgia" w:hAnsi="Georgia"/>
      <w:b/>
      <w:u w:val="thick"/>
    </w:rPr>
  </w:style>
  <w:style w:type="character" w:customStyle="1" w:styleId="DebateUnderlineBoldCharChar">
    <w:name w:val="Debate Underline Bold Char Char"/>
    <w:link w:val="DebateUnderlineBoldChar"/>
    <w:rsid w:val="00EE0480"/>
    <w:rPr>
      <w:rFonts w:ascii="Georgia" w:hAnsi="Georgia"/>
      <w:b/>
      <w:sz w:val="22"/>
      <w:u w:val="thick"/>
    </w:rPr>
  </w:style>
  <w:style w:type="character" w:customStyle="1" w:styleId="resultbodyblack">
    <w:name w:val="resultbodyblack"/>
    <w:rsid w:val="00EE0480"/>
    <w:rPr>
      <w:rFonts w:cs="Times New Roman"/>
    </w:rPr>
  </w:style>
  <w:style w:type="paragraph" w:customStyle="1" w:styleId="bloctitles">
    <w:name w:val="bloc titles"/>
    <w:basedOn w:val="Heading1"/>
    <w:next w:val="Normal"/>
    <w:link w:val="bloctitlesChar"/>
    <w:autoRedefine/>
    <w:rsid w:val="00EE048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EE0480"/>
    <w:rPr>
      <w:rFonts w:ascii="Georgia" w:eastAsia="Malgun Gothic" w:hAnsi="Georgia" w:cs="Arial"/>
      <w:b/>
      <w:sz w:val="28"/>
      <w:szCs w:val="32"/>
      <w:u w:val="single"/>
    </w:rPr>
  </w:style>
  <w:style w:type="paragraph" w:customStyle="1" w:styleId="CiteSmallText">
    <w:name w:val="Cite Small Text"/>
    <w:basedOn w:val="Normal"/>
    <w:uiPriority w:val="99"/>
    <w:rsid w:val="00EE0480"/>
    <w:pPr>
      <w:widowControl w:val="0"/>
      <w:spacing w:after="200"/>
    </w:pPr>
    <w:rPr>
      <w:rFonts w:ascii="Helvetica Neue" w:hAnsi="Helvetica Neue"/>
      <w:b/>
      <w:sz w:val="18"/>
    </w:rPr>
  </w:style>
  <w:style w:type="character" w:customStyle="1" w:styleId="3TagCite">
    <w:name w:val="3 Tag/Cite"/>
    <w:rsid w:val="00EE0480"/>
    <w:rPr>
      <w:rFonts w:ascii="Times New Roman" w:hAnsi="Times New Roman"/>
      <w:b/>
    </w:rPr>
  </w:style>
  <w:style w:type="character" w:customStyle="1" w:styleId="4Qualifications">
    <w:name w:val="4 Qualifications"/>
    <w:rsid w:val="00EE0480"/>
    <w:rPr>
      <w:rFonts w:ascii="Times New Roman" w:hAnsi="Times New Roman"/>
      <w:sz w:val="19"/>
    </w:rPr>
  </w:style>
  <w:style w:type="character" w:customStyle="1" w:styleId="6Underlined">
    <w:name w:val="6 Underlined"/>
    <w:rsid w:val="00EE0480"/>
    <w:rPr>
      <w:rFonts w:ascii="Times New Roman" w:hAnsi="Times New Roman"/>
      <w:b/>
      <w:sz w:val="21"/>
      <w:u w:val="single"/>
    </w:rPr>
  </w:style>
  <w:style w:type="paragraph" w:customStyle="1" w:styleId="Cards1CharChar">
    <w:name w:val="Cards1 Char Char"/>
    <w:basedOn w:val="Normal"/>
    <w:link w:val="Cards1CharCharChar"/>
    <w:rsid w:val="00EE048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E0480"/>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EE0480"/>
    <w:rPr>
      <w:u w:val="single"/>
    </w:rPr>
  </w:style>
  <w:style w:type="paragraph" w:customStyle="1" w:styleId="UnderlineCharCharCharCharCharCharChar">
    <w:name w:val="Underline Char Char Char Char Char Char Char"/>
    <w:basedOn w:val="Normal"/>
    <w:link w:val="UnderlineCharCharCharCharCharCharCharChar"/>
    <w:rsid w:val="00EE0480"/>
    <w:rPr>
      <w:rFonts w:asciiTheme="minorHAnsi" w:hAnsiTheme="minorHAnsi"/>
      <w:sz w:val="24"/>
      <w:u w:val="single"/>
    </w:rPr>
  </w:style>
  <w:style w:type="paragraph" w:customStyle="1" w:styleId="CitesCharChar">
    <w:name w:val="Cites Char Char"/>
    <w:next w:val="Normal"/>
    <w:link w:val="CitesCharCharChar"/>
    <w:rsid w:val="00EE048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E0480"/>
    <w:rPr>
      <w:rFonts w:ascii="Times New Roman" w:eastAsia="Times New Roman" w:hAnsi="Times New Roman" w:cs="Times New Roman"/>
      <w:sz w:val="20"/>
    </w:rPr>
  </w:style>
  <w:style w:type="character" w:customStyle="1" w:styleId="nohighlighting">
    <w:name w:val="no highlighting"/>
    <w:rsid w:val="00EE048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E0480"/>
    <w:rPr>
      <w:rFonts w:ascii="Cambria" w:hAnsi="Cambria" w:hint="default"/>
      <w:sz w:val="21"/>
      <w:u w:val="single"/>
    </w:rPr>
  </w:style>
  <w:style w:type="paragraph" w:customStyle="1" w:styleId="Swag">
    <w:name w:val="Swag"/>
    <w:basedOn w:val="Normal"/>
    <w:link w:val="SwagChar"/>
    <w:qFormat/>
    <w:rsid w:val="00EE0480"/>
    <w:rPr>
      <w:rFonts w:ascii="Georgia" w:hAnsi="Georgia"/>
      <w:color w:val="0000FF"/>
      <w:sz w:val="12"/>
      <w:u w:val="single"/>
    </w:rPr>
  </w:style>
  <w:style w:type="character" w:customStyle="1" w:styleId="SwagChar">
    <w:name w:val="Swag Char"/>
    <w:link w:val="Swag"/>
    <w:rsid w:val="00EE0480"/>
    <w:rPr>
      <w:rFonts w:ascii="Georgia" w:hAnsi="Georgia"/>
      <w:color w:val="0000FF"/>
      <w:sz w:val="12"/>
      <w:u w:val="single"/>
    </w:rPr>
  </w:style>
  <w:style w:type="paragraph" w:customStyle="1" w:styleId="StyleUnderlineTimesNewRoman1">
    <w:name w:val="Style Underline + Times New Roman1"/>
    <w:link w:val="StyleUnderlineTimesNewRoman1Char"/>
    <w:rsid w:val="00EE048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E048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E048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E048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E0480"/>
    <w:rPr>
      <w:rFonts w:ascii="Garamond" w:eastAsia="MS Mincho" w:hAnsi="Garamond"/>
    </w:rPr>
  </w:style>
  <w:style w:type="character" w:customStyle="1" w:styleId="StyleStyleCardTextLeft-075Right0Char">
    <w:name w:val="Style Style Card Text + Left:  -0.75&quot; + Right:  0&quot; Char"/>
    <w:link w:val="StyleStyleCardTextLeft-075Right0"/>
    <w:rsid w:val="00EE0480"/>
    <w:rPr>
      <w:rFonts w:ascii="Garamond" w:eastAsia="MS Mincho" w:hAnsi="Garamond"/>
      <w:sz w:val="22"/>
    </w:rPr>
  </w:style>
  <w:style w:type="character" w:customStyle="1" w:styleId="CharChar61">
    <w:name w:val="Char Char61"/>
    <w:rsid w:val="00EE0480"/>
    <w:rPr>
      <w:rFonts w:cs="Arial"/>
      <w:bCs/>
      <w:sz w:val="16"/>
      <w:szCs w:val="26"/>
      <w:lang w:val="en-US" w:eastAsia="en-US" w:bidi="ar-SA"/>
    </w:rPr>
  </w:style>
  <w:style w:type="character" w:customStyle="1" w:styleId="ListBulletChar">
    <w:name w:val="List Bullet Char"/>
    <w:link w:val="ListBullet"/>
    <w:uiPriority w:val="99"/>
    <w:rsid w:val="00EE0480"/>
    <w:rPr>
      <w:rFonts w:ascii="Calibri" w:eastAsia="Calibri" w:hAnsi="Calibri"/>
      <w:sz w:val="22"/>
    </w:rPr>
  </w:style>
  <w:style w:type="paragraph" w:customStyle="1" w:styleId="subhead10">
    <w:name w:val="subhead1"/>
    <w:basedOn w:val="Normal"/>
    <w:uiPriority w:val="99"/>
    <w:rsid w:val="00EE0480"/>
    <w:pPr>
      <w:spacing w:before="100" w:beforeAutospacing="1" w:after="100" w:afterAutospacing="1"/>
    </w:pPr>
    <w:rPr>
      <w:rFonts w:ascii="Georgia" w:hAnsi="Georgia"/>
    </w:rPr>
  </w:style>
  <w:style w:type="character" w:customStyle="1" w:styleId="styledate">
    <w:name w:val="styledate"/>
    <w:rsid w:val="00EE0480"/>
  </w:style>
  <w:style w:type="character" w:customStyle="1" w:styleId="BoldandUnderlineChar1">
    <w:name w:val="Bold and Underline Char1"/>
    <w:rsid w:val="00EE0480"/>
    <w:rPr>
      <w:b/>
      <w:szCs w:val="24"/>
      <w:u w:val="single"/>
      <w:lang w:val="en-US" w:eastAsia="en-US" w:bidi="ar-SA"/>
    </w:rPr>
  </w:style>
  <w:style w:type="character" w:customStyle="1" w:styleId="BoldandUnderlineChar1Char2">
    <w:name w:val="Bold and Underline Char1 Char2"/>
    <w:rsid w:val="00EE0480"/>
    <w:rPr>
      <w:b/>
      <w:szCs w:val="24"/>
      <w:u w:val="single"/>
      <w:lang w:val="en-US" w:eastAsia="en-US" w:bidi="ar-SA"/>
    </w:rPr>
  </w:style>
  <w:style w:type="character" w:customStyle="1" w:styleId="BoldandUnderlineCharChar1">
    <w:name w:val="Bold and Underline Char Char1"/>
    <w:rsid w:val="00EE0480"/>
    <w:rPr>
      <w:b/>
      <w:szCs w:val="24"/>
      <w:u w:val="single"/>
      <w:lang w:val="en-US" w:eastAsia="en-US" w:bidi="ar-SA"/>
    </w:rPr>
  </w:style>
  <w:style w:type="character" w:customStyle="1" w:styleId="BoldandUnderlineChar6">
    <w:name w:val="Bold and Underline Char6"/>
    <w:rsid w:val="00EE0480"/>
    <w:rPr>
      <w:b/>
      <w:szCs w:val="24"/>
      <w:u w:val="single"/>
      <w:lang w:val="en-US" w:eastAsia="en-US" w:bidi="ar-SA"/>
    </w:rPr>
  </w:style>
  <w:style w:type="character" w:customStyle="1" w:styleId="title-link-wrapper">
    <w:name w:val="title-link-wrapper"/>
    <w:rsid w:val="00EE0480"/>
  </w:style>
  <w:style w:type="character" w:customStyle="1" w:styleId="medium-font">
    <w:name w:val="medium-font"/>
    <w:rsid w:val="00EE0480"/>
  </w:style>
  <w:style w:type="paragraph" w:customStyle="1" w:styleId="abstract">
    <w:name w:val="abstract"/>
    <w:basedOn w:val="Normal"/>
    <w:uiPriority w:val="99"/>
    <w:rsid w:val="00EE0480"/>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EE0480"/>
    <w:rPr>
      <w:rFonts w:ascii="Georgia" w:hAnsi="Georgia"/>
      <w:b/>
      <w:bCs/>
      <w:u w:val="single"/>
    </w:rPr>
  </w:style>
  <w:style w:type="character" w:customStyle="1" w:styleId="StyleUnderlineChar11ptBold2Char">
    <w:name w:val="Style Underline Char + 11 pt Bold2 Char"/>
    <w:link w:val="StyleUnderlineChar11ptBold2"/>
    <w:rsid w:val="00EE0480"/>
    <w:rPr>
      <w:rFonts w:ascii="Georgia" w:hAnsi="Georgia"/>
      <w:b/>
      <w:bCs/>
      <w:sz w:val="22"/>
      <w:u w:val="single"/>
    </w:rPr>
  </w:style>
  <w:style w:type="character" w:customStyle="1" w:styleId="ReallySamllTextChar">
    <w:name w:val="ReallySamllText Char"/>
    <w:rsid w:val="00EE048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E0480"/>
    <w:rPr>
      <w:rFonts w:ascii="Georgia" w:hAnsi="Georgia"/>
      <w:u w:val="single"/>
    </w:rPr>
  </w:style>
  <w:style w:type="character" w:customStyle="1" w:styleId="StyleStyleUnderlineTimesNewRoman11ptChar">
    <w:name w:val="Style Style Underline + Times New Roman + 11 pt Char"/>
    <w:link w:val="StyleStyleUnderlineTimesNewRoman11pt"/>
    <w:rsid w:val="00EE0480"/>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E0480"/>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E0480"/>
    <w:rPr>
      <w:rFonts w:ascii="Georgia" w:hAnsi="Georgia"/>
      <w:sz w:val="22"/>
      <w:u w:val="single"/>
    </w:rPr>
  </w:style>
  <w:style w:type="character" w:customStyle="1" w:styleId="style10">
    <w:name w:val="style1"/>
    <w:rsid w:val="00EE0480"/>
  </w:style>
  <w:style w:type="character" w:customStyle="1" w:styleId="pmtermsel">
    <w:name w:val="pmtermsel"/>
    <w:rsid w:val="00EE0480"/>
  </w:style>
  <w:style w:type="character" w:customStyle="1" w:styleId="showipapr">
    <w:name w:val="show_ipapr"/>
    <w:rsid w:val="00EE0480"/>
  </w:style>
  <w:style w:type="character" w:customStyle="1" w:styleId="dnindex">
    <w:name w:val="dnindex"/>
    <w:rsid w:val="00EE0480"/>
  </w:style>
  <w:style w:type="character" w:customStyle="1" w:styleId="23">
    <w:name w:val="23"/>
    <w:rsid w:val="00EE0480"/>
    <w:rPr>
      <w:rFonts w:ascii="Times New Roman" w:hAnsi="Times New Roman" w:cs="Arial"/>
      <w:bCs/>
      <w:sz w:val="20"/>
      <w:u w:val="single"/>
      <w:lang w:val="en-US" w:eastAsia="en-US" w:bidi="ar-SA"/>
    </w:rPr>
  </w:style>
  <w:style w:type="character" w:customStyle="1" w:styleId="33">
    <w:name w:val="33"/>
    <w:rsid w:val="00EE0480"/>
    <w:rPr>
      <w:rFonts w:ascii="Times New Roman" w:hAnsi="Times New Roman" w:cs="Arial"/>
      <w:b/>
      <w:bCs/>
      <w:sz w:val="20"/>
      <w:u w:val="single"/>
      <w:lang w:val="en-US" w:eastAsia="en-US" w:bidi="ar-SA"/>
    </w:rPr>
  </w:style>
  <w:style w:type="character" w:customStyle="1" w:styleId="55">
    <w:name w:val="55"/>
    <w:rsid w:val="00EE0480"/>
    <w:rPr>
      <w:rFonts w:cs="Arial"/>
      <w:bCs/>
      <w:sz w:val="20"/>
      <w:u w:val="single"/>
      <w:lang w:val="en-US" w:eastAsia="en-US" w:bidi="ar-SA"/>
    </w:rPr>
  </w:style>
  <w:style w:type="character" w:customStyle="1" w:styleId="authoraffil">
    <w:name w:val="authoraffil"/>
    <w:rsid w:val="00EE0480"/>
  </w:style>
  <w:style w:type="character" w:customStyle="1" w:styleId="CharChar8">
    <w:name w:val="Char Char8"/>
    <w:rsid w:val="00EE0480"/>
    <w:rPr>
      <w:rFonts w:ascii="Georgia" w:eastAsia="Times New Roman" w:hAnsi="Georgia"/>
      <w:b/>
      <w:bCs/>
      <w:sz w:val="30"/>
      <w:szCs w:val="28"/>
      <w:u w:val="single"/>
    </w:rPr>
  </w:style>
  <w:style w:type="character" w:customStyle="1" w:styleId="FontStyle13">
    <w:name w:val="Font Style13"/>
    <w:uiPriority w:val="99"/>
    <w:rsid w:val="00EE0480"/>
    <w:rPr>
      <w:rFonts w:ascii="Constantia" w:hAnsi="Constantia" w:cs="Constantia"/>
      <w:sz w:val="18"/>
      <w:szCs w:val="18"/>
    </w:rPr>
  </w:style>
  <w:style w:type="character" w:customStyle="1" w:styleId="TagsCharCharCharChar">
    <w:name w:val="Tags Char Char Char Char"/>
    <w:rsid w:val="00EE0480"/>
    <w:rPr>
      <w:rFonts w:ascii="Times New Roman" w:eastAsia="Times New Roman" w:hAnsi="Times New Roman" w:cs="Times New Roman"/>
      <w:b/>
      <w:sz w:val="24"/>
      <w:szCs w:val="24"/>
    </w:rPr>
  </w:style>
  <w:style w:type="character" w:customStyle="1" w:styleId="Citation1Char">
    <w:name w:val="Citation1 Char"/>
    <w:link w:val="Citation10"/>
    <w:locked/>
    <w:rsid w:val="00EE0480"/>
    <w:rPr>
      <w:rFonts w:ascii="Georgia" w:hAnsi="Georgia"/>
      <w:b/>
      <w:u w:val="single"/>
    </w:rPr>
  </w:style>
  <w:style w:type="paragraph" w:customStyle="1" w:styleId="Citation10">
    <w:name w:val="Citation1"/>
    <w:basedOn w:val="Normal"/>
    <w:link w:val="Citation1Char"/>
    <w:qFormat/>
    <w:rsid w:val="00EE0480"/>
    <w:rPr>
      <w:rFonts w:ascii="Georgia" w:hAnsi="Georgia"/>
      <w:b/>
      <w:sz w:val="24"/>
      <w:u w:val="single"/>
    </w:rPr>
  </w:style>
  <w:style w:type="character" w:customStyle="1" w:styleId="TaglineChar">
    <w:name w:val="Tagline Char"/>
    <w:link w:val="Tagline0"/>
    <w:locked/>
    <w:rsid w:val="00EE0480"/>
    <w:rPr>
      <w:rFonts w:ascii="Georgia" w:hAnsi="Georgia"/>
      <w:b/>
    </w:rPr>
  </w:style>
  <w:style w:type="paragraph" w:customStyle="1" w:styleId="Tagline0">
    <w:name w:val="Tagline"/>
    <w:basedOn w:val="Normal"/>
    <w:link w:val="TaglineChar"/>
    <w:qFormat/>
    <w:rsid w:val="00EE0480"/>
    <w:rPr>
      <w:rFonts w:ascii="Georgia" w:hAnsi="Georgia"/>
      <w:b/>
      <w:sz w:val="24"/>
    </w:rPr>
  </w:style>
  <w:style w:type="paragraph" w:customStyle="1" w:styleId="NothingCharCharChar">
    <w:name w:val="Nothing Char Char Char"/>
    <w:link w:val="NothingCharChar"/>
    <w:rsid w:val="00EE0480"/>
    <w:pPr>
      <w:jc w:val="both"/>
    </w:pPr>
  </w:style>
  <w:style w:type="paragraph" w:customStyle="1" w:styleId="StyleLeft021">
    <w:name w:val="Style Left:  0.2&quot;1"/>
    <w:basedOn w:val="Normal"/>
    <w:uiPriority w:val="99"/>
    <w:rsid w:val="00EE048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E0480"/>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E0480"/>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E0480"/>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E0480"/>
    <w:rPr>
      <w:rFonts w:ascii="Georgia" w:hAnsi="Georgia"/>
      <w:sz w:val="22"/>
      <w:u w:val="single"/>
      <w:bdr w:val="single" w:sz="4" w:space="0" w:color="auto"/>
    </w:rPr>
  </w:style>
  <w:style w:type="character" w:customStyle="1" w:styleId="boldcitationChar">
    <w:name w:val="bold citation Char"/>
    <w:rsid w:val="00EE0480"/>
    <w:rPr>
      <w:rFonts w:ascii="Arial" w:hAnsi="Arial"/>
      <w:b/>
      <w:sz w:val="28"/>
      <w:szCs w:val="24"/>
      <w:u w:val="thick"/>
      <w:lang w:val="en-US" w:eastAsia="en-US" w:bidi="ar-SA"/>
    </w:rPr>
  </w:style>
  <w:style w:type="paragraph" w:customStyle="1" w:styleId="BlockTitle20">
    <w:name w:val="Block Title #2"/>
    <w:basedOn w:val="Normal"/>
    <w:uiPriority w:val="99"/>
    <w:rsid w:val="00EE048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EE0480"/>
    <w:rPr>
      <w:rFonts w:ascii="Georgia" w:hAnsi="Georgia"/>
      <w:b/>
    </w:rPr>
  </w:style>
  <w:style w:type="character" w:customStyle="1" w:styleId="BoldunderlineChar3">
    <w:name w:val="Bold/underline Char"/>
    <w:rsid w:val="00EE0480"/>
    <w:rPr>
      <w:rFonts w:eastAsia="SimSun"/>
      <w:b/>
      <w:noProof w:val="0"/>
      <w:sz w:val="24"/>
      <w:szCs w:val="24"/>
      <w:u w:val="single"/>
      <w:lang w:val="en-US" w:eastAsia="zh-CN" w:bidi="ar-SA"/>
    </w:rPr>
  </w:style>
  <w:style w:type="character" w:customStyle="1" w:styleId="underlinetextchar0">
    <w:name w:val="underlinetextchar"/>
    <w:rsid w:val="00EE0480"/>
  </w:style>
  <w:style w:type="character" w:customStyle="1" w:styleId="boldciteChar1">
    <w:name w:val="bold cite Char1"/>
    <w:rsid w:val="00EE0480"/>
    <w:rPr>
      <w:b/>
      <w:sz w:val="28"/>
      <w:u w:val="thick" w:color="000000"/>
    </w:rPr>
  </w:style>
  <w:style w:type="character" w:customStyle="1" w:styleId="tagCharCharChar1">
    <w:name w:val="tag Char Char Char1"/>
    <w:rsid w:val="00EE0480"/>
    <w:rPr>
      <w:b/>
      <w:sz w:val="24"/>
      <w:lang w:val="en-US" w:eastAsia="en-US" w:bidi="ar-SA"/>
    </w:rPr>
  </w:style>
  <w:style w:type="character" w:customStyle="1" w:styleId="underlinecardChar0">
    <w:name w:val="underline card Char"/>
    <w:rsid w:val="00EE0480"/>
    <w:rPr>
      <w:rFonts w:ascii="Arial" w:hAnsi="Arial"/>
      <w:sz w:val="18"/>
      <w:szCs w:val="24"/>
      <w:u w:val="single"/>
      <w:lang w:val="en-US" w:eastAsia="en-US" w:bidi="ar-SA"/>
    </w:rPr>
  </w:style>
  <w:style w:type="paragraph" w:customStyle="1" w:styleId="date-comments">
    <w:name w:val="date-comments"/>
    <w:basedOn w:val="Normal"/>
    <w:uiPriority w:val="99"/>
    <w:rsid w:val="00EE0480"/>
    <w:pPr>
      <w:spacing w:before="100" w:beforeAutospacing="1" w:after="100" w:afterAutospacing="1"/>
    </w:pPr>
    <w:rPr>
      <w:rFonts w:ascii="Times" w:hAnsi="Times"/>
      <w:szCs w:val="20"/>
    </w:rPr>
  </w:style>
  <w:style w:type="character" w:customStyle="1" w:styleId="articleauthor0">
    <w:name w:val="articleauthor"/>
    <w:rsid w:val="00EE0480"/>
  </w:style>
  <w:style w:type="character" w:customStyle="1" w:styleId="bodysubtoc">
    <w:name w:val="bodysubtoc"/>
    <w:rsid w:val="00EE0480"/>
  </w:style>
  <w:style w:type="character" w:customStyle="1" w:styleId="lefttitlesmaller">
    <w:name w:val="lefttitlesmaller"/>
    <w:rsid w:val="00EE0480"/>
  </w:style>
  <w:style w:type="character" w:customStyle="1" w:styleId="mb">
    <w:name w:val="mb"/>
    <w:rsid w:val="00EE0480"/>
  </w:style>
  <w:style w:type="character" w:customStyle="1" w:styleId="submitted-date">
    <w:name w:val="submitted-date"/>
    <w:rsid w:val="00EE0480"/>
  </w:style>
  <w:style w:type="character" w:customStyle="1" w:styleId="submitted-time">
    <w:name w:val="submitted-time"/>
    <w:rsid w:val="00EE0480"/>
  </w:style>
  <w:style w:type="character" w:customStyle="1" w:styleId="A20">
    <w:name w:val="A2"/>
    <w:uiPriority w:val="99"/>
    <w:rsid w:val="00EE0480"/>
    <w:rPr>
      <w:rFonts w:ascii="Sabon LT Std" w:hAnsi="Sabon LT Std" w:cs="Sabon LT Std" w:hint="default"/>
      <w:color w:val="000000"/>
      <w:sz w:val="15"/>
      <w:szCs w:val="15"/>
    </w:rPr>
  </w:style>
  <w:style w:type="character" w:customStyle="1" w:styleId="searchword">
    <w:name w:val="searchword"/>
    <w:rsid w:val="00EE0480"/>
  </w:style>
  <w:style w:type="paragraph" w:customStyle="1" w:styleId="Heading2Char2CharChar12">
    <w:name w:val="Heading 2 Char2 Char Char12"/>
    <w:aliases w:val="Char Char Char Char Char Char1 Char Char Char Char Char1,Char Char22"/>
    <w:next w:val="Normal"/>
    <w:uiPriority w:val="99"/>
    <w:rsid w:val="00EE048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E0480"/>
    <w:rPr>
      <w:rFonts w:ascii="Times New Roman" w:hAnsi="Times New Roman" w:cs="Times New Roman"/>
      <w:sz w:val="18"/>
      <w:szCs w:val="18"/>
    </w:rPr>
  </w:style>
  <w:style w:type="character" w:customStyle="1" w:styleId="bylines">
    <w:name w:val="bylines"/>
    <w:basedOn w:val="DefaultParagraphFont"/>
    <w:rsid w:val="00EE0480"/>
  </w:style>
  <w:style w:type="character" w:customStyle="1" w:styleId="StyleStyleBoldUnderlineUnderlineIntenseEmphasis1apple-style-2">
    <w:name w:val="Style Style Bold UnderlineUnderlineIntense Emphasis1apple-style-...2"/>
    <w:basedOn w:val="DefaultParagraphFont"/>
    <w:rsid w:val="00EE0480"/>
    <w:rPr>
      <w:b w:val="0"/>
      <w:bCs/>
      <w:sz w:val="22"/>
      <w:u w:val="single"/>
    </w:rPr>
  </w:style>
  <w:style w:type="character" w:customStyle="1" w:styleId="FontStyle57">
    <w:name w:val="Font Style57"/>
    <w:rsid w:val="00EE0480"/>
    <w:rPr>
      <w:rFonts w:ascii="Georgia" w:hAnsi="Georgia" w:cs="Georgia"/>
      <w:b/>
      <w:bCs/>
      <w:sz w:val="14"/>
      <w:szCs w:val="14"/>
    </w:rPr>
  </w:style>
  <w:style w:type="character" w:customStyle="1" w:styleId="FontStyle89">
    <w:name w:val="Font Style89"/>
    <w:rsid w:val="00EE0480"/>
    <w:rPr>
      <w:rFonts w:ascii="Times New Roman" w:hAnsi="Times New Roman" w:cs="Times New Roman"/>
      <w:b/>
      <w:bCs/>
      <w:smallCaps/>
      <w:spacing w:val="40"/>
      <w:sz w:val="16"/>
      <w:szCs w:val="16"/>
    </w:rPr>
  </w:style>
  <w:style w:type="character" w:customStyle="1" w:styleId="style3Char0">
    <w:name w:val="style 3 Char"/>
    <w:rsid w:val="00EE0480"/>
    <w:rPr>
      <w:sz w:val="18"/>
      <w:szCs w:val="24"/>
      <w:lang w:val="en-US" w:eastAsia="en-US" w:bidi="ar-SA"/>
    </w:rPr>
  </w:style>
  <w:style w:type="paragraph" w:customStyle="1" w:styleId="003Cite">
    <w:name w:val="003Cite"/>
    <w:basedOn w:val="Normal"/>
    <w:qFormat/>
    <w:rsid w:val="00EE0480"/>
    <w:rPr>
      <w:rFonts w:eastAsia="Calibri"/>
      <w:szCs w:val="16"/>
    </w:rPr>
  </w:style>
  <w:style w:type="paragraph" w:customStyle="1" w:styleId="NormalBold">
    <w:name w:val="Normal + Bold"/>
    <w:aliases w:val="Double Underline"/>
    <w:basedOn w:val="Normal"/>
    <w:link w:val="NormalBoldChar"/>
    <w:rsid w:val="00EE048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E0480"/>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EE0480"/>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EE0480"/>
    <w:rPr>
      <w:rFonts w:ascii="Calibri" w:hAnsi="Calibri"/>
      <w:sz w:val="22"/>
      <w:u w:val="thick"/>
      <w:lang w:val="x-none" w:eastAsia="x-none"/>
    </w:rPr>
  </w:style>
  <w:style w:type="character" w:customStyle="1" w:styleId="BlockHeadingsChar1">
    <w:name w:val="Block Headings Char1"/>
    <w:rsid w:val="00EE0480"/>
    <w:rPr>
      <w:b/>
      <w:caps/>
    </w:rPr>
  </w:style>
  <w:style w:type="character" w:customStyle="1" w:styleId="Longcite">
    <w:name w:val="Longcite"/>
    <w:rsid w:val="00EE0480"/>
    <w:rPr>
      <w:sz w:val="16"/>
    </w:rPr>
  </w:style>
  <w:style w:type="paragraph" w:customStyle="1" w:styleId="NormalUnderline0">
    <w:name w:val="Normal + Underline"/>
    <w:basedOn w:val="Normal"/>
    <w:link w:val="NormalUnderlineChar0"/>
    <w:rsid w:val="00EE0480"/>
    <w:pPr>
      <w:ind w:left="720"/>
    </w:pPr>
    <w:rPr>
      <w:b/>
      <w:u w:val="single"/>
      <w:lang w:val="x-none" w:eastAsia="x-none"/>
    </w:rPr>
  </w:style>
  <w:style w:type="character" w:customStyle="1" w:styleId="NormalUnderlineChar0">
    <w:name w:val="Normal + Underline Char"/>
    <w:link w:val="NormalUnderline0"/>
    <w:rsid w:val="00EE0480"/>
    <w:rPr>
      <w:rFonts w:ascii="Calibri" w:hAnsi="Calibri"/>
      <w:b/>
      <w:sz w:val="22"/>
      <w:u w:val="single"/>
      <w:lang w:val="x-none" w:eastAsia="x-none"/>
    </w:rPr>
  </w:style>
  <w:style w:type="character" w:customStyle="1" w:styleId="FontStyle170">
    <w:name w:val="Font Style170"/>
    <w:uiPriority w:val="99"/>
    <w:rsid w:val="00EE0480"/>
    <w:rPr>
      <w:rFonts w:ascii="Bookman Old Style" w:hAnsi="Bookman Old Style" w:cs="Bookman Old Style"/>
      <w:sz w:val="16"/>
      <w:szCs w:val="16"/>
    </w:rPr>
  </w:style>
  <w:style w:type="character" w:customStyle="1" w:styleId="FontStyle17">
    <w:name w:val="Font Style17"/>
    <w:uiPriority w:val="99"/>
    <w:rsid w:val="00EE0480"/>
    <w:rPr>
      <w:rFonts w:ascii="Book Antiqua" w:hAnsi="Book Antiqua" w:cs="Book Antiqua"/>
      <w:i/>
      <w:iCs/>
      <w:spacing w:val="10"/>
      <w:sz w:val="22"/>
      <w:szCs w:val="22"/>
    </w:rPr>
  </w:style>
  <w:style w:type="character" w:customStyle="1" w:styleId="FontStyle329">
    <w:name w:val="Font Style329"/>
    <w:basedOn w:val="DefaultParagraphFont"/>
    <w:uiPriority w:val="99"/>
    <w:rsid w:val="00EE048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EE0480"/>
    <w:rPr>
      <w:color w:val="2B579A"/>
      <w:shd w:val="clear" w:color="auto" w:fill="E6E6E6"/>
    </w:rPr>
  </w:style>
  <w:style w:type="character" w:customStyle="1" w:styleId="UnresolvedMention3">
    <w:name w:val="Unresolved Mention3"/>
    <w:basedOn w:val="DefaultParagraphFont"/>
    <w:uiPriority w:val="99"/>
    <w:unhideWhenUsed/>
    <w:rsid w:val="00EE0480"/>
    <w:rPr>
      <w:color w:val="808080"/>
      <w:shd w:val="clear" w:color="auto" w:fill="E6E6E6"/>
    </w:rPr>
  </w:style>
  <w:style w:type="character" w:customStyle="1" w:styleId="m-895152127622952443gmail-style13ptbold">
    <w:name w:val="m_-895152127622952443gmail-style13ptbold"/>
    <w:basedOn w:val="DefaultParagraphFont"/>
    <w:rsid w:val="00EE0480"/>
  </w:style>
  <w:style w:type="character" w:customStyle="1" w:styleId="m4133802843404377303gmail-style13ptbold">
    <w:name w:val="m_4133802843404377303gmail-style13ptbold"/>
    <w:basedOn w:val="DefaultParagraphFont"/>
    <w:rsid w:val="00EE0480"/>
  </w:style>
  <w:style w:type="character" w:customStyle="1" w:styleId="m4133802843404377303gmail-styleunderline">
    <w:name w:val="m_4133802843404377303gmail-styleunderline"/>
    <w:basedOn w:val="DefaultParagraphFont"/>
    <w:rsid w:val="00EE0480"/>
  </w:style>
  <w:style w:type="character" w:customStyle="1" w:styleId="m1864609289044096952gmail-style13ptbold">
    <w:name w:val="m_1864609289044096952gmail-style13ptbold"/>
    <w:basedOn w:val="DefaultParagraphFont"/>
    <w:rsid w:val="00EE0480"/>
  </w:style>
  <w:style w:type="character" w:customStyle="1" w:styleId="m-2434640214339110092gmail-style13ptbold">
    <w:name w:val="m_-2434640214339110092gmail-style13ptbold"/>
    <w:basedOn w:val="DefaultParagraphFont"/>
    <w:rsid w:val="00EE0480"/>
  </w:style>
  <w:style w:type="character" w:customStyle="1" w:styleId="m-2434640214339110092gmail-styleunderline">
    <w:name w:val="m_-2434640214339110092gmail-styleunderline"/>
    <w:basedOn w:val="DefaultParagraphFont"/>
    <w:rsid w:val="00EE0480"/>
  </w:style>
  <w:style w:type="character" w:customStyle="1" w:styleId="hvr">
    <w:name w:val="hvr"/>
    <w:basedOn w:val="DefaultParagraphFont"/>
    <w:rsid w:val="00EE0480"/>
  </w:style>
  <w:style w:type="character" w:customStyle="1" w:styleId="m-3350902899047358468gmail-styleunderline">
    <w:name w:val="m_-3350902899047358468gmail-styleunderline"/>
    <w:basedOn w:val="DefaultParagraphFont"/>
    <w:rsid w:val="00EE0480"/>
  </w:style>
  <w:style w:type="paragraph" w:customStyle="1" w:styleId="Style5pt">
    <w:name w:val="Style 5 pt"/>
    <w:basedOn w:val="Normal"/>
    <w:link w:val="Style5ptChar"/>
    <w:rsid w:val="00EE0480"/>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EE0480"/>
    <w:rPr>
      <w:rFonts w:ascii="Calibri" w:hAnsi="Calibri"/>
      <w:sz w:val="10"/>
      <w:szCs w:val="10"/>
    </w:rPr>
  </w:style>
  <w:style w:type="character" w:customStyle="1" w:styleId="m462447500549623171gmail-style13ptbold">
    <w:name w:val="m_462447500549623171gmail-style13ptbold"/>
    <w:basedOn w:val="DefaultParagraphFont"/>
    <w:rsid w:val="00EE0480"/>
  </w:style>
  <w:style w:type="paragraph" w:customStyle="1" w:styleId="m462447500549623171gmail-msonormal">
    <w:name w:val="m_462447500549623171gmail-msonormal"/>
    <w:basedOn w:val="Normal"/>
    <w:uiPriority w:val="99"/>
    <w:rsid w:val="00EE0480"/>
    <w:pPr>
      <w:spacing w:before="100" w:beforeAutospacing="1" w:after="100" w:afterAutospacing="1"/>
    </w:pPr>
  </w:style>
  <w:style w:type="character" w:customStyle="1" w:styleId="m462447500549623171gmail-styleunderline">
    <w:name w:val="m_462447500549623171gmail-styleunderline"/>
    <w:basedOn w:val="DefaultParagraphFont"/>
    <w:rsid w:val="00EE0480"/>
  </w:style>
  <w:style w:type="character" w:customStyle="1" w:styleId="SmallerReal">
    <w:name w:val="SmallerReal"/>
    <w:basedOn w:val="DefaultParagraphFont"/>
    <w:uiPriority w:val="1"/>
    <w:qFormat/>
    <w:rsid w:val="00EE0480"/>
    <w:rPr>
      <w:rFonts w:ascii="Garamond" w:hAnsi="Garamond" w:hint="default"/>
      <w:sz w:val="16"/>
    </w:rPr>
  </w:style>
  <w:style w:type="paragraph" w:styleId="HTMLAddress">
    <w:name w:val="HTML Address"/>
    <w:basedOn w:val="Normal"/>
    <w:link w:val="HTMLAddressChar"/>
    <w:uiPriority w:val="99"/>
    <w:semiHidden/>
    <w:unhideWhenUsed/>
    <w:rsid w:val="00EE0480"/>
    <w:rPr>
      <w:i/>
      <w:iCs/>
    </w:rPr>
  </w:style>
  <w:style w:type="character" w:customStyle="1" w:styleId="HTMLAddressChar">
    <w:name w:val="HTML Address Char"/>
    <w:basedOn w:val="DefaultParagraphFont"/>
    <w:link w:val="HTMLAddress"/>
    <w:uiPriority w:val="99"/>
    <w:semiHidden/>
    <w:rsid w:val="00EE0480"/>
    <w:rPr>
      <w:rFonts w:ascii="Calibri" w:hAnsi="Calibri"/>
      <w:i/>
      <w:iCs/>
      <w:sz w:val="22"/>
    </w:rPr>
  </w:style>
  <w:style w:type="character" w:customStyle="1" w:styleId="separator">
    <w:name w:val="separator"/>
    <w:basedOn w:val="DefaultParagraphFont"/>
    <w:rsid w:val="00EE0480"/>
  </w:style>
  <w:style w:type="paragraph" w:customStyle="1" w:styleId="dek">
    <w:name w:val="dek"/>
    <w:basedOn w:val="Normal"/>
    <w:uiPriority w:val="99"/>
    <w:rsid w:val="00EE0480"/>
    <w:pPr>
      <w:spacing w:before="100" w:beforeAutospacing="1" w:after="100" w:afterAutospacing="1"/>
    </w:pPr>
  </w:style>
  <w:style w:type="character" w:customStyle="1" w:styleId="arttitle">
    <w:name w:val="art_title"/>
    <w:basedOn w:val="DefaultParagraphFont"/>
    <w:rsid w:val="00EE0480"/>
  </w:style>
  <w:style w:type="character" w:customStyle="1" w:styleId="serialtitle">
    <w:name w:val="serial_title"/>
    <w:basedOn w:val="DefaultParagraphFont"/>
    <w:rsid w:val="00EE0480"/>
  </w:style>
  <w:style w:type="character" w:customStyle="1" w:styleId="volumeissue">
    <w:name w:val="volume_issue"/>
    <w:basedOn w:val="DefaultParagraphFont"/>
    <w:rsid w:val="00EE0480"/>
  </w:style>
  <w:style w:type="character" w:customStyle="1" w:styleId="pagerange">
    <w:name w:val="page_range"/>
    <w:basedOn w:val="DefaultParagraphFont"/>
    <w:rsid w:val="00EE0480"/>
  </w:style>
  <w:style w:type="character" w:customStyle="1" w:styleId="doilink">
    <w:name w:val="doi_link"/>
    <w:basedOn w:val="DefaultParagraphFont"/>
    <w:rsid w:val="00EE0480"/>
  </w:style>
  <w:style w:type="paragraph" w:customStyle="1" w:styleId="para">
    <w:name w:val="para"/>
    <w:basedOn w:val="Normal"/>
    <w:rsid w:val="00EE0480"/>
    <w:pPr>
      <w:spacing w:before="100" w:beforeAutospacing="1" w:after="100" w:afterAutospacing="1" w:line="256" w:lineRule="auto"/>
    </w:pPr>
  </w:style>
  <w:style w:type="character" w:customStyle="1" w:styleId="headingnumber">
    <w:name w:val="headingnumber"/>
    <w:basedOn w:val="DefaultParagraphFont"/>
    <w:rsid w:val="00EE0480"/>
  </w:style>
  <w:style w:type="character" w:customStyle="1" w:styleId="internalref">
    <w:name w:val="internalref"/>
    <w:basedOn w:val="DefaultParagraphFont"/>
    <w:rsid w:val="00EE0480"/>
  </w:style>
  <w:style w:type="character" w:customStyle="1" w:styleId="articlepage-articlebody-firstletter">
    <w:name w:val="articlepage-articlebody-firstletter"/>
    <w:basedOn w:val="DefaultParagraphFont"/>
    <w:rsid w:val="00EE0480"/>
  </w:style>
  <w:style w:type="character" w:customStyle="1" w:styleId="m-2745674872889869693gmail-style13ptbold">
    <w:name w:val="m_-2745674872889869693gmail-style13ptbold"/>
    <w:basedOn w:val="DefaultParagraphFont"/>
    <w:rsid w:val="00EE0480"/>
  </w:style>
  <w:style w:type="character" w:customStyle="1" w:styleId="m-2745674872889869693gmail-styleunderline">
    <w:name w:val="m_-2745674872889869693gmail-styleunderline"/>
    <w:basedOn w:val="DefaultParagraphFont"/>
    <w:rsid w:val="00EE0480"/>
  </w:style>
  <w:style w:type="character" w:customStyle="1" w:styleId="UnresolvedMention31">
    <w:name w:val="Unresolved Mention31"/>
    <w:basedOn w:val="DefaultParagraphFont"/>
    <w:uiPriority w:val="99"/>
    <w:semiHidden/>
    <w:unhideWhenUsed/>
    <w:rsid w:val="00EE0480"/>
    <w:rPr>
      <w:color w:val="808080"/>
      <w:shd w:val="clear" w:color="auto" w:fill="E6E6E6"/>
    </w:rPr>
  </w:style>
  <w:style w:type="character" w:customStyle="1" w:styleId="UnresolvedMention4">
    <w:name w:val="Unresolved Mention4"/>
    <w:basedOn w:val="DefaultParagraphFont"/>
    <w:uiPriority w:val="99"/>
    <w:semiHidden/>
    <w:unhideWhenUsed/>
    <w:rsid w:val="00EE0480"/>
    <w:rPr>
      <w:color w:val="808080"/>
      <w:shd w:val="clear" w:color="auto" w:fill="E6E6E6"/>
    </w:rPr>
  </w:style>
  <w:style w:type="character" w:customStyle="1" w:styleId="m-8082899869479211226gmail-styleunderline">
    <w:name w:val="m_-8082899869479211226gmail-styleunderline"/>
    <w:basedOn w:val="DefaultParagraphFont"/>
    <w:rsid w:val="00EE0480"/>
  </w:style>
  <w:style w:type="paragraph" w:customStyle="1" w:styleId="NoteLevel23">
    <w:name w:val="Note Level 23"/>
    <w:basedOn w:val="Normal"/>
    <w:next w:val="Normal"/>
    <w:uiPriority w:val="99"/>
    <w:qFormat/>
    <w:rsid w:val="00EE048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EE0480"/>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EE048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EE0480"/>
    <w:rPr>
      <w:color w:val="605E5C"/>
      <w:shd w:val="clear" w:color="auto" w:fill="E1DFDD"/>
    </w:rPr>
  </w:style>
  <w:style w:type="character" w:customStyle="1" w:styleId="UnresolvedMention6">
    <w:name w:val="Unresolved Mention6"/>
    <w:basedOn w:val="DefaultParagraphFont"/>
    <w:uiPriority w:val="99"/>
    <w:semiHidden/>
    <w:unhideWhenUsed/>
    <w:rsid w:val="00EE0480"/>
    <w:rPr>
      <w:color w:val="605E5C"/>
      <w:shd w:val="clear" w:color="auto" w:fill="E1DFDD"/>
    </w:rPr>
  </w:style>
  <w:style w:type="character" w:customStyle="1" w:styleId="footnote">
    <w:name w:val="footnote"/>
    <w:basedOn w:val="DefaultParagraphFont"/>
    <w:rsid w:val="00EE0480"/>
  </w:style>
  <w:style w:type="character" w:customStyle="1" w:styleId="hubidentifier">
    <w:name w:val="hub_identifier"/>
    <w:basedOn w:val="DefaultParagraphFont"/>
    <w:rsid w:val="00EE0480"/>
  </w:style>
  <w:style w:type="paragraph" w:customStyle="1" w:styleId="standardeinzug">
    <w:name w:val="standardeinzug"/>
    <w:basedOn w:val="Normal"/>
    <w:rsid w:val="00EE0480"/>
    <w:pPr>
      <w:spacing w:before="100" w:beforeAutospacing="1" w:after="100" w:afterAutospacing="1"/>
    </w:pPr>
  </w:style>
  <w:style w:type="paragraph" w:customStyle="1" w:styleId="aufzhlungnormal">
    <w:name w:val="aufzhlungnormal"/>
    <w:basedOn w:val="Normal"/>
    <w:rsid w:val="00EE0480"/>
    <w:pPr>
      <w:spacing w:before="100" w:beforeAutospacing="1" w:after="100" w:afterAutospacing="1"/>
    </w:pPr>
  </w:style>
  <w:style w:type="character" w:customStyle="1" w:styleId="auszeichnungkursiv">
    <w:name w:val="auszeichnungkursiv"/>
    <w:basedOn w:val="DefaultParagraphFont"/>
    <w:rsid w:val="00EE0480"/>
  </w:style>
  <w:style w:type="paragraph" w:customStyle="1" w:styleId="entrefilet">
    <w:name w:val="entrefilet"/>
    <w:basedOn w:val="Normal"/>
    <w:rsid w:val="00EE0480"/>
    <w:pPr>
      <w:spacing w:before="100" w:beforeAutospacing="1" w:after="100" w:afterAutospacing="1"/>
    </w:pPr>
  </w:style>
  <w:style w:type="paragraph" w:customStyle="1" w:styleId="kapitelreferenzkopf">
    <w:name w:val="kapitelreferenzkopf"/>
    <w:basedOn w:val="Normal"/>
    <w:rsid w:val="00EE0480"/>
    <w:pPr>
      <w:spacing w:before="100" w:beforeAutospacing="1" w:after="100" w:afterAutospacing="1"/>
    </w:pPr>
  </w:style>
  <w:style w:type="paragraph" w:customStyle="1" w:styleId="tabberschrift">
    <w:name w:val="tabberschrift"/>
    <w:basedOn w:val="Normal"/>
    <w:rsid w:val="00EE0480"/>
    <w:pPr>
      <w:spacing w:before="100" w:beforeAutospacing="1" w:after="100" w:afterAutospacing="1"/>
    </w:pPr>
  </w:style>
  <w:style w:type="character" w:customStyle="1" w:styleId="tabgrafikformalbezeichnungnr">
    <w:name w:val="tabgrafikformalbezeichnungnr"/>
    <w:basedOn w:val="DefaultParagraphFont"/>
    <w:rsid w:val="00EE0480"/>
  </w:style>
  <w:style w:type="character" w:customStyle="1" w:styleId="m-268162420547309261gmail-stylestylebold12pt">
    <w:name w:val="m_-268162420547309261gmail-stylestylebold12pt"/>
    <w:basedOn w:val="DefaultParagraphFont"/>
    <w:rsid w:val="00EE0480"/>
  </w:style>
  <w:style w:type="character" w:customStyle="1" w:styleId="m-268162420547309261gmail-styleboldunderline">
    <w:name w:val="m_-268162420547309261gmail-styleboldunderline"/>
    <w:basedOn w:val="DefaultParagraphFont"/>
    <w:rsid w:val="00EE0480"/>
  </w:style>
  <w:style w:type="character" w:customStyle="1" w:styleId="m-5621139387307470627gmail-style13ptbold">
    <w:name w:val="m_-5621139387307470627gmail-style13ptbold"/>
    <w:basedOn w:val="DefaultParagraphFont"/>
    <w:rsid w:val="00EE0480"/>
  </w:style>
  <w:style w:type="character" w:customStyle="1" w:styleId="m-5621139387307470627gmail-styleunderline">
    <w:name w:val="m_-5621139387307470627gmail-styleunderline"/>
    <w:basedOn w:val="DefaultParagraphFont"/>
    <w:rsid w:val="00EE0480"/>
  </w:style>
  <w:style w:type="character" w:customStyle="1" w:styleId="m-4930835733434609408gmail-style13ptbold">
    <w:name w:val="m_-4930835733434609408gmail-style13ptbold"/>
    <w:basedOn w:val="DefaultParagraphFont"/>
    <w:rsid w:val="00EE0480"/>
  </w:style>
  <w:style w:type="character" w:customStyle="1" w:styleId="m-4930835733434609408gmail-styleunderline">
    <w:name w:val="m_-4930835733434609408gmail-styleunderline"/>
    <w:basedOn w:val="DefaultParagraphFont"/>
    <w:rsid w:val="00EE0480"/>
  </w:style>
  <w:style w:type="character" w:customStyle="1" w:styleId="m-2456650549122369157gmail-style13ptbold">
    <w:name w:val="m_-2456650549122369157gmail-style13ptbold"/>
    <w:basedOn w:val="DefaultParagraphFont"/>
    <w:rsid w:val="00EE0480"/>
  </w:style>
  <w:style w:type="character" w:customStyle="1" w:styleId="m-2456650549122369157gmail-styleunderline">
    <w:name w:val="m_-2456650549122369157gmail-styleunderline"/>
    <w:basedOn w:val="DefaultParagraphFont"/>
    <w:rsid w:val="00EE0480"/>
  </w:style>
  <w:style w:type="paragraph" w:customStyle="1" w:styleId="paragraph">
    <w:name w:val="paragraph"/>
    <w:basedOn w:val="Normal"/>
    <w:rsid w:val="00EE0480"/>
    <w:pPr>
      <w:spacing w:before="100" w:beforeAutospacing="1" w:after="100" w:afterAutospacing="1"/>
    </w:pPr>
  </w:style>
  <w:style w:type="character" w:customStyle="1" w:styleId="normaltextrun">
    <w:name w:val="normaltextrun"/>
    <w:basedOn w:val="DefaultParagraphFont"/>
    <w:rsid w:val="00EE0480"/>
  </w:style>
  <w:style w:type="character" w:customStyle="1" w:styleId="eop">
    <w:name w:val="eop"/>
    <w:basedOn w:val="DefaultParagraphFont"/>
    <w:rsid w:val="00EE0480"/>
  </w:style>
  <w:style w:type="character" w:customStyle="1" w:styleId="spellingerror">
    <w:name w:val="spellingerror"/>
    <w:basedOn w:val="DefaultParagraphFont"/>
    <w:rsid w:val="00EE0480"/>
  </w:style>
  <w:style w:type="character" w:customStyle="1" w:styleId="credit-label">
    <w:name w:val="credit-label"/>
    <w:basedOn w:val="DefaultParagraphFont"/>
    <w:rsid w:val="00EE0480"/>
  </w:style>
  <w:style w:type="character" w:customStyle="1" w:styleId="credit-text">
    <w:name w:val="credit-text"/>
    <w:basedOn w:val="DefaultParagraphFont"/>
    <w:rsid w:val="00EE0480"/>
  </w:style>
  <w:style w:type="character" w:customStyle="1" w:styleId="s1">
    <w:name w:val="s1"/>
    <w:basedOn w:val="DefaultParagraphFont"/>
    <w:rsid w:val="00EE0480"/>
  </w:style>
  <w:style w:type="paragraph" w:customStyle="1" w:styleId="p3">
    <w:name w:val="p3"/>
    <w:basedOn w:val="Normal"/>
    <w:rsid w:val="00EE0480"/>
    <w:pPr>
      <w:spacing w:before="100" w:beforeAutospacing="1" w:after="100" w:afterAutospacing="1"/>
    </w:pPr>
  </w:style>
  <w:style w:type="paragraph" w:customStyle="1" w:styleId="p4">
    <w:name w:val="p4"/>
    <w:basedOn w:val="Normal"/>
    <w:rsid w:val="00EE0480"/>
    <w:pPr>
      <w:spacing w:before="100" w:beforeAutospacing="1" w:after="100" w:afterAutospacing="1"/>
    </w:pPr>
  </w:style>
  <w:style w:type="paragraph" w:customStyle="1" w:styleId="p5">
    <w:name w:val="p5"/>
    <w:basedOn w:val="Normal"/>
    <w:rsid w:val="00EE0480"/>
    <w:pPr>
      <w:spacing w:before="100" w:beforeAutospacing="1" w:after="100" w:afterAutospacing="1"/>
    </w:pPr>
  </w:style>
  <w:style w:type="paragraph" w:customStyle="1" w:styleId="p2">
    <w:name w:val="p2"/>
    <w:basedOn w:val="Normal"/>
    <w:rsid w:val="00EE0480"/>
    <w:pPr>
      <w:spacing w:before="100" w:beforeAutospacing="1" w:after="100" w:afterAutospacing="1"/>
    </w:pPr>
  </w:style>
  <w:style w:type="character" w:customStyle="1" w:styleId="pull-quote">
    <w:name w:val="pull-quote"/>
    <w:basedOn w:val="DefaultParagraphFont"/>
    <w:rsid w:val="00EE0480"/>
  </w:style>
  <w:style w:type="character" w:customStyle="1" w:styleId="a-size-base-plus">
    <w:name w:val="a-size-base-plus"/>
    <w:basedOn w:val="DefaultParagraphFont"/>
    <w:rsid w:val="00EE0480"/>
  </w:style>
  <w:style w:type="character" w:customStyle="1" w:styleId="title-text">
    <w:name w:val="title-text"/>
    <w:basedOn w:val="DefaultParagraphFont"/>
    <w:rsid w:val="00EE0480"/>
  </w:style>
  <w:style w:type="character" w:customStyle="1" w:styleId="contribdegrees">
    <w:name w:val="contribdegrees"/>
    <w:basedOn w:val="DefaultParagraphFont"/>
    <w:rsid w:val="00EE0480"/>
  </w:style>
  <w:style w:type="character" w:customStyle="1" w:styleId="facultytitle">
    <w:name w:val="faculty_title"/>
    <w:basedOn w:val="DefaultParagraphFont"/>
    <w:rsid w:val="00EE0480"/>
  </w:style>
  <w:style w:type="character" w:customStyle="1" w:styleId="textexposedshow">
    <w:name w:val="text_exposed_show"/>
    <w:basedOn w:val="DefaultParagraphFont"/>
    <w:rsid w:val="00EE0480"/>
  </w:style>
  <w:style w:type="character" w:customStyle="1" w:styleId="nlmattrib">
    <w:name w:val="nlm_attrib"/>
    <w:basedOn w:val="DefaultParagraphFont"/>
    <w:rsid w:val="00EE0480"/>
  </w:style>
  <w:style w:type="character" w:customStyle="1" w:styleId="ref-lnk">
    <w:name w:val="ref-lnk"/>
    <w:basedOn w:val="DefaultParagraphFont"/>
    <w:rsid w:val="00EE0480"/>
  </w:style>
  <w:style w:type="character" w:customStyle="1" w:styleId="ref-overlay">
    <w:name w:val="ref-overlay"/>
    <w:basedOn w:val="DefaultParagraphFont"/>
    <w:rsid w:val="00EE0480"/>
  </w:style>
  <w:style w:type="character" w:customStyle="1" w:styleId="ref-fn-p">
    <w:name w:val="ref-fn-p"/>
    <w:basedOn w:val="DefaultParagraphFont"/>
    <w:rsid w:val="00EE0480"/>
  </w:style>
  <w:style w:type="character" w:customStyle="1" w:styleId="nlmarticle-title">
    <w:name w:val="nlm_article-title"/>
    <w:basedOn w:val="DefaultParagraphFont"/>
    <w:rsid w:val="00EE0480"/>
  </w:style>
  <w:style w:type="character" w:customStyle="1" w:styleId="specialtitle">
    <w:name w:val="specialtitle"/>
    <w:basedOn w:val="DefaultParagraphFont"/>
    <w:rsid w:val="00EE0480"/>
  </w:style>
  <w:style w:type="paragraph" w:customStyle="1" w:styleId="ng-scope">
    <w:name w:val="ng-scope"/>
    <w:basedOn w:val="Normal"/>
    <w:rsid w:val="00EE0480"/>
    <w:pPr>
      <w:spacing w:before="100" w:beforeAutospacing="1" w:after="100" w:afterAutospacing="1"/>
    </w:pPr>
  </w:style>
  <w:style w:type="character" w:customStyle="1" w:styleId="hlfld-contribauthor">
    <w:name w:val="hlfld-contribauthor"/>
    <w:basedOn w:val="DefaultParagraphFont"/>
    <w:rsid w:val="00EE0480"/>
  </w:style>
  <w:style w:type="character" w:customStyle="1" w:styleId="nlmgiven-names">
    <w:name w:val="nlm_given-names"/>
    <w:basedOn w:val="DefaultParagraphFont"/>
    <w:rsid w:val="00EE0480"/>
  </w:style>
  <w:style w:type="character" w:customStyle="1" w:styleId="nlmyear">
    <w:name w:val="nlm_year"/>
    <w:basedOn w:val="DefaultParagraphFont"/>
    <w:rsid w:val="00EE0480"/>
  </w:style>
  <w:style w:type="character" w:customStyle="1" w:styleId="nlmpublisher-loc">
    <w:name w:val="nlm_publisher-loc"/>
    <w:basedOn w:val="DefaultParagraphFont"/>
    <w:rsid w:val="00EE0480"/>
  </w:style>
  <w:style w:type="character" w:customStyle="1" w:styleId="nlmpublisher-name">
    <w:name w:val="nlm_publisher-name"/>
    <w:basedOn w:val="DefaultParagraphFont"/>
    <w:rsid w:val="00EE0480"/>
  </w:style>
  <w:style w:type="character" w:customStyle="1" w:styleId="ref-links">
    <w:name w:val="ref-links"/>
    <w:basedOn w:val="DefaultParagraphFont"/>
    <w:rsid w:val="00EE0480"/>
  </w:style>
  <w:style w:type="character" w:customStyle="1" w:styleId="xlinks-container">
    <w:name w:val="xlinks-container"/>
    <w:basedOn w:val="DefaultParagraphFont"/>
    <w:rsid w:val="00EE0480"/>
  </w:style>
  <w:style w:type="character" w:customStyle="1" w:styleId="googlescholar-container">
    <w:name w:val="googlescholar-container"/>
    <w:basedOn w:val="DefaultParagraphFont"/>
    <w:rsid w:val="00EE0480"/>
  </w:style>
  <w:style w:type="character" w:customStyle="1" w:styleId="nlmfpage">
    <w:name w:val="nlm_fpage"/>
    <w:basedOn w:val="DefaultParagraphFont"/>
    <w:rsid w:val="00EE0480"/>
  </w:style>
  <w:style w:type="character" w:customStyle="1" w:styleId="nlmlpage">
    <w:name w:val="nlm_lpage"/>
    <w:basedOn w:val="DefaultParagraphFont"/>
    <w:rsid w:val="00EE0480"/>
  </w:style>
  <w:style w:type="character" w:customStyle="1" w:styleId="supnum">
    <w:name w:val="supnum"/>
    <w:basedOn w:val="DefaultParagraphFont"/>
    <w:rsid w:val="00EE0480"/>
  </w:style>
  <w:style w:type="character" w:customStyle="1" w:styleId="pre">
    <w:name w:val="pre"/>
    <w:basedOn w:val="DefaultParagraphFont"/>
    <w:rsid w:val="00EE0480"/>
  </w:style>
  <w:style w:type="paragraph" w:customStyle="1" w:styleId="kp">
    <w:name w:val="kp"/>
    <w:basedOn w:val="Normal"/>
    <w:rsid w:val="00EE0480"/>
    <w:pPr>
      <w:spacing w:before="100" w:beforeAutospacing="1" w:after="100" w:afterAutospacing="1"/>
    </w:pPr>
  </w:style>
  <w:style w:type="paragraph" w:customStyle="1" w:styleId="footnotedescription">
    <w:name w:val="footnote description"/>
    <w:next w:val="Normal"/>
    <w:link w:val="footnotedescriptionChar"/>
    <w:hidden/>
    <w:rsid w:val="00EE048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EE0480"/>
    <w:rPr>
      <w:rFonts w:ascii="Times New Roman" w:eastAsia="Times New Roman" w:hAnsi="Times New Roman" w:cs="Times New Roman"/>
      <w:color w:val="000000"/>
      <w:sz w:val="16"/>
      <w:szCs w:val="22"/>
    </w:rPr>
  </w:style>
  <w:style w:type="character" w:customStyle="1" w:styleId="footnotemark">
    <w:name w:val="footnote mark"/>
    <w:hidden/>
    <w:rsid w:val="00EE0480"/>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EE0480"/>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EE0480"/>
  </w:style>
  <w:style w:type="character" w:customStyle="1" w:styleId="FontStyle40">
    <w:name w:val="Font Style40"/>
    <w:basedOn w:val="DefaultParagraphFont"/>
    <w:uiPriority w:val="99"/>
    <w:rsid w:val="00EE0480"/>
    <w:rPr>
      <w:rFonts w:ascii="Cambria" w:hAnsi="Cambria" w:cs="Cambria"/>
      <w:i/>
      <w:iCs/>
      <w:sz w:val="22"/>
      <w:szCs w:val="22"/>
    </w:rPr>
  </w:style>
  <w:style w:type="character" w:customStyle="1" w:styleId="FontStyle42">
    <w:name w:val="Font Style42"/>
    <w:basedOn w:val="DefaultParagraphFont"/>
    <w:uiPriority w:val="99"/>
    <w:rsid w:val="00EE0480"/>
    <w:rPr>
      <w:rFonts w:ascii="Cambria" w:hAnsi="Cambria" w:cs="Cambria"/>
      <w:sz w:val="22"/>
      <w:szCs w:val="22"/>
    </w:rPr>
  </w:style>
  <w:style w:type="paragraph" w:customStyle="1" w:styleId="Style17">
    <w:name w:val="Style17"/>
    <w:basedOn w:val="Normal"/>
    <w:uiPriority w:val="99"/>
    <w:rsid w:val="00EE048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EE0480"/>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EE0480"/>
    <w:rPr>
      <w:rFonts w:cs="Times New Roman"/>
      <w:sz w:val="24"/>
      <w:u w:val="single"/>
    </w:rPr>
  </w:style>
  <w:style w:type="character" w:customStyle="1" w:styleId="CardChar10">
    <w:name w:val="Card Char1"/>
    <w:rsid w:val="00EE0480"/>
    <w:rPr>
      <w:lang w:val="en-US" w:eastAsia="en-US" w:bidi="ar-SA"/>
    </w:rPr>
  </w:style>
  <w:style w:type="character" w:customStyle="1" w:styleId="tChar">
    <w:name w:val="t Char"/>
    <w:rsid w:val="00EE0480"/>
    <w:rPr>
      <w:rFonts w:ascii="Georgia" w:eastAsia="Times New Roman" w:hAnsi="Georgia" w:cs="Calibri"/>
      <w:b/>
      <w:lang w:val="x-none" w:eastAsia="x-none"/>
    </w:rPr>
  </w:style>
  <w:style w:type="character" w:customStyle="1" w:styleId="m-2054744658166780348cite">
    <w:name w:val="m_-2054744658166780348cite"/>
    <w:rsid w:val="00EE0480"/>
  </w:style>
  <w:style w:type="paragraph" w:customStyle="1" w:styleId="Second">
    <w:name w:val="Second"/>
    <w:basedOn w:val="Normal"/>
    <w:rsid w:val="00EE0480"/>
    <w:rPr>
      <w:rFonts w:eastAsia="Calibri"/>
      <w:b/>
      <w:caps/>
      <w:szCs w:val="20"/>
    </w:rPr>
  </w:style>
  <w:style w:type="character" w:customStyle="1" w:styleId="gmail-m5226785990326652285gmail-style13ptbold">
    <w:name w:val="gmail-m_5226785990326652285gmail-style13ptbold"/>
    <w:basedOn w:val="DefaultParagraphFont"/>
    <w:rsid w:val="00EE0480"/>
  </w:style>
  <w:style w:type="character" w:customStyle="1" w:styleId="gmail-m5226785990326652285gmail-styleunderline">
    <w:name w:val="gmail-m_5226785990326652285gmail-styleunderline"/>
    <w:basedOn w:val="DefaultParagraphFont"/>
    <w:rsid w:val="00EE0480"/>
  </w:style>
  <w:style w:type="character" w:customStyle="1" w:styleId="balancedheadline">
    <w:name w:val="balancedheadline"/>
    <w:basedOn w:val="DefaultParagraphFont"/>
    <w:rsid w:val="00EE0480"/>
  </w:style>
  <w:style w:type="character" w:customStyle="1" w:styleId="author-ref">
    <w:name w:val="author-ref"/>
    <w:basedOn w:val="DefaultParagraphFont"/>
    <w:rsid w:val="00EE0480"/>
  </w:style>
  <w:style w:type="paragraph" w:customStyle="1" w:styleId="u-mb-2">
    <w:name w:val="u-mb-2"/>
    <w:basedOn w:val="Normal"/>
    <w:rsid w:val="00EE0480"/>
    <w:pPr>
      <w:spacing w:before="100" w:beforeAutospacing="1" w:after="100" w:afterAutospacing="1"/>
    </w:pPr>
  </w:style>
  <w:style w:type="character" w:customStyle="1" w:styleId="authorsname">
    <w:name w:val="authors__name"/>
    <w:basedOn w:val="DefaultParagraphFont"/>
    <w:rsid w:val="00EE0480"/>
  </w:style>
  <w:style w:type="character" w:customStyle="1" w:styleId="authorscontact">
    <w:name w:val="authors__contact"/>
    <w:basedOn w:val="DefaultParagraphFont"/>
    <w:rsid w:val="00EE0480"/>
  </w:style>
  <w:style w:type="character" w:customStyle="1" w:styleId="affiliationdepartment">
    <w:name w:val="affiliation__department"/>
    <w:basedOn w:val="DefaultParagraphFont"/>
    <w:rsid w:val="00EE0480"/>
  </w:style>
  <w:style w:type="character" w:customStyle="1" w:styleId="affiliationname">
    <w:name w:val="affiliation__name"/>
    <w:basedOn w:val="DefaultParagraphFont"/>
    <w:rsid w:val="00EE0480"/>
  </w:style>
  <w:style w:type="character" w:customStyle="1" w:styleId="affiliationcity">
    <w:name w:val="affiliation__city"/>
    <w:basedOn w:val="DefaultParagraphFont"/>
    <w:rsid w:val="00EE0480"/>
  </w:style>
  <w:style w:type="character" w:customStyle="1" w:styleId="affiliationcountry">
    <w:name w:val="affiliation__country"/>
    <w:basedOn w:val="DefaultParagraphFont"/>
    <w:rsid w:val="00EE0480"/>
  </w:style>
  <w:style w:type="character" w:customStyle="1" w:styleId="journaltitle">
    <w:name w:val="journaltitle"/>
    <w:basedOn w:val="DefaultParagraphFont"/>
    <w:rsid w:val="00EE0480"/>
  </w:style>
  <w:style w:type="paragraph" w:customStyle="1" w:styleId="nav-linksstylessectiontitle-sc-1tike8v-3">
    <w:name w:val="nav-linksstyles__sectiontitle-sc-1tike8v-3"/>
    <w:basedOn w:val="Normal"/>
    <w:rsid w:val="00EE0480"/>
    <w:pPr>
      <w:spacing w:before="100" w:beforeAutospacing="1" w:after="100" w:afterAutospacing="1"/>
    </w:pPr>
  </w:style>
  <w:style w:type="character" w:customStyle="1" w:styleId="text-sc-1amvtpj-0-span">
    <w:name w:val="text-sc-1amvtpj-0-span"/>
    <w:basedOn w:val="DefaultParagraphFont"/>
    <w:rsid w:val="00EE0480"/>
  </w:style>
  <w:style w:type="character" w:customStyle="1" w:styleId="section-front-header-modulesubtitle">
    <w:name w:val="section-front-header-module__subtitle"/>
    <w:basedOn w:val="DefaultParagraphFont"/>
    <w:rsid w:val="00EE0480"/>
  </w:style>
  <w:style w:type="character" w:customStyle="1" w:styleId="article-classifiergap">
    <w:name w:val="article-classifier__gap"/>
    <w:basedOn w:val="DefaultParagraphFont"/>
    <w:rsid w:val="00EE0480"/>
  </w:style>
  <w:style w:type="character" w:customStyle="1" w:styleId="a-size-extra-large">
    <w:name w:val="a-size-extra-large"/>
    <w:basedOn w:val="DefaultParagraphFont"/>
    <w:rsid w:val="00EE0480"/>
  </w:style>
  <w:style w:type="paragraph" w:customStyle="1" w:styleId="generic-articlebody">
    <w:name w:val="generic-article__body"/>
    <w:basedOn w:val="Normal"/>
    <w:rsid w:val="00EE0480"/>
    <w:pPr>
      <w:spacing w:before="100" w:beforeAutospacing="1" w:after="100" w:afterAutospacing="1"/>
    </w:pPr>
  </w:style>
  <w:style w:type="character" w:customStyle="1" w:styleId="m-3219784662334730384gmail-style13ptbold">
    <w:name w:val="m_-3219784662334730384gmail-style13ptbold"/>
    <w:basedOn w:val="DefaultParagraphFont"/>
    <w:rsid w:val="00EE0480"/>
  </w:style>
  <w:style w:type="character" w:customStyle="1" w:styleId="m-6919561637539550718gmail-style13ptbold">
    <w:name w:val="m_-6919561637539550718gmail-style13ptbold"/>
    <w:basedOn w:val="DefaultParagraphFont"/>
    <w:rsid w:val="00EE0480"/>
  </w:style>
  <w:style w:type="character" w:customStyle="1" w:styleId="m-6919561637539550718gmail-styleunderline">
    <w:name w:val="m_-6919561637539550718gmail-styleunderline"/>
    <w:basedOn w:val="DefaultParagraphFont"/>
    <w:rsid w:val="00EE0480"/>
  </w:style>
  <w:style w:type="paragraph" w:customStyle="1" w:styleId="element">
    <w:name w:val="element"/>
    <w:basedOn w:val="Normal"/>
    <w:rsid w:val="00EE0480"/>
    <w:pPr>
      <w:spacing w:before="100" w:beforeAutospacing="1" w:after="100" w:afterAutospacing="1"/>
    </w:pPr>
  </w:style>
  <w:style w:type="character" w:customStyle="1" w:styleId="creditlabel">
    <w:name w:val="credit_label"/>
    <w:basedOn w:val="DefaultParagraphFont"/>
    <w:rsid w:val="00EE0480"/>
  </w:style>
  <w:style w:type="paragraph" w:customStyle="1" w:styleId="speakable-paragraph">
    <w:name w:val="speakable-paragraph"/>
    <w:basedOn w:val="Normal"/>
    <w:rsid w:val="00EE0480"/>
    <w:pPr>
      <w:spacing w:before="100" w:beforeAutospacing="1" w:after="100" w:afterAutospacing="1"/>
    </w:pPr>
  </w:style>
  <w:style w:type="paragraph" w:customStyle="1" w:styleId="excerpt">
    <w:name w:val="excerpt"/>
    <w:basedOn w:val="Normal"/>
    <w:rsid w:val="00EE0480"/>
    <w:pPr>
      <w:spacing w:before="100" w:beforeAutospacing="1" w:after="100" w:afterAutospacing="1"/>
    </w:pPr>
  </w:style>
  <w:style w:type="character" w:customStyle="1" w:styleId="by">
    <w:name w:val="by"/>
    <w:basedOn w:val="DefaultParagraphFont"/>
    <w:rsid w:val="00EE0480"/>
  </w:style>
  <w:style w:type="paragraph" w:customStyle="1" w:styleId="cardbody0">
    <w:name w:val="cardbody"/>
    <w:basedOn w:val="Normal"/>
    <w:rsid w:val="00EE0480"/>
    <w:pPr>
      <w:spacing w:before="100" w:beforeAutospacing="1" w:after="100" w:afterAutospacing="1"/>
    </w:pPr>
  </w:style>
  <w:style w:type="paragraph" w:customStyle="1" w:styleId="Textbody">
    <w:name w:val="Text body"/>
    <w:basedOn w:val="Normal"/>
    <w:rsid w:val="00EE0480"/>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EE0480"/>
  </w:style>
  <w:style w:type="character" w:customStyle="1" w:styleId="xn-location">
    <w:name w:val="xn-location"/>
    <w:basedOn w:val="DefaultParagraphFont"/>
    <w:rsid w:val="00EE0480"/>
  </w:style>
  <w:style w:type="character" w:customStyle="1" w:styleId="xn-chron">
    <w:name w:val="xn-chron"/>
    <w:basedOn w:val="DefaultParagraphFont"/>
    <w:rsid w:val="00EE0480"/>
  </w:style>
  <w:style w:type="character" w:customStyle="1" w:styleId="xn-money">
    <w:name w:val="xn-money"/>
    <w:basedOn w:val="DefaultParagraphFont"/>
    <w:rsid w:val="00EE0480"/>
  </w:style>
  <w:style w:type="character" w:customStyle="1" w:styleId="xn-person">
    <w:name w:val="xn-person"/>
    <w:basedOn w:val="DefaultParagraphFont"/>
    <w:rsid w:val="00EE0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www.jstor.org/stable/2669299?seq=1" TargetMode="External"/><Relationship Id="rId3" Type="http://schemas.openxmlformats.org/officeDocument/2006/relationships/customXml" Target="../customXml/item3.xml"/><Relationship Id="rId21" Type="http://schemas.openxmlformats.org/officeDocument/2006/relationships/hyperlink" Target="https://www.nber.org/papers/w2458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equitablegrowth.org/the-wage-divide-for-black-and-latinx-workers-goes-deeper-than-a-skills-gap-or-requiring-more-credentials/" TargetMode="External"/><Relationship Id="rId29" Type="http://schemas.openxmlformats.org/officeDocument/2006/relationships/hyperlink" Target="https://c212.net/c/link/?t=0&amp;l=en&amp;o=3259834-1&amp;h=989208436&amp;u=http%3A%2F%2Fwww.pilma.org%2Funionjobs&amp;a=www.pilma.org%2Funionjob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s://www.preprints.org/manuscript/202104.0397/v1"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prnewswire.com/news-releases/new-study-shows-partnership-between-new-yorks-skilled-craft-unions-and-the-biopharmaceutical-industry-resulted-in-nearly-3-billion-in-investment-over-six-years-301355420.html"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www.nber.org/papers/w24587" TargetMode="External"/><Relationship Id="rId31" Type="http://schemas.openxmlformats.org/officeDocument/2006/relationships/hyperlink" Target="https://www.ncbi.nlm.nih.gov/pmc/articles/PMC4585064/" TargetMode="Externa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s://c212.net/c/link/?t=0&amp;l=en&amp;o=3259834-1&amp;h=257710729&amp;u=http%3A%2F%2Fwww.pilma.org%2F&amp;a=www.pilma.or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17</Pages>
  <Words>9513</Words>
  <Characters>54230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2021-11-20T14:53:00Z</dcterms:created>
  <dcterms:modified xsi:type="dcterms:W3CDTF">2021-11-20T15:54:00Z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