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CFA45" w14:textId="77777777" w:rsidR="00652300" w:rsidRDefault="00652300" w:rsidP="00652300">
      <w:pPr>
        <w:pStyle w:val="Heading1"/>
      </w:pPr>
      <w:r>
        <w:t>1AC</w:t>
      </w:r>
    </w:p>
    <w:p w14:paraId="7CCA1D6D" w14:textId="77777777" w:rsidR="00652300" w:rsidRPr="003010D8" w:rsidRDefault="00652300" w:rsidP="00652300">
      <w:pPr>
        <w:pStyle w:val="Heading4"/>
      </w:pPr>
      <w:r>
        <w:t>Plan- The United States ought to recognize an unconditional right of workers to strike.</w:t>
      </w:r>
    </w:p>
    <w:p w14:paraId="70D7E23E" w14:textId="77777777" w:rsidR="00652300" w:rsidRDefault="00652300" w:rsidP="00652300">
      <w:pPr>
        <w:pStyle w:val="Heading3"/>
      </w:pPr>
      <w:r>
        <w:lastRenderedPageBreak/>
        <w:t>Inherency</w:t>
      </w:r>
    </w:p>
    <w:p w14:paraId="250F6A46" w14:textId="77777777" w:rsidR="00652300" w:rsidRDefault="00652300" w:rsidP="00652300">
      <w:pPr>
        <w:pStyle w:val="Heading4"/>
      </w:pPr>
      <w:r>
        <w:t xml:space="preserve">Unionization percentages in the US are declining. </w:t>
      </w:r>
    </w:p>
    <w:p w14:paraId="5B6CBBBF" w14:textId="77777777" w:rsidR="00652300" w:rsidRPr="002F4EF0" w:rsidRDefault="00652300" w:rsidP="00652300">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756B70B1" w14:textId="77777777" w:rsidR="00652300" w:rsidRPr="002F4EF0" w:rsidRDefault="00652300" w:rsidP="00652300">
      <w:r w:rsidRPr="002F4EF0">
        <w:t>What is the state of union membership in the United States?</w:t>
      </w:r>
      <w:r>
        <w:t xml:space="preserve"> (Loyola IB)</w:t>
      </w:r>
    </w:p>
    <w:p w14:paraId="35CF1C21" w14:textId="77777777" w:rsidR="00652300" w:rsidRPr="002F4EF0" w:rsidRDefault="00652300" w:rsidP="00652300">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9"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10"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6576F221" w14:textId="77777777" w:rsidR="00652300" w:rsidRDefault="00652300" w:rsidP="00652300">
      <w:r w:rsidRPr="002F4EF0">
        <w:t>Historical </w:t>
      </w:r>
      <w:hyperlink r:id="rId11"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12"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3"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1F33DB85" w14:textId="77777777" w:rsidR="00652300" w:rsidRDefault="00652300" w:rsidP="00652300">
      <w:r w:rsidRPr="002F4EF0">
        <w:t xml:space="preserve">Presently, </w:t>
      </w:r>
      <w:r w:rsidRPr="00F33688">
        <w:rPr>
          <w:rStyle w:val="Emphasis"/>
        </w:rPr>
        <w:t>a worker covered by a collective bargaining agreement in the U</w:t>
      </w:r>
      <w:r w:rsidRPr="00AB483B">
        <w:rPr>
          <w:rStyle w:val="Emphasis"/>
        </w:rPr>
        <w:t xml:space="preserve">nited </w:t>
      </w:r>
      <w:r w:rsidRPr="00F33688">
        <w:rPr>
          <w:rStyle w:val="Emphasis"/>
        </w:rPr>
        <w:t>S</w:t>
      </w:r>
      <w:r w:rsidRPr="00AB483B">
        <w:rPr>
          <w:rStyle w:val="Emphasis"/>
        </w:rPr>
        <w:t>tates </w:t>
      </w:r>
      <w:hyperlink r:id="rId15" w:tgtFrame="_blank" w:history="1">
        <w:r w:rsidRPr="00F33688">
          <w:rPr>
            <w:rStyle w:val="Emphasis"/>
            <w:rFonts w:eastAsiaTheme="majorEastAsia"/>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237936A3" w14:textId="77777777" w:rsidR="00652300" w:rsidRDefault="00652300" w:rsidP="00652300">
      <w:pPr>
        <w:pStyle w:val="Heading4"/>
      </w:pPr>
      <w:r>
        <w:t>Under the National Labor Relations Act, the US right to strike has become meaningless with a laundry list of exceptions and loopholes that prevents effective strikes</w:t>
      </w:r>
    </w:p>
    <w:p w14:paraId="7C31E354" w14:textId="77777777" w:rsidR="00652300" w:rsidRDefault="00652300" w:rsidP="00652300">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0EAFEBC" w14:textId="77777777" w:rsidR="00652300" w:rsidRPr="00D72039" w:rsidRDefault="00652300" w:rsidP="00652300">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BA6346">
        <w:rPr>
          <w:rStyle w:val="StyleUnderline"/>
        </w:rPr>
        <w:t>To say</w:t>
      </w:r>
      <w:r w:rsidRPr="003956E2">
        <w:rPr>
          <w:rStyle w:val="StyleUnderline"/>
        </w:rPr>
        <w:t xml:space="preserve"> that </w:t>
      </w:r>
      <w:r w:rsidRPr="00BA6346">
        <w:rPr>
          <w:rStyle w:val="StyleUnderline"/>
        </w:rPr>
        <w:t>a strike is</w:t>
      </w:r>
      <w:r w:rsidRPr="003956E2">
        <w:rPr>
          <w:rStyle w:val="StyleUnderline"/>
        </w:rPr>
        <w:t xml:space="preserve"> ostensibly </w:t>
      </w:r>
      <w:r w:rsidRPr="00BA6346">
        <w:rPr>
          <w:rStyle w:val="Emphasis"/>
        </w:rPr>
        <w:lastRenderedPageBreak/>
        <w:t>legal</w:t>
      </w:r>
      <w:r w:rsidRPr="00BA6346">
        <w:rPr>
          <w:sz w:val="16"/>
        </w:rPr>
        <w:t>,</w:t>
      </w:r>
      <w:r w:rsidRPr="00D72039">
        <w:rPr>
          <w:sz w:val="16"/>
        </w:rPr>
        <w:t xml:space="preserve"> though, </w:t>
      </w:r>
      <w:r w:rsidRPr="00BA6346">
        <w:rPr>
          <w:rStyle w:val="StyleUnderline"/>
        </w:rPr>
        <w:t xml:space="preserve">is not to say whether it is </w:t>
      </w:r>
      <w:r w:rsidRPr="00BA6346">
        <w:rPr>
          <w:rStyle w:val="Emphasis"/>
        </w:rPr>
        <w:t>sufficiently protected</w:t>
      </w:r>
      <w:r w:rsidRPr="00BA6346">
        <w:rPr>
          <w:rStyle w:val="StyleUnderline"/>
        </w:rPr>
        <w:t xml:space="preserve"> as to make it </w:t>
      </w:r>
      <w:r w:rsidRPr="00BA6346">
        <w:rPr>
          <w:rStyle w:val="Emphasis"/>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 xml:space="preserve">striking is </w:t>
      </w:r>
      <w:proofErr w:type="gramStart"/>
      <w:r w:rsidRPr="009D3B9E">
        <w:rPr>
          <w:rStyle w:val="StyleUnderline"/>
          <w:highlight w:val="cyan"/>
        </w:rPr>
        <w:t>protest against</w:t>
      </w:r>
      <w:proofErr w:type="gramEnd"/>
      <w:r w:rsidRPr="009D3B9E">
        <w:rPr>
          <w:rStyle w:val="StyleUnderline"/>
          <w:highlight w:val="cyan"/>
        </w:rPr>
        <w:t xml:space="preserve">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proofErr w:type="spellStart"/>
      <w:r w:rsidRPr="009D3B9E">
        <w:rPr>
          <w:rStyle w:val="Emphasis"/>
          <w:highlight w:val="cyan"/>
        </w:rPr>
        <w:t>deunionization</w:t>
      </w:r>
      <w:proofErr w:type="spellEnd"/>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BA6346">
        <w:rPr>
          <w:rStyle w:val="StyleUnderline"/>
        </w:rPr>
        <w:t>the right</w:t>
      </w:r>
      <w:r w:rsidRPr="00BA6346">
        <w:rPr>
          <w:sz w:val="16"/>
        </w:rPr>
        <w:t xml:space="preserve"> is too “expensive,” however; it is that its scope </w:t>
      </w:r>
      <w:r w:rsidRPr="00BA6346">
        <w:rPr>
          <w:rStyle w:val="StyleUnderline"/>
        </w:rPr>
        <w:t xml:space="preserve">is </w:t>
      </w:r>
      <w:r w:rsidRPr="00BA6346">
        <w:rPr>
          <w:rStyle w:val="Emphasis"/>
        </w:rPr>
        <w:t>too narrow</w:t>
      </w:r>
      <w:r w:rsidRPr="00BA6346">
        <w:rPr>
          <w:sz w:val="16"/>
        </w:rPr>
        <w:t xml:space="preserve">, particularly </w:t>
      </w:r>
      <w:r w:rsidRPr="00BA6346">
        <w:rPr>
          <w:rStyle w:val="StyleUnderline"/>
        </w:rPr>
        <w:t>following the Taft-Hartley Amendments.</w:t>
      </w:r>
      <w:r w:rsidRPr="00BA6346">
        <w:rPr>
          <w:sz w:val="16"/>
        </w:rPr>
        <w:t xml:space="preserve"> </w:t>
      </w:r>
      <w:r w:rsidRPr="00BA6346">
        <w:rPr>
          <w:rStyle w:val="StyleUnderline"/>
        </w:rPr>
        <w:t>Law cabins legitimate strike activity, based on employees’ motivation, their conduct, and their targets</w:t>
      </w:r>
      <w:r w:rsidRPr="00BA6346">
        <w:rPr>
          <w:sz w:val="16"/>
        </w:rPr>
        <w:t>.</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w:t>
      </w:r>
      <w:proofErr w:type="gramStart"/>
      <w:r w:rsidRPr="00D72039">
        <w:rPr>
          <w:sz w:val="16"/>
        </w:rPr>
        <w:t xml:space="preserve">actually </w:t>
      </w:r>
      <w:r w:rsidRPr="009D3B9E">
        <w:rPr>
          <w:rStyle w:val="StyleUnderline"/>
          <w:highlight w:val="cyan"/>
        </w:rPr>
        <w:t>change</w:t>
      </w:r>
      <w:proofErr w:type="gramEnd"/>
      <w:r w:rsidRPr="009D3B9E">
        <w:rPr>
          <w:rStyle w:val="StyleUnderline"/>
          <w:highlight w:val="cyan"/>
        </w:rPr>
        <w:t xml:space="preserv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23B3774" w14:textId="77777777" w:rsidR="00652300" w:rsidRDefault="00652300" w:rsidP="00652300">
      <w:pPr>
        <w:pStyle w:val="Heading4"/>
      </w:pPr>
      <w:r>
        <w:t>Union decline is driving economic inequality – Right to strike is key</w:t>
      </w:r>
    </w:p>
    <w:p w14:paraId="64CB5014"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w:t>
      </w:r>
      <w:r>
        <w:lastRenderedPageBreak/>
        <w:t xml:space="preserve">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66CC01AE" w14:textId="77777777" w:rsidR="00652300" w:rsidRPr="00722338" w:rsidRDefault="00652300" w:rsidP="00652300">
      <w:pPr>
        <w:rPr>
          <w:sz w:val="14"/>
        </w:rPr>
      </w:pPr>
      <w:r w:rsidRPr="00722338">
        <w:rPr>
          <w:sz w:val="14"/>
        </w:rPr>
        <w:t xml:space="preserve">In December 2005 </w:t>
      </w:r>
      <w:r w:rsidRPr="00E57C1D">
        <w:rPr>
          <w:rStyle w:val="StyleUnderline"/>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E57C1D">
        <w:rPr>
          <w:rStyle w:val="StyleUnderline"/>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w:t>
      </w:r>
      <w:proofErr w:type="gramStart"/>
      <w:r w:rsidRPr="00722338">
        <w:rPr>
          <w:sz w:val="14"/>
        </w:rPr>
        <w:t>strike</w:t>
      </w:r>
      <w:proofErr w:type="gramEnd"/>
      <w:r w:rsidRPr="00722338">
        <w:rPr>
          <w:sz w:val="14"/>
        </w:rPr>
        <w:t xml:space="preserv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570BD9">
        <w:rPr>
          <w:rStyle w:val="StyleUnderline"/>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w:t>
      </w:r>
      <w:proofErr w:type="spellStart"/>
      <w:r w:rsidRPr="00722338">
        <w:rPr>
          <w:sz w:val="14"/>
        </w:rPr>
        <w:t>Edsell</w:t>
      </w:r>
      <w:proofErr w:type="spellEnd"/>
      <w:r w:rsidRPr="00722338">
        <w:rPr>
          <w:sz w:val="14"/>
        </w:rPr>
        <w:t xml:space="preserve">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722338">
        <w:rPr>
          <w:sz w:val="14"/>
        </w:rPr>
        <w:t>particular union’s</w:t>
      </w:r>
      <w:proofErr w:type="gramEnd"/>
      <w:r w:rsidRPr="00722338">
        <w:rPr>
          <w:sz w:val="14"/>
        </w:rPr>
        <w:t xml:space="preserve">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w:t>
      </w:r>
      <w:proofErr w:type="gramStart"/>
      <w:r w:rsidRPr="00722338">
        <w:rPr>
          <w:sz w:val="14"/>
        </w:rPr>
        <w:t>Indeed</w:t>
      </w:r>
      <w:proofErr w:type="gramEnd"/>
      <w:r w:rsidRPr="00722338">
        <w:rPr>
          <w:sz w:val="14"/>
        </w:rPr>
        <w:t xml:space="preserve">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w:t>
      </w:r>
      <w:r w:rsidRPr="00FE7D36">
        <w:rPr>
          <w:rStyle w:val="StyleUnderline"/>
        </w:rPr>
        <w:lastRenderedPageBreak/>
        <w:t xml:space="preserve">ban on secondary strikes is especially </w:t>
      </w:r>
      <w:proofErr w:type="gramStart"/>
      <w:r w:rsidRPr="00FE7D36">
        <w:rPr>
          <w:rStyle w:val="StyleUnderline"/>
        </w:rPr>
        <w:t>debilitating, because</w:t>
      </w:r>
      <w:proofErr w:type="gramEnd"/>
      <w:r w:rsidRPr="00FE7D36">
        <w:rPr>
          <w:rStyle w:val="StyleUnderline"/>
        </w:rPr>
        <w:t xml:space="preserv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w:t>
      </w:r>
      <w:proofErr w:type="gramStart"/>
      <w:r w:rsidRPr="00722338">
        <w:rPr>
          <w:sz w:val="14"/>
        </w:rPr>
        <w:t>in order to</w:t>
      </w:r>
      <w:proofErr w:type="gramEnd"/>
      <w:r w:rsidRPr="00722338">
        <w:rPr>
          <w:sz w:val="14"/>
        </w:rPr>
        <w:t xml:space="preserve">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722338">
        <w:rPr>
          <w:sz w:val="14"/>
        </w:rPr>
        <w:t>a number of</w:t>
      </w:r>
      <w:proofErr w:type="gramEnd"/>
      <w:r w:rsidRPr="00722338">
        <w:rPr>
          <w:sz w:val="14"/>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570BD9">
        <w:rPr>
          <w:rStyle w:val="Emphasis"/>
          <w:highlight w:val="cyan"/>
        </w:rPr>
        <w:t>organized labor has never achieved major growth without prioritizing the right</w:t>
      </w:r>
      <w:r w:rsidRPr="00570BD9">
        <w:rPr>
          <w:rStyle w:val="Emphasis"/>
        </w:rPr>
        <w:t xml:space="preserve">s </w:t>
      </w:r>
      <w:r w:rsidRPr="00570BD9">
        <w:rPr>
          <w:rStyle w:val="Emphasis"/>
          <w:highlight w:val="cyan"/>
        </w:rPr>
        <w:t>to</w:t>
      </w:r>
      <w:r w:rsidRPr="00570BD9">
        <w:rPr>
          <w:rStyle w:val="Emphasis"/>
        </w:rPr>
        <w:t xml:space="preserve"> organize and </w:t>
      </w:r>
      <w:r w:rsidRPr="00570BD9">
        <w:rPr>
          <w:rStyle w:val="Emphasis"/>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w:t>
      </w:r>
      <w:proofErr w:type="gramStart"/>
      <w:r w:rsidRPr="00722338">
        <w:rPr>
          <w:sz w:val="14"/>
        </w:rPr>
        <w:t>In order to</w:t>
      </w:r>
      <w:proofErr w:type="gramEnd"/>
      <w:r w:rsidRPr="00722338">
        <w:rPr>
          <w:sz w:val="14"/>
        </w:rPr>
        <w:t xml:space="preserve">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 xml:space="preserve">sway public opinion, </w:t>
      </w:r>
      <w:r w:rsidRPr="00570BD9">
        <w:rPr>
          <w:rStyle w:val="StyleUnderline"/>
        </w:rPr>
        <w:t>but also</w:t>
      </w:r>
      <w:r w:rsidRPr="00722338">
        <w:rPr>
          <w:sz w:val="14"/>
        </w:rPr>
        <w:t xml:space="preserve">—perhaps more importantly—it </w:t>
      </w:r>
      <w:r w:rsidRPr="00570BD9">
        <w:rPr>
          <w:rStyle w:val="StyleUnderline"/>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International norms also protect the rights to organize, strike, and act in solidarity. A tremendous advance would be to bring U.S. labor law into compliance.</w:t>
      </w:r>
      <w:r w:rsidRPr="00722338">
        <w:rPr>
          <w:sz w:val="14"/>
        </w:rPr>
        <w:t xml:space="preserve"> In the </w:t>
      </w:r>
      <w:proofErr w:type="gramStart"/>
      <w:r w:rsidRPr="00722338">
        <w:rPr>
          <w:sz w:val="14"/>
        </w:rPr>
        <w:t>meantime</w:t>
      </w:r>
      <w:proofErr w:type="gramEnd"/>
      <w:r w:rsidRPr="00722338">
        <w:rPr>
          <w:sz w:val="14"/>
        </w:rPr>
        <w:t xml:space="preserve"> workers are fully justified in deploying tactics of peaceful disobedience in the course of organizing, striking, and acting in solidarity.</w:t>
      </w:r>
    </w:p>
    <w:p w14:paraId="3B695810" w14:textId="77777777" w:rsidR="00652300" w:rsidRDefault="00652300" w:rsidP="00652300">
      <w:pPr>
        <w:pStyle w:val="Heading4"/>
      </w:pPr>
      <w:r>
        <w:t>Strikes generate support for unions – its critical to their power</w:t>
      </w:r>
    </w:p>
    <w:p w14:paraId="53642E36" w14:textId="77777777" w:rsidR="00652300" w:rsidRDefault="00652300" w:rsidP="00652300">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w:t>
      </w:r>
      <w:r>
        <w:lastRenderedPageBreak/>
        <w:t xml:space="preserve">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454DA3A3" w14:textId="77777777" w:rsidR="00652300" w:rsidRDefault="00652300" w:rsidP="00652300">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67446B">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9D3B9E">
        <w:rPr>
          <w:rStyle w:val="StyleUnderline"/>
          <w:highlight w:val="cyan"/>
        </w:rPr>
        <w:t>mobilizations</w:t>
      </w:r>
      <w:proofErr w:type="gramEnd"/>
      <w:r w:rsidRPr="009D3B9E">
        <w:rPr>
          <w:rStyle w:val="StyleUnderline"/>
          <w:highlight w:val="cyan"/>
        </w:rPr>
        <w:t xml:space="preserve">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9D3B9E">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4E8B6BC5" w14:textId="77777777" w:rsidR="00652300" w:rsidRDefault="00652300" w:rsidP="00652300">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 xml:space="preserve">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w:t>
      </w:r>
      <w:r w:rsidRPr="009D3B9E">
        <w:rPr>
          <w:rStyle w:val="StyleUnderline"/>
        </w:rPr>
        <w:lastRenderedPageBreak/>
        <w:t>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1C697E">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9D3B9E">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55B25050" w14:textId="77777777" w:rsidR="00652300" w:rsidRPr="00A540C2" w:rsidRDefault="00652300" w:rsidP="00652300">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w:t>
      </w:r>
      <w:r>
        <w:lastRenderedPageBreak/>
        <w:t xml:space="preserve">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F4C4D0D" w14:textId="77777777" w:rsidR="00652300" w:rsidRPr="00F601E6" w:rsidRDefault="00652300" w:rsidP="00652300"/>
    <w:p w14:paraId="7D34B3E0" w14:textId="794004D6" w:rsidR="00652300" w:rsidRDefault="00652300" w:rsidP="00652300">
      <w:pPr>
        <w:pStyle w:val="Heading3"/>
      </w:pPr>
      <w:r>
        <w:lastRenderedPageBreak/>
        <w:t xml:space="preserve">Adv </w:t>
      </w:r>
      <w:r>
        <w:t>1</w:t>
      </w:r>
      <w:r>
        <w:t>- RWP</w:t>
      </w:r>
    </w:p>
    <w:p w14:paraId="69E59581" w14:textId="77777777" w:rsidR="00652300" w:rsidRDefault="00652300" w:rsidP="00652300">
      <w:pPr>
        <w:pStyle w:val="Heading4"/>
      </w:pPr>
      <w:r>
        <w:t xml:space="preserve">The advantage is Right Wing Populism. </w:t>
      </w:r>
    </w:p>
    <w:p w14:paraId="27A55CE4" w14:textId="77777777" w:rsidR="00652300" w:rsidRPr="007B17CE" w:rsidRDefault="00652300" w:rsidP="00652300">
      <w:pPr>
        <w:pStyle w:val="Heading4"/>
      </w:pPr>
      <w:r w:rsidRPr="007B17CE">
        <w:t xml:space="preserve">RWP is on the rise in </w:t>
      </w:r>
      <w:r>
        <w:t>democracies especially the United States even after Biden’s victory</w:t>
      </w:r>
      <w:r w:rsidRPr="007B17CE">
        <w:t xml:space="preserve"> </w:t>
      </w:r>
    </w:p>
    <w:p w14:paraId="0DE9674E" w14:textId="77777777" w:rsidR="00652300" w:rsidRPr="00540952" w:rsidRDefault="00652300" w:rsidP="00652300">
      <w:r w:rsidRPr="00D423BF">
        <w:rPr>
          <w:rStyle w:val="Style13ptBold"/>
        </w:rPr>
        <w:t>Stryker, 11-11</w:t>
      </w:r>
      <w:r w:rsidRPr="00540952">
        <w:t xml:space="preserve">-2021, "Liberal democracy is still under threat," New Statesman, </w:t>
      </w:r>
      <w:hyperlink r:id="rId19" w:history="1">
        <w:r w:rsidRPr="00540952">
          <w:rPr>
            <w:rStyle w:val="Hyperlink"/>
          </w:rPr>
          <w:t>https://www.newstatesman.com/international-politics/democracy-international-politics/2021/11/liberal-democracy-is-still-under-threat</w:t>
        </w:r>
      </w:hyperlink>
      <w:r w:rsidRPr="007B17CE">
        <w:t xml:space="preserve"> (Loyola IB)</w:t>
      </w:r>
    </w:p>
    <w:p w14:paraId="4E2CD1F5"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287F8DC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w:t>
      </w:r>
      <w:proofErr w:type="gramStart"/>
      <w:r w:rsidRPr="00696AA0">
        <w:rPr>
          <w:rFonts w:asciiTheme="majorHAnsi" w:hAnsiTheme="majorHAnsi" w:cstheme="majorHAnsi"/>
          <w:color w:val="252524"/>
        </w:rPr>
        <w:t>Brexit</w:t>
      </w:r>
      <w:proofErr w:type="gramEnd"/>
      <w:r w:rsidRPr="00696AA0">
        <w:rPr>
          <w:rFonts w:asciiTheme="majorHAnsi" w:hAnsiTheme="majorHAnsi" w:cstheme="majorHAnsi"/>
          <w:color w:val="252524"/>
        </w:rPr>
        <w:t xml:space="preserve"> and other populist movements worldwide – both on the left and the right – are just as strong today as they were five or so years ago.</w:t>
      </w:r>
    </w:p>
    <w:p w14:paraId="406FDD98"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1E94EE2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52822C02" w14:textId="77777777" w:rsidR="00652300" w:rsidRPr="00696AA0" w:rsidRDefault="00652300" w:rsidP="00652300">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9D3B9E">
        <w:rPr>
          <w:rStyle w:val="StyleUnderline"/>
          <w:rFonts w:asciiTheme="majorHAnsi" w:hAnsiTheme="majorHAnsi" w:cstheme="majorHAnsi"/>
          <w:highlight w:val="cyan"/>
        </w:rPr>
        <w:t>destabilise</w:t>
      </w:r>
      <w:proofErr w:type="spellEnd"/>
      <w:r w:rsidRPr="009D3B9E">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66DF25A3" w14:textId="77777777" w:rsidR="00652300" w:rsidRPr="00696AA0" w:rsidRDefault="00652300" w:rsidP="00652300">
      <w:pPr>
        <w:spacing w:after="100" w:afterAutospacing="1"/>
        <w:rPr>
          <w:rStyle w:val="Emphasis"/>
          <w:rFonts w:asciiTheme="majorHAnsi" w:hAnsiTheme="majorHAnsi" w:cstheme="majorHAnsi"/>
        </w:rPr>
      </w:pPr>
      <w:r w:rsidRPr="00696AA0">
        <w:rPr>
          <w:rFonts w:asciiTheme="majorHAnsi" w:hAnsiTheme="majorHAnsi" w:cstheme="majorHAnsi"/>
          <w:color w:val="252524"/>
        </w:rPr>
        <w:t xml:space="preserve">Data indicates that the current systems most under threat are in the Mediterranean, </w:t>
      </w:r>
      <w:proofErr w:type="gramStart"/>
      <w:r w:rsidRPr="00696AA0">
        <w:rPr>
          <w:rFonts w:asciiTheme="majorHAnsi" w:hAnsiTheme="majorHAnsi" w:cstheme="majorHAnsi"/>
          <w:color w:val="252524"/>
        </w:rPr>
        <w:t>France</w:t>
      </w:r>
      <w:proofErr w:type="gramEnd"/>
      <w:r w:rsidRPr="00696AA0">
        <w:rPr>
          <w:rFonts w:asciiTheme="majorHAnsi" w:hAnsiTheme="majorHAnsi" w:cstheme="majorHAnsi"/>
          <w:color w:val="252524"/>
        </w:rPr>
        <w:t xml:space="preserv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w:t>
      </w:r>
      <w:r w:rsidRPr="004601BF">
        <w:rPr>
          <w:rStyle w:val="StyleUnderline"/>
          <w:rFonts w:asciiTheme="majorHAnsi" w:hAnsiTheme="majorHAnsi" w:cstheme="majorHAnsi"/>
        </w:rPr>
        <w:t xml:space="preserve">be written as </w:t>
      </w:r>
      <w:r w:rsidRPr="009D3B9E">
        <w:rPr>
          <w:rStyle w:val="StyleUnderline"/>
          <w:rFonts w:asciiTheme="majorHAnsi" w:hAnsiTheme="majorHAnsi" w:cstheme="majorHAnsi"/>
          <w:highlight w:val="cyan"/>
        </w:rPr>
        <w:t xml:space="preserve">an endorsement for </w:t>
      </w:r>
      <w:r w:rsidRPr="004601BF">
        <w:rPr>
          <w:rStyle w:val="StyleUnderline"/>
          <w:rFonts w:asciiTheme="majorHAnsi" w:hAnsiTheme="majorHAnsi" w:cstheme="majorHAnsi"/>
        </w:rPr>
        <w:t xml:space="preserve">all things </w:t>
      </w:r>
      <w:proofErr w:type="spellStart"/>
      <w:r w:rsidRPr="009D3B9E">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 xml:space="preserve">The political and economic order there </w:t>
      </w:r>
      <w:proofErr w:type="gramStart"/>
      <w:r w:rsidRPr="009D3B9E">
        <w:rPr>
          <w:rStyle w:val="Emphasis"/>
          <w:rFonts w:asciiTheme="majorHAnsi" w:hAnsiTheme="majorHAnsi" w:cstheme="majorHAnsi"/>
          <w:highlight w:val="cyan"/>
        </w:rPr>
        <w:t>is in need of</w:t>
      </w:r>
      <w:proofErr w:type="gramEnd"/>
      <w:r w:rsidRPr="009D3B9E">
        <w:rPr>
          <w:rStyle w:val="Emphasis"/>
          <w:rFonts w:asciiTheme="majorHAnsi" w:hAnsiTheme="majorHAnsi" w:cstheme="majorHAnsi"/>
          <w:highlight w:val="cyan"/>
        </w:rPr>
        <w:t xml:space="preserve">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proofErr w:type="gramStart"/>
      <w:r w:rsidRPr="009D3B9E">
        <w:rPr>
          <w:rStyle w:val="Emphasis"/>
          <w:rFonts w:asciiTheme="majorHAnsi" w:hAnsiTheme="majorHAnsi" w:cstheme="majorHAnsi"/>
          <w:highlight w:val="cyan"/>
        </w:rPr>
        <w:t>parties</w:t>
      </w:r>
      <w:proofErr w:type="gramEnd"/>
      <w:r w:rsidRPr="009D3B9E">
        <w:rPr>
          <w:rStyle w:val="Emphasis"/>
          <w:rFonts w:asciiTheme="majorHAnsi" w:hAnsiTheme="majorHAnsi" w:cstheme="majorHAnsi"/>
          <w:highlight w:val="cyan"/>
        </w:rPr>
        <w:t xml:space="preserve">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 xml:space="preserve">If Biden fails to convince voters </w:t>
      </w:r>
      <w:r w:rsidRPr="004601BF">
        <w:rPr>
          <w:rStyle w:val="Emphasis"/>
          <w:rFonts w:asciiTheme="majorHAnsi" w:hAnsiTheme="majorHAnsi" w:cstheme="majorHAnsi"/>
        </w:rPr>
        <w:t>that he can make changes</w:t>
      </w:r>
      <w:r w:rsidRPr="009D3B9E">
        <w:rPr>
          <w:rStyle w:val="Emphasis"/>
          <w:rFonts w:asciiTheme="majorHAnsi" w:hAnsiTheme="majorHAnsi" w:cstheme="majorHAnsi"/>
          <w:highlight w:val="cyan"/>
        </w:rPr>
        <w:t xml:space="preserve">, the conditions for a </w:t>
      </w:r>
      <w:r w:rsidRPr="004601BF">
        <w:rPr>
          <w:rStyle w:val="Emphasis"/>
          <w:rFonts w:asciiTheme="majorHAnsi" w:hAnsiTheme="majorHAnsi" w:cstheme="majorHAnsi"/>
        </w:rPr>
        <w:t xml:space="preserve">Trump (or </w:t>
      </w:r>
      <w:r w:rsidRPr="009D3B9E">
        <w:rPr>
          <w:rStyle w:val="Emphasis"/>
          <w:rFonts w:asciiTheme="majorHAnsi" w:hAnsiTheme="majorHAnsi" w:cstheme="majorHAnsi"/>
          <w:highlight w:val="cyan"/>
        </w:rPr>
        <w:t>Trump-style) comeback and subsequent win are there</w:t>
      </w:r>
      <w:r w:rsidRPr="00696AA0">
        <w:rPr>
          <w:rStyle w:val="Emphasis"/>
          <w:rFonts w:asciiTheme="majorHAnsi" w:hAnsiTheme="majorHAnsi" w:cstheme="majorHAnsi"/>
        </w:rPr>
        <w:t>.</w:t>
      </w:r>
    </w:p>
    <w:p w14:paraId="19B3C10C" w14:textId="77777777" w:rsidR="00652300" w:rsidRPr="006C37B9" w:rsidRDefault="00652300" w:rsidP="00652300">
      <w:pPr>
        <w:rPr>
          <w:rFonts w:asciiTheme="majorHAnsi" w:hAnsiTheme="majorHAnsi" w:cstheme="majorHAnsi"/>
        </w:rPr>
      </w:pPr>
      <w:r w:rsidRPr="00696AA0">
        <w:rPr>
          <w:rFonts w:asciiTheme="majorHAnsi" w:hAnsiTheme="majorHAnsi" w:cstheme="majorHAnsi"/>
        </w:rPr>
        <w:lastRenderedPageBreak/>
        <w:t>It appears Biden and his strategists know that, however. His first 100 days have, </w:t>
      </w:r>
      <w:hyperlink r:id="rId20"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2001B33E" w14:textId="77777777" w:rsidR="00652300" w:rsidRPr="002D6936" w:rsidRDefault="00652300" w:rsidP="00652300">
      <w:pPr>
        <w:pStyle w:val="Heading4"/>
      </w:pPr>
      <w:r>
        <w:t>Inequality causes populism and conflict – It’s the biggest internal link</w:t>
      </w:r>
    </w:p>
    <w:p w14:paraId="7C4608BE" w14:textId="77777777" w:rsidR="00652300" w:rsidRDefault="00652300" w:rsidP="00652300">
      <w:r w:rsidRPr="00273FF3">
        <w:rPr>
          <w:rStyle w:val="Style13ptBold"/>
        </w:rPr>
        <w:t>Flaherty, 21</w:t>
      </w:r>
      <w:r w:rsidRPr="00273FF3">
        <w:t xml:space="preserve"> </w:t>
      </w:r>
      <w:r>
        <w:t>–</w:t>
      </w:r>
      <w:r w:rsidRPr="00273FF3">
        <w:t xml:space="preserve"> PhD candidate in Political Science, University of California, San Diego</w:t>
      </w:r>
    </w:p>
    <w:p w14:paraId="25CA5C35" w14:textId="77777777" w:rsidR="00652300" w:rsidRDefault="00652300" w:rsidP="00652300">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5F402868" w14:textId="77777777" w:rsidR="00652300" w:rsidRPr="00273FF3" w:rsidRDefault="00652300" w:rsidP="00652300"/>
    <w:p w14:paraId="3B5AFEBD" w14:textId="77777777" w:rsidR="00652300" w:rsidRDefault="00652300" w:rsidP="00652300">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044D9E">
        <w:rPr>
          <w:rStyle w:val="StyleUnderline"/>
        </w:rPr>
        <w:t>antiglobalization</w:t>
      </w:r>
      <w:proofErr w:type="spellEnd"/>
      <w:r w:rsidRPr="00044D9E">
        <w:rPr>
          <w:rStyle w:val="StyleUnderline"/>
        </w:rPr>
        <w:t xml:space="preserve"> parties, especially those on the Right.</w:t>
      </w:r>
    </w:p>
    <w:p w14:paraId="2CEB7426" w14:textId="77777777" w:rsidR="00652300" w:rsidRPr="00273FF3" w:rsidRDefault="00652300" w:rsidP="00652300">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5FD3A753" w14:textId="77777777" w:rsidR="00652300" w:rsidRPr="00273FF3" w:rsidRDefault="00652300" w:rsidP="00652300">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55C70CF8" w14:textId="77777777" w:rsidR="00652300" w:rsidRPr="00273FF3" w:rsidRDefault="00652300" w:rsidP="00652300">
      <w:pPr>
        <w:rPr>
          <w:sz w:val="8"/>
        </w:rPr>
      </w:pPr>
      <w:r w:rsidRPr="00273FF3">
        <w:rPr>
          <w:sz w:val="8"/>
        </w:rPr>
        <w:t>1. Not all who are well endowed in human capital, but chiefly a very thin upper layer—the top 1 percent, or even 0.1 percent—have harvested most of the gains from globalization.</w:t>
      </w:r>
    </w:p>
    <w:p w14:paraId="50495C8F" w14:textId="77777777" w:rsidR="00652300" w:rsidRPr="00273FF3" w:rsidRDefault="00652300" w:rsidP="00652300">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2970CB51" w14:textId="77777777" w:rsidR="00652300" w:rsidRPr="00273FF3" w:rsidRDefault="00652300" w:rsidP="00652300">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6734B572" w14:textId="77777777" w:rsidR="00652300" w:rsidRPr="00273FF3" w:rsidRDefault="00652300" w:rsidP="00652300">
      <w:pPr>
        <w:rPr>
          <w:sz w:val="8"/>
        </w:rPr>
      </w:pPr>
      <w:r w:rsidRPr="00273FF3">
        <w:rPr>
          <w:sz w:val="8"/>
        </w:rPr>
        <w:t>benefit chiefly parties of the radical Right; and</w:t>
      </w:r>
    </w:p>
    <w:p w14:paraId="6C21BA24" w14:textId="77777777" w:rsidR="00652300" w:rsidRPr="00273FF3" w:rsidRDefault="00652300" w:rsidP="00652300">
      <w:pPr>
        <w:rPr>
          <w:sz w:val="8"/>
        </w:rPr>
      </w:pPr>
      <w:r w:rsidRPr="00273FF3">
        <w:rPr>
          <w:sz w:val="8"/>
        </w:rPr>
        <w:t>have in important cases attracted non-negligible support among university-educated segments of the electorate, albeit far less than among the less skilled.5</w:t>
      </w:r>
    </w:p>
    <w:p w14:paraId="64EEEE36" w14:textId="77777777" w:rsidR="00652300" w:rsidRPr="00273FF3" w:rsidRDefault="00652300" w:rsidP="00652300">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3D3586A0" w14:textId="77777777" w:rsidR="00652300" w:rsidRDefault="00652300" w:rsidP="00652300">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497A8F60" w14:textId="77777777" w:rsidR="00652300" w:rsidRPr="00273FF3" w:rsidRDefault="00652300" w:rsidP="00652300">
      <w:pPr>
        <w:rPr>
          <w:sz w:val="8"/>
        </w:rPr>
      </w:pPr>
      <w:r w:rsidRPr="00273FF3">
        <w:rPr>
          <w:sz w:val="8"/>
        </w:rPr>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7DDB3B40" w14:textId="77777777" w:rsidR="00652300" w:rsidRPr="00273FF3" w:rsidRDefault="00652300" w:rsidP="00652300">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5E7CFD3C" w14:textId="77777777" w:rsidR="00652300" w:rsidRPr="00273FF3" w:rsidRDefault="00652300" w:rsidP="00652300">
      <w:pPr>
        <w:rPr>
          <w:sz w:val="2"/>
          <w:szCs w:val="2"/>
        </w:rPr>
      </w:pPr>
      <w:r w:rsidRPr="00273FF3">
        <w:rPr>
          <w:sz w:val="2"/>
          <w:szCs w:val="2"/>
        </w:rPr>
        <w:t xml:space="preserve">First, however, we </w:t>
      </w:r>
      <w:proofErr w:type="gramStart"/>
      <w:r w:rsidRPr="00273FF3">
        <w:rPr>
          <w:sz w:val="2"/>
          <w:szCs w:val="2"/>
        </w:rPr>
        <w:t>survey briefly</w:t>
      </w:r>
      <w:proofErr w:type="gramEnd"/>
      <w:r w:rsidRPr="00273FF3">
        <w:rPr>
          <w:sz w:val="2"/>
          <w:szCs w:val="2"/>
        </w:rPr>
        <w:t xml:space="preserve">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7C0BD1B7" w14:textId="77777777" w:rsidR="00652300" w:rsidRPr="00273FF3" w:rsidRDefault="00652300" w:rsidP="00652300">
      <w:pPr>
        <w:rPr>
          <w:sz w:val="2"/>
          <w:szCs w:val="2"/>
        </w:rPr>
      </w:pPr>
      <w:r w:rsidRPr="00273FF3">
        <w:rPr>
          <w:sz w:val="2"/>
          <w:szCs w:val="2"/>
        </w:rPr>
        <w:t>Convergence Across Countries, Divergence Within Them</w:t>
      </w:r>
    </w:p>
    <w:p w14:paraId="6C796166" w14:textId="77777777" w:rsidR="00652300" w:rsidRPr="00273FF3" w:rsidRDefault="00652300" w:rsidP="00652300">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079A7314" w14:textId="77777777" w:rsidR="00652300" w:rsidRPr="00273FF3" w:rsidRDefault="00652300" w:rsidP="00652300">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4B3D84D5" w14:textId="77777777" w:rsidR="00652300" w:rsidRPr="00273FF3" w:rsidRDefault="00652300" w:rsidP="00652300">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121DAC8F" w14:textId="77777777" w:rsidR="00652300" w:rsidRPr="00273FF3" w:rsidRDefault="00652300" w:rsidP="00652300">
      <w:pPr>
        <w:rPr>
          <w:sz w:val="2"/>
          <w:szCs w:val="2"/>
        </w:rPr>
      </w:pPr>
      <w:r w:rsidRPr="00273FF3">
        <w:rPr>
          <w:sz w:val="2"/>
          <w:szCs w:val="2"/>
        </w:rPr>
        <w:lastRenderedPageBreak/>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1771A0E0" w14:textId="77777777" w:rsidR="00652300" w:rsidRPr="00273FF3" w:rsidRDefault="00652300" w:rsidP="00652300">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7D356A51" w14:textId="77777777" w:rsidR="00652300" w:rsidRPr="00273FF3" w:rsidRDefault="00652300" w:rsidP="00652300">
      <w:pPr>
        <w:rPr>
          <w:sz w:val="2"/>
          <w:szCs w:val="2"/>
        </w:rPr>
      </w:pPr>
      <w:r w:rsidRPr="00273FF3">
        <w:rPr>
          <w:sz w:val="2"/>
          <w:szCs w:val="2"/>
        </w:rPr>
        <w:t>Rising Skills Premia</w:t>
      </w:r>
    </w:p>
    <w:p w14:paraId="053CA76E" w14:textId="77777777" w:rsidR="00652300" w:rsidRPr="00273FF3" w:rsidRDefault="00652300" w:rsidP="00652300">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02EFE023" w14:textId="77777777" w:rsidR="00652300" w:rsidRPr="00273FF3" w:rsidRDefault="00652300" w:rsidP="00652300">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47764288" w14:textId="77777777" w:rsidR="00652300" w:rsidRPr="00273FF3" w:rsidRDefault="00652300" w:rsidP="00652300">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EE32E82" w14:textId="77777777" w:rsidR="00652300" w:rsidRPr="00273FF3" w:rsidRDefault="00652300" w:rsidP="00652300">
      <w:pPr>
        <w:rPr>
          <w:sz w:val="2"/>
          <w:szCs w:val="2"/>
        </w:rPr>
      </w:pPr>
      <w:r w:rsidRPr="00273FF3">
        <w:rPr>
          <w:sz w:val="2"/>
          <w:szCs w:val="2"/>
        </w:rPr>
        <w:t>The Riddle of the 1 Percent</w:t>
      </w:r>
    </w:p>
    <w:p w14:paraId="0C7BE634" w14:textId="77777777" w:rsidR="00652300" w:rsidRPr="00273FF3" w:rsidRDefault="00652300" w:rsidP="00652300">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083B1C7B" w14:textId="77777777" w:rsidR="00652300" w:rsidRPr="00273FF3" w:rsidRDefault="00652300" w:rsidP="00652300">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EC04803" w14:textId="77777777" w:rsidR="00652300" w:rsidRPr="00273FF3" w:rsidRDefault="00652300" w:rsidP="00652300">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1197972D" w14:textId="77777777" w:rsidR="00652300" w:rsidRPr="00273FF3" w:rsidRDefault="00652300" w:rsidP="00652300">
      <w:pPr>
        <w:rPr>
          <w:sz w:val="2"/>
          <w:szCs w:val="2"/>
        </w:rPr>
      </w:pPr>
      <w:r w:rsidRPr="00273FF3">
        <w:rPr>
          <w:sz w:val="2"/>
          <w:szCs w:val="2"/>
        </w:rPr>
        <w:t>Heterogeneous Workers, Firms, and Regions: Three Ways Globalization Affects Top-Heavy Inequality</w:t>
      </w:r>
    </w:p>
    <w:p w14:paraId="7F8F4507" w14:textId="77777777" w:rsidR="00652300" w:rsidRPr="00273FF3" w:rsidRDefault="00652300" w:rsidP="00652300">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365819C6" w14:textId="77777777" w:rsidR="00652300" w:rsidRPr="00273FF3" w:rsidRDefault="00652300" w:rsidP="00652300">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CE1A10F" w14:textId="77777777" w:rsidR="00652300" w:rsidRPr="00273FF3" w:rsidRDefault="00652300" w:rsidP="00652300">
      <w:pPr>
        <w:rPr>
          <w:sz w:val="2"/>
          <w:szCs w:val="2"/>
        </w:rPr>
      </w:pPr>
      <w:r w:rsidRPr="00273FF3">
        <w:rPr>
          <w:sz w:val="2"/>
          <w:szCs w:val="2"/>
        </w:rPr>
        <w:t>Neo-H-O-S-S</w:t>
      </w:r>
    </w:p>
    <w:p w14:paraId="26ECBE60" w14:textId="77777777" w:rsidR="00652300" w:rsidRPr="00273FF3" w:rsidRDefault="00652300" w:rsidP="00652300">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63504183" w14:textId="77777777" w:rsidR="00652300" w:rsidRPr="00273FF3" w:rsidRDefault="00652300" w:rsidP="00652300">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18EE3A39" w14:textId="77777777" w:rsidR="00652300" w:rsidRPr="00273FF3" w:rsidRDefault="00652300" w:rsidP="00652300">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063C6B50" w14:textId="77777777" w:rsidR="00652300" w:rsidRPr="00273FF3" w:rsidRDefault="00652300" w:rsidP="00652300">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56ED7DEE" w14:textId="77777777" w:rsidR="00652300" w:rsidRPr="00273FF3" w:rsidRDefault="00652300" w:rsidP="00652300">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7004F132" w14:textId="77777777" w:rsidR="00652300" w:rsidRPr="00273FF3" w:rsidRDefault="00652300" w:rsidP="00652300">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8A5EDEC"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60A539CB"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3DA71064" w14:textId="77777777" w:rsidR="00652300" w:rsidRPr="00273FF3" w:rsidRDefault="00652300" w:rsidP="00652300">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4D2C9888" w14:textId="77777777" w:rsidR="00652300" w:rsidRPr="00273FF3" w:rsidRDefault="00652300" w:rsidP="00652300">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42E468D5" w14:textId="77777777" w:rsidR="00652300" w:rsidRPr="00273FF3" w:rsidRDefault="00652300" w:rsidP="00652300">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4F967B89" w14:textId="77777777" w:rsidR="00652300" w:rsidRPr="00273FF3" w:rsidRDefault="00652300" w:rsidP="00652300">
      <w:pPr>
        <w:rPr>
          <w:sz w:val="2"/>
          <w:szCs w:val="2"/>
        </w:rPr>
      </w:pPr>
      <w:r w:rsidRPr="00273FF3">
        <w:rPr>
          <w:sz w:val="2"/>
          <w:szCs w:val="2"/>
        </w:rPr>
        <w:t>Economic Geography</w:t>
      </w:r>
    </w:p>
    <w:p w14:paraId="5B0E0D89" w14:textId="77777777" w:rsidR="00652300" w:rsidRPr="00273FF3" w:rsidRDefault="00652300" w:rsidP="00652300">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452A27A5" w14:textId="77777777" w:rsidR="00652300" w:rsidRPr="00273FF3" w:rsidRDefault="00652300" w:rsidP="00652300">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7D3FCDD6" w14:textId="77777777" w:rsidR="00652300" w:rsidRPr="00273FF3" w:rsidRDefault="00652300" w:rsidP="00652300">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13C89656" w14:textId="77777777" w:rsidR="00652300" w:rsidRPr="00273FF3" w:rsidRDefault="00652300" w:rsidP="00652300">
      <w:pPr>
        <w:rPr>
          <w:sz w:val="2"/>
          <w:szCs w:val="2"/>
        </w:rPr>
      </w:pPr>
      <w:r w:rsidRPr="00273FF3">
        <w:rPr>
          <w:sz w:val="2"/>
          <w:szCs w:val="2"/>
        </w:rPr>
        <w:t>Notable Similarities and Differences</w:t>
      </w:r>
    </w:p>
    <w:p w14:paraId="113C2402" w14:textId="77777777" w:rsidR="00652300" w:rsidRPr="00273FF3" w:rsidRDefault="00652300" w:rsidP="00652300">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4B3E0E22" w14:textId="77777777" w:rsidR="00652300" w:rsidRPr="00273FF3" w:rsidRDefault="00652300" w:rsidP="00652300">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26B10B0A" w14:textId="77777777" w:rsidR="00652300" w:rsidRPr="00273FF3" w:rsidRDefault="00652300" w:rsidP="00652300">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71014C8E" w14:textId="77777777" w:rsidR="00652300" w:rsidRPr="00273FF3" w:rsidRDefault="00652300" w:rsidP="00652300">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59E2E031" w14:textId="77777777" w:rsidR="00652300" w:rsidRPr="00273FF3" w:rsidRDefault="00652300" w:rsidP="00652300">
      <w:pPr>
        <w:rPr>
          <w:sz w:val="8"/>
        </w:rPr>
      </w:pPr>
      <w:r w:rsidRPr="00273FF3">
        <w:rPr>
          <w:sz w:val="8"/>
        </w:rPr>
        <w:t>Hypothesis</w:t>
      </w:r>
    </w:p>
    <w:p w14:paraId="6FBF9456" w14:textId="77777777" w:rsidR="00652300" w:rsidRPr="00273FF3" w:rsidRDefault="00652300" w:rsidP="00652300">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23AA8D99" w14:textId="77777777" w:rsidR="00652300" w:rsidRPr="00273FF3" w:rsidRDefault="00652300" w:rsidP="00652300">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6106DEDA" w14:textId="77777777" w:rsidR="00652300" w:rsidRPr="00273FF3" w:rsidRDefault="00652300" w:rsidP="00652300">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5FA03AD8" w14:textId="77777777" w:rsidR="00652300" w:rsidRPr="00273FF3" w:rsidRDefault="00652300" w:rsidP="00652300">
      <w:pPr>
        <w:rPr>
          <w:sz w:val="8"/>
        </w:rPr>
      </w:pPr>
      <w:r w:rsidRPr="00273FF3">
        <w:rPr>
          <w:sz w:val="8"/>
        </w:rPr>
        <w:t xml:space="preserve">Inequality and </w:t>
      </w:r>
      <w:proofErr w:type="spellStart"/>
      <w:r w:rsidRPr="00273FF3">
        <w:rPr>
          <w:sz w:val="8"/>
        </w:rPr>
        <w:t>Antiglobalization</w:t>
      </w:r>
      <w:proofErr w:type="spellEnd"/>
      <w:r w:rsidRPr="00273FF3">
        <w:rPr>
          <w:sz w:val="8"/>
        </w:rPr>
        <w:t>: Evidence from European Elections</w:t>
      </w:r>
    </w:p>
    <w:p w14:paraId="20FE4EA8" w14:textId="77777777" w:rsidR="00652300" w:rsidRPr="00273FF3" w:rsidRDefault="00652300" w:rsidP="00652300">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571C42DE" w14:textId="77777777" w:rsidR="00652300" w:rsidRPr="00273FF3" w:rsidRDefault="00652300" w:rsidP="00652300">
      <w:pPr>
        <w:rPr>
          <w:sz w:val="8"/>
        </w:rPr>
      </w:pPr>
      <w:r w:rsidRPr="00273FF3">
        <w:rPr>
          <w:sz w:val="8"/>
        </w:rPr>
        <w:t>Immigration and Inequality</w:t>
      </w:r>
    </w:p>
    <w:p w14:paraId="723E358F" w14:textId="77777777" w:rsidR="00652300" w:rsidRPr="00273FF3" w:rsidRDefault="00652300" w:rsidP="00652300">
      <w:pPr>
        <w:rPr>
          <w:sz w:val="8"/>
        </w:rPr>
      </w:pPr>
      <w:r w:rsidRPr="00273FF3">
        <w:rPr>
          <w:sz w:val="8"/>
        </w:rPr>
        <w:t xml:space="preserve">The study by </w:t>
      </w:r>
      <w:proofErr w:type="spellStart"/>
      <w:r w:rsidRPr="00273FF3">
        <w:rPr>
          <w:sz w:val="8"/>
        </w:rPr>
        <w:t>Georgiadou</w:t>
      </w:r>
      <w:proofErr w:type="spellEnd"/>
      <w:r w:rsidRPr="00273FF3">
        <w:rPr>
          <w:sz w:val="8"/>
        </w:rPr>
        <w:t xml:space="preserve">, </w:t>
      </w:r>
      <w:proofErr w:type="spellStart"/>
      <w:r w:rsidRPr="00273FF3">
        <w:rPr>
          <w:sz w:val="8"/>
        </w:rPr>
        <w:t>Rori</w:t>
      </w:r>
      <w:proofErr w:type="spellEnd"/>
      <w:r w:rsidRPr="00273FF3">
        <w:rPr>
          <w:sz w:val="8"/>
        </w:rPr>
        <w:t xml:space="preserve">, and </w:t>
      </w:r>
      <w:proofErr w:type="spellStart"/>
      <w:r w:rsidRPr="00273FF3">
        <w:rPr>
          <w:sz w:val="8"/>
        </w:rPr>
        <w:t>Roumanias</w:t>
      </w:r>
      <w:proofErr w:type="spellEnd"/>
      <w:r w:rsidRPr="00273FF3">
        <w:rPr>
          <w:sz w:val="8"/>
        </w:rPr>
        <w:t xml:space="preserve">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79992E7" w14:textId="77777777" w:rsidR="00652300" w:rsidRPr="00273FF3" w:rsidRDefault="00652300" w:rsidP="00652300">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39A58DBF" w14:textId="77777777" w:rsidR="00652300" w:rsidRPr="00273FF3" w:rsidRDefault="00652300" w:rsidP="00652300">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1F3BAC75" w14:textId="77777777" w:rsidR="00652300" w:rsidRPr="00273FF3" w:rsidRDefault="00652300" w:rsidP="00652300">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4F53D6B3" w14:textId="77777777" w:rsidR="00652300" w:rsidRPr="00273FF3" w:rsidRDefault="00652300" w:rsidP="00652300">
      <w:pPr>
        <w:rPr>
          <w:sz w:val="8"/>
        </w:rPr>
      </w:pPr>
      <w:r w:rsidRPr="00273FF3">
        <w:rPr>
          <w:sz w:val="8"/>
        </w:rPr>
        <w:t>Imports and Inequality</w:t>
      </w:r>
    </w:p>
    <w:p w14:paraId="5E6074D5" w14:textId="77777777" w:rsidR="00652300" w:rsidRPr="00273FF3" w:rsidRDefault="00652300" w:rsidP="00652300">
      <w:pPr>
        <w:rPr>
          <w:sz w:val="8"/>
        </w:rPr>
      </w:pPr>
      <w:r w:rsidRPr="00273FF3">
        <w:rPr>
          <w:sz w:val="8"/>
        </w:rPr>
        <w:t xml:space="preserve">That inequality mediates shocks from immigration raises the obvious parallel question: does it similarly mediate import-related shocks? To this end, we repeat the earlier analysis, this time employing the data set from </w:t>
      </w:r>
      <w:proofErr w:type="spellStart"/>
      <w:r w:rsidRPr="00273FF3">
        <w:rPr>
          <w:sz w:val="8"/>
        </w:rPr>
        <w:t>Colantone</w:t>
      </w:r>
      <w:proofErr w:type="spellEnd"/>
      <w:r w:rsidRPr="00273FF3">
        <w:rPr>
          <w:sz w:val="8"/>
        </w:rPr>
        <w:t xml:space="preserve"> and </w:t>
      </w:r>
      <w:proofErr w:type="spellStart"/>
      <w:r w:rsidRPr="00273FF3">
        <w:rPr>
          <w:sz w:val="8"/>
        </w:rPr>
        <w:t>Stanig</w:t>
      </w:r>
      <w:proofErr w:type="spellEnd"/>
      <w:r w:rsidRPr="00273FF3">
        <w:rPr>
          <w:sz w:val="8"/>
        </w:rPr>
        <w:t xml:space="preserve">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356EE71F" w14:textId="77777777" w:rsidR="00652300" w:rsidRPr="00273FF3" w:rsidRDefault="00652300" w:rsidP="00652300">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7AA55EA2" w14:textId="77777777" w:rsidR="00652300" w:rsidRPr="00273FF3" w:rsidRDefault="00652300" w:rsidP="00652300">
      <w:pPr>
        <w:rPr>
          <w:sz w:val="8"/>
        </w:rPr>
      </w:pPr>
      <w:r w:rsidRPr="00273FF3">
        <w:rPr>
          <w:sz w:val="8"/>
        </w:rPr>
        <w:t xml:space="preserve">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w:t>
      </w:r>
      <w:r w:rsidRPr="00273FF3">
        <w:rPr>
          <w:sz w:val="8"/>
        </w:rPr>
        <w:lastRenderedPageBreak/>
        <w:t>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352C6CE8" w14:textId="77777777" w:rsidR="00652300" w:rsidRDefault="00652300" w:rsidP="00652300">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045AC418" w14:textId="77777777" w:rsidR="00652300" w:rsidRPr="00273FF3" w:rsidRDefault="00652300" w:rsidP="00652300">
      <w:pPr>
        <w:rPr>
          <w:sz w:val="8"/>
        </w:rPr>
      </w:pPr>
      <w:r w:rsidRPr="00273FF3">
        <w:rPr>
          <w:sz w:val="8"/>
        </w:rPr>
        <w:t>Possible Remedies and Sources of Resilience</w:t>
      </w:r>
    </w:p>
    <w:p w14:paraId="29218EF5" w14:textId="77777777" w:rsidR="00652300" w:rsidRPr="00273FF3" w:rsidRDefault="00652300" w:rsidP="00652300">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0776165D" w14:textId="77777777" w:rsidR="00652300" w:rsidRPr="009F7B14" w:rsidRDefault="00652300" w:rsidP="00652300">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58449A97" w14:textId="77777777" w:rsidR="00652300" w:rsidRPr="00A41E33" w:rsidRDefault="00652300" w:rsidP="00652300">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5AEB8485" w14:textId="77777777" w:rsidR="00652300" w:rsidRDefault="00652300" w:rsidP="00652300">
      <w:r>
        <w:t xml:space="preserve">[Frederick, “Diversionary Nationalism: Economic Inequality and the Formation of National Pride,” The Journal of Politics, Vol. 73, No. 3 (Aug. 3, 2011), pp. 821-830, </w:t>
      </w:r>
      <w:hyperlink r:id="rId21" w:anchor="metadata_info_tab_contents" w:history="1">
        <w:r w:rsidRPr="006A0DC0">
          <w:rPr>
            <w:rStyle w:val="Hyperlink"/>
          </w:rPr>
          <w:t>https://www.jstor.org/stable/10.1017/s002238161100048x?seq=1#metadata_info_tab_contents</w:t>
        </w:r>
      </w:hyperlink>
      <w:r>
        <w:t>, accessed 6-27-21]</w:t>
      </w:r>
    </w:p>
    <w:p w14:paraId="1847D137" w14:textId="77777777" w:rsidR="00652300" w:rsidRPr="00A41E33" w:rsidRDefault="00652300" w:rsidP="00652300"/>
    <w:p w14:paraId="1631D7DE" w14:textId="77777777" w:rsidR="00652300" w:rsidRPr="00821699" w:rsidRDefault="00652300" w:rsidP="00652300">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11330B8F" w14:textId="77777777" w:rsidR="00652300" w:rsidRPr="00821699" w:rsidRDefault="00652300" w:rsidP="00652300">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6E4F315B" w14:textId="77777777" w:rsidR="00652300" w:rsidRPr="00821699" w:rsidRDefault="00652300" w:rsidP="00652300">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 xml:space="preserve">members of majority groups who express high levels of national pride can be nudged into intolerant and </w:t>
      </w:r>
      <w:r w:rsidRPr="002E072E">
        <w:rPr>
          <w:rStyle w:val="StyleUnderline"/>
        </w:rPr>
        <w:lastRenderedPageBreak/>
        <w:t>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6F256A0A" w14:textId="77777777" w:rsidR="00652300" w:rsidRPr="00A41E33" w:rsidRDefault="00652300" w:rsidP="00652300">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0961F6C0" w14:textId="77777777" w:rsidR="00652300" w:rsidRDefault="00652300" w:rsidP="00652300">
      <w:pPr>
        <w:rPr>
          <w:sz w:val="16"/>
        </w:rPr>
      </w:pPr>
      <w:r w:rsidRPr="00821699">
        <w:rPr>
          <w:sz w:val="16"/>
        </w:rPr>
        <w:t xml:space="preserve">The results of this work also contribute to our still limited knowledge of the relationship between economic inequality and democratic politics. </w:t>
      </w:r>
      <w:proofErr w:type="gramStart"/>
      <w:r w:rsidRPr="00821699">
        <w:rPr>
          <w:sz w:val="16"/>
        </w:rPr>
        <w:t>In particular, it</w:t>
      </w:r>
      <w:proofErr w:type="gramEnd"/>
      <w:r w:rsidRPr="00821699">
        <w:rPr>
          <w:sz w:val="16"/>
        </w:rPr>
        <w:t xml:space="preserve"> helps explain the fact that, contrary to median-voter models of redistribution (e.g., Meltzer and Richard 1981), democracies with higher levels of inequality do not consistently respond with more redistribution (e.g., </w:t>
      </w:r>
      <w:proofErr w:type="spellStart"/>
      <w:r w:rsidRPr="00821699">
        <w:rPr>
          <w:sz w:val="16"/>
        </w:rPr>
        <w:t>Benabou</w:t>
      </w:r>
      <w:proofErr w:type="spellEnd"/>
      <w:r w:rsidRPr="00821699">
        <w:rPr>
          <w:sz w:val="16"/>
        </w:rPr>
        <w:t xml:space="preserve">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0E43D3A2" w14:textId="77777777" w:rsidR="00652300" w:rsidRPr="00430E3D" w:rsidRDefault="00652300" w:rsidP="00652300">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5B1AA3F3" w14:textId="77777777" w:rsidR="00652300" w:rsidRPr="00430E3D" w:rsidRDefault="00652300" w:rsidP="00652300">
      <w:r w:rsidRPr="00430E3D">
        <w:rPr>
          <w:b/>
          <w:bCs/>
        </w:rPr>
        <w:t>Cribb, 17</w:t>
      </w:r>
      <w:r w:rsidRPr="00430E3D">
        <w:t xml:space="preserve"> -- Australian National University </w:t>
      </w:r>
      <w:r>
        <w:t>Emeritus Faculty</w:t>
      </w:r>
    </w:p>
    <w:p w14:paraId="281080AA" w14:textId="77777777" w:rsidR="00652300" w:rsidRPr="00430E3D" w:rsidRDefault="00652300" w:rsidP="00652300">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1C24B601" w14:textId="77777777" w:rsidR="00652300" w:rsidRPr="00430E3D" w:rsidRDefault="00652300" w:rsidP="00652300"/>
    <w:p w14:paraId="4766F956" w14:textId="77777777" w:rsidR="00652300" w:rsidRDefault="00652300" w:rsidP="00652300">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w:t>
      </w:r>
      <w:proofErr w:type="spellStart"/>
      <w:r w:rsidRPr="00430E3D">
        <w:rPr>
          <w:sz w:val="14"/>
        </w:rPr>
        <w:t>Mian</w:t>
      </w:r>
      <w:proofErr w:type="spellEnd"/>
      <w:r w:rsidRPr="00430E3D">
        <w:rPr>
          <w:sz w:val="14"/>
        </w:rPr>
        <w:t xml:space="preserve"> and colleagues in a study of the political outcomes of the 2008–2009 Global Economic Recession (</w:t>
      </w:r>
      <w:proofErr w:type="spellStart"/>
      <w:r w:rsidRPr="00430E3D">
        <w:rPr>
          <w:sz w:val="14"/>
        </w:rPr>
        <w:t>Mian</w:t>
      </w:r>
      <w:proofErr w:type="spellEnd"/>
      <w:r w:rsidRPr="00430E3D">
        <w:rPr>
          <w:sz w:val="14"/>
        </w:rPr>
        <w:t xml:space="preserve">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proofErr w:type="gramStart"/>
      <w:r w:rsidRPr="00430E3D">
        <w:rPr>
          <w:highlight w:val="yellow"/>
          <w:u w:val="single"/>
        </w:rPr>
        <w:t>clean-up</w:t>
      </w:r>
      <w:proofErr w:type="gramEnd"/>
      <w:r w:rsidRPr="00430E3D">
        <w:rPr>
          <w:highlight w:val="yellow"/>
          <w:u w:val="single"/>
        </w:rPr>
        <w:t xml:space="preserve">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w:t>
      </w:r>
      <w:proofErr w:type="gramStart"/>
      <w:r w:rsidRPr="00430E3D">
        <w:rPr>
          <w:sz w:val="14"/>
        </w:rPr>
        <w:t>religious</w:t>
      </w:r>
      <w:proofErr w:type="gramEnd"/>
      <w:r w:rsidRPr="00430E3D">
        <w:rPr>
          <w:sz w:val="14"/>
        </w:rPr>
        <w:t xml:space="preserve">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54784231" w14:textId="77777777" w:rsidR="00652300" w:rsidRDefault="00652300" w:rsidP="00652300">
      <w:pPr>
        <w:pStyle w:val="Heading3"/>
      </w:pPr>
      <w:r>
        <w:lastRenderedPageBreak/>
        <w:t>Solvency</w:t>
      </w:r>
    </w:p>
    <w:p w14:paraId="2490257F" w14:textId="77777777" w:rsidR="00652300" w:rsidRPr="00696AA0" w:rsidRDefault="00652300" w:rsidP="00652300">
      <w:pPr>
        <w:pStyle w:val="Heading4"/>
      </w:pPr>
      <w:r>
        <w:t xml:space="preserve">Right to strike solves </w:t>
      </w:r>
    </w:p>
    <w:p w14:paraId="48FB4EDB" w14:textId="77777777" w:rsidR="00652300" w:rsidRDefault="00652300" w:rsidP="00652300">
      <w:pPr>
        <w:pStyle w:val="Heading4"/>
      </w:pPr>
      <w:r>
        <w:t>1] Reduces inequality and resulting political alienation</w:t>
      </w:r>
    </w:p>
    <w:p w14:paraId="6C0CF99A" w14:textId="77777777" w:rsidR="00652300" w:rsidRPr="005915E7" w:rsidRDefault="00652300" w:rsidP="00652300">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48D0852D" w14:textId="77777777" w:rsidR="00652300" w:rsidRPr="005915E7" w:rsidRDefault="00652300" w:rsidP="00652300">
      <w:r w:rsidRPr="005915E7">
        <w:t>How does the right to organize affect economic and social inequality?</w:t>
      </w:r>
      <w:r>
        <w:t xml:space="preserve"> (Loyola IB)</w:t>
      </w:r>
    </w:p>
    <w:p w14:paraId="0291EF7C" w14:textId="77777777" w:rsidR="00652300" w:rsidRPr="005915E7" w:rsidRDefault="00652300" w:rsidP="00652300">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22"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339D1D3F" w14:textId="77777777" w:rsidR="00652300" w:rsidRPr="005915E7" w:rsidRDefault="00652300" w:rsidP="00652300">
      <w:r w:rsidRPr="005915E7">
        <w:t>Many policymakers and commentators have long promoted hard work and </w:t>
      </w:r>
      <w:hyperlink r:id="rId23"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4"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5"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6"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2D77D261" w14:textId="77777777" w:rsidR="00652300" w:rsidRDefault="00652300" w:rsidP="00652300">
      <w:pPr>
        <w:rPr>
          <w:rStyle w:val="Emphasis"/>
        </w:rPr>
      </w:pPr>
      <w:r w:rsidRPr="00AB483B">
        <w:rPr>
          <w:rStyle w:val="StyleUnderline"/>
        </w:rPr>
        <w:t>Protecting the right to organize may also limit the </w:t>
      </w:r>
      <w:hyperlink r:id="rId27"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9D3B9E">
        <w:rPr>
          <w:rStyle w:val="StyleUnderline"/>
          <w:highlight w:val="cyan"/>
        </w:rPr>
        <w:t>policymakers</w:t>
      </w:r>
      <w:proofErr w:type="gramEnd"/>
      <w:r w:rsidRPr="009D3B9E">
        <w:rPr>
          <w:rStyle w:val="StyleUnderline"/>
          <w:highlight w:val="cyan"/>
        </w:rPr>
        <w:t xml:space="preserve">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8"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29" w:tgtFrame="_blank" w:history="1">
        <w:r w:rsidRPr="009D3B9E">
          <w:rPr>
            <w:rStyle w:val="Emphasis"/>
            <w:rFonts w:eastAsiaTheme="majorEastAsia"/>
            <w:highlight w:val="cyan"/>
          </w:rPr>
          <w:t>appears</w:t>
        </w:r>
      </w:hyperlink>
      <w:r w:rsidRPr="009D3B9E">
        <w:rPr>
          <w:rStyle w:val="Emphasis"/>
          <w:highlight w:val="cyan"/>
        </w:rPr>
        <w:t> to </w:t>
      </w:r>
      <w:hyperlink r:id="rId30"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68CEB192" w14:textId="77777777" w:rsidR="00652300" w:rsidRPr="0054373B" w:rsidRDefault="00652300" w:rsidP="00652300">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5C7F222D" w14:textId="77777777" w:rsidR="00652300" w:rsidRPr="0054373B" w:rsidRDefault="00652300" w:rsidP="00652300">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144F0705" w14:textId="77777777" w:rsidR="00652300" w:rsidRPr="0054373B" w:rsidRDefault="00652300" w:rsidP="00652300">
      <w:pPr>
        <w:rPr>
          <w:rStyle w:val="StyleUnderline"/>
        </w:rPr>
      </w:pPr>
      <w:r w:rsidRPr="009D3B9E">
        <w:rPr>
          <w:rStyle w:val="StyleUnderline"/>
          <w:highlight w:val="cyan"/>
        </w:rPr>
        <w:t>Trump</w:t>
      </w:r>
      <w:r w:rsidRPr="0054373B">
        <w:rPr>
          <w:sz w:val="16"/>
        </w:rPr>
        <w:t xml:space="preserve"> in the White House, </w:t>
      </w:r>
      <w:proofErr w:type="spellStart"/>
      <w:r w:rsidRPr="009D3B9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9D3B9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9D3B9E">
        <w:rPr>
          <w:rStyle w:val="StyleUnderline"/>
          <w:highlight w:val="cyan"/>
        </w:rPr>
        <w:t>challenges to</w:t>
      </w:r>
      <w:r w:rsidRPr="0054373B">
        <w:rPr>
          <w:rStyle w:val="StyleUnderline"/>
        </w:rPr>
        <w:t xml:space="preserve"> our </w:t>
      </w:r>
      <w:r w:rsidRPr="009D3B9E">
        <w:rPr>
          <w:rStyle w:val="StyleUnderline"/>
          <w:highlight w:val="cyan"/>
        </w:rPr>
        <w:t>democracies is</w:t>
      </w:r>
      <w:r w:rsidRPr="0054373B">
        <w:rPr>
          <w:rStyle w:val="StyleUnderline"/>
        </w:rPr>
        <w:t xml:space="preserve"> becoming </w:t>
      </w:r>
      <w:r w:rsidRPr="009D3B9E">
        <w:rPr>
          <w:rStyle w:val="Emphasis"/>
          <w:highlight w:val="cyan"/>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36CD0928" w14:textId="77777777" w:rsidR="00652300" w:rsidRPr="0054373B" w:rsidRDefault="00652300" w:rsidP="00652300">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w:t>
      </w:r>
      <w:r w:rsidRPr="0054373B">
        <w:rPr>
          <w:sz w:val="16"/>
        </w:rPr>
        <w:lastRenderedPageBreak/>
        <w:t xml:space="preserve">their core. </w:t>
      </w:r>
      <w:r w:rsidRPr="0054373B">
        <w:rPr>
          <w:rStyle w:val="StyleUnderline"/>
        </w:rPr>
        <w:t xml:space="preserve">Yet, </w:t>
      </w:r>
      <w:r w:rsidRPr="009D3B9E">
        <w:rPr>
          <w:rStyle w:val="StyleUnderline"/>
          <w:highlight w:val="cyan"/>
        </w:rPr>
        <w:t>the 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72E5222A" w14:textId="77777777" w:rsidR="00652300" w:rsidRPr="0054373B" w:rsidRDefault="00652300" w:rsidP="00652300">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5B5C8EE8" w14:textId="77777777" w:rsidR="00652300" w:rsidRPr="0054373B" w:rsidRDefault="00652300" w:rsidP="00652300">
      <w:pPr>
        <w:rPr>
          <w:rStyle w:val="Emphasis"/>
        </w:rPr>
      </w:pPr>
      <w:r w:rsidRPr="009D3B9E">
        <w:rPr>
          <w:rStyle w:val="Emphasis"/>
          <w:highlight w:val="cyan"/>
        </w:rPr>
        <w:t>Democracy starts at work</w:t>
      </w:r>
    </w:p>
    <w:p w14:paraId="08E3389F" w14:textId="77777777" w:rsidR="00652300" w:rsidRPr="0054373B" w:rsidRDefault="00652300" w:rsidP="00652300">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FFFD32D" w14:textId="77777777" w:rsidR="00652300" w:rsidRPr="0054373B" w:rsidRDefault="00652300" w:rsidP="00652300">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64552DA7" w14:textId="77777777" w:rsidR="00652300" w:rsidRPr="00E77215" w:rsidRDefault="00652300" w:rsidP="00652300">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32C5445F" w14:textId="77777777" w:rsidR="00652300" w:rsidRPr="0054373B" w:rsidRDefault="00652300" w:rsidP="00652300">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4DCCF25" w14:textId="77777777" w:rsidR="00652300" w:rsidRPr="0054373B" w:rsidRDefault="00652300" w:rsidP="00652300">
      <w:pPr>
        <w:rPr>
          <w:sz w:val="16"/>
        </w:rPr>
      </w:pPr>
      <w:r w:rsidRPr="009D3B9E">
        <w:rPr>
          <w:rStyle w:val="StyleUnderline"/>
          <w:highlight w:val="cyan"/>
        </w:rPr>
        <w:t xml:space="preserve">Populism gives us a </w:t>
      </w:r>
      <w:proofErr w:type="gramStart"/>
      <w:r w:rsidRPr="009D3B9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9D3B9E">
        <w:rPr>
          <w:rStyle w:val="StyleUnderline"/>
          <w:highlight w:val="cyan"/>
        </w:rPr>
        <w:t xml:space="preserve">democracy </w:t>
      </w:r>
      <w:r w:rsidRPr="009D3B9E">
        <w:rPr>
          <w:rStyle w:val="Emphasis"/>
          <w:highlight w:val="cyan"/>
        </w:rPr>
        <w:t>teaches us how</w:t>
      </w:r>
      <w:r w:rsidRPr="0054373B">
        <w:rPr>
          <w:rStyle w:val="StyleUnderline"/>
        </w:rPr>
        <w:t xml:space="preserve"> to fish</w:t>
      </w:r>
    </w:p>
    <w:p w14:paraId="3603A817" w14:textId="77777777" w:rsidR="00652300" w:rsidRPr="0054373B" w:rsidRDefault="00652300" w:rsidP="00652300">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4554588A" w14:textId="77777777" w:rsidR="00652300" w:rsidRDefault="00652300" w:rsidP="00652300">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9D3B9E">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4FD58C56" w14:textId="77777777" w:rsidR="00652300" w:rsidRDefault="00652300" w:rsidP="00652300">
      <w:pPr>
        <w:pStyle w:val="Heading4"/>
      </w:pPr>
      <w:r>
        <w:t>Don’t sacrifice long-term success for short-term gains by compromising on right to strike – Even if unsuccessful, RTS campaigns best protect labor</w:t>
      </w:r>
    </w:p>
    <w:p w14:paraId="4E758FCA" w14:textId="77777777" w:rsidR="00652300"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w:t>
      </w:r>
      <w:r>
        <w:lastRenderedPageBreak/>
        <w:t xml:space="preserve">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0F1A1C57" w14:textId="77777777" w:rsidR="00652300" w:rsidRPr="00684DF5" w:rsidRDefault="00652300" w:rsidP="00652300">
      <w:pPr>
        <w:rPr>
          <w:rStyle w:val="StyleUnderline"/>
        </w:rPr>
      </w:pPr>
      <w:r w:rsidRPr="00684DF5">
        <w:rPr>
          <w:rStyle w:val="StyleUnderline"/>
          <w:highlight w:val="cyan"/>
        </w:rPr>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77BDF4EB" w14:textId="77777777" w:rsidR="00652300" w:rsidRDefault="00652300" w:rsidP="00652300"/>
    <w:p w14:paraId="4D69C7DE" w14:textId="77777777" w:rsidR="00652300" w:rsidRDefault="00652300" w:rsidP="00652300">
      <w:pPr>
        <w:rPr>
          <w:rStyle w:val="StyleUnderline"/>
          <w:highlight w:val="cyan"/>
        </w:rPr>
      </w:pPr>
      <w:r w:rsidRPr="00966498">
        <w:rPr>
          <w:rStyle w:val="StyleUnderline"/>
          <w:highlight w:val="cyan"/>
        </w:rPr>
        <w:t>Compare that to the campaign for</w:t>
      </w:r>
      <w:r w:rsidRPr="00684DF5">
        <w:rPr>
          <w:rStyle w:val="StyleUnderline"/>
        </w:rPr>
        <w:t xml:space="preserve"> </w:t>
      </w:r>
      <w:r w:rsidRPr="00684DF5">
        <w:t>the Employee Free Choice Act of 2008–9</w:t>
      </w:r>
      <w:r w:rsidRPr="00684DF5">
        <w:rPr>
          <w:rStyle w:val="StyleUnderline"/>
        </w:rPr>
        <w:t xml:space="preserve"> (</w:t>
      </w:r>
      <w:r w:rsidRPr="00966498">
        <w:rPr>
          <w:rStyle w:val="StyleUnderline"/>
          <w:highlight w:val="cyan"/>
        </w:rPr>
        <w:t>EFCA</w:t>
      </w:r>
      <w:r>
        <w:t xml:space="preserve">), organized labor’s only major effort to reform labor law in the past two decades. Right down to the title, </w:t>
      </w:r>
      <w:r w:rsidRPr="00966498">
        <w:rPr>
          <w:rStyle w:val="StyleUnderline"/>
          <w:highlight w:val="cyan"/>
        </w:rPr>
        <w:t>every feature</w:t>
      </w:r>
      <w:r w:rsidRPr="00684DF5">
        <w:rPr>
          <w:rStyle w:val="StyleUnderline"/>
        </w:rPr>
        <w:t xml:space="preserve"> </w:t>
      </w:r>
      <w:r w:rsidRPr="00966498">
        <w:rPr>
          <w:rStyle w:val="StyleUnderline"/>
          <w:highlight w:val="cyan"/>
        </w:rPr>
        <w:t>was shaped to nest comfortably in the prevailing labor law regime</w:t>
      </w:r>
      <w:r w:rsidRPr="00684DF5">
        <w:rPr>
          <w:rStyle w:val="StyleUnderline"/>
        </w:rPr>
        <w:t xml:space="preserve"> and dominant (anti-labor) politics.</w:t>
      </w:r>
      <w:r>
        <w:t xml:space="preserve"> The bill declared the stirring principle that workers should have a “Free Choice” between unbridled employer domination and the crabbed version of unionism decreed by Taft-Hartley. And </w:t>
      </w:r>
      <w:r w:rsidRPr="00966498">
        <w:rPr>
          <w:rStyle w:val="StyleUnderline"/>
          <w:highlight w:val="cyan"/>
        </w:rPr>
        <w:t>on the right to strike, the bill added another constraint: compulsory arbitration</w:t>
      </w:r>
      <w:r w:rsidRPr="00684DF5">
        <w:rPr>
          <w:rStyle w:val="StyleUnderline"/>
        </w:rPr>
        <w:t xml:space="preserve"> of first contracts. This </w:t>
      </w:r>
      <w:r w:rsidRPr="00966498">
        <w:rPr>
          <w:rStyle w:val="StyleUnderline"/>
          <w:highlight w:val="cyan"/>
        </w:rPr>
        <w:t>might have made it easier</w:t>
      </w:r>
      <w:r w:rsidRPr="00684DF5">
        <w:rPr>
          <w:rStyle w:val="StyleUnderline"/>
        </w:rPr>
        <w:t xml:space="preserve"> for unions to sign up dues-paying members </w:t>
      </w:r>
      <w:r w:rsidRPr="00966498">
        <w:rPr>
          <w:rStyle w:val="StyleUnderline"/>
          <w:highlight w:val="cyan"/>
        </w:rPr>
        <w:t xml:space="preserve">in the short run, </w:t>
      </w:r>
    </w:p>
    <w:p w14:paraId="6E256A16" w14:textId="77777777" w:rsidR="00652300" w:rsidRPr="00B63129" w:rsidRDefault="00652300" w:rsidP="00652300">
      <w:pPr>
        <w:rPr>
          <w:u w:val="single"/>
        </w:rPr>
      </w:pPr>
      <w:r w:rsidRPr="00966498">
        <w:rPr>
          <w:rStyle w:val="StyleUnderline"/>
          <w:highlight w:val="cyan"/>
        </w:rPr>
        <w:t>but</w:t>
      </w:r>
      <w:r w:rsidRPr="00684DF5">
        <w:rPr>
          <w:rStyle w:val="StyleUnderline"/>
        </w:rPr>
        <w:t xml:space="preserve"> it </w:t>
      </w:r>
      <w:r w:rsidRPr="00966498">
        <w:rPr>
          <w:rStyle w:val="StyleUnderline"/>
          <w:highlight w:val="cyan"/>
        </w:rPr>
        <w:t>would have impeded the long-run struggle</w:t>
      </w:r>
      <w:r w:rsidRPr="00684DF5">
        <w:rPr>
          <w:rStyle w:val="StyleUnderline"/>
        </w:rPr>
        <w:t xml:space="preserve">. With compulsory arbitration of first contracts, organized labor would have had a hard time convincing anyone that, as Richard </w:t>
      </w:r>
      <w:proofErr w:type="spellStart"/>
      <w:r w:rsidRPr="00684DF5">
        <w:rPr>
          <w:rStyle w:val="StyleUnderline"/>
        </w:rPr>
        <w:t>Trumka</w:t>
      </w:r>
      <w:proofErr w:type="spellEnd"/>
      <w:r w:rsidRPr="00684DF5">
        <w:rPr>
          <w:rStyle w:val="StyleUnderline"/>
        </w:rPr>
        <w:t xml:space="preserve"> once put it, unions must have “their only true weapon—the right to strike.”</w:t>
      </w:r>
    </w:p>
    <w:p w14:paraId="2C63B10D" w14:textId="77777777" w:rsidR="00652300" w:rsidRDefault="00652300" w:rsidP="00652300">
      <w:pPr>
        <w:pStyle w:val="Heading4"/>
      </w:pPr>
      <w:r>
        <w:t xml:space="preserve">Past movements prove </w:t>
      </w:r>
    </w:p>
    <w:p w14:paraId="078BF84C"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1FC13468" w14:textId="77777777" w:rsidR="00652300" w:rsidRDefault="00652300" w:rsidP="00652300"/>
    <w:p w14:paraId="5204477B" w14:textId="77777777" w:rsidR="00652300" w:rsidRPr="00684DF5" w:rsidRDefault="00652300" w:rsidP="00652300">
      <w:pPr>
        <w:rPr>
          <w:rStyle w:val="StyleUnderline"/>
        </w:rPr>
      </w:pPr>
      <w:r w:rsidRPr="00684DF5">
        <w:rPr>
          <w:rStyle w:val="StyleUnderline"/>
          <w:highlight w:val="cyan"/>
        </w:rPr>
        <w:lastRenderedPageBreak/>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09372163" w14:textId="77777777" w:rsidR="00652300" w:rsidRDefault="00652300" w:rsidP="00652300"/>
    <w:p w14:paraId="1B5954DC" w14:textId="77777777" w:rsidR="00652300" w:rsidRDefault="00652300" w:rsidP="00652300"/>
    <w:p w14:paraId="1734486D" w14:textId="77777777" w:rsidR="009C75C7" w:rsidRPr="00B16B35" w:rsidRDefault="009C75C7" w:rsidP="009C75C7">
      <w:pPr>
        <w:pStyle w:val="Heading3"/>
      </w:pPr>
      <w:r>
        <w:lastRenderedPageBreak/>
        <w:t>UV</w:t>
      </w:r>
    </w:p>
    <w:p w14:paraId="4BCB381E" w14:textId="77777777" w:rsidR="009C75C7" w:rsidRDefault="009C75C7" w:rsidP="009C75C7">
      <w:pPr>
        <w:pStyle w:val="Heading4"/>
      </w:pPr>
      <w:r>
        <w:t xml:space="preserve">1] </w:t>
      </w:r>
      <w:proofErr w:type="spellStart"/>
      <w:r w:rsidRPr="00394AF8">
        <w:rPr>
          <w:rFonts w:cs="Calibri"/>
        </w:rPr>
        <w:t>Aff</w:t>
      </w:r>
      <w:proofErr w:type="spellEnd"/>
      <w:r w:rsidRPr="00394AF8">
        <w:rPr>
          <w:rFonts w:cs="Calibri"/>
        </w:rPr>
        <w:t xml:space="preserve"> gets </w:t>
      </w:r>
      <w:r w:rsidRPr="00394AF8">
        <w:t>1AR theory since the neg can be infinitely abusive and I can’t check back</w:t>
      </w:r>
    </w:p>
    <w:p w14:paraId="4E34AB6B" w14:textId="77777777" w:rsidR="009C75C7" w:rsidRDefault="009C75C7" w:rsidP="009C75C7">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55A0FD83" w14:textId="77777777" w:rsidR="009C75C7" w:rsidRDefault="009C75C7" w:rsidP="009C75C7">
      <w:pPr>
        <w:pStyle w:val="Heading4"/>
      </w:pPr>
      <w:r w:rsidRPr="00394AF8">
        <w:t xml:space="preserve">No RVI or 2NR paradigm issues since they’d dump on it for 6 minutes and my 3-minute 2AR is spread too thin. </w:t>
      </w:r>
    </w:p>
    <w:p w14:paraId="1C2A7C09" w14:textId="77777777" w:rsidR="009C75C7" w:rsidRDefault="009C75C7" w:rsidP="009C75C7">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24E518E6" w14:textId="77777777" w:rsidR="009C75C7" w:rsidRPr="002C4482" w:rsidRDefault="009C75C7" w:rsidP="009C75C7">
      <w:pPr>
        <w:pStyle w:val="Heading4"/>
      </w:pPr>
      <w:r>
        <w:t>3</w:t>
      </w:r>
      <w:r w:rsidRPr="002C4482">
        <w:t xml:space="preserve">] Policy education is key to advocacy – that outweighs on portable skills. </w:t>
      </w:r>
    </w:p>
    <w:p w14:paraId="03F8E8CE" w14:textId="77777777" w:rsidR="009C75C7" w:rsidRPr="00394AF8" w:rsidRDefault="009C75C7" w:rsidP="009C75C7">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4D1942BB" w14:textId="75C7820A" w:rsidR="00652300" w:rsidRPr="00F601E6" w:rsidRDefault="009C75C7" w:rsidP="000B6E3D">
      <w:pPr>
        <w:pStyle w:val="Body"/>
        <w:widowControl w:val="0"/>
        <w:suppressAutoHyphens/>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 xml:space="preserve">technical language, </w:t>
      </w:r>
    </w:p>
    <w:p w14:paraId="720E4F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A42E9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8"/>
  </w:num>
  <w:num w:numId="14">
    <w:abstractNumId w:val="23"/>
  </w:num>
  <w:num w:numId="15">
    <w:abstractNumId w:val="22"/>
  </w:num>
  <w:num w:numId="16">
    <w:abstractNumId w:val="33"/>
  </w:num>
  <w:num w:numId="17">
    <w:abstractNumId w:val="28"/>
  </w:num>
  <w:num w:numId="18">
    <w:abstractNumId w:val="25"/>
  </w:num>
  <w:num w:numId="19">
    <w:abstractNumId w:val="16"/>
  </w:num>
  <w:num w:numId="20">
    <w:abstractNumId w:val="31"/>
  </w:num>
  <w:num w:numId="21">
    <w:abstractNumId w:val="11"/>
  </w:num>
  <w:num w:numId="22">
    <w:abstractNumId w:val="29"/>
  </w:num>
  <w:num w:numId="23">
    <w:abstractNumId w:val="20"/>
  </w:num>
  <w:num w:numId="24">
    <w:abstractNumId w:val="17"/>
  </w:num>
  <w:num w:numId="25">
    <w:abstractNumId w:val="14"/>
  </w:num>
  <w:num w:numId="26">
    <w:abstractNumId w:val="21"/>
  </w:num>
  <w:num w:numId="27">
    <w:abstractNumId w:val="13"/>
  </w:num>
  <w:num w:numId="28">
    <w:abstractNumId w:val="27"/>
  </w:num>
  <w:num w:numId="29">
    <w:abstractNumId w:val="19"/>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1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E3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8B"/>
    <w:rsid w:val="00614D69"/>
    <w:rsid w:val="00617030"/>
    <w:rsid w:val="00621301"/>
    <w:rsid w:val="0062173F"/>
    <w:rsid w:val="006235FB"/>
    <w:rsid w:val="00626A15"/>
    <w:rsid w:val="006379E9"/>
    <w:rsid w:val="006438CB"/>
    <w:rsid w:val="00643CC1"/>
    <w:rsid w:val="0065230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5C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D1B0E"/>
  <w14:defaultImageDpi w14:val="300"/>
  <w15:docId w15:val="{392D430E-45BA-3A49-A8B7-099EF520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300"/>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141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141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6141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61418B"/>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52300"/>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652300"/>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652300"/>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652300"/>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65230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6141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418B"/>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61418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1418B"/>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61418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6141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61418B"/>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61418B"/>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61418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1418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1418B"/>
    <w:rPr>
      <w:color w:val="auto"/>
      <w:u w:val="none"/>
    </w:rPr>
  </w:style>
  <w:style w:type="paragraph" w:styleId="DocumentMap">
    <w:name w:val="Document Map"/>
    <w:basedOn w:val="Normal"/>
    <w:link w:val="DocumentMapChar"/>
    <w:uiPriority w:val="99"/>
    <w:unhideWhenUsed/>
    <w:rsid w:val="006141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1418B"/>
    <w:rPr>
      <w:rFonts w:ascii="Lucida Grande" w:hAnsi="Lucida Grande" w:cs="Lucida Grande"/>
    </w:rPr>
  </w:style>
  <w:style w:type="character" w:customStyle="1" w:styleId="Heading5Char">
    <w:name w:val="Heading 5 Char"/>
    <w:aliases w:val="Text Char"/>
    <w:basedOn w:val="DefaultParagraphFont"/>
    <w:link w:val="Heading5"/>
    <w:uiPriority w:val="99"/>
    <w:rsid w:val="00652300"/>
    <w:rPr>
      <w:rFonts w:ascii="Cambria" w:hAnsi="Cambria"/>
      <w:b/>
      <w:bCs/>
      <w:i/>
      <w:iCs/>
      <w:sz w:val="20"/>
      <w:lang w:bidi="en-US"/>
    </w:rPr>
  </w:style>
  <w:style w:type="character" w:customStyle="1" w:styleId="Heading6Char">
    <w:name w:val="Heading 6 Char"/>
    <w:basedOn w:val="DefaultParagraphFont"/>
    <w:link w:val="Heading6"/>
    <w:uiPriority w:val="9"/>
    <w:rsid w:val="00652300"/>
    <w:rPr>
      <w:rFonts w:ascii="Cambria" w:hAnsi="Cambria"/>
      <w:b/>
      <w:bCs/>
      <w:i/>
      <w:iCs/>
      <w:sz w:val="20"/>
      <w:lang w:bidi="en-US"/>
    </w:rPr>
  </w:style>
  <w:style w:type="character" w:customStyle="1" w:styleId="Heading7Char">
    <w:name w:val="Heading 7 Char"/>
    <w:basedOn w:val="DefaultParagraphFont"/>
    <w:link w:val="Heading7"/>
    <w:rsid w:val="00652300"/>
    <w:rPr>
      <w:rFonts w:ascii="Cambria" w:hAnsi="Cambria"/>
      <w:b/>
      <w:bCs/>
      <w:i/>
      <w:iCs/>
      <w:sz w:val="20"/>
      <w:szCs w:val="20"/>
      <w:lang w:bidi="en-US"/>
    </w:rPr>
  </w:style>
  <w:style w:type="character" w:customStyle="1" w:styleId="Heading8Char">
    <w:name w:val="Heading 8 Char"/>
    <w:basedOn w:val="DefaultParagraphFont"/>
    <w:link w:val="Heading8"/>
    <w:rsid w:val="00652300"/>
    <w:rPr>
      <w:rFonts w:ascii="Cambria" w:hAnsi="Cambria"/>
      <w:b/>
      <w:bCs/>
      <w:i/>
      <w:iCs/>
      <w:sz w:val="18"/>
      <w:szCs w:val="18"/>
      <w:lang w:bidi="en-US"/>
    </w:rPr>
  </w:style>
  <w:style w:type="character" w:customStyle="1" w:styleId="Heading9Char">
    <w:name w:val="Heading 9 Char"/>
    <w:basedOn w:val="DefaultParagraphFont"/>
    <w:link w:val="Heading9"/>
    <w:rsid w:val="00652300"/>
    <w:rPr>
      <w:rFonts w:ascii="Cambria" w:hAnsi="Cambria"/>
      <w:i/>
      <w:iCs/>
      <w:sz w:val="18"/>
      <w:szCs w:val="18"/>
      <w:lang w:bidi="en-US"/>
    </w:rPr>
  </w:style>
  <w:style w:type="paragraph" w:customStyle="1" w:styleId="textbold">
    <w:name w:val="text bold"/>
    <w:basedOn w:val="Normal"/>
    <w:link w:val="Emphasis"/>
    <w:uiPriority w:val="20"/>
    <w:qFormat/>
    <w:rsid w:val="0065230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2300"/>
    <w:pPr>
      <w:spacing w:before="100" w:beforeAutospacing="1" w:after="100" w:afterAutospacing="1"/>
    </w:pPr>
  </w:style>
  <w:style w:type="character" w:customStyle="1" w:styleId="sr-only">
    <w:name w:val="sr-only"/>
    <w:basedOn w:val="DefaultParagraphFont"/>
    <w:rsid w:val="00652300"/>
  </w:style>
  <w:style w:type="character" w:customStyle="1" w:styleId="figurecredit">
    <w:name w:val="figure__credit"/>
    <w:basedOn w:val="DefaultParagraphFont"/>
    <w:rsid w:val="00652300"/>
  </w:style>
  <w:style w:type="paragraph" w:customStyle="1" w:styleId="Emphasis1">
    <w:name w:val="Emphasis1"/>
    <w:basedOn w:val="Normal"/>
    <w:uiPriority w:val="20"/>
    <w:qFormat/>
    <w:rsid w:val="0065230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652300"/>
    <w:rPr>
      <w:color w:val="605E5C"/>
      <w:shd w:val="clear" w:color="auto" w:fill="E1DFDD"/>
    </w:rPr>
  </w:style>
  <w:style w:type="paragraph" w:customStyle="1" w:styleId="kd">
    <w:name w:val="kd"/>
    <w:basedOn w:val="Normal"/>
    <w:rsid w:val="00652300"/>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652300"/>
    <w:rPr>
      <w:b/>
      <w:bCs/>
    </w:rPr>
  </w:style>
  <w:style w:type="paragraph" w:customStyle="1" w:styleId="css-axufdj">
    <w:name w:val="css-axufdj"/>
    <w:basedOn w:val="Normal"/>
    <w:rsid w:val="00652300"/>
    <w:pPr>
      <w:spacing w:before="100" w:beforeAutospacing="1" w:after="100" w:afterAutospacing="1"/>
    </w:pPr>
  </w:style>
  <w:style w:type="character" w:customStyle="1" w:styleId="css-2ep15g">
    <w:name w:val="css-2ep15g"/>
    <w:basedOn w:val="DefaultParagraphFont"/>
    <w:rsid w:val="00652300"/>
  </w:style>
  <w:style w:type="character" w:customStyle="1" w:styleId="css-1rhhdjb">
    <w:name w:val="css-1rhhdjb"/>
    <w:basedOn w:val="DefaultParagraphFont"/>
    <w:rsid w:val="00652300"/>
  </w:style>
  <w:style w:type="character" w:customStyle="1" w:styleId="css-u32m0k">
    <w:name w:val="css-u32m0k"/>
    <w:basedOn w:val="DefaultParagraphFont"/>
    <w:rsid w:val="00652300"/>
  </w:style>
  <w:style w:type="paragraph" w:styleId="ListParagraph">
    <w:name w:val="List Paragraph"/>
    <w:aliases w:val="6 font"/>
    <w:basedOn w:val="Normal"/>
    <w:uiPriority w:val="34"/>
    <w:qFormat/>
    <w:rsid w:val="00652300"/>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652300"/>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652300"/>
    <w:pPr>
      <w:outlineLvl w:val="0"/>
    </w:pPr>
    <w:rPr>
      <w:rFonts w:ascii="Georgia" w:hAnsi="Georgia"/>
      <w:bCs/>
      <w:sz w:val="24"/>
      <w:u w:val="single"/>
    </w:rPr>
  </w:style>
  <w:style w:type="character" w:customStyle="1" w:styleId="TitleChar1">
    <w:name w:val="Title Char1"/>
    <w:basedOn w:val="DefaultParagraphFont"/>
    <w:uiPriority w:val="99"/>
    <w:rsid w:val="00652300"/>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652300"/>
    <w:rPr>
      <w:b/>
      <w:bCs/>
      <w:u w:val="single"/>
    </w:rPr>
  </w:style>
  <w:style w:type="paragraph" w:customStyle="1" w:styleId="UnderlinePara">
    <w:name w:val="Underline Para"/>
    <w:basedOn w:val="Normal"/>
    <w:uiPriority w:val="6"/>
    <w:qFormat/>
    <w:rsid w:val="00652300"/>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652300"/>
    <w:pPr>
      <w:spacing w:before="100" w:beforeAutospacing="1" w:after="100" w:afterAutospacing="1"/>
    </w:pPr>
  </w:style>
  <w:style w:type="paragraph" w:customStyle="1" w:styleId="articleparagraphroot2qm08">
    <w:name w:val="articleparagraph_root__2qm08"/>
    <w:basedOn w:val="Normal"/>
    <w:rsid w:val="00652300"/>
    <w:pPr>
      <w:spacing w:before="100" w:beforeAutospacing="1" w:after="100" w:afterAutospacing="1"/>
    </w:pPr>
  </w:style>
  <w:style w:type="paragraph" w:customStyle="1" w:styleId="p">
    <w:name w:val="p"/>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652300"/>
    <w:pPr>
      <w:spacing w:before="60" w:after="60" w:line="256" w:lineRule="auto"/>
    </w:pPr>
    <w:rPr>
      <w:spacing w:val="-8"/>
    </w:rPr>
  </w:style>
  <w:style w:type="paragraph" w:styleId="BodyText">
    <w:name w:val="Body Text"/>
    <w:basedOn w:val="Normal"/>
    <w:link w:val="BodyTextChar"/>
    <w:unhideWhenUsed/>
    <w:qFormat/>
    <w:rsid w:val="00652300"/>
    <w:pPr>
      <w:spacing w:after="120"/>
    </w:pPr>
    <w:rPr>
      <w:rFonts w:ascii="Arial" w:hAnsi="Arial" w:cs="Arial"/>
      <w:spacing w:val="-8"/>
    </w:rPr>
  </w:style>
  <w:style w:type="character" w:customStyle="1" w:styleId="BodyTextChar">
    <w:name w:val="Body Text Char"/>
    <w:basedOn w:val="DefaultParagraphFont"/>
    <w:link w:val="BodyText"/>
    <w:rsid w:val="00652300"/>
    <w:rPr>
      <w:rFonts w:ascii="Arial" w:hAnsi="Arial" w:cs="Arial"/>
      <w:spacing w:val="-8"/>
      <w:sz w:val="22"/>
    </w:rPr>
  </w:style>
  <w:style w:type="paragraph" w:customStyle="1" w:styleId="Analytics">
    <w:name w:val="Analytics"/>
    <w:basedOn w:val="Normal"/>
    <w:link w:val="AnalyticsChar"/>
    <w:autoRedefine/>
    <w:uiPriority w:val="4"/>
    <w:qFormat/>
    <w:rsid w:val="00652300"/>
    <w:rPr>
      <w:b/>
      <w:color w:val="00B050"/>
      <w:sz w:val="26"/>
    </w:rPr>
  </w:style>
  <w:style w:type="character" w:customStyle="1" w:styleId="AnalyticsChar">
    <w:name w:val="Analytics Char"/>
    <w:basedOn w:val="DefaultParagraphFont"/>
    <w:link w:val="Analytics"/>
    <w:uiPriority w:val="4"/>
    <w:rsid w:val="00652300"/>
    <w:rPr>
      <w:rFonts w:ascii="Calibri" w:hAnsi="Calibri"/>
      <w:b/>
      <w:color w:val="00B050"/>
      <w:sz w:val="26"/>
    </w:rPr>
  </w:style>
  <w:style w:type="paragraph" w:customStyle="1" w:styleId="Analytic">
    <w:name w:val="Analytic"/>
    <w:basedOn w:val="Normal"/>
    <w:link w:val="AnalyticChar"/>
    <w:autoRedefine/>
    <w:uiPriority w:val="4"/>
    <w:qFormat/>
    <w:rsid w:val="00652300"/>
    <w:rPr>
      <w:rFonts w:ascii="Arial" w:hAnsi="Arial" w:cs="Arial"/>
      <w:b/>
      <w:spacing w:val="-8"/>
    </w:rPr>
  </w:style>
  <w:style w:type="character" w:customStyle="1" w:styleId="AnalyticChar">
    <w:name w:val="Analytic Char"/>
    <w:basedOn w:val="DefaultParagraphFont"/>
    <w:link w:val="Analytic"/>
    <w:uiPriority w:val="4"/>
    <w:rsid w:val="00652300"/>
    <w:rPr>
      <w:rFonts w:ascii="Arial" w:hAnsi="Arial" w:cs="Arial"/>
      <w:b/>
      <w:spacing w:val="-8"/>
      <w:sz w:val="22"/>
    </w:rPr>
  </w:style>
  <w:style w:type="paragraph" w:customStyle="1" w:styleId="DateTime">
    <w:name w:val="DateTime"/>
    <w:basedOn w:val="Normal"/>
    <w:link w:val="DateTimeChar"/>
    <w:autoRedefine/>
    <w:uiPriority w:val="4"/>
    <w:qFormat/>
    <w:rsid w:val="00652300"/>
    <w:rPr>
      <w:rFonts w:ascii="Arial" w:hAnsi="Arial" w:cs="Arial"/>
      <w:spacing w:val="-8"/>
    </w:rPr>
  </w:style>
  <w:style w:type="character" w:customStyle="1" w:styleId="DateTimeChar">
    <w:name w:val="DateTime Char"/>
    <w:basedOn w:val="DefaultParagraphFont"/>
    <w:link w:val="DateTime"/>
    <w:uiPriority w:val="4"/>
    <w:rsid w:val="00652300"/>
    <w:rPr>
      <w:rFonts w:ascii="Arial" w:hAnsi="Arial" w:cs="Arial"/>
      <w:spacing w:val="-8"/>
      <w:sz w:val="22"/>
    </w:rPr>
  </w:style>
  <w:style w:type="paragraph" w:customStyle="1" w:styleId="Lecture">
    <w:name w:val="Lecture"/>
    <w:next w:val="BodyText"/>
    <w:link w:val="LectureChar"/>
    <w:autoRedefine/>
    <w:uiPriority w:val="4"/>
    <w:qFormat/>
    <w:rsid w:val="0065230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52300"/>
    <w:rPr>
      <w:rFonts w:ascii="Arial" w:eastAsiaTheme="minorHAnsi" w:hAnsi="Arial" w:cs="Arial"/>
      <w:spacing w:val="-10"/>
      <w:sz w:val="22"/>
      <w:szCs w:val="22"/>
    </w:rPr>
  </w:style>
  <w:style w:type="character" w:customStyle="1" w:styleId="underline">
    <w:name w:val="underline"/>
    <w:basedOn w:val="DefaultParagraphFont"/>
    <w:qFormat/>
    <w:rsid w:val="00652300"/>
    <w:rPr>
      <w:u w:val="single"/>
    </w:rPr>
  </w:style>
  <w:style w:type="character" w:customStyle="1" w:styleId="apple-style-span">
    <w:name w:val="apple-style-span"/>
    <w:rsid w:val="00652300"/>
  </w:style>
  <w:style w:type="paragraph" w:styleId="FootnoteText">
    <w:name w:val="footnote text"/>
    <w:basedOn w:val="Normal"/>
    <w:link w:val="FootnoteTextChar"/>
    <w:uiPriority w:val="99"/>
    <w:unhideWhenUsed/>
    <w:rsid w:val="00652300"/>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652300"/>
    <w:rPr>
      <w:rFonts w:ascii="Arial" w:hAnsi="Arial" w:cs="Arial"/>
      <w:spacing w:val="-8"/>
      <w:sz w:val="20"/>
      <w:szCs w:val="20"/>
    </w:rPr>
  </w:style>
  <w:style w:type="character" w:styleId="FootnoteReference">
    <w:name w:val="footnote reference"/>
    <w:aliases w:val="FN Ref,footnote reference"/>
    <w:uiPriority w:val="99"/>
    <w:unhideWhenUsed/>
    <w:qFormat/>
    <w:rsid w:val="00652300"/>
    <w:rPr>
      <w:vertAlign w:val="superscript"/>
    </w:rPr>
  </w:style>
  <w:style w:type="character" w:customStyle="1" w:styleId="cardChar">
    <w:name w:val="card Char"/>
    <w:aliases w:val="Bold Cite Char Char,Speed Cite Char"/>
    <w:rsid w:val="00652300"/>
    <w:rPr>
      <w:u w:val="single"/>
    </w:rPr>
  </w:style>
  <w:style w:type="paragraph" w:customStyle="1" w:styleId="cardtext">
    <w:name w:val="card text"/>
    <w:basedOn w:val="Normal"/>
    <w:link w:val="cardtextChar"/>
    <w:qFormat/>
    <w:rsid w:val="00652300"/>
    <w:pPr>
      <w:ind w:left="288" w:right="288"/>
    </w:pPr>
    <w:rPr>
      <w:rFonts w:ascii="Arial" w:hAnsi="Arial" w:cs="Arial"/>
      <w:spacing w:val="-8"/>
    </w:rPr>
  </w:style>
  <w:style w:type="character" w:customStyle="1" w:styleId="cardtextChar">
    <w:name w:val="card text Char"/>
    <w:basedOn w:val="DefaultParagraphFont"/>
    <w:link w:val="cardtext"/>
    <w:rsid w:val="00652300"/>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52300"/>
    <w:rPr>
      <w:rFonts w:ascii="Calibri" w:hAnsi="Calibri"/>
      <w:sz w:val="22"/>
    </w:rPr>
  </w:style>
  <w:style w:type="paragraph" w:customStyle="1" w:styleId="css-exrw3m">
    <w:name w:val="css-exrw3m"/>
    <w:basedOn w:val="Normal"/>
    <w:rsid w:val="00652300"/>
    <w:pPr>
      <w:spacing w:before="100" w:beforeAutospacing="1" w:after="100" w:afterAutospacing="1"/>
    </w:pPr>
    <w:rPr>
      <w:spacing w:val="-8"/>
    </w:rPr>
  </w:style>
  <w:style w:type="paragraph" w:styleId="Header">
    <w:name w:val="header"/>
    <w:basedOn w:val="Normal"/>
    <w:link w:val="HeaderChar"/>
    <w:uiPriority w:val="99"/>
    <w:unhideWhenUsed/>
    <w:qFormat/>
    <w:rsid w:val="00652300"/>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652300"/>
    <w:rPr>
      <w:rFonts w:ascii="Arial" w:hAnsi="Arial" w:cs="Arial"/>
      <w:spacing w:val="-8"/>
      <w:sz w:val="22"/>
    </w:rPr>
  </w:style>
  <w:style w:type="paragraph" w:styleId="Footer">
    <w:name w:val="footer"/>
    <w:basedOn w:val="Normal"/>
    <w:link w:val="FooterChar"/>
    <w:uiPriority w:val="99"/>
    <w:unhideWhenUsed/>
    <w:rsid w:val="00652300"/>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652300"/>
    <w:rPr>
      <w:rFonts w:ascii="Arial" w:hAnsi="Arial" w:cs="Arial"/>
      <w:spacing w:val="-8"/>
      <w:sz w:val="22"/>
    </w:rPr>
  </w:style>
  <w:style w:type="character" w:customStyle="1" w:styleId="rollover-people">
    <w:name w:val="rollover-people"/>
    <w:basedOn w:val="DefaultParagraphFont"/>
    <w:rsid w:val="00652300"/>
  </w:style>
  <w:style w:type="paragraph" w:customStyle="1" w:styleId="Genealogy">
    <w:name w:val="Genealogy"/>
    <w:basedOn w:val="Heading4"/>
    <w:autoRedefine/>
    <w:qFormat/>
    <w:rsid w:val="00652300"/>
    <w:rPr>
      <w:rFonts w:ascii="Arial" w:hAnsi="Arial" w:cs="Calibri"/>
      <w:bCs w:val="0"/>
      <w:iCs/>
      <w:sz w:val="22"/>
    </w:rPr>
  </w:style>
  <w:style w:type="character" w:customStyle="1" w:styleId="c-timestamplabel">
    <w:name w:val="c-timestamp__label"/>
    <w:basedOn w:val="DefaultParagraphFont"/>
    <w:rsid w:val="0065230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5230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652300"/>
    <w:rPr>
      <w:color w:val="605E5C"/>
      <w:shd w:val="clear" w:color="auto" w:fill="E1DFDD"/>
    </w:rPr>
  </w:style>
  <w:style w:type="paragraph" w:styleId="BalloonText">
    <w:name w:val="Balloon Text"/>
    <w:basedOn w:val="Normal"/>
    <w:link w:val="BalloonTextChar"/>
    <w:uiPriority w:val="99"/>
    <w:unhideWhenUsed/>
    <w:rsid w:val="00652300"/>
    <w:rPr>
      <w:rFonts w:ascii="Tahoma" w:hAnsi="Tahoma" w:cs="Tahoma"/>
      <w:szCs w:val="16"/>
    </w:rPr>
  </w:style>
  <w:style w:type="character" w:customStyle="1" w:styleId="BalloonTextChar">
    <w:name w:val="Balloon Text Char"/>
    <w:basedOn w:val="DefaultParagraphFont"/>
    <w:link w:val="BalloonText"/>
    <w:uiPriority w:val="99"/>
    <w:rsid w:val="00652300"/>
    <w:rPr>
      <w:rFonts w:ascii="Tahoma" w:hAnsi="Tahoma" w:cs="Tahoma"/>
      <w:sz w:val="22"/>
      <w:szCs w:val="16"/>
    </w:rPr>
  </w:style>
  <w:style w:type="character" w:styleId="PageNumber">
    <w:name w:val="page number"/>
    <w:aliases w:val="card ununderlined"/>
    <w:basedOn w:val="DefaultParagraphFont"/>
    <w:uiPriority w:val="99"/>
    <w:unhideWhenUsed/>
    <w:rsid w:val="00652300"/>
  </w:style>
  <w:style w:type="character" w:customStyle="1" w:styleId="m4841727538114946087gmail-styleunderline">
    <w:name w:val="m_4841727538114946087gmail-styleunderline"/>
    <w:basedOn w:val="DefaultParagraphFont"/>
    <w:rsid w:val="00652300"/>
  </w:style>
  <w:style w:type="paragraph" w:customStyle="1" w:styleId="BreakTag">
    <w:name w:val="Break Tag"/>
    <w:basedOn w:val="Normal"/>
    <w:autoRedefine/>
    <w:uiPriority w:val="4"/>
    <w:qFormat/>
    <w:rsid w:val="00652300"/>
    <w:pPr>
      <w:spacing w:before="240"/>
    </w:pPr>
    <w:rPr>
      <w:b/>
    </w:rPr>
  </w:style>
  <w:style w:type="paragraph" w:customStyle="1" w:styleId="BreakBlock">
    <w:name w:val="Break Block"/>
    <w:basedOn w:val="Normal"/>
    <w:link w:val="BreakBlockChar"/>
    <w:autoRedefine/>
    <w:qFormat/>
    <w:rsid w:val="0065230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52300"/>
    <w:rPr>
      <w:rFonts w:ascii="Arial Bold" w:hAnsi="Arial Bold"/>
      <w:b/>
      <w:caps/>
      <w:sz w:val="32"/>
      <w:u w:val="single"/>
    </w:rPr>
  </w:style>
  <w:style w:type="character" w:customStyle="1" w:styleId="Mention1">
    <w:name w:val="Mention1"/>
    <w:basedOn w:val="DefaultParagraphFont"/>
    <w:uiPriority w:val="99"/>
    <w:semiHidden/>
    <w:unhideWhenUsed/>
    <w:rsid w:val="00652300"/>
    <w:rPr>
      <w:color w:val="2B579A"/>
      <w:shd w:val="clear" w:color="auto" w:fill="E6E6E6"/>
    </w:rPr>
  </w:style>
  <w:style w:type="paragraph" w:customStyle="1" w:styleId="evidencetext">
    <w:name w:val="evidence text"/>
    <w:basedOn w:val="Normal"/>
    <w:link w:val="evidencetextChar1"/>
    <w:qFormat/>
    <w:rsid w:val="00652300"/>
    <w:pPr>
      <w:ind w:left="432" w:right="432"/>
    </w:pPr>
    <w:rPr>
      <w:color w:val="000000"/>
      <w:lang w:val="x-none" w:eastAsia="x-none"/>
    </w:rPr>
  </w:style>
  <w:style w:type="character" w:customStyle="1" w:styleId="evidencetextChar1">
    <w:name w:val="evidence text Char1"/>
    <w:link w:val="evidencetext"/>
    <w:rsid w:val="00652300"/>
    <w:rPr>
      <w:rFonts w:ascii="Calibri" w:hAnsi="Calibri"/>
      <w:color w:val="000000"/>
      <w:sz w:val="22"/>
      <w:lang w:val="x-none" w:eastAsia="x-none"/>
    </w:rPr>
  </w:style>
  <w:style w:type="character" w:customStyle="1" w:styleId="Author-Date">
    <w:name w:val="Author-Date"/>
    <w:qFormat/>
    <w:rsid w:val="00652300"/>
    <w:rPr>
      <w:b/>
      <w:sz w:val="24"/>
    </w:rPr>
  </w:style>
  <w:style w:type="paragraph" w:customStyle="1" w:styleId="Nothing">
    <w:name w:val="Nothing"/>
    <w:link w:val="NothingChar"/>
    <w:qFormat/>
    <w:rsid w:val="00652300"/>
    <w:pPr>
      <w:jc w:val="both"/>
    </w:pPr>
    <w:rPr>
      <w:rFonts w:ascii="Times New Roman" w:eastAsia="Times New Roman" w:hAnsi="Times New Roman" w:cs="Times New Roman"/>
      <w:sz w:val="20"/>
    </w:rPr>
  </w:style>
  <w:style w:type="paragraph" w:customStyle="1" w:styleId="Style4">
    <w:name w:val="Style4"/>
    <w:basedOn w:val="Normal"/>
    <w:link w:val="Style4Char"/>
    <w:qFormat/>
    <w:rsid w:val="00652300"/>
    <w:rPr>
      <w:u w:val="single"/>
    </w:rPr>
  </w:style>
  <w:style w:type="character" w:customStyle="1" w:styleId="Style4Char">
    <w:name w:val="Style4 Char"/>
    <w:link w:val="Style4"/>
    <w:rsid w:val="00652300"/>
    <w:rPr>
      <w:rFonts w:ascii="Calibri" w:hAnsi="Calibri"/>
      <w:sz w:val="22"/>
      <w:u w:val="single"/>
    </w:rPr>
  </w:style>
  <w:style w:type="character" w:customStyle="1" w:styleId="term">
    <w:name w:val="term"/>
    <w:basedOn w:val="DefaultParagraphFont"/>
    <w:rsid w:val="00652300"/>
  </w:style>
  <w:style w:type="character" w:customStyle="1" w:styleId="Style1Char">
    <w:name w:val="Style1 Char"/>
    <w:rsid w:val="00652300"/>
    <w:rPr>
      <w:rFonts w:ascii="Times New Roman" w:eastAsia="SimSun" w:hAnsi="Times New Roman" w:cs="Times New Roman"/>
      <w:sz w:val="20"/>
      <w:szCs w:val="24"/>
      <w:u w:val="single"/>
      <w:lang w:eastAsia="zh-CN"/>
    </w:rPr>
  </w:style>
  <w:style w:type="character" w:customStyle="1" w:styleId="Styleunderline11pt">
    <w:name w:val="Style underline + 11 pt"/>
    <w:rsid w:val="00652300"/>
    <w:rPr>
      <w:rFonts w:ascii="Times New Roman" w:hAnsi="Times New Roman"/>
      <w:sz w:val="20"/>
      <w:u w:val="single"/>
    </w:rPr>
  </w:style>
  <w:style w:type="paragraph" w:customStyle="1" w:styleId="Stylecard11pt">
    <w:name w:val="Style card + 11 pt"/>
    <w:basedOn w:val="Normal"/>
    <w:link w:val="Stylecard11ptChar"/>
    <w:qFormat/>
    <w:rsid w:val="00652300"/>
    <w:pPr>
      <w:ind w:left="288" w:right="288"/>
    </w:pPr>
    <w:rPr>
      <w:rFonts w:ascii="Georgia" w:eastAsia="SimSun" w:hAnsi="Georgia"/>
      <w:lang w:eastAsia="zh-CN"/>
    </w:rPr>
  </w:style>
  <w:style w:type="character" w:customStyle="1" w:styleId="Stylecard11ptChar">
    <w:name w:val="Style card + 11 pt Char"/>
    <w:link w:val="Stylecard11pt"/>
    <w:rsid w:val="00652300"/>
    <w:rPr>
      <w:rFonts w:ascii="Georgia" w:eastAsia="SimSun" w:hAnsi="Georgia"/>
      <w:sz w:val="22"/>
      <w:lang w:eastAsia="zh-CN"/>
    </w:rPr>
  </w:style>
  <w:style w:type="paragraph" w:customStyle="1" w:styleId="Minimize">
    <w:name w:val="Minimize"/>
    <w:basedOn w:val="Normal"/>
    <w:next w:val="Normal"/>
    <w:link w:val="MinimizeChar"/>
    <w:qFormat/>
    <w:rsid w:val="0065230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652300"/>
    <w:rPr>
      <w:rFonts w:ascii="Georgia" w:hAnsi="Georgia"/>
      <w:color w:val="000000"/>
      <w:sz w:val="12"/>
      <w:szCs w:val="20"/>
    </w:rPr>
  </w:style>
  <w:style w:type="character" w:customStyle="1" w:styleId="byline">
    <w:name w:val="byline"/>
    <w:basedOn w:val="DefaultParagraphFont"/>
    <w:rsid w:val="00652300"/>
  </w:style>
  <w:style w:type="paragraph" w:customStyle="1" w:styleId="StyleStyle411pt">
    <w:name w:val="Style Style4 + 11 pt"/>
    <w:basedOn w:val="Normal"/>
    <w:link w:val="StyleStyle411ptChar"/>
    <w:qFormat/>
    <w:rsid w:val="00652300"/>
    <w:pPr>
      <w:spacing w:after="200" w:line="276" w:lineRule="auto"/>
    </w:pPr>
    <w:rPr>
      <w:u w:val="single"/>
    </w:rPr>
  </w:style>
  <w:style w:type="character" w:customStyle="1" w:styleId="StyleStyle411ptChar">
    <w:name w:val="Style Style4 + 11 pt Char"/>
    <w:basedOn w:val="DefaultParagraphFont"/>
    <w:link w:val="StyleStyle411pt"/>
    <w:rsid w:val="00652300"/>
    <w:rPr>
      <w:rFonts w:ascii="Calibri" w:hAnsi="Calibri"/>
      <w:sz w:val="22"/>
      <w:u w:val="single"/>
    </w:rPr>
  </w:style>
  <w:style w:type="character" w:customStyle="1" w:styleId="Style11ptUnderline">
    <w:name w:val="Style 11 pt Underline"/>
    <w:rsid w:val="00652300"/>
    <w:rPr>
      <w:sz w:val="20"/>
      <w:u w:val="single"/>
    </w:rPr>
  </w:style>
  <w:style w:type="character" w:customStyle="1" w:styleId="Style11ptBoldUnderline">
    <w:name w:val="Style 11 pt Bold Underline"/>
    <w:rsid w:val="00652300"/>
    <w:rPr>
      <w:b/>
      <w:bCs/>
      <w:sz w:val="20"/>
      <w:u w:val="single"/>
    </w:rPr>
  </w:style>
  <w:style w:type="character" w:customStyle="1" w:styleId="Style11pt">
    <w:name w:val="Style 11 pt"/>
    <w:rsid w:val="00652300"/>
    <w:rPr>
      <w:sz w:val="20"/>
    </w:rPr>
  </w:style>
  <w:style w:type="paragraph" w:customStyle="1" w:styleId="StyleStyle411ptBold">
    <w:name w:val="Style Style4 + 11 pt Bold"/>
    <w:basedOn w:val="Normal"/>
    <w:link w:val="StyleStyle411ptBoldChar"/>
    <w:qFormat/>
    <w:rsid w:val="00652300"/>
    <w:rPr>
      <w:b/>
      <w:bCs/>
      <w:u w:val="single"/>
    </w:rPr>
  </w:style>
  <w:style w:type="character" w:customStyle="1" w:styleId="StyleStyle411ptBoldChar">
    <w:name w:val="Style Style4 + 11 pt Bold Char"/>
    <w:basedOn w:val="DefaultParagraphFont"/>
    <w:link w:val="StyleStyle411ptBold"/>
    <w:rsid w:val="00652300"/>
    <w:rPr>
      <w:rFonts w:ascii="Calibri" w:hAnsi="Calibri"/>
      <w:b/>
      <w:bCs/>
      <w:sz w:val="22"/>
      <w:u w:val="single"/>
    </w:rPr>
  </w:style>
  <w:style w:type="paragraph" w:customStyle="1" w:styleId="BlockTitle">
    <w:name w:val="Block Title"/>
    <w:basedOn w:val="Normal"/>
    <w:next w:val="Normal"/>
    <w:link w:val="BlockTitleChar"/>
    <w:uiPriority w:val="99"/>
    <w:qFormat/>
    <w:rsid w:val="00652300"/>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652300"/>
    <w:rPr>
      <w:rFonts w:ascii="Calibri" w:hAnsi="Calibri"/>
      <w:b/>
      <w:sz w:val="32"/>
      <w:szCs w:val="20"/>
      <w:u w:val="single"/>
    </w:rPr>
  </w:style>
  <w:style w:type="character" w:customStyle="1" w:styleId="Emphasis2">
    <w:name w:val="Emphasis2"/>
    <w:basedOn w:val="DefaultParagraphFont"/>
    <w:rsid w:val="00652300"/>
    <w:rPr>
      <w:rFonts w:ascii="Franklin Gothic Heavy" w:hAnsi="Franklin Gothic Heavy"/>
      <w:iCs/>
      <w:u w:val="single"/>
    </w:rPr>
  </w:style>
  <w:style w:type="paragraph" w:customStyle="1" w:styleId="Cards">
    <w:name w:val="Cards"/>
    <w:basedOn w:val="Normal"/>
    <w:link w:val="CardsChar1"/>
    <w:qFormat/>
    <w:rsid w:val="00652300"/>
    <w:pPr>
      <w:autoSpaceDE w:val="0"/>
      <w:autoSpaceDN w:val="0"/>
      <w:adjustRightInd w:val="0"/>
      <w:ind w:left="432" w:right="432"/>
      <w:jc w:val="both"/>
    </w:pPr>
    <w:rPr>
      <w:sz w:val="20"/>
      <w:szCs w:val="20"/>
    </w:rPr>
  </w:style>
  <w:style w:type="character" w:customStyle="1" w:styleId="CardsChar">
    <w:name w:val="Cards Char"/>
    <w:locked/>
    <w:rsid w:val="00652300"/>
    <w:rPr>
      <w:rFonts w:ascii="Times New Roman" w:eastAsia="Times New Roman" w:hAnsi="Times New Roman" w:cs="Times New Roman"/>
      <w:sz w:val="20"/>
      <w:szCs w:val="24"/>
    </w:rPr>
  </w:style>
  <w:style w:type="character" w:customStyle="1" w:styleId="pmterms1">
    <w:name w:val="pmterms1"/>
    <w:basedOn w:val="DefaultParagraphFont"/>
    <w:rsid w:val="00652300"/>
  </w:style>
  <w:style w:type="character" w:customStyle="1" w:styleId="hilite1">
    <w:name w:val="hilite1"/>
    <w:basedOn w:val="DefaultParagraphFont"/>
    <w:rsid w:val="0065230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5230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52300"/>
    <w:rPr>
      <w:rFonts w:ascii="Times New Roman" w:eastAsia="Malgun Gothic" w:hAnsi="Times New Roman" w:cs="Times New Roman"/>
      <w:sz w:val="21"/>
      <w:u w:val="single"/>
    </w:rPr>
  </w:style>
  <w:style w:type="paragraph" w:customStyle="1" w:styleId="Normaltag">
    <w:name w:val="Normal tag"/>
    <w:basedOn w:val="Normal"/>
    <w:link w:val="NormaltagChar"/>
    <w:qFormat/>
    <w:rsid w:val="00652300"/>
    <w:rPr>
      <w:b/>
      <w:szCs w:val="20"/>
    </w:rPr>
  </w:style>
  <w:style w:type="character" w:customStyle="1" w:styleId="NormaltagChar">
    <w:name w:val="Normal tag Char"/>
    <w:basedOn w:val="DefaultParagraphFont"/>
    <w:link w:val="Normaltag"/>
    <w:locked/>
    <w:rsid w:val="00652300"/>
    <w:rPr>
      <w:rFonts w:ascii="Calibri" w:hAnsi="Calibri"/>
      <w:b/>
      <w:sz w:val="22"/>
      <w:szCs w:val="20"/>
    </w:rPr>
  </w:style>
  <w:style w:type="character" w:customStyle="1" w:styleId="DebateUnderline">
    <w:name w:val="Debate Underline"/>
    <w:qFormat/>
    <w:rsid w:val="00652300"/>
    <w:rPr>
      <w:rFonts w:ascii="Times New Roman" w:hAnsi="Times New Roman"/>
      <w:sz w:val="20"/>
      <w:szCs w:val="24"/>
      <w:u w:val="thick"/>
    </w:rPr>
  </w:style>
  <w:style w:type="character" w:customStyle="1" w:styleId="blue">
    <w:name w:val="blue"/>
    <w:basedOn w:val="DefaultParagraphFont"/>
    <w:rsid w:val="00652300"/>
    <w:rPr>
      <w:rFonts w:cs="Times New Roman"/>
    </w:rPr>
  </w:style>
  <w:style w:type="paragraph" w:customStyle="1" w:styleId="cites">
    <w:name w:val="cites"/>
    <w:link w:val="Heading1Char3"/>
    <w:autoRedefine/>
    <w:qFormat/>
    <w:rsid w:val="0065230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652300"/>
    <w:rPr>
      <w:rFonts w:ascii="Times New Roman" w:eastAsia="Malgun Gothic" w:hAnsi="Times New Roman" w:cs="Times New Roman"/>
      <w:b/>
      <w:u w:val="single"/>
    </w:rPr>
  </w:style>
  <w:style w:type="paragraph" w:customStyle="1" w:styleId="tiny">
    <w:name w:val="tiny"/>
    <w:next w:val="Normal"/>
    <w:link w:val="tinyChar"/>
    <w:autoRedefine/>
    <w:qFormat/>
    <w:rsid w:val="0065230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52300"/>
    <w:rPr>
      <w:rFonts w:ascii="Times New Roman" w:eastAsia="Malgun Gothic" w:hAnsi="Times New Roman" w:cs="Times New Roman"/>
      <w:sz w:val="12"/>
    </w:rPr>
  </w:style>
  <w:style w:type="character" w:customStyle="1" w:styleId="CitesChar2">
    <w:name w:val="Cites Char2"/>
    <w:link w:val="Cites0"/>
    <w:rsid w:val="00652300"/>
    <w:rPr>
      <w:rFonts w:eastAsia="Times New Roman" w:cs="Times New Roman"/>
      <w:b/>
      <w:bCs/>
      <w:sz w:val="20"/>
      <w:szCs w:val="20"/>
    </w:rPr>
  </w:style>
  <w:style w:type="paragraph" w:customStyle="1" w:styleId="BlockTitle2">
    <w:name w:val="Block Title2"/>
    <w:basedOn w:val="Normal"/>
    <w:next w:val="Normal"/>
    <w:uiPriority w:val="99"/>
    <w:qFormat/>
    <w:rsid w:val="00652300"/>
    <w:pPr>
      <w:spacing w:after="240"/>
      <w:jc w:val="center"/>
    </w:pPr>
    <w:rPr>
      <w:b/>
      <w:sz w:val="32"/>
      <w:u w:val="single"/>
      <w:lang w:bidi="en-US"/>
    </w:rPr>
  </w:style>
  <w:style w:type="paragraph" w:styleId="TOC1">
    <w:name w:val="toc 1"/>
    <w:basedOn w:val="Normal"/>
    <w:next w:val="Normal"/>
    <w:autoRedefine/>
    <w:uiPriority w:val="39"/>
    <w:rsid w:val="00652300"/>
    <w:pPr>
      <w:spacing w:before="120" w:after="120"/>
    </w:pPr>
    <w:rPr>
      <w:b/>
      <w:u w:val="single"/>
      <w:lang w:bidi="en-US"/>
    </w:rPr>
  </w:style>
  <w:style w:type="paragraph" w:styleId="TOC9">
    <w:name w:val="toc 9"/>
    <w:basedOn w:val="Normal"/>
    <w:next w:val="Normal"/>
    <w:autoRedefine/>
    <w:uiPriority w:val="39"/>
    <w:rsid w:val="00652300"/>
    <w:pPr>
      <w:ind w:left="1600"/>
    </w:pPr>
    <w:rPr>
      <w:sz w:val="20"/>
      <w:lang w:bidi="en-US"/>
    </w:rPr>
  </w:style>
  <w:style w:type="paragraph" w:customStyle="1" w:styleId="TxBrp1">
    <w:name w:val="TxBr_p1"/>
    <w:basedOn w:val="Normal"/>
    <w:uiPriority w:val="99"/>
    <w:qFormat/>
    <w:rsid w:val="00652300"/>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652300"/>
    <w:pPr>
      <w:spacing w:before="100" w:beforeAutospacing="1" w:after="100" w:afterAutospacing="1"/>
    </w:pPr>
    <w:rPr>
      <w:lang w:bidi="en-US"/>
    </w:rPr>
  </w:style>
  <w:style w:type="character" w:customStyle="1" w:styleId="standardcontent">
    <w:name w:val="standardcontent"/>
    <w:basedOn w:val="DefaultParagraphFont"/>
    <w:rsid w:val="00652300"/>
  </w:style>
  <w:style w:type="paragraph" w:customStyle="1" w:styleId="hat">
    <w:name w:val="hat"/>
    <w:basedOn w:val="Normal"/>
    <w:next w:val="Normal"/>
    <w:link w:val="hatChar"/>
    <w:qFormat/>
    <w:rsid w:val="00652300"/>
    <w:pPr>
      <w:spacing w:before="240" w:after="240"/>
      <w:jc w:val="center"/>
      <w:outlineLvl w:val="0"/>
    </w:pPr>
    <w:rPr>
      <w:b/>
      <w:bCs/>
      <w:sz w:val="32"/>
      <w:u w:val="single"/>
      <w:lang w:bidi="en-US"/>
    </w:rPr>
  </w:style>
  <w:style w:type="character" w:customStyle="1" w:styleId="storyby">
    <w:name w:val="storyby"/>
    <w:basedOn w:val="DefaultParagraphFont"/>
    <w:rsid w:val="00652300"/>
  </w:style>
  <w:style w:type="paragraph" w:customStyle="1" w:styleId="HotRouteChar">
    <w:name w:val="Hot Route! Char"/>
    <w:basedOn w:val="Normal"/>
    <w:qFormat/>
    <w:rsid w:val="00652300"/>
    <w:pPr>
      <w:ind w:left="144"/>
    </w:pPr>
    <w:rPr>
      <w:sz w:val="20"/>
      <w:lang w:bidi="en-US"/>
    </w:rPr>
  </w:style>
  <w:style w:type="paragraph" w:customStyle="1" w:styleId="Default">
    <w:name w:val="Default"/>
    <w:uiPriority w:val="99"/>
    <w:qFormat/>
    <w:rsid w:val="0065230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5230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652300"/>
    <w:rPr>
      <w:rFonts w:ascii="Arial Narrow" w:hAnsi="Arial Narrow" w:cs="Times New Roman"/>
      <w:u w:val="single"/>
    </w:rPr>
  </w:style>
  <w:style w:type="character" w:customStyle="1" w:styleId="CardCharChar1">
    <w:name w:val="Card Char Char1"/>
    <w:basedOn w:val="DefaultParagraphFont"/>
    <w:rsid w:val="00652300"/>
    <w:rPr>
      <w:rFonts w:cs="Times New Roman"/>
      <w:b/>
      <w:bCs/>
      <w:sz w:val="28"/>
      <w:szCs w:val="28"/>
    </w:rPr>
  </w:style>
  <w:style w:type="paragraph" w:customStyle="1" w:styleId="Cites0">
    <w:name w:val="Cites"/>
    <w:basedOn w:val="Normal"/>
    <w:link w:val="CitesChar2"/>
    <w:qFormat/>
    <w:rsid w:val="0065230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52300"/>
    <w:rPr>
      <w:rFonts w:ascii="Times New Roman" w:eastAsia="Calibri" w:hAnsi="Times New Roman" w:cs="Times New Roman"/>
      <w:sz w:val="24"/>
      <w:szCs w:val="24"/>
    </w:rPr>
  </w:style>
  <w:style w:type="character" w:customStyle="1" w:styleId="apple-converted-space">
    <w:name w:val="apple-converted-space"/>
    <w:basedOn w:val="DefaultParagraphFont"/>
    <w:rsid w:val="00652300"/>
  </w:style>
  <w:style w:type="character" w:customStyle="1" w:styleId="hit">
    <w:name w:val="hit"/>
    <w:basedOn w:val="DefaultParagraphFont"/>
    <w:rsid w:val="00652300"/>
    <w:rPr>
      <w:rFonts w:cs="Times New Roman"/>
    </w:rPr>
  </w:style>
  <w:style w:type="paragraph" w:customStyle="1" w:styleId="SmallFont">
    <w:name w:val="Small Font"/>
    <w:basedOn w:val="Normal"/>
    <w:link w:val="SmallFontChar"/>
    <w:qFormat/>
    <w:rsid w:val="00652300"/>
    <w:pPr>
      <w:spacing w:after="200"/>
      <w:jc w:val="both"/>
    </w:pPr>
    <w:rPr>
      <w:rFonts w:eastAsia="Calibri"/>
      <w:szCs w:val="18"/>
    </w:rPr>
  </w:style>
  <w:style w:type="character" w:customStyle="1" w:styleId="SmallFontChar">
    <w:name w:val="Small Font Char"/>
    <w:basedOn w:val="DefaultParagraphFont"/>
    <w:link w:val="SmallFont"/>
    <w:locked/>
    <w:rsid w:val="00652300"/>
    <w:rPr>
      <w:rFonts w:ascii="Calibri" w:eastAsia="Calibri" w:hAnsi="Calibri"/>
      <w:sz w:val="22"/>
      <w:szCs w:val="18"/>
    </w:rPr>
  </w:style>
  <w:style w:type="character" w:customStyle="1" w:styleId="CircleChar1">
    <w:name w:val="Circle Char1"/>
    <w:basedOn w:val="DefaultParagraphFont"/>
    <w:rsid w:val="00652300"/>
    <w:rPr>
      <w:rFonts w:cs="Times New Roman"/>
      <w:b/>
      <w:i/>
      <w:sz w:val="18"/>
      <w:szCs w:val="18"/>
      <w:u w:val="single"/>
      <w:lang w:val="en-US" w:eastAsia="en-US" w:bidi="ar-SA"/>
    </w:rPr>
  </w:style>
  <w:style w:type="character" w:customStyle="1" w:styleId="verdana">
    <w:name w:val="verdana"/>
    <w:basedOn w:val="DefaultParagraphFont"/>
    <w:rsid w:val="00652300"/>
  </w:style>
  <w:style w:type="character" w:customStyle="1" w:styleId="CardsChar1">
    <w:name w:val="Cards Char1"/>
    <w:link w:val="Cards"/>
    <w:rsid w:val="00652300"/>
    <w:rPr>
      <w:rFonts w:ascii="Calibri" w:hAnsi="Calibri"/>
      <w:sz w:val="20"/>
      <w:szCs w:val="20"/>
    </w:rPr>
  </w:style>
  <w:style w:type="paragraph" w:customStyle="1" w:styleId="BlockHeadings">
    <w:name w:val="Block Headings"/>
    <w:basedOn w:val="Normal"/>
    <w:link w:val="BlockHeadingsChar"/>
    <w:qFormat/>
    <w:rsid w:val="00652300"/>
    <w:pPr>
      <w:autoSpaceDE w:val="0"/>
      <w:autoSpaceDN w:val="0"/>
      <w:adjustRightInd w:val="0"/>
      <w:jc w:val="center"/>
      <w:outlineLvl w:val="0"/>
    </w:pPr>
    <w:rPr>
      <w:b/>
      <w:sz w:val="20"/>
      <w:szCs w:val="20"/>
    </w:rPr>
  </w:style>
  <w:style w:type="character" w:customStyle="1" w:styleId="BlockHeadingsChar">
    <w:name w:val="Block Headings Char"/>
    <w:link w:val="BlockHeadings"/>
    <w:rsid w:val="00652300"/>
    <w:rPr>
      <w:rFonts w:ascii="Calibri" w:hAnsi="Calibri"/>
      <w:b/>
      <w:sz w:val="20"/>
      <w:szCs w:val="20"/>
    </w:rPr>
  </w:style>
  <w:style w:type="paragraph" w:customStyle="1" w:styleId="loose">
    <w:name w:val="loose"/>
    <w:basedOn w:val="Normal"/>
    <w:qFormat/>
    <w:rsid w:val="00652300"/>
    <w:pPr>
      <w:spacing w:before="210"/>
    </w:pPr>
    <w:rPr>
      <w:lang w:eastAsia="zh-CN" w:bidi="he-IL"/>
    </w:rPr>
  </w:style>
  <w:style w:type="character" w:customStyle="1" w:styleId="hit1">
    <w:name w:val="hit1"/>
    <w:basedOn w:val="DefaultParagraphFont"/>
    <w:rsid w:val="00652300"/>
    <w:rPr>
      <w:b/>
      <w:bCs/>
      <w:color w:val="CC0033"/>
    </w:rPr>
  </w:style>
  <w:style w:type="character" w:customStyle="1" w:styleId="upper">
    <w:name w:val="upper"/>
    <w:basedOn w:val="DefaultParagraphFont"/>
    <w:rsid w:val="00652300"/>
  </w:style>
  <w:style w:type="character" w:customStyle="1" w:styleId="Author">
    <w:name w:val="Author"/>
    <w:aliases w:val="Style Date"/>
    <w:basedOn w:val="DefaultParagraphFont"/>
    <w:qFormat/>
    <w:rsid w:val="00652300"/>
    <w:rPr>
      <w:b/>
      <w:sz w:val="24"/>
    </w:rPr>
  </w:style>
  <w:style w:type="character" w:customStyle="1" w:styleId="SmallFont7pt">
    <w:name w:val="Small Font (7 pt)"/>
    <w:basedOn w:val="DefaultParagraphFont"/>
    <w:rsid w:val="00652300"/>
    <w:rPr>
      <w:sz w:val="14"/>
    </w:rPr>
  </w:style>
  <w:style w:type="paragraph" w:customStyle="1" w:styleId="UnderlinedText">
    <w:name w:val="Underlined Text"/>
    <w:basedOn w:val="Normal"/>
    <w:qFormat/>
    <w:rsid w:val="00652300"/>
    <w:rPr>
      <w:b/>
      <w:szCs w:val="20"/>
    </w:rPr>
  </w:style>
  <w:style w:type="character" w:customStyle="1" w:styleId="SmallText-New">
    <w:name w:val="Small Text - New"/>
    <w:basedOn w:val="DefaultParagraphFont"/>
    <w:rsid w:val="00652300"/>
    <w:rPr>
      <w:rFonts w:ascii="Arial Narrow" w:hAnsi="Arial Narrow"/>
      <w:sz w:val="14"/>
    </w:rPr>
  </w:style>
  <w:style w:type="paragraph" w:customStyle="1" w:styleId="Smalltext">
    <w:name w:val="Small text"/>
    <w:aliases w:val="Quote1,Quote11"/>
    <w:basedOn w:val="Normal"/>
    <w:link w:val="SmalltextChar"/>
    <w:qFormat/>
    <w:rsid w:val="00652300"/>
    <w:rPr>
      <w:rFonts w:ascii="Arial Narrow" w:hAnsi="Arial Narrow"/>
    </w:rPr>
  </w:style>
  <w:style w:type="character" w:customStyle="1" w:styleId="Underlined-New">
    <w:name w:val="Underlined - New"/>
    <w:basedOn w:val="DefaultParagraphFont"/>
    <w:rsid w:val="00652300"/>
    <w:rPr>
      <w:rFonts w:ascii="Arial Narrow" w:hAnsi="Arial Narrow"/>
      <w:sz w:val="16"/>
      <w:u w:val="single"/>
    </w:rPr>
  </w:style>
  <w:style w:type="paragraph" w:styleId="TOC2">
    <w:name w:val="toc 2"/>
    <w:basedOn w:val="Normal"/>
    <w:next w:val="Normal"/>
    <w:autoRedefine/>
    <w:uiPriority w:val="39"/>
    <w:rsid w:val="00652300"/>
    <w:pPr>
      <w:ind w:left="200"/>
    </w:pPr>
    <w:rPr>
      <w:sz w:val="20"/>
      <w:lang w:bidi="en-US"/>
    </w:rPr>
  </w:style>
  <w:style w:type="paragraph" w:styleId="Caption">
    <w:name w:val="caption"/>
    <w:basedOn w:val="Normal"/>
    <w:next w:val="Normal"/>
    <w:qFormat/>
    <w:rsid w:val="00652300"/>
    <w:rPr>
      <w:b/>
      <w:bCs/>
      <w:sz w:val="18"/>
      <w:szCs w:val="18"/>
      <w:lang w:bidi="en-US"/>
    </w:rPr>
  </w:style>
  <w:style w:type="paragraph" w:styleId="TOCHeading">
    <w:name w:val="TOC Heading"/>
    <w:basedOn w:val="Heading1"/>
    <w:next w:val="Normal"/>
    <w:uiPriority w:val="39"/>
    <w:qFormat/>
    <w:rsid w:val="0065230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652300"/>
    <w:rPr>
      <w:rFonts w:ascii="Arial Narrow" w:hAnsi="Arial Narrow"/>
      <w:dstrike w:val="0"/>
      <w:sz w:val="20"/>
      <w:bdr w:val="single" w:sz="2" w:space="0" w:color="auto"/>
      <w:vertAlign w:val="baseline"/>
    </w:rPr>
  </w:style>
  <w:style w:type="character" w:customStyle="1" w:styleId="style65">
    <w:name w:val="style65"/>
    <w:basedOn w:val="DefaultParagraphFont"/>
    <w:rsid w:val="0065230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52300"/>
    <w:rPr>
      <w:rFonts w:cs="Arial"/>
      <w:bCs/>
      <w:szCs w:val="26"/>
      <w:u w:val="single"/>
      <w:lang w:val="en-US" w:eastAsia="en-US" w:bidi="ar-SA"/>
    </w:rPr>
  </w:style>
  <w:style w:type="character" w:customStyle="1" w:styleId="qlabel">
    <w:name w:val="q_label"/>
    <w:basedOn w:val="DefaultParagraphFont"/>
    <w:rsid w:val="00652300"/>
  </w:style>
  <w:style w:type="character" w:customStyle="1" w:styleId="alabel">
    <w:name w:val="a_label"/>
    <w:basedOn w:val="DefaultParagraphFont"/>
    <w:rsid w:val="00652300"/>
  </w:style>
  <w:style w:type="character" w:customStyle="1" w:styleId="Style1Char1">
    <w:name w:val="Style1 Char1"/>
    <w:basedOn w:val="DefaultParagraphFont"/>
    <w:rsid w:val="00652300"/>
    <w:rPr>
      <w:rFonts w:eastAsia="SimSun"/>
      <w:sz w:val="20"/>
      <w:szCs w:val="24"/>
      <w:u w:val="single"/>
      <w:lang w:val="en-US" w:eastAsia="zh-CN" w:bidi="ar-SA"/>
    </w:rPr>
  </w:style>
  <w:style w:type="character" w:customStyle="1" w:styleId="UnderlineCharChar">
    <w:name w:val="Underline Char Char"/>
    <w:basedOn w:val="DefaultParagraphFont"/>
    <w:rsid w:val="0065230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52300"/>
    <w:rPr>
      <w:rFonts w:eastAsia="MS Mincho"/>
      <w:b/>
      <w:u w:val="single"/>
      <w:lang w:val="en-US" w:eastAsia="en-US" w:bidi="ar-SA"/>
    </w:rPr>
  </w:style>
  <w:style w:type="character" w:customStyle="1" w:styleId="CardTextChar0">
    <w:name w:val="Card Text Char"/>
    <w:basedOn w:val="DefaultParagraphFont"/>
    <w:rsid w:val="00652300"/>
    <w:rPr>
      <w:rFonts w:ascii="Times New Roman" w:eastAsia="Times New Roman" w:hAnsi="Times New Roman" w:cs="Times New Roman"/>
      <w:szCs w:val="24"/>
    </w:rPr>
  </w:style>
  <w:style w:type="character" w:customStyle="1" w:styleId="reduce2">
    <w:name w:val="reduce2"/>
    <w:basedOn w:val="DefaultParagraphFont"/>
    <w:uiPriority w:val="99"/>
    <w:rsid w:val="00652300"/>
    <w:rPr>
      <w:rFonts w:ascii="Arial" w:hAnsi="Arial" w:cs="Arial"/>
      <w:color w:val="000000"/>
      <w:sz w:val="10"/>
      <w:szCs w:val="22"/>
    </w:rPr>
  </w:style>
  <w:style w:type="paragraph" w:customStyle="1" w:styleId="BoldUnderline">
    <w:name w:val="BoldUnderline"/>
    <w:link w:val="BoldUnderlineChar"/>
    <w:uiPriority w:val="99"/>
    <w:qFormat/>
    <w:rsid w:val="0065230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5230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52300"/>
    <w:rPr>
      <w:rFonts w:cs="Arial"/>
      <w:bCs/>
      <w:szCs w:val="26"/>
      <w:u w:val="single"/>
      <w:lang w:val="en-US" w:eastAsia="en-US" w:bidi="ar-SA"/>
    </w:rPr>
  </w:style>
  <w:style w:type="paragraph" w:customStyle="1" w:styleId="evidencetextChar">
    <w:name w:val="evidence text Char"/>
    <w:basedOn w:val="Normal"/>
    <w:qFormat/>
    <w:rsid w:val="00652300"/>
    <w:pPr>
      <w:ind w:left="1728" w:right="1008"/>
    </w:pPr>
    <w:rPr>
      <w:color w:val="000000"/>
      <w:sz w:val="18"/>
    </w:rPr>
  </w:style>
  <w:style w:type="character" w:customStyle="1" w:styleId="underline2">
    <w:name w:val="underline2"/>
    <w:basedOn w:val="DefaultParagraphFont"/>
    <w:rsid w:val="00652300"/>
    <w:rPr>
      <w:u w:val="single"/>
    </w:rPr>
  </w:style>
  <w:style w:type="character" w:customStyle="1" w:styleId="Style11ptUnderlineBorderSinglesolidlineAuto05pt">
    <w:name w:val="Style 11 pt Underline Border: : (Single solid line Auto  0.5 pt..."/>
    <w:rsid w:val="0065230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5230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52300"/>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652300"/>
    <w:rPr>
      <w:u w:val="single"/>
    </w:rPr>
  </w:style>
  <w:style w:type="paragraph" w:customStyle="1" w:styleId="UnderlineChar4">
    <w:name w:val="Underline Char4"/>
    <w:basedOn w:val="Normal"/>
    <w:link w:val="UnderlineChar4Char"/>
    <w:qFormat/>
    <w:rsid w:val="0065230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52300"/>
    <w:rPr>
      <w:b/>
      <w:u w:val="single"/>
    </w:rPr>
  </w:style>
  <w:style w:type="paragraph" w:customStyle="1" w:styleId="BoldandUnderlineChar3">
    <w:name w:val="Bold and Underline Char3"/>
    <w:basedOn w:val="Normal"/>
    <w:link w:val="BoldandUnderlineChar3Char2"/>
    <w:qFormat/>
    <w:rsid w:val="0065230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52300"/>
    <w:rPr>
      <w:u w:val="single"/>
    </w:rPr>
  </w:style>
  <w:style w:type="character" w:customStyle="1" w:styleId="StyleUnderlineChar11ptChar">
    <w:name w:val="Style Underline Char + 11 pt Char"/>
    <w:basedOn w:val="DefaultParagraphFont"/>
    <w:link w:val="StyleUnderlineChar11pt"/>
    <w:rsid w:val="00652300"/>
    <w:rPr>
      <w:rFonts w:ascii="Calibri" w:hAnsi="Calibri"/>
      <w:sz w:val="22"/>
      <w:u w:val="single"/>
    </w:rPr>
  </w:style>
  <w:style w:type="paragraph" w:customStyle="1" w:styleId="StyleUnderlineChar11ptBold">
    <w:name w:val="Style Underline Char + 11 pt Bold"/>
    <w:basedOn w:val="Normal"/>
    <w:link w:val="StyleUnderlineChar11ptBoldChar"/>
    <w:qFormat/>
    <w:rsid w:val="00652300"/>
    <w:rPr>
      <w:b/>
      <w:bCs/>
      <w:u w:val="single"/>
    </w:rPr>
  </w:style>
  <w:style w:type="character" w:customStyle="1" w:styleId="StyleUnderlineChar11ptBoldChar">
    <w:name w:val="Style Underline Char + 11 pt Bold Char"/>
    <w:basedOn w:val="DefaultParagraphFont"/>
    <w:link w:val="StyleUnderlineChar11ptBold"/>
    <w:rsid w:val="00652300"/>
    <w:rPr>
      <w:rFonts w:ascii="Calibri" w:hAnsi="Calibri"/>
      <w:b/>
      <w:bCs/>
      <w:sz w:val="22"/>
      <w:u w:val="single"/>
    </w:rPr>
  </w:style>
  <w:style w:type="character" w:customStyle="1" w:styleId="inside-head">
    <w:name w:val="inside-head"/>
    <w:basedOn w:val="DefaultParagraphFont"/>
    <w:rsid w:val="00652300"/>
  </w:style>
  <w:style w:type="paragraph" w:customStyle="1" w:styleId="Style3">
    <w:name w:val="Style3"/>
    <w:basedOn w:val="Normal"/>
    <w:link w:val="Style3Char"/>
    <w:qFormat/>
    <w:rsid w:val="00652300"/>
    <w:rPr>
      <w:rFonts w:ascii="Arial Narrow" w:hAnsi="Arial Narrow"/>
      <w:b/>
    </w:rPr>
  </w:style>
  <w:style w:type="character" w:customStyle="1" w:styleId="Style3Char">
    <w:name w:val="Style3 Char"/>
    <w:basedOn w:val="DefaultParagraphFont"/>
    <w:link w:val="Style3"/>
    <w:rsid w:val="00652300"/>
    <w:rPr>
      <w:rFonts w:ascii="Arial Narrow" w:hAnsi="Arial Narrow"/>
      <w:b/>
      <w:sz w:val="22"/>
    </w:rPr>
  </w:style>
  <w:style w:type="character" w:customStyle="1" w:styleId="7TimesNewRoman">
    <w:name w:val="7 Times New Roman"/>
    <w:rsid w:val="0065230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52300"/>
  </w:style>
  <w:style w:type="character" w:customStyle="1" w:styleId="officialsbureau">
    <w:name w:val="official_s_bureau"/>
    <w:basedOn w:val="DefaultParagraphFont"/>
    <w:rsid w:val="00652300"/>
  </w:style>
  <w:style w:type="paragraph" w:customStyle="1" w:styleId="Stylecard11ptUnderline">
    <w:name w:val="Style card + 11 pt Underline"/>
    <w:basedOn w:val="Normal"/>
    <w:link w:val="Stylecard11ptUnderlineChar"/>
    <w:qFormat/>
    <w:rsid w:val="0065230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652300"/>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65230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652300"/>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5230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52300"/>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652300"/>
    <w:rPr>
      <w:rFonts w:ascii="Georgia" w:eastAsia="SimSun" w:hAnsi="Georgia"/>
      <w:sz w:val="22"/>
      <w:u w:val="single"/>
      <w:lang w:eastAsia="zh-CN"/>
    </w:rPr>
  </w:style>
  <w:style w:type="paragraph" w:styleId="HTMLPreformatted">
    <w:name w:val="HTML Preformatted"/>
    <w:basedOn w:val="Normal"/>
    <w:link w:val="HTMLPreformattedChar"/>
    <w:uiPriority w:val="99"/>
    <w:rsid w:val="00652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652300"/>
    <w:rPr>
      <w:rFonts w:ascii="Courier New" w:hAnsi="Courier New" w:cs="Courier New"/>
      <w:sz w:val="22"/>
      <w:szCs w:val="20"/>
    </w:rPr>
  </w:style>
  <w:style w:type="paragraph" w:customStyle="1" w:styleId="StyleUnderlining11pt">
    <w:name w:val="Style Underlining + 11 pt"/>
    <w:basedOn w:val="Normal"/>
    <w:link w:val="StyleUnderlining11ptChar"/>
    <w:qFormat/>
    <w:rsid w:val="00652300"/>
    <w:rPr>
      <w:u w:val="single"/>
    </w:rPr>
  </w:style>
  <w:style w:type="character" w:customStyle="1" w:styleId="StyleUnderlining11ptChar">
    <w:name w:val="Style Underlining + 11 pt Char"/>
    <w:basedOn w:val="DefaultParagraphFont"/>
    <w:link w:val="StyleUnderlining11pt"/>
    <w:rsid w:val="00652300"/>
    <w:rPr>
      <w:rFonts w:ascii="Calibri" w:hAnsi="Calibri"/>
      <w:sz w:val="22"/>
      <w:u w:val="single"/>
    </w:rPr>
  </w:style>
  <w:style w:type="paragraph" w:customStyle="1" w:styleId="StyleCardText9pt">
    <w:name w:val="Style Card Text + 9 pt"/>
    <w:basedOn w:val="Normal"/>
    <w:link w:val="StyleCardText9ptChar"/>
    <w:qFormat/>
    <w:rsid w:val="00652300"/>
    <w:pPr>
      <w:spacing w:after="200"/>
      <w:contextualSpacing/>
    </w:pPr>
    <w:rPr>
      <w:rFonts w:eastAsia="Calibri"/>
    </w:rPr>
  </w:style>
  <w:style w:type="character" w:customStyle="1" w:styleId="StyleCardText9ptChar">
    <w:name w:val="Style Card Text + 9 pt Char"/>
    <w:basedOn w:val="DefaultParagraphFont"/>
    <w:link w:val="StyleCardText9pt"/>
    <w:rsid w:val="00652300"/>
    <w:rPr>
      <w:rFonts w:ascii="Calibri" w:eastAsia="Calibri" w:hAnsi="Calibri"/>
      <w:sz w:val="22"/>
    </w:rPr>
  </w:style>
  <w:style w:type="paragraph" w:styleId="Quote">
    <w:name w:val="Quote"/>
    <w:basedOn w:val="Normal"/>
    <w:next w:val="Normal"/>
    <w:link w:val="QuoteChar"/>
    <w:uiPriority w:val="29"/>
    <w:qFormat/>
    <w:rsid w:val="00652300"/>
    <w:pPr>
      <w:widowControl w:val="0"/>
    </w:pPr>
    <w:rPr>
      <w:iCs/>
      <w:color w:val="000000"/>
      <w:lang w:bidi="en-US"/>
    </w:rPr>
  </w:style>
  <w:style w:type="character" w:customStyle="1" w:styleId="QuoteChar">
    <w:name w:val="Quote Char"/>
    <w:basedOn w:val="DefaultParagraphFont"/>
    <w:link w:val="Quote"/>
    <w:uiPriority w:val="29"/>
    <w:rsid w:val="00652300"/>
    <w:rPr>
      <w:rFonts w:ascii="Calibri" w:hAnsi="Calibri"/>
      <w:iCs/>
      <w:color w:val="000000"/>
      <w:sz w:val="22"/>
      <w:lang w:bidi="en-US"/>
    </w:rPr>
  </w:style>
  <w:style w:type="paragraph" w:customStyle="1" w:styleId="Underlining">
    <w:name w:val="Underlining"/>
    <w:basedOn w:val="Normal"/>
    <w:link w:val="UnderliningChar"/>
    <w:uiPriority w:val="99"/>
    <w:qFormat/>
    <w:rsid w:val="00652300"/>
    <w:rPr>
      <w:rFonts w:ascii="Arial Narrow" w:hAnsi="Arial Narrow" w:cs="Times New Roman"/>
      <w:sz w:val="24"/>
      <w:u w:val="single"/>
    </w:rPr>
  </w:style>
  <w:style w:type="character" w:customStyle="1" w:styleId="ital-inline">
    <w:name w:val="ital-inline"/>
    <w:basedOn w:val="DefaultParagraphFont"/>
    <w:rsid w:val="00652300"/>
  </w:style>
  <w:style w:type="character" w:customStyle="1" w:styleId="underlineChar">
    <w:name w:val="underline Char"/>
    <w:basedOn w:val="DefaultParagraphFont"/>
    <w:rsid w:val="0065230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5230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52300"/>
    <w:rPr>
      <w:sz w:val="20"/>
      <w:u w:val="single"/>
    </w:rPr>
  </w:style>
  <w:style w:type="paragraph" w:styleId="BodyTextIndent2">
    <w:name w:val="Body Text Indent 2"/>
    <w:basedOn w:val="Normal"/>
    <w:link w:val="BodyTextIndent2Char"/>
    <w:unhideWhenUsed/>
    <w:rsid w:val="00652300"/>
    <w:pPr>
      <w:spacing w:after="120" w:line="480" w:lineRule="auto"/>
      <w:ind w:left="360"/>
    </w:pPr>
  </w:style>
  <w:style w:type="character" w:customStyle="1" w:styleId="BodyTextIndent2Char">
    <w:name w:val="Body Text Indent 2 Char"/>
    <w:basedOn w:val="DefaultParagraphFont"/>
    <w:link w:val="BodyTextIndent2"/>
    <w:rsid w:val="00652300"/>
    <w:rPr>
      <w:rFonts w:ascii="Calibri" w:hAnsi="Calibri"/>
      <w:sz w:val="22"/>
    </w:rPr>
  </w:style>
  <w:style w:type="paragraph" w:styleId="BodyTextIndent3">
    <w:name w:val="Body Text Indent 3"/>
    <w:basedOn w:val="Normal"/>
    <w:link w:val="BodyTextIndent3Char"/>
    <w:uiPriority w:val="99"/>
    <w:semiHidden/>
    <w:unhideWhenUsed/>
    <w:rsid w:val="00652300"/>
    <w:pPr>
      <w:spacing w:after="120"/>
      <w:ind w:left="360"/>
    </w:pPr>
    <w:rPr>
      <w:szCs w:val="16"/>
    </w:rPr>
  </w:style>
  <w:style w:type="character" w:customStyle="1" w:styleId="BodyTextIndent3Char">
    <w:name w:val="Body Text Indent 3 Char"/>
    <w:basedOn w:val="DefaultParagraphFont"/>
    <w:link w:val="BodyTextIndent3"/>
    <w:uiPriority w:val="99"/>
    <w:semiHidden/>
    <w:rsid w:val="00652300"/>
    <w:rPr>
      <w:rFonts w:ascii="Calibri" w:hAnsi="Calibri"/>
      <w:sz w:val="22"/>
      <w:szCs w:val="16"/>
    </w:rPr>
  </w:style>
  <w:style w:type="paragraph" w:styleId="BodyText2">
    <w:name w:val="Body Text 2"/>
    <w:basedOn w:val="Normal"/>
    <w:link w:val="BodyText2Char"/>
    <w:unhideWhenUsed/>
    <w:rsid w:val="00652300"/>
    <w:pPr>
      <w:spacing w:after="120" w:line="480" w:lineRule="auto"/>
    </w:pPr>
  </w:style>
  <w:style w:type="character" w:customStyle="1" w:styleId="BodyText2Char">
    <w:name w:val="Body Text 2 Char"/>
    <w:basedOn w:val="DefaultParagraphFont"/>
    <w:link w:val="BodyText2"/>
    <w:rsid w:val="00652300"/>
    <w:rPr>
      <w:rFonts w:ascii="Calibri" w:hAnsi="Calibri"/>
      <w:sz w:val="22"/>
    </w:rPr>
  </w:style>
  <w:style w:type="paragraph" w:styleId="BodyTextIndent">
    <w:name w:val="Body Text Indent"/>
    <w:basedOn w:val="Normal"/>
    <w:link w:val="BodyTextIndentChar"/>
    <w:uiPriority w:val="99"/>
    <w:unhideWhenUsed/>
    <w:rsid w:val="00652300"/>
    <w:pPr>
      <w:spacing w:after="120"/>
      <w:ind w:left="360"/>
    </w:pPr>
  </w:style>
  <w:style w:type="character" w:customStyle="1" w:styleId="BodyTextIndentChar">
    <w:name w:val="Body Text Indent Char"/>
    <w:basedOn w:val="DefaultParagraphFont"/>
    <w:link w:val="BodyTextIndent"/>
    <w:uiPriority w:val="99"/>
    <w:rsid w:val="00652300"/>
    <w:rPr>
      <w:rFonts w:ascii="Calibri" w:hAnsi="Calibri"/>
      <w:sz w:val="22"/>
    </w:rPr>
  </w:style>
  <w:style w:type="paragraph" w:styleId="BodyText3">
    <w:name w:val="Body Text 3"/>
    <w:basedOn w:val="Normal"/>
    <w:link w:val="BodyText3Char"/>
    <w:unhideWhenUsed/>
    <w:rsid w:val="00652300"/>
    <w:pPr>
      <w:spacing w:after="120"/>
    </w:pPr>
    <w:rPr>
      <w:szCs w:val="16"/>
    </w:rPr>
  </w:style>
  <w:style w:type="character" w:customStyle="1" w:styleId="BodyText3Char">
    <w:name w:val="Body Text 3 Char"/>
    <w:basedOn w:val="DefaultParagraphFont"/>
    <w:link w:val="BodyText3"/>
    <w:rsid w:val="00652300"/>
    <w:rPr>
      <w:rFonts w:ascii="Calibri" w:hAnsi="Calibri"/>
      <w:sz w:val="22"/>
      <w:szCs w:val="16"/>
    </w:rPr>
  </w:style>
  <w:style w:type="character" w:customStyle="1" w:styleId="StyleBold">
    <w:name w:val="Style Bold"/>
    <w:basedOn w:val="DefaultParagraphFont"/>
    <w:uiPriority w:val="9"/>
    <w:semiHidden/>
    <w:rsid w:val="00652300"/>
    <w:rPr>
      <w:b/>
      <w:bCs/>
    </w:rPr>
  </w:style>
  <w:style w:type="character" w:customStyle="1" w:styleId="body-text">
    <w:name w:val="body-text"/>
    <w:basedOn w:val="DefaultParagraphFont"/>
    <w:rsid w:val="00652300"/>
  </w:style>
  <w:style w:type="paragraph" w:customStyle="1" w:styleId="StyleStyle411ptBoldBorderSinglesolidlineAuto0">
    <w:name w:val="Style Style4 + 11 pt Bold Border: : (Single solid line Auto  0...."/>
    <w:basedOn w:val="Normal"/>
    <w:link w:val="StyleStyle411ptBoldBorderSinglesolidlineAuto0Char"/>
    <w:qFormat/>
    <w:rsid w:val="0065230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52300"/>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652300"/>
    <w:rPr>
      <w:rFonts w:ascii="Tahoma" w:hAnsi="Tahoma" w:cs="Tahoma"/>
      <w:sz w:val="16"/>
      <w:szCs w:val="16"/>
    </w:rPr>
  </w:style>
  <w:style w:type="character" w:customStyle="1" w:styleId="globalcontentbody">
    <w:name w:val="globalcontentbody"/>
    <w:basedOn w:val="DefaultParagraphFont"/>
    <w:rsid w:val="00652300"/>
  </w:style>
  <w:style w:type="paragraph" w:customStyle="1" w:styleId="StyleStyle112pt">
    <w:name w:val="Style Style1 + 12 pt"/>
    <w:basedOn w:val="Normal"/>
    <w:link w:val="StyleStyle112ptChar"/>
    <w:qFormat/>
    <w:rsid w:val="00652300"/>
    <w:rPr>
      <w:rFonts w:eastAsia="SimSun"/>
      <w:u w:val="single"/>
      <w:lang w:eastAsia="zh-CN"/>
    </w:rPr>
  </w:style>
  <w:style w:type="character" w:customStyle="1" w:styleId="StyleStyle112ptChar">
    <w:name w:val="Style Style1 + 12 pt Char"/>
    <w:basedOn w:val="DefaultParagraphFont"/>
    <w:link w:val="StyleStyle112pt"/>
    <w:rsid w:val="00652300"/>
    <w:rPr>
      <w:rFonts w:ascii="Calibri" w:eastAsia="SimSun" w:hAnsi="Calibri"/>
      <w:sz w:val="22"/>
      <w:u w:val="single"/>
      <w:lang w:eastAsia="zh-CN"/>
    </w:rPr>
  </w:style>
  <w:style w:type="paragraph" w:customStyle="1" w:styleId="MinimizedText">
    <w:name w:val="Minimized Text"/>
    <w:basedOn w:val="Normal"/>
    <w:link w:val="MinimizedTextChar"/>
    <w:qFormat/>
    <w:rsid w:val="00652300"/>
  </w:style>
  <w:style w:type="character" w:customStyle="1" w:styleId="MinimizedTextChar">
    <w:name w:val="Minimized Text Char"/>
    <w:basedOn w:val="DefaultParagraphFont"/>
    <w:link w:val="MinimizedText"/>
    <w:rsid w:val="00652300"/>
    <w:rPr>
      <w:rFonts w:ascii="Calibri" w:hAnsi="Calibri"/>
      <w:sz w:val="22"/>
    </w:rPr>
  </w:style>
  <w:style w:type="character" w:customStyle="1" w:styleId="term1">
    <w:name w:val="term1"/>
    <w:basedOn w:val="DefaultParagraphFont"/>
    <w:rsid w:val="00652300"/>
    <w:rPr>
      <w:b/>
      <w:bCs/>
    </w:rPr>
  </w:style>
  <w:style w:type="character" w:customStyle="1" w:styleId="Styleterm111ptUnderline">
    <w:name w:val="Style term1 + 11 pt Underline"/>
    <w:basedOn w:val="term1"/>
    <w:rsid w:val="00652300"/>
    <w:rPr>
      <w:b/>
      <w:bCs/>
      <w:sz w:val="20"/>
      <w:u w:val="single"/>
    </w:rPr>
  </w:style>
  <w:style w:type="paragraph" w:customStyle="1" w:styleId="StyleMinimizedTextArialNarrow10pt">
    <w:name w:val="Style Minimized Text + Arial Narrow 10 pt"/>
    <w:basedOn w:val="MinimizedText"/>
    <w:link w:val="StyleMinimizedTextArialNarrow10ptChar"/>
    <w:qFormat/>
    <w:rsid w:val="00652300"/>
    <w:rPr>
      <w:sz w:val="20"/>
    </w:rPr>
  </w:style>
  <w:style w:type="character" w:customStyle="1" w:styleId="StyleMinimizedTextArialNarrow10ptChar">
    <w:name w:val="Style Minimized Text + Arial Narrow 10 pt Char"/>
    <w:basedOn w:val="MinimizedTextChar"/>
    <w:link w:val="StyleMinimizedTextArialNarrow10pt"/>
    <w:rsid w:val="00652300"/>
    <w:rPr>
      <w:rFonts w:ascii="Calibri" w:hAnsi="Calibri"/>
      <w:sz w:val="20"/>
    </w:rPr>
  </w:style>
  <w:style w:type="character" w:customStyle="1" w:styleId="Styleunderline11ptBold">
    <w:name w:val="Style underline + 11 pt Bold"/>
    <w:basedOn w:val="underline"/>
    <w:rsid w:val="0065230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5230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52300"/>
    <w:rPr>
      <w:rFonts w:ascii="Calibri" w:hAnsi="Calibri"/>
      <w:sz w:val="22"/>
      <w:u w:val="single"/>
      <w:bdr w:val="single" w:sz="4" w:space="0" w:color="auto"/>
    </w:rPr>
  </w:style>
  <w:style w:type="character" w:customStyle="1" w:styleId="Style9pt">
    <w:name w:val="Style 9 pt"/>
    <w:basedOn w:val="DefaultParagraphFont"/>
    <w:rsid w:val="00652300"/>
    <w:rPr>
      <w:rFonts w:ascii="Times New Roman" w:hAnsi="Times New Roman"/>
      <w:sz w:val="20"/>
    </w:rPr>
  </w:style>
  <w:style w:type="paragraph" w:customStyle="1" w:styleId="StyleStyle49pt3">
    <w:name w:val="Style Style4 + 9 pt3"/>
    <w:basedOn w:val="Style4"/>
    <w:link w:val="StyleStyle49pt3Char"/>
    <w:qFormat/>
    <w:rsid w:val="00652300"/>
  </w:style>
  <w:style w:type="character" w:customStyle="1" w:styleId="StyleStyle49pt3Char">
    <w:name w:val="Style Style4 + 9 pt3 Char"/>
    <w:basedOn w:val="Style4Char"/>
    <w:link w:val="StyleStyle49pt3"/>
    <w:rsid w:val="00652300"/>
    <w:rPr>
      <w:rFonts w:ascii="Calibri" w:hAnsi="Calibri"/>
      <w:sz w:val="22"/>
      <w:u w:val="single"/>
    </w:rPr>
  </w:style>
  <w:style w:type="paragraph" w:customStyle="1" w:styleId="StyleStyle4Bold">
    <w:name w:val="Style Style4 + Bold"/>
    <w:basedOn w:val="Style4"/>
    <w:link w:val="StyleStyle4BoldChar"/>
    <w:qFormat/>
    <w:rsid w:val="00652300"/>
    <w:rPr>
      <w:b/>
      <w:bCs/>
    </w:rPr>
  </w:style>
  <w:style w:type="character" w:customStyle="1" w:styleId="StyleStyle4BoldChar">
    <w:name w:val="Style Style4 + Bold Char"/>
    <w:basedOn w:val="Style4Char"/>
    <w:link w:val="StyleStyle4Bold"/>
    <w:rsid w:val="00652300"/>
    <w:rPr>
      <w:rFonts w:ascii="Calibri" w:hAnsi="Calibri"/>
      <w:b/>
      <w:bCs/>
      <w:sz w:val="22"/>
      <w:u w:val="single"/>
    </w:rPr>
  </w:style>
  <w:style w:type="character" w:customStyle="1" w:styleId="CharChar11">
    <w:name w:val="Char Char11"/>
    <w:basedOn w:val="DefaultParagraphFont"/>
    <w:rsid w:val="00652300"/>
    <w:rPr>
      <w:rFonts w:cs="Arial"/>
      <w:bCs/>
      <w:szCs w:val="26"/>
      <w:u w:val="single"/>
      <w:lang w:val="en-US" w:eastAsia="en-US" w:bidi="ar-SA"/>
    </w:rPr>
  </w:style>
  <w:style w:type="character" w:customStyle="1" w:styleId="authorbio">
    <w:name w:val="authorbio"/>
    <w:basedOn w:val="DefaultParagraphFont"/>
    <w:rsid w:val="00652300"/>
  </w:style>
  <w:style w:type="character" w:customStyle="1" w:styleId="a">
    <w:name w:val="a"/>
    <w:basedOn w:val="DefaultParagraphFont"/>
    <w:rsid w:val="00652300"/>
  </w:style>
  <w:style w:type="character" w:customStyle="1" w:styleId="StyleStyleUnderline411pt">
    <w:name w:val="Style Style Underline4 + 11 pt"/>
    <w:basedOn w:val="DefaultParagraphFont"/>
    <w:rsid w:val="00652300"/>
    <w:rPr>
      <w:sz w:val="20"/>
      <w:u w:val="single"/>
    </w:rPr>
  </w:style>
  <w:style w:type="character" w:customStyle="1" w:styleId="StyleStyleUnderline411ptBold">
    <w:name w:val="Style Style Underline4 + 11 pt Bold"/>
    <w:basedOn w:val="DefaultParagraphFont"/>
    <w:rsid w:val="00652300"/>
    <w:rPr>
      <w:b/>
      <w:bCs/>
      <w:sz w:val="20"/>
      <w:u w:val="single"/>
    </w:rPr>
  </w:style>
  <w:style w:type="character" w:customStyle="1" w:styleId="StyleStyleUnderline311pt">
    <w:name w:val="Style Style Underline3 + 11 pt"/>
    <w:basedOn w:val="DefaultParagraphFont"/>
    <w:rsid w:val="00652300"/>
    <w:rPr>
      <w:sz w:val="20"/>
      <w:u w:val="single"/>
    </w:rPr>
  </w:style>
  <w:style w:type="character" w:customStyle="1" w:styleId="StyleStyleUnderline311ptBold">
    <w:name w:val="Style Style Underline3 + 11 pt Bold"/>
    <w:basedOn w:val="DefaultParagraphFont"/>
    <w:rsid w:val="00652300"/>
    <w:rPr>
      <w:b/>
      <w:bCs/>
      <w:sz w:val="20"/>
      <w:u w:val="single"/>
    </w:rPr>
  </w:style>
  <w:style w:type="character" w:customStyle="1" w:styleId="StyleUnderline3">
    <w:name w:val="Style Underline3"/>
    <w:basedOn w:val="DefaultParagraphFont"/>
    <w:rsid w:val="00652300"/>
    <w:rPr>
      <w:u w:val="single"/>
    </w:rPr>
  </w:style>
  <w:style w:type="paragraph" w:customStyle="1" w:styleId="StyleStyle111ptBorderSinglesolidlineAuto05ptL">
    <w:name w:val="Style Style1 + 11 pt Border: : (Single solid line Auto  0.5 pt L..."/>
    <w:link w:val="StyleStyle111ptBorderSinglesolidlineAuto05ptLChar"/>
    <w:qFormat/>
    <w:rsid w:val="0065230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5230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52300"/>
    <w:rPr>
      <w:u w:val="single"/>
    </w:rPr>
  </w:style>
  <w:style w:type="character" w:customStyle="1" w:styleId="NothingChar">
    <w:name w:val="Nothing Char"/>
    <w:basedOn w:val="DefaultParagraphFont"/>
    <w:link w:val="Nothing"/>
    <w:rsid w:val="00652300"/>
    <w:rPr>
      <w:rFonts w:ascii="Times New Roman" w:eastAsia="Times New Roman" w:hAnsi="Times New Roman" w:cs="Times New Roman"/>
      <w:sz w:val="20"/>
    </w:rPr>
  </w:style>
  <w:style w:type="character" w:customStyle="1" w:styleId="CardsFont12pt0">
    <w:name w:val="Cards + Font 12pt"/>
    <w:basedOn w:val="DefaultParagraphFont"/>
    <w:uiPriority w:val="1"/>
    <w:rsid w:val="00652300"/>
    <w:rPr>
      <w:rFonts w:ascii="Times New Roman" w:eastAsia="Calibri" w:hAnsi="Times New Roman" w:cs="Times New Roman"/>
      <w:sz w:val="24"/>
      <w:szCs w:val="20"/>
      <w:u w:val="single"/>
    </w:rPr>
  </w:style>
  <w:style w:type="character" w:customStyle="1" w:styleId="SmallTextChar0">
    <w:name w:val="Small Text Char"/>
    <w:basedOn w:val="CardTextChar0"/>
    <w:rsid w:val="00652300"/>
    <w:rPr>
      <w:rFonts w:ascii="Times New Roman" w:eastAsia="MS Mincho" w:hAnsi="Times New Roman" w:cs="Times New Roman"/>
      <w:sz w:val="15"/>
      <w:szCs w:val="24"/>
      <w:lang w:eastAsia="ja-JP"/>
    </w:rPr>
  </w:style>
  <w:style w:type="paragraph" w:customStyle="1" w:styleId="Circled">
    <w:name w:val="Circled"/>
    <w:link w:val="CircledChar"/>
    <w:qFormat/>
    <w:rsid w:val="0065230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5230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5230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52300"/>
  </w:style>
  <w:style w:type="character" w:customStyle="1" w:styleId="part-of-speech">
    <w:name w:val="part-of-speech"/>
    <w:basedOn w:val="DefaultParagraphFont"/>
    <w:rsid w:val="00652300"/>
  </w:style>
  <w:style w:type="character" w:customStyle="1" w:styleId="sep">
    <w:name w:val="sep"/>
    <w:basedOn w:val="DefaultParagraphFont"/>
    <w:rsid w:val="00652300"/>
  </w:style>
  <w:style w:type="character" w:customStyle="1" w:styleId="pron">
    <w:name w:val="pron"/>
    <w:basedOn w:val="DefaultParagraphFont"/>
    <w:rsid w:val="00652300"/>
  </w:style>
  <w:style w:type="paragraph" w:customStyle="1" w:styleId="StyleStyle4LatinTimesNewRomanAsianSimSun">
    <w:name w:val="Style Style4 + (Latin) Times New Roman (Asian) SimSun"/>
    <w:basedOn w:val="Normal"/>
    <w:link w:val="StyleStyle4LatinTimesNewRomanAsianSimSunChar"/>
    <w:qFormat/>
    <w:rsid w:val="0065230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5230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5230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52300"/>
    <w:rPr>
      <w:rFonts w:ascii="Calibri" w:eastAsia="SimSun" w:hAnsi="Calibri"/>
      <w:b/>
      <w:bCs/>
      <w:sz w:val="22"/>
      <w:u w:val="single"/>
    </w:rPr>
  </w:style>
  <w:style w:type="character" w:customStyle="1" w:styleId="CharChar3">
    <w:name w:val="Char Char3"/>
    <w:basedOn w:val="DefaultParagraphFont"/>
    <w:rsid w:val="0065230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652300"/>
    <w:rPr>
      <w:bCs/>
      <w:szCs w:val="26"/>
      <w:u w:val="single"/>
    </w:rPr>
  </w:style>
  <w:style w:type="paragraph" w:styleId="Subtitle">
    <w:name w:val="Subtitle"/>
    <w:aliases w:val="Underlined card text"/>
    <w:basedOn w:val="Normal"/>
    <w:next w:val="Normal"/>
    <w:link w:val="SubtitleChar"/>
    <w:uiPriority w:val="11"/>
    <w:qFormat/>
    <w:rsid w:val="0065230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652300"/>
    <w:rPr>
      <w:color w:val="5A5A5A" w:themeColor="text1" w:themeTint="A5"/>
      <w:spacing w:val="15"/>
      <w:sz w:val="22"/>
      <w:szCs w:val="22"/>
    </w:rPr>
  </w:style>
  <w:style w:type="paragraph" w:customStyle="1" w:styleId="StyleStyle411pt1">
    <w:name w:val="Style Style4 + 11 pt1"/>
    <w:basedOn w:val="Style4"/>
    <w:link w:val="StyleStyle411pt1Char"/>
    <w:qFormat/>
    <w:rsid w:val="00652300"/>
  </w:style>
  <w:style w:type="character" w:customStyle="1" w:styleId="StyleStyle411pt1Char">
    <w:name w:val="Style Style4 + 11 pt1 Char"/>
    <w:basedOn w:val="Style4Char"/>
    <w:link w:val="StyleStyle411pt1"/>
    <w:rsid w:val="00652300"/>
    <w:rPr>
      <w:rFonts w:ascii="Calibri" w:hAnsi="Calibri"/>
      <w:sz w:val="22"/>
      <w:u w:val="single"/>
    </w:rPr>
  </w:style>
  <w:style w:type="character" w:customStyle="1" w:styleId="BoldandUnderlineCharChar2">
    <w:name w:val="Bold and Underline Char Char2"/>
    <w:basedOn w:val="DefaultParagraphFont"/>
    <w:rsid w:val="00652300"/>
    <w:rPr>
      <w:b/>
      <w:u w:val="single"/>
      <w:lang w:val="en-US" w:eastAsia="en-US" w:bidi="ar-SA"/>
    </w:rPr>
  </w:style>
  <w:style w:type="character" w:customStyle="1" w:styleId="StyleUnderlineCharChar111pt">
    <w:name w:val="Style Underline Char Char1 + 11 pt"/>
    <w:basedOn w:val="DefaultParagraphFont"/>
    <w:rsid w:val="0065230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5230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5230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52300"/>
    <w:rPr>
      <w:sz w:val="22"/>
      <w:u w:val="single"/>
    </w:rPr>
  </w:style>
  <w:style w:type="paragraph" w:customStyle="1" w:styleId="StyleMinimizedTextArialNarrow9pt">
    <w:name w:val="Style Minimized Text + Arial Narrow 9 pt"/>
    <w:basedOn w:val="Normal"/>
    <w:link w:val="StyleMinimizedTextArialNarrow9ptChar"/>
    <w:qFormat/>
    <w:rsid w:val="00652300"/>
  </w:style>
  <w:style w:type="character" w:customStyle="1" w:styleId="StyleMinimizedTextArialNarrow9ptChar">
    <w:name w:val="Style Minimized Text + Arial Narrow 9 pt Char"/>
    <w:basedOn w:val="DefaultParagraphFont"/>
    <w:link w:val="StyleMinimizedTextArialNarrow9pt"/>
    <w:rsid w:val="00652300"/>
    <w:rPr>
      <w:rFonts w:ascii="Calibri" w:hAnsi="Calibri"/>
      <w:sz w:val="22"/>
    </w:rPr>
  </w:style>
  <w:style w:type="paragraph" w:customStyle="1" w:styleId="StyleBoldandUnderlineChar11ptNotBold">
    <w:name w:val="Style Bold and Underline Char + 11 pt Not Bold"/>
    <w:link w:val="StyleBoldandUnderlineChar11ptNotBoldChar"/>
    <w:qFormat/>
    <w:rsid w:val="0065230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5230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5230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5230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5230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52300"/>
    <w:rPr>
      <w:b w:val="0"/>
      <w:bCs/>
      <w:sz w:val="20"/>
      <w:u w:val="single"/>
      <w:lang w:val="en-US" w:eastAsia="en-US" w:bidi="ar-SA"/>
    </w:rPr>
  </w:style>
  <w:style w:type="character" w:customStyle="1" w:styleId="Styleunderline9pt">
    <w:name w:val="Style underline + 9 pt"/>
    <w:basedOn w:val="underline"/>
    <w:rsid w:val="00652300"/>
    <w:rPr>
      <w:rFonts w:ascii="Times New Roman" w:hAnsi="Times New Roman" w:cs="Times New Roman"/>
      <w:b/>
      <w:sz w:val="20"/>
      <w:u w:val="single"/>
    </w:rPr>
  </w:style>
  <w:style w:type="character" w:customStyle="1" w:styleId="StyleTimesNewRoman9pt">
    <w:name w:val="Style Times New Roman 9 pt"/>
    <w:basedOn w:val="DefaultParagraphFont"/>
    <w:rsid w:val="00652300"/>
    <w:rPr>
      <w:rFonts w:ascii="Times New Roman" w:hAnsi="Times New Roman"/>
      <w:sz w:val="20"/>
    </w:rPr>
  </w:style>
  <w:style w:type="character" w:customStyle="1" w:styleId="Styleunderline9pt1">
    <w:name w:val="Style underline + 9 pt1"/>
    <w:basedOn w:val="underline"/>
    <w:rsid w:val="0065230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5230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5230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52300"/>
    <w:rPr>
      <w:b/>
      <w:bCs/>
      <w:noProof w:val="0"/>
      <w:sz w:val="20"/>
      <w:u w:val="single"/>
      <w:lang w:val="en-US" w:eastAsia="en-US" w:bidi="ar-SA"/>
    </w:rPr>
  </w:style>
  <w:style w:type="character" w:customStyle="1" w:styleId="Hyperlink23">
    <w:name w:val="Hyperlink23"/>
    <w:basedOn w:val="DefaultParagraphFont"/>
    <w:rsid w:val="00652300"/>
    <w:rPr>
      <w:color w:val="3300CC"/>
      <w:u w:val="single"/>
    </w:rPr>
  </w:style>
  <w:style w:type="paragraph" w:customStyle="1" w:styleId="cardCharChar">
    <w:name w:val="card Char Char"/>
    <w:basedOn w:val="Normal"/>
    <w:link w:val="cardCharCharChar"/>
    <w:qFormat/>
    <w:rsid w:val="00652300"/>
    <w:pPr>
      <w:ind w:left="288" w:right="288"/>
    </w:pPr>
    <w:rPr>
      <w:szCs w:val="20"/>
    </w:rPr>
  </w:style>
  <w:style w:type="character" w:customStyle="1" w:styleId="cardCharCharChar">
    <w:name w:val="card Char Char Char"/>
    <w:basedOn w:val="DefaultParagraphFont"/>
    <w:link w:val="cardCharChar"/>
    <w:rsid w:val="00652300"/>
    <w:rPr>
      <w:rFonts w:ascii="Calibri" w:hAnsi="Calibri"/>
      <w:sz w:val="22"/>
      <w:szCs w:val="20"/>
    </w:rPr>
  </w:style>
  <w:style w:type="character" w:customStyle="1" w:styleId="StyleunderlineArialNarrow9ptBold">
    <w:name w:val="Style underline + Arial Narrow 9 pt Bold"/>
    <w:basedOn w:val="underline"/>
    <w:rsid w:val="0065230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52300"/>
  </w:style>
  <w:style w:type="character" w:customStyle="1" w:styleId="StylecardCharCharArialNarrow9ptChar">
    <w:name w:val="Style card Char Char + Arial Narrow 9 pt Char"/>
    <w:basedOn w:val="cardCharCharChar"/>
    <w:link w:val="StylecardCharCharArialNarrow9pt"/>
    <w:rsid w:val="00652300"/>
    <w:rPr>
      <w:rFonts w:ascii="Calibri" w:hAnsi="Calibri"/>
      <w:sz w:val="22"/>
      <w:szCs w:val="20"/>
    </w:rPr>
  </w:style>
  <w:style w:type="character" w:customStyle="1" w:styleId="UnderlineCharCharChar">
    <w:name w:val="Underline Char Char Char"/>
    <w:basedOn w:val="DefaultParagraphFont"/>
    <w:rsid w:val="00652300"/>
    <w:rPr>
      <w:noProof w:val="0"/>
      <w:u w:val="single"/>
      <w:lang w:val="en-US" w:eastAsia="en-US" w:bidi="ar-SA"/>
    </w:rPr>
  </w:style>
  <w:style w:type="character" w:customStyle="1" w:styleId="CardTextChar1">
    <w:name w:val="Card Text Char1"/>
    <w:basedOn w:val="DefaultParagraphFont"/>
    <w:rsid w:val="0065230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5230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5230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5230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5230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5230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5230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5230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52300"/>
  </w:style>
  <w:style w:type="character" w:customStyle="1" w:styleId="TextsmallChar">
    <w:name w:val="Textsmall Char"/>
    <w:basedOn w:val="DefaultParagraphFont"/>
    <w:link w:val="Textsmall"/>
    <w:rsid w:val="00652300"/>
    <w:rPr>
      <w:rFonts w:ascii="Calibri" w:hAnsi="Calibri"/>
      <w:sz w:val="22"/>
    </w:rPr>
  </w:style>
  <w:style w:type="character" w:customStyle="1" w:styleId="CharChar111">
    <w:name w:val="Char Char111"/>
    <w:basedOn w:val="DefaultParagraphFont"/>
    <w:rsid w:val="00652300"/>
    <w:rPr>
      <w:rFonts w:cs="Arial"/>
      <w:bCs/>
      <w:szCs w:val="26"/>
      <w:u w:val="single"/>
      <w:lang w:val="en-US" w:eastAsia="en-US" w:bidi="ar-SA"/>
    </w:rPr>
  </w:style>
  <w:style w:type="character" w:customStyle="1" w:styleId="UnderlineBold">
    <w:name w:val="Underline + Bold"/>
    <w:uiPriority w:val="1"/>
    <w:qFormat/>
    <w:rsid w:val="00652300"/>
    <w:rPr>
      <w:b/>
      <w:sz w:val="20"/>
      <w:u w:val="single"/>
    </w:rPr>
  </w:style>
  <w:style w:type="paragraph" w:customStyle="1" w:styleId="cardtextsmall">
    <w:name w:val="card text small"/>
    <w:basedOn w:val="Normal"/>
    <w:uiPriority w:val="99"/>
    <w:qFormat/>
    <w:rsid w:val="00652300"/>
    <w:rPr>
      <w:rFonts w:ascii="Arial Narrow" w:hAnsi="Arial Narrow"/>
    </w:rPr>
  </w:style>
  <w:style w:type="character" w:customStyle="1" w:styleId="AUnterdline">
    <w:name w:val="AUnterdline"/>
    <w:qFormat/>
    <w:rsid w:val="0065230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52300"/>
    <w:rPr>
      <w:rFonts w:ascii="Times New Roman" w:hAnsi="Times New Roman"/>
      <w:b/>
      <w:bCs/>
      <w:sz w:val="20"/>
      <w:u w:val="single"/>
      <w:bdr w:val="single" w:sz="4" w:space="0" w:color="auto"/>
    </w:rPr>
  </w:style>
  <w:style w:type="character" w:customStyle="1" w:styleId="highlightedsearchterm">
    <w:name w:val="highlightedsearchterm"/>
    <w:rsid w:val="00652300"/>
  </w:style>
  <w:style w:type="character" w:customStyle="1" w:styleId="StyleUnderline1">
    <w:name w:val="Style Underline1"/>
    <w:basedOn w:val="DefaultParagraphFont"/>
    <w:rsid w:val="00652300"/>
    <w:rPr>
      <w:rFonts w:ascii="Times New Roman" w:hAnsi="Times New Roman"/>
      <w:sz w:val="20"/>
      <w:u w:val="single"/>
    </w:rPr>
  </w:style>
  <w:style w:type="paragraph" w:customStyle="1" w:styleId="CardIndented">
    <w:name w:val="Card (Indented)"/>
    <w:basedOn w:val="Normal"/>
    <w:link w:val="CardIndentedChar"/>
    <w:qFormat/>
    <w:rsid w:val="00652300"/>
    <w:pPr>
      <w:ind w:left="288"/>
    </w:pPr>
  </w:style>
  <w:style w:type="paragraph" w:customStyle="1" w:styleId="StyleStyle49pt10">
    <w:name w:val="Style Style4 + 9 pt10"/>
    <w:basedOn w:val="Style4"/>
    <w:link w:val="StyleStyle49pt10Char"/>
    <w:qFormat/>
    <w:rsid w:val="00652300"/>
  </w:style>
  <w:style w:type="character" w:customStyle="1" w:styleId="StyleStyle49pt10Char">
    <w:name w:val="Style Style4 + 9 pt10 Char"/>
    <w:basedOn w:val="Style4Char"/>
    <w:link w:val="StyleStyle49pt10"/>
    <w:rsid w:val="00652300"/>
    <w:rPr>
      <w:rFonts w:ascii="Calibri" w:hAnsi="Calibri"/>
      <w:sz w:val="22"/>
      <w:u w:val="single"/>
    </w:rPr>
  </w:style>
  <w:style w:type="paragraph" w:customStyle="1" w:styleId="StyleStyle49ptBold7">
    <w:name w:val="Style Style4 + 9 pt Bold7"/>
    <w:basedOn w:val="Style4"/>
    <w:link w:val="StyleStyle49ptBold7Char"/>
    <w:qFormat/>
    <w:rsid w:val="00652300"/>
    <w:rPr>
      <w:b/>
      <w:bCs/>
    </w:rPr>
  </w:style>
  <w:style w:type="character" w:customStyle="1" w:styleId="StyleStyle49ptBold7Char">
    <w:name w:val="Style Style4 + 9 pt Bold7 Char"/>
    <w:link w:val="StyleStyle49ptBold7"/>
    <w:rsid w:val="00652300"/>
    <w:rPr>
      <w:rFonts w:ascii="Calibri" w:hAnsi="Calibri"/>
      <w:b/>
      <w:bCs/>
      <w:sz w:val="22"/>
      <w:u w:val="single"/>
    </w:rPr>
  </w:style>
  <w:style w:type="paragraph" w:customStyle="1" w:styleId="NormalUnderline">
    <w:name w:val="Normal Underline"/>
    <w:basedOn w:val="Normal"/>
    <w:link w:val="NormalUnderlineChar"/>
    <w:qFormat/>
    <w:rsid w:val="00652300"/>
    <w:pPr>
      <w:ind w:left="288"/>
    </w:pPr>
    <w:rPr>
      <w:u w:val="single"/>
    </w:rPr>
  </w:style>
  <w:style w:type="character" w:customStyle="1" w:styleId="NormalUnderlineChar">
    <w:name w:val="Normal Underline Char"/>
    <w:link w:val="NormalUnderline"/>
    <w:rsid w:val="00652300"/>
    <w:rPr>
      <w:rFonts w:ascii="Calibri" w:hAnsi="Calibri"/>
      <w:sz w:val="22"/>
      <w:u w:val="single"/>
    </w:rPr>
  </w:style>
  <w:style w:type="character" w:customStyle="1" w:styleId="DontRead">
    <w:name w:val="Don't Read"/>
    <w:qFormat/>
    <w:rsid w:val="00652300"/>
    <w:rPr>
      <w:rFonts w:ascii="Times New Roman" w:hAnsi="Times New Roman"/>
      <w:sz w:val="16"/>
    </w:rPr>
  </w:style>
  <w:style w:type="paragraph" w:customStyle="1" w:styleId="Underlinestyle">
    <w:name w:val="Underline style"/>
    <w:basedOn w:val="Normal"/>
    <w:uiPriority w:val="99"/>
    <w:qFormat/>
    <w:rsid w:val="00652300"/>
    <w:rPr>
      <w:u w:val="single"/>
    </w:rPr>
  </w:style>
  <w:style w:type="character" w:customStyle="1" w:styleId="Style11ptUnderline3">
    <w:name w:val="Style 11 pt Underline3"/>
    <w:rsid w:val="00652300"/>
    <w:rPr>
      <w:sz w:val="20"/>
      <w:u w:val="single"/>
    </w:rPr>
  </w:style>
  <w:style w:type="character" w:customStyle="1" w:styleId="27">
    <w:name w:val="27"/>
    <w:rsid w:val="00652300"/>
    <w:rPr>
      <w:rFonts w:cs="Arial"/>
      <w:bCs/>
      <w:sz w:val="20"/>
      <w:u w:val="single"/>
      <w:lang w:val="en-US" w:eastAsia="en-US" w:bidi="ar-SA"/>
    </w:rPr>
  </w:style>
  <w:style w:type="character" w:customStyle="1" w:styleId="2">
    <w:name w:val="2"/>
    <w:rsid w:val="00652300"/>
    <w:rPr>
      <w:rFonts w:cs="Arial"/>
      <w:bCs/>
      <w:sz w:val="20"/>
      <w:u w:val="single"/>
      <w:lang w:val="en-US" w:eastAsia="en-US" w:bidi="ar-SA"/>
    </w:rPr>
  </w:style>
  <w:style w:type="character" w:customStyle="1" w:styleId="Style9ptUnderline11">
    <w:name w:val="Style 9 pt Underline11"/>
    <w:basedOn w:val="DefaultParagraphFont"/>
    <w:rsid w:val="00652300"/>
    <w:rPr>
      <w:sz w:val="20"/>
      <w:u w:val="single"/>
    </w:rPr>
  </w:style>
  <w:style w:type="character" w:customStyle="1" w:styleId="Style9ptBoldUnderline5">
    <w:name w:val="Style 9 pt Bold Underline5"/>
    <w:basedOn w:val="DefaultParagraphFont"/>
    <w:rsid w:val="00652300"/>
    <w:rPr>
      <w:b/>
      <w:bCs/>
      <w:sz w:val="20"/>
      <w:u w:val="single"/>
    </w:rPr>
  </w:style>
  <w:style w:type="character" w:customStyle="1" w:styleId="CharChar114">
    <w:name w:val="Char Char114"/>
    <w:basedOn w:val="DefaultParagraphFont"/>
    <w:rsid w:val="00652300"/>
    <w:rPr>
      <w:rFonts w:cs="Arial"/>
      <w:bCs/>
      <w:szCs w:val="26"/>
      <w:u w:val="single"/>
      <w:lang w:val="en-US" w:eastAsia="en-US" w:bidi="ar-SA"/>
    </w:rPr>
  </w:style>
  <w:style w:type="character" w:customStyle="1" w:styleId="CharChar113">
    <w:name w:val="Char Char113"/>
    <w:basedOn w:val="DefaultParagraphFont"/>
    <w:rsid w:val="00652300"/>
    <w:rPr>
      <w:rFonts w:cs="Arial"/>
      <w:bCs/>
      <w:szCs w:val="26"/>
      <w:u w:val="single"/>
      <w:lang w:val="en-US" w:eastAsia="en-US" w:bidi="ar-SA"/>
    </w:rPr>
  </w:style>
  <w:style w:type="character" w:customStyle="1" w:styleId="CharChar112">
    <w:name w:val="Char Char112"/>
    <w:basedOn w:val="DefaultParagraphFont"/>
    <w:rsid w:val="00652300"/>
    <w:rPr>
      <w:rFonts w:cs="Arial"/>
      <w:bCs/>
      <w:szCs w:val="26"/>
      <w:u w:val="single"/>
      <w:lang w:val="en-US" w:eastAsia="en-US" w:bidi="ar-SA"/>
    </w:rPr>
  </w:style>
  <w:style w:type="character" w:customStyle="1" w:styleId="ssl0">
    <w:name w:val="ss_l0"/>
    <w:basedOn w:val="DefaultParagraphFont"/>
    <w:rsid w:val="00652300"/>
  </w:style>
  <w:style w:type="paragraph" w:styleId="CommentText">
    <w:name w:val="annotation text"/>
    <w:basedOn w:val="Normal"/>
    <w:link w:val="CommentTextChar"/>
    <w:uiPriority w:val="99"/>
    <w:rsid w:val="00652300"/>
    <w:rPr>
      <w:szCs w:val="20"/>
    </w:rPr>
  </w:style>
  <w:style w:type="character" w:customStyle="1" w:styleId="CommentTextChar">
    <w:name w:val="Comment Text Char"/>
    <w:basedOn w:val="DefaultParagraphFont"/>
    <w:link w:val="CommentText"/>
    <w:uiPriority w:val="99"/>
    <w:rsid w:val="00652300"/>
    <w:rPr>
      <w:rFonts w:ascii="Calibri" w:hAnsi="Calibri"/>
      <w:sz w:val="22"/>
      <w:szCs w:val="20"/>
    </w:rPr>
  </w:style>
  <w:style w:type="character" w:customStyle="1" w:styleId="CommentSubjectChar">
    <w:name w:val="Comment Subject Char"/>
    <w:basedOn w:val="CommentTextChar"/>
    <w:link w:val="CommentSubject"/>
    <w:uiPriority w:val="99"/>
    <w:rsid w:val="00652300"/>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652300"/>
    <w:rPr>
      <w:rFonts w:ascii="Times New Roman" w:hAnsi="Times New Roman" w:cs="Times New Roman"/>
      <w:b/>
      <w:bCs/>
    </w:rPr>
  </w:style>
  <w:style w:type="character" w:customStyle="1" w:styleId="CommentSubjectChar1">
    <w:name w:val="Comment Subject Char1"/>
    <w:basedOn w:val="CommentTextChar"/>
    <w:uiPriority w:val="99"/>
    <w:semiHidden/>
    <w:rsid w:val="00652300"/>
    <w:rPr>
      <w:rFonts w:ascii="Calibri" w:hAnsi="Calibri"/>
      <w:b/>
      <w:bCs/>
      <w:sz w:val="22"/>
      <w:szCs w:val="20"/>
    </w:rPr>
  </w:style>
  <w:style w:type="paragraph" w:customStyle="1" w:styleId="WW-Default1">
    <w:name w:val="WW-Default1"/>
    <w:basedOn w:val="Normal"/>
    <w:uiPriority w:val="99"/>
    <w:qFormat/>
    <w:rsid w:val="00652300"/>
    <w:pPr>
      <w:suppressAutoHyphens/>
    </w:pPr>
    <w:rPr>
      <w:b/>
      <w:bCs/>
      <w:szCs w:val="20"/>
      <w:lang w:eastAsia="ar-SA"/>
    </w:rPr>
  </w:style>
  <w:style w:type="paragraph" w:customStyle="1" w:styleId="Normal1">
    <w:name w:val="Normal1"/>
    <w:basedOn w:val="BodyText"/>
    <w:qFormat/>
    <w:rsid w:val="00652300"/>
    <w:rPr>
      <w:rFonts w:ascii="Calibri" w:hAnsi="Calibri" w:cs="Calibri"/>
      <w:spacing w:val="0"/>
    </w:rPr>
  </w:style>
  <w:style w:type="character" w:customStyle="1" w:styleId="zoomme">
    <w:name w:val="zoomme"/>
    <w:basedOn w:val="DefaultParagraphFont"/>
    <w:rsid w:val="00652300"/>
  </w:style>
  <w:style w:type="character" w:customStyle="1" w:styleId="Date1">
    <w:name w:val="Date1"/>
    <w:basedOn w:val="DefaultParagraphFont"/>
    <w:rsid w:val="00652300"/>
  </w:style>
  <w:style w:type="character" w:customStyle="1" w:styleId="classauthor">
    <w:name w:val="class=&quot;author&quot;"/>
    <w:basedOn w:val="DefaultParagraphFont"/>
    <w:rsid w:val="00652300"/>
  </w:style>
  <w:style w:type="paragraph" w:customStyle="1" w:styleId="CardStyle">
    <w:name w:val="Card Style"/>
    <w:basedOn w:val="Normal"/>
    <w:link w:val="CardStyleChar"/>
    <w:qFormat/>
    <w:rsid w:val="00652300"/>
  </w:style>
  <w:style w:type="character" w:customStyle="1" w:styleId="BoldUnderlineChar0">
    <w:name w:val="Bold Underline Char"/>
    <w:rsid w:val="00652300"/>
    <w:rPr>
      <w:rFonts w:ascii="Times New Roman" w:eastAsia="Times New Roman" w:hAnsi="Times New Roman"/>
      <w:b/>
      <w:bCs/>
      <w:szCs w:val="24"/>
      <w:u w:val="single"/>
    </w:rPr>
  </w:style>
  <w:style w:type="character" w:customStyle="1" w:styleId="texto1">
    <w:name w:val="texto1"/>
    <w:rsid w:val="00652300"/>
  </w:style>
  <w:style w:type="paragraph" w:customStyle="1" w:styleId="citenon-bold">
    <w:name w:val="cite non-bold"/>
    <w:basedOn w:val="Normal"/>
    <w:link w:val="citenon-boldChar"/>
    <w:qFormat/>
    <w:rsid w:val="00652300"/>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5230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52300"/>
    <w:rPr>
      <w:rFonts w:ascii="Calibri" w:eastAsia="Times New Roman" w:hAnsi="Calibri" w:cs="Arial"/>
      <w:b/>
      <w:bCs/>
      <w:szCs w:val="28"/>
    </w:rPr>
  </w:style>
  <w:style w:type="paragraph" w:customStyle="1" w:styleId="Style23">
    <w:name w:val="Style23"/>
    <w:basedOn w:val="Normal"/>
    <w:uiPriority w:val="99"/>
    <w:qFormat/>
    <w:rsid w:val="00652300"/>
    <w:pPr>
      <w:widowControl w:val="0"/>
      <w:autoSpaceDE w:val="0"/>
      <w:autoSpaceDN w:val="0"/>
      <w:adjustRightInd w:val="0"/>
      <w:spacing w:line="209" w:lineRule="exact"/>
    </w:pPr>
    <w:rPr>
      <w:rFonts w:eastAsia="SimSun"/>
    </w:rPr>
  </w:style>
  <w:style w:type="character" w:customStyle="1" w:styleId="gray">
    <w:name w:val="gray"/>
    <w:basedOn w:val="DefaultParagraphFont"/>
    <w:rsid w:val="00652300"/>
  </w:style>
  <w:style w:type="paragraph" w:customStyle="1" w:styleId="Tagtemplate">
    <w:name w:val="Tagtemplate"/>
    <w:basedOn w:val="Normal"/>
    <w:link w:val="TagtemplateChar"/>
    <w:autoRedefine/>
    <w:qFormat/>
    <w:rsid w:val="00652300"/>
    <w:pPr>
      <w:keepNext/>
      <w:keepLines/>
    </w:pPr>
    <w:rPr>
      <w:rFonts w:eastAsia="Calibri"/>
      <w:b/>
    </w:rPr>
  </w:style>
  <w:style w:type="character" w:customStyle="1" w:styleId="TagtemplateChar">
    <w:name w:val="Tagtemplate Char"/>
    <w:basedOn w:val="DefaultParagraphFont"/>
    <w:link w:val="Tagtemplate"/>
    <w:rsid w:val="00652300"/>
    <w:rPr>
      <w:rFonts w:ascii="Calibri" w:eastAsia="Calibri" w:hAnsi="Calibri"/>
      <w:b/>
      <w:sz w:val="22"/>
    </w:rPr>
  </w:style>
  <w:style w:type="character" w:customStyle="1" w:styleId="Styleunderline11ptBorderSinglesolidlineAuto05p">
    <w:name w:val="Style underline + 11 pt Border: : (Single solid line Auto  0.5 p..."/>
    <w:rsid w:val="00652300"/>
    <w:rPr>
      <w:sz w:val="20"/>
      <w:u w:val="single"/>
      <w:bdr w:val="single" w:sz="4" w:space="0" w:color="auto"/>
    </w:rPr>
  </w:style>
  <w:style w:type="paragraph" w:customStyle="1" w:styleId="Citation-FirstLine">
    <w:name w:val="Citation - First Line"/>
    <w:basedOn w:val="Normal"/>
    <w:next w:val="Normal"/>
    <w:autoRedefine/>
    <w:uiPriority w:val="99"/>
    <w:qFormat/>
    <w:rsid w:val="00652300"/>
    <w:pPr>
      <w:spacing w:line="240" w:lineRule="atLeast"/>
      <w:jc w:val="both"/>
    </w:pPr>
    <w:rPr>
      <w:rFonts w:ascii="Book Antiqua" w:hAnsi="Book Antiqua"/>
    </w:rPr>
  </w:style>
  <w:style w:type="character" w:customStyle="1" w:styleId="CardText-Underlined">
    <w:name w:val="Card Text - Underlined"/>
    <w:rsid w:val="00652300"/>
    <w:rPr>
      <w:b/>
      <w:sz w:val="20"/>
      <w:u w:val="single"/>
    </w:rPr>
  </w:style>
  <w:style w:type="paragraph" w:customStyle="1" w:styleId="Citation-Complete">
    <w:name w:val="Citation - Complete"/>
    <w:basedOn w:val="Normal"/>
    <w:next w:val="Normal"/>
    <w:link w:val="Citation-CompleteChar"/>
    <w:autoRedefine/>
    <w:qFormat/>
    <w:rsid w:val="00652300"/>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652300"/>
    <w:rPr>
      <w:rFonts w:ascii="Book Antiqua" w:hAnsi="Book Antiqua"/>
      <w:sz w:val="22"/>
    </w:rPr>
  </w:style>
  <w:style w:type="character" w:customStyle="1" w:styleId="MicroTextChar">
    <w:name w:val="MicroText Char"/>
    <w:link w:val="MicroText"/>
    <w:rsid w:val="00652300"/>
    <w:rPr>
      <w:rFonts w:ascii="Arial Narrow" w:hAnsi="Arial Narrow"/>
      <w:sz w:val="12"/>
    </w:rPr>
  </w:style>
  <w:style w:type="paragraph" w:customStyle="1" w:styleId="TagCite">
    <w:name w:val="Tag/Cite"/>
    <w:basedOn w:val="Normal"/>
    <w:uiPriority w:val="99"/>
    <w:qFormat/>
    <w:rsid w:val="00652300"/>
    <w:rPr>
      <w:b/>
    </w:rPr>
  </w:style>
  <w:style w:type="character" w:customStyle="1" w:styleId="Style11ptItalicUnderline">
    <w:name w:val="Style 11 pt Italic Underline"/>
    <w:basedOn w:val="DefaultParagraphFont"/>
    <w:rsid w:val="00652300"/>
    <w:rPr>
      <w:i/>
      <w:iCs/>
      <w:sz w:val="20"/>
      <w:u w:val="single"/>
    </w:rPr>
  </w:style>
  <w:style w:type="character" w:customStyle="1" w:styleId="Style11ptItalic">
    <w:name w:val="Style 11 pt Italic"/>
    <w:basedOn w:val="DefaultParagraphFont"/>
    <w:rsid w:val="00652300"/>
    <w:rPr>
      <w:rFonts w:ascii="Times New Roman" w:hAnsi="Times New Roman"/>
      <w:i/>
      <w:iCs/>
      <w:sz w:val="20"/>
    </w:rPr>
  </w:style>
  <w:style w:type="character" w:customStyle="1" w:styleId="BoldandUnderlineChar">
    <w:name w:val="Bold and Underline Char"/>
    <w:basedOn w:val="DefaultParagraphFont"/>
    <w:link w:val="BoldandUnderline"/>
    <w:locked/>
    <w:rsid w:val="00652300"/>
    <w:rPr>
      <w:b/>
      <w:u w:val="single"/>
    </w:rPr>
  </w:style>
  <w:style w:type="paragraph" w:customStyle="1" w:styleId="BoldandUnderline">
    <w:name w:val="Bold and Underline"/>
    <w:basedOn w:val="Normal"/>
    <w:link w:val="BoldandUnderlineChar"/>
    <w:qFormat/>
    <w:rsid w:val="00652300"/>
    <w:rPr>
      <w:rFonts w:asciiTheme="minorHAnsi" w:hAnsiTheme="minorHAnsi"/>
      <w:b/>
      <w:sz w:val="24"/>
      <w:u w:val="single"/>
    </w:rPr>
  </w:style>
  <w:style w:type="character" w:customStyle="1" w:styleId="hdr">
    <w:name w:val="hdr"/>
    <w:basedOn w:val="DefaultParagraphFont"/>
    <w:rsid w:val="00652300"/>
  </w:style>
  <w:style w:type="paragraph" w:customStyle="1" w:styleId="StyleStyle49ptBold3">
    <w:name w:val="Style Style4 + 9 pt Bold3"/>
    <w:basedOn w:val="Style4"/>
    <w:link w:val="StyleStyle49ptBold3Char"/>
    <w:qFormat/>
    <w:rsid w:val="00652300"/>
    <w:rPr>
      <w:b/>
      <w:bCs/>
    </w:rPr>
  </w:style>
  <w:style w:type="character" w:customStyle="1" w:styleId="StyleStyle49ptBold3Char">
    <w:name w:val="Style Style4 + 9 pt Bold3 Char"/>
    <w:basedOn w:val="Style4Char"/>
    <w:link w:val="StyleStyle49ptBold3"/>
    <w:rsid w:val="00652300"/>
    <w:rPr>
      <w:rFonts w:ascii="Calibri" w:hAnsi="Calibri"/>
      <w:b/>
      <w:bCs/>
      <w:sz w:val="22"/>
      <w:u w:val="single"/>
    </w:rPr>
  </w:style>
  <w:style w:type="character" w:customStyle="1" w:styleId="Style9ptUnderline6">
    <w:name w:val="Style 9 pt Underline6"/>
    <w:basedOn w:val="DefaultParagraphFont"/>
    <w:rsid w:val="00652300"/>
    <w:rPr>
      <w:sz w:val="20"/>
      <w:u w:val="single"/>
    </w:rPr>
  </w:style>
  <w:style w:type="character" w:customStyle="1" w:styleId="ct-with-fmlt">
    <w:name w:val="ct-with-fmlt"/>
    <w:basedOn w:val="DefaultParagraphFont"/>
    <w:rsid w:val="00652300"/>
  </w:style>
  <w:style w:type="paragraph" w:customStyle="1" w:styleId="TagText">
    <w:name w:val="TagText"/>
    <w:basedOn w:val="Normal"/>
    <w:uiPriority w:val="99"/>
    <w:qFormat/>
    <w:rsid w:val="00652300"/>
    <w:rPr>
      <w:b/>
    </w:rPr>
  </w:style>
  <w:style w:type="paragraph" w:customStyle="1" w:styleId="StyleStyle49pt">
    <w:name w:val="Style Style4 + 9 pt"/>
    <w:basedOn w:val="Normal"/>
    <w:link w:val="StyleStyle49ptChar"/>
    <w:qFormat/>
    <w:rsid w:val="00652300"/>
    <w:rPr>
      <w:u w:val="single"/>
    </w:rPr>
  </w:style>
  <w:style w:type="character" w:customStyle="1" w:styleId="StyleStyle49ptChar">
    <w:name w:val="Style Style4 + 9 pt Char"/>
    <w:basedOn w:val="DefaultParagraphFont"/>
    <w:link w:val="StyleStyle49pt"/>
    <w:rsid w:val="00652300"/>
    <w:rPr>
      <w:rFonts w:ascii="Calibri" w:hAnsi="Calibri"/>
      <w:sz w:val="22"/>
      <w:u w:val="single"/>
    </w:rPr>
  </w:style>
  <w:style w:type="paragraph" w:customStyle="1" w:styleId="StyleStyle49ptBold">
    <w:name w:val="Style Style4 + 9 pt Bold"/>
    <w:basedOn w:val="Normal"/>
    <w:link w:val="StyleStyle49ptBoldChar"/>
    <w:qFormat/>
    <w:rsid w:val="00652300"/>
    <w:rPr>
      <w:b/>
      <w:bCs/>
      <w:u w:val="single"/>
    </w:rPr>
  </w:style>
  <w:style w:type="character" w:customStyle="1" w:styleId="StyleStyle49ptBoldChar">
    <w:name w:val="Style Style4 + 9 pt Bold Char"/>
    <w:basedOn w:val="DefaultParagraphFont"/>
    <w:link w:val="StyleStyle49ptBold"/>
    <w:rsid w:val="00652300"/>
    <w:rPr>
      <w:rFonts w:ascii="Calibri" w:hAnsi="Calibri"/>
      <w:b/>
      <w:bCs/>
      <w:sz w:val="22"/>
      <w:u w:val="single"/>
    </w:rPr>
  </w:style>
  <w:style w:type="paragraph" w:customStyle="1" w:styleId="StyleStyle49ptBoldItalic">
    <w:name w:val="Style Style4 + 9 pt Bold Italic"/>
    <w:basedOn w:val="Normal"/>
    <w:link w:val="StyleStyle49ptBoldItalicChar"/>
    <w:qFormat/>
    <w:rsid w:val="00652300"/>
    <w:rPr>
      <w:b/>
      <w:bCs/>
      <w:i/>
      <w:iCs/>
      <w:u w:val="single"/>
    </w:rPr>
  </w:style>
  <w:style w:type="character" w:customStyle="1" w:styleId="StyleStyle49ptBoldItalicChar">
    <w:name w:val="Style Style4 + 9 pt Bold Italic Char"/>
    <w:basedOn w:val="DefaultParagraphFont"/>
    <w:link w:val="StyleStyle49ptBoldItalic"/>
    <w:rsid w:val="00652300"/>
    <w:rPr>
      <w:rFonts w:ascii="Calibri" w:hAnsi="Calibri"/>
      <w:b/>
      <w:bCs/>
      <w:i/>
      <w:iCs/>
      <w:sz w:val="22"/>
      <w:u w:val="single"/>
    </w:rPr>
  </w:style>
  <w:style w:type="paragraph" w:customStyle="1" w:styleId="StyleUnderlined11ptBold">
    <w:name w:val="Style Underlined + 11 pt Bold"/>
    <w:link w:val="StyleUnderlined11ptBoldChar"/>
    <w:qFormat/>
    <w:rsid w:val="0065230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52300"/>
    <w:rPr>
      <w:rFonts w:ascii="Arial" w:eastAsia="Times New Roman" w:hAnsi="Arial" w:cs="Arial"/>
      <w:b/>
      <w:bCs/>
      <w:sz w:val="22"/>
      <w:u w:val="single"/>
    </w:rPr>
  </w:style>
  <w:style w:type="paragraph" w:customStyle="1" w:styleId="StyleUnderlined11pt">
    <w:name w:val="Style Underlined + 11 pt"/>
    <w:link w:val="StyleUnderlined11ptChar"/>
    <w:qFormat/>
    <w:rsid w:val="0065230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52300"/>
    <w:rPr>
      <w:rFonts w:ascii="Arial" w:eastAsia="Times New Roman" w:hAnsi="Arial" w:cs="Arial"/>
      <w:sz w:val="22"/>
      <w:u w:val="single"/>
    </w:rPr>
  </w:style>
  <w:style w:type="character" w:customStyle="1" w:styleId="newscontent">
    <w:name w:val="newscontent"/>
    <w:rsid w:val="00652300"/>
  </w:style>
  <w:style w:type="character" w:customStyle="1" w:styleId="StyleUnderlinePatternClearYellow">
    <w:name w:val="Style Underline Pattern: Clear (Yellow)"/>
    <w:basedOn w:val="DefaultParagraphFont"/>
    <w:rsid w:val="00652300"/>
    <w:rPr>
      <w:u w:val="single"/>
      <w:shd w:val="clear" w:color="auto" w:fill="00FF00"/>
    </w:rPr>
  </w:style>
  <w:style w:type="paragraph" w:customStyle="1" w:styleId="StyleUnderlineChar11pt3">
    <w:name w:val="Style Underline Char + 11 pt3"/>
    <w:link w:val="StyleUnderlineChar11pt3Char"/>
    <w:qFormat/>
    <w:rsid w:val="0065230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5230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52300"/>
    <w:rPr>
      <w:b w:val="0"/>
      <w:bCs/>
      <w:u w:val="single"/>
    </w:rPr>
  </w:style>
  <w:style w:type="character" w:customStyle="1" w:styleId="date-display-single">
    <w:name w:val="date-display-single"/>
    <w:basedOn w:val="DefaultParagraphFont"/>
    <w:rsid w:val="00652300"/>
  </w:style>
  <w:style w:type="character" w:customStyle="1" w:styleId="CommentTextChar1">
    <w:name w:val="Comment Text Char1"/>
    <w:basedOn w:val="DefaultParagraphFont"/>
    <w:uiPriority w:val="99"/>
    <w:rsid w:val="00652300"/>
    <w:rPr>
      <w:rFonts w:ascii="Times New Roman" w:hAnsi="Times New Roman" w:cs="Times New Roman"/>
      <w:sz w:val="20"/>
      <w:szCs w:val="20"/>
    </w:rPr>
  </w:style>
  <w:style w:type="character" w:customStyle="1" w:styleId="BodyTextChar1">
    <w:name w:val="Body Text Char1"/>
    <w:aliases w:val="Very Small Text Char1"/>
    <w:basedOn w:val="DefaultParagraphFont"/>
    <w:rsid w:val="00652300"/>
    <w:rPr>
      <w:rFonts w:ascii="Times New Roman" w:hAnsi="Times New Roman" w:cs="Times New Roman"/>
      <w:sz w:val="20"/>
    </w:rPr>
  </w:style>
  <w:style w:type="paragraph" w:customStyle="1" w:styleId="Cite2">
    <w:name w:val="Cite 2"/>
    <w:basedOn w:val="Normal"/>
    <w:uiPriority w:val="99"/>
    <w:qFormat/>
    <w:rsid w:val="00652300"/>
    <w:rPr>
      <w:rFonts w:eastAsia="MS Mincho"/>
      <w:b/>
      <w:u w:val="single"/>
    </w:rPr>
  </w:style>
  <w:style w:type="character" w:customStyle="1" w:styleId="StyleunderlineBold">
    <w:name w:val="Style underline + Bold"/>
    <w:basedOn w:val="underline"/>
    <w:rsid w:val="00652300"/>
    <w:rPr>
      <w:rFonts w:ascii="Times New Roman" w:hAnsi="Times New Roman" w:cs="Times New Roman"/>
      <w:b w:val="0"/>
      <w:bCs/>
      <w:sz w:val="20"/>
      <w:u w:val="single"/>
    </w:rPr>
  </w:style>
  <w:style w:type="paragraph" w:customStyle="1" w:styleId="cards0">
    <w:name w:val="cards"/>
    <w:basedOn w:val="Cites0"/>
    <w:uiPriority w:val="99"/>
    <w:qFormat/>
    <w:rsid w:val="00652300"/>
    <w:pPr>
      <w:widowControl/>
      <w:jc w:val="left"/>
    </w:pPr>
    <w:rPr>
      <w:szCs w:val="22"/>
    </w:rPr>
  </w:style>
  <w:style w:type="character" w:customStyle="1" w:styleId="Style10ptUnderline">
    <w:name w:val="Style 10 pt Underline"/>
    <w:basedOn w:val="DefaultParagraphFont"/>
    <w:rsid w:val="00652300"/>
    <w:rPr>
      <w:sz w:val="20"/>
      <w:u w:val="single"/>
    </w:rPr>
  </w:style>
  <w:style w:type="character" w:styleId="HTMLCite">
    <w:name w:val="HTML Cite"/>
    <w:rsid w:val="00652300"/>
    <w:rPr>
      <w:i/>
      <w:iCs/>
    </w:rPr>
  </w:style>
  <w:style w:type="character" w:customStyle="1" w:styleId="slug-pub-date">
    <w:name w:val="slug-pub-date"/>
    <w:basedOn w:val="DefaultParagraphFont"/>
    <w:rsid w:val="00652300"/>
  </w:style>
  <w:style w:type="character" w:customStyle="1" w:styleId="slug-vol">
    <w:name w:val="slug-vol"/>
    <w:basedOn w:val="DefaultParagraphFont"/>
    <w:rsid w:val="00652300"/>
  </w:style>
  <w:style w:type="character" w:customStyle="1" w:styleId="slug-issue">
    <w:name w:val="slug-issue"/>
    <w:basedOn w:val="DefaultParagraphFont"/>
    <w:rsid w:val="00652300"/>
  </w:style>
  <w:style w:type="character" w:customStyle="1" w:styleId="slug-pages">
    <w:name w:val="slug-pages"/>
    <w:basedOn w:val="DefaultParagraphFont"/>
    <w:rsid w:val="0065230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52300"/>
    <w:rPr>
      <w:b/>
      <w:bCs/>
      <w:strike w:val="0"/>
      <w:dstrike w:val="0"/>
      <w:sz w:val="24"/>
      <w:u w:val="none"/>
      <w:effect w:val="none"/>
    </w:rPr>
  </w:style>
  <w:style w:type="paragraph" w:customStyle="1" w:styleId="Tag2">
    <w:name w:val="Tag2"/>
    <w:basedOn w:val="Normal"/>
    <w:autoRedefine/>
    <w:qFormat/>
    <w:rsid w:val="00652300"/>
    <w:pPr>
      <w:spacing w:before="120"/>
    </w:pPr>
    <w:rPr>
      <w:b/>
    </w:rPr>
  </w:style>
  <w:style w:type="character" w:customStyle="1" w:styleId="tagchar">
    <w:name w:val="tagchar"/>
    <w:basedOn w:val="DefaultParagraphFont"/>
    <w:rsid w:val="00652300"/>
  </w:style>
  <w:style w:type="paragraph" w:customStyle="1" w:styleId="NormalText">
    <w:name w:val="Normal Text"/>
    <w:basedOn w:val="Normal"/>
    <w:link w:val="NormalTextChar"/>
    <w:autoRedefine/>
    <w:qFormat/>
    <w:rsid w:val="00652300"/>
    <w:pPr>
      <w:jc w:val="both"/>
    </w:pPr>
    <w:rPr>
      <w:szCs w:val="26"/>
    </w:rPr>
  </w:style>
  <w:style w:type="character" w:customStyle="1" w:styleId="pmterms11">
    <w:name w:val="pmterms11"/>
    <w:basedOn w:val="DefaultParagraphFont"/>
    <w:rsid w:val="00652300"/>
    <w:rPr>
      <w:b/>
      <w:bCs/>
      <w:i w:val="0"/>
      <w:iCs w:val="0"/>
      <w:color w:val="000000"/>
    </w:rPr>
  </w:style>
  <w:style w:type="character" w:customStyle="1" w:styleId="StyleUnderlineChar9ptBold">
    <w:name w:val="Style Underline Char + 9 pt Bold"/>
    <w:basedOn w:val="DefaultParagraphFont"/>
    <w:rsid w:val="00652300"/>
    <w:rPr>
      <w:rFonts w:ascii="Times New Roman" w:hAnsi="Times New Roman"/>
      <w:b/>
      <w:bCs/>
      <w:sz w:val="20"/>
      <w:u w:val="single"/>
      <w:lang w:val="en-US" w:eastAsia="en-US" w:bidi="ar-SA"/>
    </w:rPr>
  </w:style>
  <w:style w:type="character" w:customStyle="1" w:styleId="Style8pt">
    <w:name w:val="Style 8 pt"/>
    <w:basedOn w:val="DefaultParagraphFont"/>
    <w:rsid w:val="00652300"/>
    <w:rPr>
      <w:sz w:val="20"/>
    </w:rPr>
  </w:style>
  <w:style w:type="character" w:customStyle="1" w:styleId="UnderlineChar5Char">
    <w:name w:val="Underline Char5 Char"/>
    <w:basedOn w:val="DefaultParagraphFont"/>
    <w:rsid w:val="00652300"/>
    <w:rPr>
      <w:szCs w:val="24"/>
      <w:u w:val="single"/>
      <w:lang w:val="en-US" w:eastAsia="en-US" w:bidi="ar-SA"/>
    </w:rPr>
  </w:style>
  <w:style w:type="character" w:customStyle="1" w:styleId="BoldandUnderlineChar2Char1">
    <w:name w:val="Bold and Underline Char2 Char1"/>
    <w:basedOn w:val="DefaultParagraphFont"/>
    <w:rsid w:val="0065230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5230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52300"/>
    <w:rPr>
      <w:szCs w:val="24"/>
      <w:u w:val="single"/>
      <w:lang w:val="en-US" w:eastAsia="en-US" w:bidi="ar-SA"/>
    </w:rPr>
  </w:style>
  <w:style w:type="paragraph" w:customStyle="1" w:styleId="Language">
    <w:name w:val="Language"/>
    <w:basedOn w:val="Normal"/>
    <w:link w:val="LanguageChar"/>
    <w:qFormat/>
    <w:rsid w:val="00652300"/>
    <w:rPr>
      <w:strike/>
      <w:szCs w:val="20"/>
    </w:rPr>
  </w:style>
  <w:style w:type="character" w:customStyle="1" w:styleId="LanguageChar">
    <w:name w:val="Language Char"/>
    <w:basedOn w:val="DefaultParagraphFont"/>
    <w:link w:val="Language"/>
    <w:rsid w:val="00652300"/>
    <w:rPr>
      <w:rFonts w:ascii="Calibri" w:hAnsi="Calibri"/>
      <w:strike/>
      <w:sz w:val="22"/>
      <w:szCs w:val="20"/>
    </w:rPr>
  </w:style>
  <w:style w:type="paragraph" w:customStyle="1" w:styleId="UnderlineChar3">
    <w:name w:val="Underline Char3"/>
    <w:basedOn w:val="Normal"/>
    <w:link w:val="UnderlineChar3Char"/>
    <w:qFormat/>
    <w:rsid w:val="00652300"/>
    <w:rPr>
      <w:u w:val="single"/>
    </w:rPr>
  </w:style>
  <w:style w:type="character" w:customStyle="1" w:styleId="UnderlineChar3Char">
    <w:name w:val="Underline Char3 Char"/>
    <w:basedOn w:val="DefaultParagraphFont"/>
    <w:link w:val="UnderlineChar3"/>
    <w:rsid w:val="00652300"/>
    <w:rPr>
      <w:rFonts w:ascii="Calibri" w:hAnsi="Calibri"/>
      <w:sz w:val="22"/>
      <w:u w:val="single"/>
    </w:rPr>
  </w:style>
  <w:style w:type="paragraph" w:customStyle="1" w:styleId="BoldandUnderlineChar3Char">
    <w:name w:val="Bold and Underline Char3 Char"/>
    <w:basedOn w:val="Normal"/>
    <w:link w:val="BoldandUnderlineChar3CharChar"/>
    <w:qFormat/>
    <w:rsid w:val="00652300"/>
    <w:rPr>
      <w:b/>
      <w:u w:val="single"/>
    </w:rPr>
  </w:style>
  <w:style w:type="character" w:customStyle="1" w:styleId="BoldandUnderlineChar3CharChar">
    <w:name w:val="Bold and Underline Char3 Char Char"/>
    <w:basedOn w:val="DefaultParagraphFont"/>
    <w:link w:val="BoldandUnderlineChar3Char"/>
    <w:rsid w:val="00652300"/>
    <w:rPr>
      <w:rFonts w:ascii="Calibri" w:hAnsi="Calibri"/>
      <w:b/>
      <w:sz w:val="22"/>
      <w:u w:val="single"/>
    </w:rPr>
  </w:style>
  <w:style w:type="character" w:customStyle="1" w:styleId="UnderlineChar1">
    <w:name w:val="Underline Char1"/>
    <w:basedOn w:val="DefaultParagraphFont"/>
    <w:rsid w:val="00652300"/>
    <w:rPr>
      <w:szCs w:val="24"/>
      <w:u w:val="single"/>
      <w:lang w:val="en-US" w:eastAsia="en-US" w:bidi="ar-SA"/>
    </w:rPr>
  </w:style>
  <w:style w:type="character" w:customStyle="1" w:styleId="BoldandUnderlineChar1Char2Char">
    <w:name w:val="Bold and Underline Char1 Char2 Char"/>
    <w:basedOn w:val="DefaultParagraphFont"/>
    <w:rsid w:val="00652300"/>
    <w:rPr>
      <w:b/>
      <w:szCs w:val="24"/>
      <w:u w:val="single"/>
      <w:lang w:val="en-US" w:eastAsia="en-US" w:bidi="ar-SA"/>
    </w:rPr>
  </w:style>
  <w:style w:type="character" w:customStyle="1" w:styleId="SmalltextChar">
    <w:name w:val="Small text Char"/>
    <w:aliases w:val="Quote1 Char1"/>
    <w:link w:val="Smalltext"/>
    <w:rsid w:val="00652300"/>
    <w:rPr>
      <w:rFonts w:ascii="Arial Narrow" w:hAnsi="Arial Narrow"/>
      <w:sz w:val="22"/>
    </w:rPr>
  </w:style>
  <w:style w:type="paragraph" w:customStyle="1" w:styleId="HotRoute">
    <w:name w:val="Hot Route"/>
    <w:basedOn w:val="Normal"/>
    <w:link w:val="HotRouteChar0"/>
    <w:qFormat/>
    <w:rsid w:val="00652300"/>
    <w:pPr>
      <w:ind w:left="144"/>
    </w:pPr>
  </w:style>
  <w:style w:type="paragraph" w:customStyle="1" w:styleId="Cardstyle0">
    <w:name w:val="Cardstyle"/>
    <w:basedOn w:val="Normal"/>
    <w:next w:val="Normal"/>
    <w:qFormat/>
    <w:rsid w:val="00652300"/>
  </w:style>
  <w:style w:type="character" w:customStyle="1" w:styleId="Style12ptBoldUnderline1">
    <w:name w:val="Style 12 pt Bold Underline1"/>
    <w:basedOn w:val="DefaultParagraphFont"/>
    <w:rsid w:val="00652300"/>
    <w:rPr>
      <w:b/>
      <w:bCs/>
      <w:sz w:val="24"/>
      <w:u w:val="single"/>
    </w:rPr>
  </w:style>
  <w:style w:type="character" w:customStyle="1" w:styleId="StyleEmphasisArial12ptBoldNotItalic">
    <w:name w:val="Style Emphasis + Arial 12 pt Bold Not Italic"/>
    <w:basedOn w:val="Emphasis"/>
    <w:rsid w:val="00652300"/>
    <w:rPr>
      <w:rFonts w:ascii="Arial" w:hAnsi="Arial" w:cs="Times New Roman"/>
      <w:b w:val="0"/>
      <w:bCs/>
      <w:i/>
      <w:iCs/>
      <w:sz w:val="24"/>
      <w:u w:val="single"/>
      <w:bdr w:val="single" w:sz="8" w:space="0" w:color="auto"/>
    </w:rPr>
  </w:style>
  <w:style w:type="character" w:customStyle="1" w:styleId="DebateHighlighted">
    <w:name w:val="Debate Highlighted"/>
    <w:qFormat/>
    <w:rsid w:val="0065230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52300"/>
    <w:rPr>
      <w:rFonts w:ascii="SimSun" w:eastAsia="SimSun" w:hAnsi="SimSun"/>
      <w:sz w:val="15"/>
      <w:lang w:eastAsia="zh-CN"/>
    </w:rPr>
  </w:style>
  <w:style w:type="paragraph" w:customStyle="1" w:styleId="UnreadText">
    <w:name w:val="Unread Text"/>
    <w:basedOn w:val="Normal"/>
    <w:next w:val="Normal"/>
    <w:link w:val="UnreadTextChar"/>
    <w:autoRedefine/>
    <w:qFormat/>
    <w:rsid w:val="00652300"/>
    <w:pPr>
      <w:ind w:left="360"/>
    </w:pPr>
    <w:rPr>
      <w:rFonts w:ascii="SimSun" w:eastAsia="SimSun" w:hAnsi="SimSun"/>
      <w:sz w:val="15"/>
      <w:lang w:eastAsia="zh-CN"/>
    </w:rPr>
  </w:style>
  <w:style w:type="paragraph" w:customStyle="1" w:styleId="AuthorDate">
    <w:name w:val="AuthorDate"/>
    <w:next w:val="Normal"/>
    <w:link w:val="AuthorDateChar"/>
    <w:qFormat/>
    <w:rsid w:val="0065230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5230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5230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52300"/>
    <w:rPr>
      <w:rFonts w:ascii="Times New Roman" w:hAnsi="Times New Roman"/>
      <w:sz w:val="20"/>
      <w:u w:val="single"/>
      <w:bdr w:val="none" w:sz="0" w:space="0" w:color="auto"/>
      <w:shd w:val="clear" w:color="auto" w:fill="C0C0C0"/>
    </w:rPr>
  </w:style>
  <w:style w:type="character" w:customStyle="1" w:styleId="smallChar">
    <w:name w:val="small Char"/>
    <w:rsid w:val="00652300"/>
    <w:rPr>
      <w:rFonts w:ascii="Calibri" w:eastAsia="Calibri" w:hAnsi="Calibri" w:cs="Calibri"/>
      <w:sz w:val="16"/>
      <w:szCs w:val="20"/>
      <w:lang w:val="x-none" w:eastAsia="x-none"/>
    </w:rPr>
  </w:style>
  <w:style w:type="paragraph" w:customStyle="1" w:styleId="HotRoute0">
    <w:name w:val="Hot Route!"/>
    <w:basedOn w:val="Normal"/>
    <w:uiPriority w:val="99"/>
    <w:qFormat/>
    <w:rsid w:val="00652300"/>
    <w:pPr>
      <w:ind w:left="144"/>
    </w:pPr>
    <w:rPr>
      <w:lang w:val="x-none" w:eastAsia="x-none"/>
    </w:rPr>
  </w:style>
  <w:style w:type="character" w:customStyle="1" w:styleId="BodyTextIndent3Char1">
    <w:name w:val="Body Text Indent 3 Char1"/>
    <w:basedOn w:val="DefaultParagraphFont"/>
    <w:uiPriority w:val="99"/>
    <w:semiHidden/>
    <w:rsid w:val="00652300"/>
    <w:rPr>
      <w:rFonts w:ascii="Times New Roman" w:hAnsi="Times New Roman" w:cs="Times New Roman"/>
      <w:sz w:val="16"/>
      <w:szCs w:val="16"/>
    </w:rPr>
  </w:style>
  <w:style w:type="character" w:customStyle="1" w:styleId="BodyText2Char1">
    <w:name w:val="Body Text 2 Char1"/>
    <w:basedOn w:val="DefaultParagraphFont"/>
    <w:uiPriority w:val="99"/>
    <w:semiHidden/>
    <w:rsid w:val="00652300"/>
    <w:rPr>
      <w:rFonts w:ascii="Times New Roman" w:hAnsi="Times New Roman" w:cs="Times New Roman"/>
      <w:sz w:val="20"/>
    </w:rPr>
  </w:style>
  <w:style w:type="character" w:customStyle="1" w:styleId="Heading2Char1CharCharCharCharCharC">
    <w:name w:val="Heading 2 Char1 Char Char Char Char Char C"/>
    <w:rsid w:val="00652300"/>
    <w:rPr>
      <w:rFonts w:cs="Arial"/>
      <w:b/>
      <w:bCs/>
      <w:iCs/>
      <w:sz w:val="24"/>
      <w:szCs w:val="28"/>
      <w:lang w:val="en-US" w:eastAsia="en-US" w:bidi="ar-SA"/>
    </w:rPr>
  </w:style>
  <w:style w:type="character" w:customStyle="1" w:styleId="underline1">
    <w:name w:val="underline1"/>
    <w:basedOn w:val="DefaultParagraphFont"/>
    <w:rsid w:val="00652300"/>
    <w:rPr>
      <w:u w:val="single"/>
    </w:rPr>
  </w:style>
  <w:style w:type="character" w:customStyle="1" w:styleId="author0">
    <w:name w:val="author"/>
    <w:basedOn w:val="DefaultParagraphFont"/>
    <w:rsid w:val="00652300"/>
    <w:rPr>
      <w:rFonts w:ascii="Times New Roman" w:hAnsi="Times New Roman"/>
      <w:b/>
      <w:sz w:val="24"/>
    </w:rPr>
  </w:style>
  <w:style w:type="character" w:customStyle="1" w:styleId="FontStyle291">
    <w:name w:val="Font Style291"/>
    <w:basedOn w:val="DefaultParagraphFont"/>
    <w:uiPriority w:val="99"/>
    <w:rsid w:val="0065230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5230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52300"/>
  </w:style>
  <w:style w:type="character" w:customStyle="1" w:styleId="StyleStyleMicroText7ptArialNarrow10ptChar">
    <w:name w:val="Style Style MicroText + 7 pt + Arial Narrow 10 pt Char"/>
    <w:basedOn w:val="DefaultParagraphFont"/>
    <w:link w:val="StyleStyleMicroText7ptArialNarrow10pt"/>
    <w:rsid w:val="00652300"/>
    <w:rPr>
      <w:rFonts w:ascii="Calibri" w:hAnsi="Calibri"/>
      <w:sz w:val="22"/>
    </w:rPr>
  </w:style>
  <w:style w:type="paragraph" w:customStyle="1" w:styleId="Cards1">
    <w:name w:val="Cards1"/>
    <w:basedOn w:val="Normal"/>
    <w:link w:val="Cards1Char"/>
    <w:qFormat/>
    <w:rsid w:val="00652300"/>
    <w:pPr>
      <w:ind w:left="288"/>
    </w:pPr>
    <w:rPr>
      <w:u w:val="single"/>
    </w:rPr>
  </w:style>
  <w:style w:type="character" w:customStyle="1" w:styleId="Cards1Char">
    <w:name w:val="Cards1 Char"/>
    <w:basedOn w:val="DefaultParagraphFont"/>
    <w:link w:val="Cards1"/>
    <w:rsid w:val="00652300"/>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65230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52300"/>
    <w:rPr>
      <w:rFonts w:ascii="Arial" w:eastAsia="Calibri" w:hAnsi="Arial" w:cs="Arial"/>
      <w:sz w:val="22"/>
      <w:szCs w:val="22"/>
      <w:u w:val="single"/>
    </w:rPr>
  </w:style>
  <w:style w:type="character" w:customStyle="1" w:styleId="EmphasizeThis">
    <w:name w:val="EmphasizeThis"/>
    <w:rsid w:val="00652300"/>
    <w:rPr>
      <w:rFonts w:ascii="Georgia" w:hAnsi="Georgia"/>
      <w:b/>
      <w:iCs/>
      <w:sz w:val="24"/>
      <w:u w:val="thick"/>
    </w:rPr>
  </w:style>
  <w:style w:type="paragraph" w:customStyle="1" w:styleId="Stylecard8pt">
    <w:name w:val="Style card + 8 pt"/>
    <w:basedOn w:val="Normal"/>
    <w:link w:val="Stylecard8ptChar"/>
    <w:qFormat/>
    <w:rsid w:val="00652300"/>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652300"/>
    <w:rPr>
      <w:rFonts w:ascii="Georgia" w:hAnsi="Georgia"/>
      <w:color w:val="000000"/>
      <w:sz w:val="22"/>
      <w:u w:val="single"/>
      <w:lang w:eastAsia="ar-SA"/>
    </w:rPr>
  </w:style>
  <w:style w:type="character" w:customStyle="1" w:styleId="bhl">
    <w:name w:val="bhl"/>
    <w:basedOn w:val="DefaultParagraphFont"/>
    <w:rsid w:val="00652300"/>
  </w:style>
  <w:style w:type="paragraph" w:customStyle="1" w:styleId="TagGA11">
    <w:name w:val="Tag GA 11"/>
    <w:basedOn w:val="TOC1"/>
    <w:uiPriority w:val="99"/>
    <w:qFormat/>
    <w:rsid w:val="00652300"/>
    <w:pPr>
      <w:spacing w:before="0" w:after="160"/>
    </w:pPr>
    <w:rPr>
      <w:rFonts w:ascii="Georgia" w:eastAsia="Calibri" w:hAnsi="Georgia"/>
      <w:u w:val="none"/>
      <w:lang w:bidi="ar-SA"/>
    </w:rPr>
  </w:style>
  <w:style w:type="paragraph" w:customStyle="1" w:styleId="CiteCard">
    <w:name w:val="Cite/Card"/>
    <w:basedOn w:val="TOC2"/>
    <w:uiPriority w:val="99"/>
    <w:qFormat/>
    <w:rsid w:val="0065230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52300"/>
    <w:rPr>
      <w:rFonts w:ascii="Georgia" w:eastAsia="Times New Roman" w:hAnsi="Georgia" w:hint="default"/>
      <w:sz w:val="22"/>
      <w:u w:val="single"/>
      <w:lang w:eastAsia="zh-CN"/>
    </w:rPr>
  </w:style>
  <w:style w:type="character" w:styleId="CommentReference">
    <w:name w:val="annotation reference"/>
    <w:basedOn w:val="DefaultParagraphFont"/>
    <w:rsid w:val="00652300"/>
    <w:rPr>
      <w:sz w:val="16"/>
      <w:szCs w:val="16"/>
    </w:rPr>
  </w:style>
  <w:style w:type="character" w:customStyle="1" w:styleId="DocumentMapChar1">
    <w:name w:val="Document Map Char1"/>
    <w:basedOn w:val="DefaultParagraphFont"/>
    <w:uiPriority w:val="99"/>
    <w:rsid w:val="00652300"/>
    <w:rPr>
      <w:rFonts w:ascii="Tahoma" w:hAnsi="Tahoma" w:cs="Tahoma"/>
      <w:sz w:val="16"/>
      <w:szCs w:val="16"/>
    </w:rPr>
  </w:style>
  <w:style w:type="character" w:customStyle="1" w:styleId="addmd">
    <w:name w:val="addmd"/>
    <w:basedOn w:val="DefaultParagraphFont"/>
    <w:rsid w:val="0065230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52300"/>
    <w:rPr>
      <w:rFonts w:ascii="Arial" w:hAnsi="Arial"/>
      <w:b/>
      <w:sz w:val="26"/>
    </w:rPr>
  </w:style>
  <w:style w:type="character" w:customStyle="1" w:styleId="UnderlinedTextCharChar">
    <w:name w:val="Underlined Text Char Char"/>
    <w:basedOn w:val="DefaultParagraphFont"/>
    <w:rsid w:val="00652300"/>
    <w:rPr>
      <w:rFonts w:cs="Arial"/>
      <w:bCs/>
      <w:noProof w:val="0"/>
      <w:szCs w:val="26"/>
      <w:u w:val="single"/>
      <w:lang w:val="en-US" w:eastAsia="en-US" w:bidi="ar-SA"/>
    </w:rPr>
  </w:style>
  <w:style w:type="character" w:customStyle="1" w:styleId="StyleTimesNewRoman12ptBold">
    <w:name w:val="Style Times New Roman 12 pt Bold"/>
    <w:rsid w:val="00652300"/>
    <w:rPr>
      <w:b/>
      <w:bCs/>
      <w:sz w:val="24"/>
    </w:rPr>
  </w:style>
  <w:style w:type="character" w:customStyle="1" w:styleId="CardText1Char">
    <w:name w:val="Card Text 1 Char"/>
    <w:rsid w:val="00652300"/>
    <w:rPr>
      <w:rFonts w:ascii="Georgia" w:hAnsi="Georgia"/>
      <w:color w:val="000000"/>
      <w:sz w:val="22"/>
      <w:szCs w:val="22"/>
      <w:u w:val="single"/>
    </w:rPr>
  </w:style>
  <w:style w:type="character" w:customStyle="1" w:styleId="BoldUnderlining">
    <w:name w:val="Bold Underlining"/>
    <w:rsid w:val="00652300"/>
    <w:rPr>
      <w:u w:val="single"/>
    </w:rPr>
  </w:style>
  <w:style w:type="character" w:customStyle="1" w:styleId="Intemphasis">
    <w:name w:val="Intemphasis"/>
    <w:uiPriority w:val="1"/>
    <w:qFormat/>
    <w:rsid w:val="0065230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52300"/>
    <w:pPr>
      <w:ind w:left="288" w:right="288"/>
    </w:pPr>
    <w:rPr>
      <w:szCs w:val="16"/>
    </w:rPr>
  </w:style>
  <w:style w:type="character" w:customStyle="1" w:styleId="cardtextChar2">
    <w:name w:val="cardtext Char"/>
    <w:basedOn w:val="DefaultParagraphFont"/>
    <w:link w:val="cardtext0"/>
    <w:rsid w:val="00652300"/>
    <w:rPr>
      <w:rFonts w:ascii="Calibri" w:hAnsi="Calibri"/>
      <w:sz w:val="22"/>
      <w:szCs w:val="16"/>
    </w:rPr>
  </w:style>
  <w:style w:type="character" w:customStyle="1" w:styleId="BoldUnderlineChar1">
    <w:name w:val="BoldUnderline Char1"/>
    <w:rsid w:val="0065230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52300"/>
    <w:pPr>
      <w:spacing w:after="200"/>
      <w:contextualSpacing/>
    </w:pPr>
    <w:rPr>
      <w:rFonts w:eastAsia="Calibri"/>
      <w:u w:val="single"/>
    </w:rPr>
  </w:style>
  <w:style w:type="character" w:customStyle="1" w:styleId="UnderlinedCardTextChar">
    <w:name w:val="Underlined Card Text Char"/>
    <w:link w:val="UnderlinedCardText"/>
    <w:rsid w:val="00652300"/>
    <w:rPr>
      <w:rFonts w:ascii="Calibri" w:eastAsia="Calibri" w:hAnsi="Calibri"/>
      <w:sz w:val="22"/>
      <w:u w:val="single"/>
    </w:rPr>
  </w:style>
  <w:style w:type="character" w:customStyle="1" w:styleId="Hyperlink6">
    <w:name w:val="Hyperlink6"/>
    <w:basedOn w:val="DefaultParagraphFont"/>
    <w:rsid w:val="00652300"/>
    <w:rPr>
      <w:color w:val="3300CC"/>
      <w:u w:val="single"/>
    </w:rPr>
  </w:style>
  <w:style w:type="paragraph" w:customStyle="1" w:styleId="Tag12">
    <w:name w:val="Tag12"/>
    <w:basedOn w:val="Normal"/>
    <w:uiPriority w:val="99"/>
    <w:qFormat/>
    <w:rsid w:val="00652300"/>
    <w:pPr>
      <w:contextualSpacing/>
    </w:pPr>
    <w:rPr>
      <w:rFonts w:eastAsia="Cambria"/>
      <w:b/>
    </w:rPr>
  </w:style>
  <w:style w:type="paragraph" w:customStyle="1" w:styleId="Shrink8">
    <w:name w:val="Shrink8"/>
    <w:basedOn w:val="Normal"/>
    <w:uiPriority w:val="99"/>
    <w:qFormat/>
    <w:rsid w:val="00652300"/>
    <w:rPr>
      <w:rFonts w:eastAsia="Cambria"/>
    </w:rPr>
  </w:style>
  <w:style w:type="character" w:customStyle="1" w:styleId="highlight2">
    <w:name w:val="highlight2"/>
    <w:rsid w:val="00652300"/>
    <w:rPr>
      <w:rFonts w:ascii="Arial" w:hAnsi="Arial"/>
      <w:b/>
      <w:sz w:val="19"/>
      <w:u w:val="thick"/>
      <w:bdr w:val="none" w:sz="0" w:space="0" w:color="auto"/>
      <w:shd w:val="clear" w:color="auto" w:fill="auto"/>
    </w:rPr>
  </w:style>
  <w:style w:type="character" w:customStyle="1" w:styleId="citation">
    <w:name w:val="citation"/>
    <w:basedOn w:val="DefaultParagraphFont"/>
    <w:rsid w:val="00652300"/>
  </w:style>
  <w:style w:type="paragraph" w:customStyle="1" w:styleId="UnderlineText">
    <w:name w:val="Underline Text"/>
    <w:basedOn w:val="Normal"/>
    <w:link w:val="UnderlineTextChar"/>
    <w:qFormat/>
    <w:rsid w:val="00652300"/>
    <w:pPr>
      <w:ind w:left="288"/>
    </w:pPr>
    <w:rPr>
      <w:u w:val="single"/>
    </w:rPr>
  </w:style>
  <w:style w:type="character" w:customStyle="1" w:styleId="UnderlineTextChar">
    <w:name w:val="Underline Text Char"/>
    <w:basedOn w:val="DefaultParagraphFont"/>
    <w:link w:val="UnderlineText"/>
    <w:rsid w:val="00652300"/>
    <w:rPr>
      <w:rFonts w:ascii="Calibri" w:hAnsi="Calibri"/>
      <w:sz w:val="22"/>
      <w:u w:val="single"/>
    </w:rPr>
  </w:style>
  <w:style w:type="character" w:customStyle="1" w:styleId="il">
    <w:name w:val="il"/>
    <w:basedOn w:val="DefaultParagraphFont"/>
    <w:rsid w:val="00652300"/>
  </w:style>
  <w:style w:type="character" w:customStyle="1" w:styleId="commentstext">
    <w:name w:val="comments_text"/>
    <w:uiPriority w:val="99"/>
    <w:rsid w:val="00652300"/>
    <w:rPr>
      <w:rFonts w:cs="Times New Roman"/>
    </w:rPr>
  </w:style>
  <w:style w:type="paragraph" w:customStyle="1" w:styleId="Heading42">
    <w:name w:val="Heading 42"/>
    <w:basedOn w:val="Normal"/>
    <w:uiPriority w:val="99"/>
    <w:qFormat/>
    <w:rsid w:val="00652300"/>
  </w:style>
  <w:style w:type="paragraph" w:customStyle="1" w:styleId="DebateNormal">
    <w:name w:val="DebateNormal"/>
    <w:basedOn w:val="Normal"/>
    <w:link w:val="DebateNormalChar"/>
    <w:qFormat/>
    <w:rsid w:val="00652300"/>
    <w:pPr>
      <w:spacing w:line="276" w:lineRule="auto"/>
    </w:pPr>
    <w:rPr>
      <w:rFonts w:eastAsia="Calibri"/>
      <w:szCs w:val="20"/>
    </w:rPr>
  </w:style>
  <w:style w:type="character" w:customStyle="1" w:styleId="DebateNormalChar">
    <w:name w:val="DebateNormal Char"/>
    <w:basedOn w:val="DefaultParagraphFont"/>
    <w:link w:val="DebateNormal"/>
    <w:rsid w:val="00652300"/>
    <w:rPr>
      <w:rFonts w:ascii="Calibri" w:eastAsia="Calibri" w:hAnsi="Calibri"/>
      <w:sz w:val="22"/>
      <w:szCs w:val="20"/>
    </w:rPr>
  </w:style>
  <w:style w:type="paragraph" w:customStyle="1" w:styleId="DebateEmphasis">
    <w:name w:val="DebateEmphasis"/>
    <w:basedOn w:val="Normal"/>
    <w:link w:val="DebateEmphasisChar"/>
    <w:qFormat/>
    <w:rsid w:val="0065230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52300"/>
    <w:rPr>
      <w:rFonts w:ascii="Calibri" w:eastAsia="Calibri" w:hAnsi="Calibri"/>
      <w:b/>
      <w:sz w:val="22"/>
      <w:szCs w:val="20"/>
      <w:u w:val="single"/>
    </w:rPr>
  </w:style>
  <w:style w:type="paragraph" w:customStyle="1" w:styleId="NormalCite">
    <w:name w:val="NormalCite"/>
    <w:link w:val="NormalCiteChar"/>
    <w:qFormat/>
    <w:rsid w:val="0065230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52300"/>
    <w:rPr>
      <w:rFonts w:ascii="Times New Roman" w:eastAsiaTheme="minorHAnsi" w:hAnsi="Times New Roman" w:cs="Times New Roman"/>
      <w:sz w:val="18"/>
      <w:szCs w:val="22"/>
    </w:rPr>
  </w:style>
  <w:style w:type="character" w:customStyle="1" w:styleId="articletext">
    <w:name w:val="articletext"/>
    <w:basedOn w:val="DefaultParagraphFont"/>
    <w:rsid w:val="00652300"/>
  </w:style>
  <w:style w:type="character" w:customStyle="1" w:styleId="grey10">
    <w:name w:val="grey10"/>
    <w:basedOn w:val="DefaultParagraphFont"/>
    <w:rsid w:val="00652300"/>
  </w:style>
  <w:style w:type="character" w:customStyle="1" w:styleId="navy13bd">
    <w:name w:val="navy13bd"/>
    <w:basedOn w:val="DefaultParagraphFont"/>
    <w:rsid w:val="00652300"/>
  </w:style>
  <w:style w:type="character" w:customStyle="1" w:styleId="Style9ptUnderline2">
    <w:name w:val="Style 9 pt Underline2"/>
    <w:basedOn w:val="DefaultParagraphFont"/>
    <w:rsid w:val="00652300"/>
    <w:rPr>
      <w:sz w:val="20"/>
      <w:u w:val="single"/>
    </w:rPr>
  </w:style>
  <w:style w:type="character" w:customStyle="1" w:styleId="Style9ptBoldUnderline1">
    <w:name w:val="Style 9 pt Bold Underline1"/>
    <w:basedOn w:val="DefaultParagraphFont"/>
    <w:rsid w:val="00652300"/>
    <w:rPr>
      <w:b/>
      <w:bCs/>
      <w:sz w:val="20"/>
      <w:u w:val="single"/>
    </w:rPr>
  </w:style>
  <w:style w:type="character" w:customStyle="1" w:styleId="TagsCharChar">
    <w:name w:val="Tags Char Char"/>
    <w:basedOn w:val="DefaultParagraphFont"/>
    <w:rsid w:val="00652300"/>
    <w:rPr>
      <w:rFonts w:eastAsia="SimSun"/>
      <w:b/>
      <w:sz w:val="24"/>
      <w:lang w:val="en-US" w:eastAsia="zh-CN" w:bidi="ar-SA"/>
    </w:rPr>
  </w:style>
  <w:style w:type="paragraph" w:customStyle="1" w:styleId="cardCharCharCharChar">
    <w:name w:val="card Char Char Char Char"/>
    <w:basedOn w:val="Normal"/>
    <w:qFormat/>
    <w:rsid w:val="00652300"/>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652300"/>
    <w:rPr>
      <w:rFonts w:ascii="Times" w:hAnsi="Times"/>
    </w:rPr>
  </w:style>
  <w:style w:type="paragraph" w:customStyle="1" w:styleId="CARD">
    <w:name w:val="CARD"/>
    <w:basedOn w:val="Normal"/>
    <w:link w:val="CARDChar0"/>
    <w:qFormat/>
    <w:rsid w:val="00652300"/>
    <w:rPr>
      <w:u w:val="single"/>
    </w:rPr>
  </w:style>
  <w:style w:type="character" w:customStyle="1" w:styleId="CARDChar0">
    <w:name w:val="CARD Char"/>
    <w:basedOn w:val="DefaultParagraphFont"/>
    <w:link w:val="CARD"/>
    <w:rsid w:val="00652300"/>
    <w:rPr>
      <w:rFonts w:ascii="Calibri" w:hAnsi="Calibri"/>
      <w:sz w:val="22"/>
      <w:u w:val="single"/>
    </w:rPr>
  </w:style>
  <w:style w:type="paragraph" w:customStyle="1" w:styleId="Normal2">
    <w:name w:val="Normal2"/>
    <w:basedOn w:val="Normal"/>
    <w:qFormat/>
    <w:rsid w:val="00652300"/>
  </w:style>
  <w:style w:type="character" w:customStyle="1" w:styleId="Style11ptThickunderline">
    <w:name w:val="Style 11 pt Thick underline"/>
    <w:rsid w:val="00652300"/>
    <w:rPr>
      <w:rFonts w:ascii="Times New Roman" w:hAnsi="Times New Roman"/>
      <w:sz w:val="20"/>
      <w:u w:val="single"/>
    </w:rPr>
  </w:style>
  <w:style w:type="character" w:customStyle="1" w:styleId="Style11ptBoldThickunderline">
    <w:name w:val="Style 11 pt Bold Thick underline"/>
    <w:rsid w:val="00652300"/>
    <w:rPr>
      <w:rFonts w:ascii="Times New Roman" w:hAnsi="Times New Roman"/>
      <w:b/>
      <w:bCs/>
      <w:sz w:val="20"/>
      <w:u w:val="single"/>
    </w:rPr>
  </w:style>
  <w:style w:type="character" w:customStyle="1" w:styleId="CharChar5">
    <w:name w:val="Char Char5"/>
    <w:rsid w:val="0065230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5230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652300"/>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52300"/>
    <w:rPr>
      <w:u w:val="single"/>
    </w:rPr>
  </w:style>
  <w:style w:type="character" w:customStyle="1" w:styleId="StyleUnderlineBoldIndent11ptChar">
    <w:name w:val="Style Underline + Bold Indent + 11 pt Char"/>
    <w:link w:val="StyleUnderlineBoldIndent11pt"/>
    <w:rsid w:val="00652300"/>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52300"/>
    <w:rPr>
      <w:b/>
      <w:bCs/>
      <w:u w:val="single"/>
    </w:rPr>
  </w:style>
  <w:style w:type="character" w:customStyle="1" w:styleId="StyleUnderlineBoldIndent11ptBoldChar">
    <w:name w:val="Style Underline + Bold Indent + 11 pt Bold Char"/>
    <w:link w:val="StyleUnderlineBoldIndent11ptBold"/>
    <w:rsid w:val="00652300"/>
    <w:rPr>
      <w:rFonts w:ascii="Calibri" w:hAnsi="Calibri"/>
      <w:b/>
      <w:bCs/>
      <w:sz w:val="22"/>
      <w:szCs w:val="20"/>
      <w:u w:val="single"/>
    </w:rPr>
  </w:style>
  <w:style w:type="paragraph" w:customStyle="1" w:styleId="Normal20pt">
    <w:name w:val="Normal  + 20 pt"/>
    <w:basedOn w:val="Normal"/>
    <w:uiPriority w:val="6"/>
    <w:qFormat/>
    <w:rsid w:val="00652300"/>
    <w:rPr>
      <w:bCs/>
      <w:u w:val="single"/>
    </w:rPr>
  </w:style>
  <w:style w:type="character" w:customStyle="1" w:styleId="StyleStyle4CharTimesNewRoman11pt">
    <w:name w:val="Style Style4 Char + Times New Roman 11 pt"/>
    <w:basedOn w:val="DefaultParagraphFont"/>
    <w:rsid w:val="0065230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652300"/>
    <w:pPr>
      <w:spacing w:before="100" w:beforeAutospacing="1" w:after="100" w:afterAutospacing="1"/>
    </w:pPr>
  </w:style>
  <w:style w:type="paragraph" w:customStyle="1" w:styleId="author-credentials">
    <w:name w:val="author-credentials"/>
    <w:basedOn w:val="Normal"/>
    <w:uiPriority w:val="99"/>
    <w:qFormat/>
    <w:rsid w:val="00652300"/>
    <w:pPr>
      <w:spacing w:before="100" w:beforeAutospacing="1" w:after="100" w:afterAutospacing="1"/>
    </w:pPr>
  </w:style>
  <w:style w:type="character" w:customStyle="1" w:styleId="HTMLPreformattedChar1">
    <w:name w:val="HTML Preformatted Char1"/>
    <w:basedOn w:val="DefaultParagraphFont"/>
    <w:uiPriority w:val="99"/>
    <w:semiHidden/>
    <w:rsid w:val="00652300"/>
    <w:rPr>
      <w:rFonts w:ascii="Consolas" w:hAnsi="Consolas" w:cs="Consolas"/>
      <w:sz w:val="20"/>
      <w:szCs w:val="20"/>
    </w:rPr>
  </w:style>
  <w:style w:type="character" w:customStyle="1" w:styleId="StyleStyle4CharTimesNewRoman11ptBold">
    <w:name w:val="Style Style4 Char + Times New Roman 11 pt Bold"/>
    <w:basedOn w:val="DefaultParagraphFont"/>
    <w:rsid w:val="0065230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52300"/>
    <w:rPr>
      <w:rFonts w:ascii="Times New Roman" w:hAnsi="Times New Roman"/>
      <w:i/>
      <w:iCs/>
      <w:sz w:val="20"/>
      <w:szCs w:val="24"/>
      <w:u w:val="single"/>
      <w:lang w:val="en-US" w:eastAsia="en-US" w:bidi="ar-SA"/>
    </w:rPr>
  </w:style>
  <w:style w:type="character" w:customStyle="1" w:styleId="headline">
    <w:name w:val="headline"/>
    <w:basedOn w:val="DefaultParagraphFont"/>
    <w:rsid w:val="00652300"/>
  </w:style>
  <w:style w:type="character" w:customStyle="1" w:styleId="CharChar4">
    <w:name w:val="Char Char4"/>
    <w:basedOn w:val="DefaultParagraphFont"/>
    <w:rsid w:val="00652300"/>
    <w:rPr>
      <w:rFonts w:cs="Arial"/>
      <w:b/>
      <w:bCs/>
      <w:iCs/>
      <w:szCs w:val="28"/>
      <w:lang w:val="en-US" w:eastAsia="en-US" w:bidi="ar-SA"/>
    </w:rPr>
  </w:style>
  <w:style w:type="character" w:customStyle="1" w:styleId="yshortcuts">
    <w:name w:val="yshortcuts"/>
    <w:basedOn w:val="DefaultParagraphFont"/>
    <w:rsid w:val="00652300"/>
  </w:style>
  <w:style w:type="character" w:customStyle="1" w:styleId="HotRouteChar0">
    <w:name w:val="Hot Route Char"/>
    <w:link w:val="HotRoute"/>
    <w:rsid w:val="00652300"/>
    <w:rPr>
      <w:rFonts w:ascii="Calibri" w:hAnsi="Calibri"/>
      <w:sz w:val="22"/>
    </w:rPr>
  </w:style>
  <w:style w:type="paragraph" w:styleId="PlainText">
    <w:name w:val="Plain Text"/>
    <w:basedOn w:val="Normal"/>
    <w:link w:val="PlainTextChar"/>
    <w:rsid w:val="00652300"/>
    <w:rPr>
      <w:rFonts w:ascii="Courier New" w:hAnsi="Courier New" w:cs="Courier New"/>
      <w:szCs w:val="20"/>
    </w:rPr>
  </w:style>
  <w:style w:type="character" w:customStyle="1" w:styleId="PlainTextChar">
    <w:name w:val="Plain Text Char"/>
    <w:basedOn w:val="DefaultParagraphFont"/>
    <w:link w:val="PlainText"/>
    <w:rsid w:val="00652300"/>
    <w:rPr>
      <w:rFonts w:ascii="Courier New" w:hAnsi="Courier New" w:cs="Courier New"/>
      <w:sz w:val="22"/>
      <w:szCs w:val="20"/>
    </w:rPr>
  </w:style>
  <w:style w:type="character" w:customStyle="1" w:styleId="senselabelstart">
    <w:name w:val="sense_label start"/>
    <w:basedOn w:val="DefaultParagraphFont"/>
    <w:rsid w:val="00652300"/>
  </w:style>
  <w:style w:type="character" w:customStyle="1" w:styleId="sensecontent">
    <w:name w:val="sense_content"/>
    <w:basedOn w:val="DefaultParagraphFont"/>
    <w:rsid w:val="00652300"/>
  </w:style>
  <w:style w:type="character" w:customStyle="1" w:styleId="vi">
    <w:name w:val="vi"/>
    <w:basedOn w:val="DefaultParagraphFont"/>
    <w:rsid w:val="00652300"/>
  </w:style>
  <w:style w:type="character" w:customStyle="1" w:styleId="italic">
    <w:name w:val="italic"/>
    <w:basedOn w:val="DefaultParagraphFont"/>
    <w:rsid w:val="00652300"/>
  </w:style>
  <w:style w:type="paragraph" w:customStyle="1" w:styleId="Microtext0">
    <w:name w:val="Microtext"/>
    <w:basedOn w:val="Normal"/>
    <w:next w:val="Normal"/>
    <w:link w:val="MicrotextChar0"/>
    <w:qFormat/>
    <w:rsid w:val="00652300"/>
    <w:rPr>
      <w:sz w:val="12"/>
    </w:rPr>
  </w:style>
  <w:style w:type="character" w:customStyle="1" w:styleId="MicrotextChar0">
    <w:name w:val="Microtext Char"/>
    <w:link w:val="Microtext0"/>
    <w:rsid w:val="00652300"/>
    <w:rPr>
      <w:rFonts w:ascii="Calibri" w:hAnsi="Calibri"/>
      <w:sz w:val="12"/>
    </w:rPr>
  </w:style>
  <w:style w:type="character" w:customStyle="1" w:styleId="st">
    <w:name w:val="st"/>
    <w:basedOn w:val="DefaultParagraphFont"/>
    <w:rsid w:val="00652300"/>
  </w:style>
  <w:style w:type="paragraph" w:customStyle="1" w:styleId="Style6">
    <w:name w:val="Style6"/>
    <w:basedOn w:val="Normal"/>
    <w:link w:val="Style6Char"/>
    <w:autoRedefine/>
    <w:qFormat/>
    <w:rsid w:val="00652300"/>
    <w:rPr>
      <w:b/>
    </w:rPr>
  </w:style>
  <w:style w:type="character" w:customStyle="1" w:styleId="Style6Char">
    <w:name w:val="Style6 Char"/>
    <w:basedOn w:val="DefaultParagraphFont"/>
    <w:link w:val="Style6"/>
    <w:rsid w:val="00652300"/>
    <w:rPr>
      <w:rFonts w:ascii="Calibri" w:hAnsi="Calibri"/>
      <w:b/>
      <w:sz w:val="22"/>
    </w:rPr>
  </w:style>
  <w:style w:type="paragraph" w:customStyle="1" w:styleId="Style11">
    <w:name w:val="Style11"/>
    <w:basedOn w:val="Normal"/>
    <w:link w:val="Style11Char"/>
    <w:qFormat/>
    <w:rsid w:val="00652300"/>
    <w:rPr>
      <w:b/>
      <w:szCs w:val="20"/>
      <w:u w:val="thick"/>
    </w:rPr>
  </w:style>
  <w:style w:type="paragraph" w:customStyle="1" w:styleId="Style12">
    <w:name w:val="Style12"/>
    <w:basedOn w:val="Normal"/>
    <w:link w:val="Style12Char"/>
    <w:qFormat/>
    <w:rsid w:val="00652300"/>
    <w:rPr>
      <w:b/>
      <w:u w:val="thick"/>
    </w:rPr>
  </w:style>
  <w:style w:type="character" w:customStyle="1" w:styleId="Style11Char">
    <w:name w:val="Style11 Char"/>
    <w:basedOn w:val="DefaultParagraphFont"/>
    <w:link w:val="Style11"/>
    <w:rsid w:val="00652300"/>
    <w:rPr>
      <w:rFonts w:ascii="Calibri" w:hAnsi="Calibri"/>
      <w:b/>
      <w:sz w:val="22"/>
      <w:szCs w:val="20"/>
      <w:u w:val="thick"/>
    </w:rPr>
  </w:style>
  <w:style w:type="character" w:customStyle="1" w:styleId="Style12Char">
    <w:name w:val="Style12 Char"/>
    <w:basedOn w:val="DefaultParagraphFont"/>
    <w:link w:val="Style12"/>
    <w:rsid w:val="00652300"/>
    <w:rPr>
      <w:rFonts w:ascii="Calibri" w:hAnsi="Calibri"/>
      <w:b/>
      <w:sz w:val="22"/>
      <w:u w:val="thick"/>
    </w:rPr>
  </w:style>
  <w:style w:type="character" w:customStyle="1" w:styleId="caps-label">
    <w:name w:val="caps-label"/>
    <w:basedOn w:val="DefaultParagraphFont"/>
    <w:rsid w:val="00652300"/>
  </w:style>
  <w:style w:type="character" w:customStyle="1" w:styleId="wikiexternallink">
    <w:name w:val="wikiexternallink"/>
    <w:basedOn w:val="DefaultParagraphFont"/>
    <w:rsid w:val="00652300"/>
  </w:style>
  <w:style w:type="character" w:customStyle="1" w:styleId="wikigeneratedlinkcontent">
    <w:name w:val="wikigeneratedlinkcontent"/>
    <w:basedOn w:val="DefaultParagraphFont"/>
    <w:rsid w:val="00652300"/>
  </w:style>
  <w:style w:type="character" w:customStyle="1" w:styleId="ShrinkChar">
    <w:name w:val="Shrink Char"/>
    <w:link w:val="Shrink"/>
    <w:locked/>
    <w:rsid w:val="00652300"/>
    <w:rPr>
      <w:rFonts w:ascii="Garamond" w:eastAsia="Times New Roman" w:hAnsi="Garamond"/>
      <w:sz w:val="12"/>
    </w:rPr>
  </w:style>
  <w:style w:type="paragraph" w:customStyle="1" w:styleId="Shrink">
    <w:name w:val="Shrink"/>
    <w:link w:val="ShrinkChar"/>
    <w:qFormat/>
    <w:rsid w:val="00652300"/>
    <w:pPr>
      <w:ind w:left="288" w:right="288"/>
    </w:pPr>
    <w:rPr>
      <w:rFonts w:ascii="Garamond" w:eastAsia="Times New Roman" w:hAnsi="Garamond"/>
      <w:sz w:val="12"/>
    </w:rPr>
  </w:style>
  <w:style w:type="character" w:customStyle="1" w:styleId="aqj">
    <w:name w:val="aqj"/>
    <w:basedOn w:val="DefaultParagraphFont"/>
    <w:rsid w:val="00652300"/>
  </w:style>
  <w:style w:type="character" w:customStyle="1" w:styleId="StyleStyleBoldUnderlineIntenseEmphasisUnderlineapple-style-s">
    <w:name w:val="Style Style Bold UnderlineIntense EmphasisUnderlineapple-style-s..."/>
    <w:basedOn w:val="DefaultParagraphFont"/>
    <w:rsid w:val="00652300"/>
    <w:rPr>
      <w:b w:val="0"/>
      <w:bCs w:val="0"/>
      <w:sz w:val="22"/>
      <w:u w:val="single"/>
      <w:bdr w:val="none" w:sz="0" w:space="0" w:color="auto"/>
    </w:rPr>
  </w:style>
  <w:style w:type="paragraph" w:customStyle="1" w:styleId="blocktitle0">
    <w:name w:val="block title"/>
    <w:basedOn w:val="Normal"/>
    <w:link w:val="blocktitleChar0"/>
    <w:autoRedefine/>
    <w:qFormat/>
    <w:rsid w:val="00652300"/>
    <w:pPr>
      <w:spacing w:after="240"/>
      <w:jc w:val="center"/>
      <w:outlineLvl w:val="0"/>
    </w:pPr>
    <w:rPr>
      <w:rFonts w:eastAsia="Calibri"/>
      <w:b/>
      <w:caps/>
      <w:sz w:val="28"/>
      <w:szCs w:val="28"/>
      <w:lang w:val="es-ES"/>
    </w:rPr>
  </w:style>
  <w:style w:type="character" w:customStyle="1" w:styleId="Boxed">
    <w:name w:val="Boxed"/>
    <w:qFormat/>
    <w:rsid w:val="00652300"/>
    <w:rPr>
      <w:rFonts w:ascii="Times New Roman" w:hAnsi="Times New Roman"/>
      <w:sz w:val="20"/>
      <w:bdr w:val="single" w:sz="6" w:space="0" w:color="auto"/>
    </w:rPr>
  </w:style>
  <w:style w:type="character" w:customStyle="1" w:styleId="UnderlineCard">
    <w:name w:val="Underline Card"/>
    <w:uiPriority w:val="6"/>
    <w:qFormat/>
    <w:rsid w:val="00652300"/>
    <w:rPr>
      <w:rFonts w:ascii="Arial" w:hAnsi="Arial"/>
      <w:b w:val="0"/>
      <w:bCs/>
      <w:sz w:val="20"/>
      <w:u w:val="single"/>
    </w:rPr>
  </w:style>
  <w:style w:type="character" w:customStyle="1" w:styleId="story-author">
    <w:name w:val="story-author"/>
    <w:basedOn w:val="DefaultParagraphFont"/>
    <w:rsid w:val="00652300"/>
  </w:style>
  <w:style w:type="paragraph" w:customStyle="1" w:styleId="type">
    <w:name w:val="type"/>
    <w:basedOn w:val="Normal"/>
    <w:qFormat/>
    <w:rsid w:val="00652300"/>
    <w:pPr>
      <w:spacing w:before="100" w:beforeAutospacing="1" w:after="100" w:afterAutospacing="1"/>
    </w:pPr>
  </w:style>
  <w:style w:type="character" w:customStyle="1" w:styleId="institution">
    <w:name w:val="institution"/>
    <w:basedOn w:val="DefaultParagraphFont"/>
    <w:rsid w:val="00652300"/>
  </w:style>
  <w:style w:type="character" w:customStyle="1" w:styleId="abodyblack3">
    <w:name w:val="abodyblack3"/>
    <w:basedOn w:val="DefaultParagraphFont"/>
    <w:rsid w:val="00652300"/>
  </w:style>
  <w:style w:type="paragraph" w:customStyle="1" w:styleId="UnderlineChar2CharChar">
    <w:name w:val="Underline Char2 Char Char"/>
    <w:basedOn w:val="Normal"/>
    <w:link w:val="UnderlineChar2CharCharChar"/>
    <w:qFormat/>
    <w:rsid w:val="00652300"/>
    <w:rPr>
      <w:rFonts w:eastAsia="MS Mincho"/>
      <w:szCs w:val="20"/>
      <w:u w:val="single"/>
    </w:rPr>
  </w:style>
  <w:style w:type="character" w:customStyle="1" w:styleId="UnderlineChar2CharCharChar">
    <w:name w:val="Underline Char2 Char Char Char"/>
    <w:link w:val="UnderlineChar2CharChar"/>
    <w:rsid w:val="00652300"/>
    <w:rPr>
      <w:rFonts w:ascii="Calibri" w:eastAsia="MS Mincho" w:hAnsi="Calibri"/>
      <w:sz w:val="22"/>
      <w:szCs w:val="20"/>
      <w:u w:val="single"/>
    </w:rPr>
  </w:style>
  <w:style w:type="character" w:customStyle="1" w:styleId="CharacterStyle1">
    <w:name w:val="Character Style 1"/>
    <w:rsid w:val="00652300"/>
    <w:rPr>
      <w:sz w:val="20"/>
      <w:szCs w:val="20"/>
    </w:rPr>
  </w:style>
  <w:style w:type="character" w:customStyle="1" w:styleId="FontStyle177">
    <w:name w:val="Font Style177"/>
    <w:basedOn w:val="DefaultParagraphFont"/>
    <w:uiPriority w:val="99"/>
    <w:rsid w:val="00652300"/>
    <w:rPr>
      <w:rFonts w:ascii="Times New Roman" w:hAnsi="Times New Roman" w:cs="Times New Roman"/>
      <w:sz w:val="20"/>
      <w:szCs w:val="20"/>
    </w:rPr>
  </w:style>
  <w:style w:type="character" w:customStyle="1" w:styleId="FontStyle173">
    <w:name w:val="Font Style173"/>
    <w:basedOn w:val="DefaultParagraphFont"/>
    <w:uiPriority w:val="99"/>
    <w:rsid w:val="00652300"/>
    <w:rPr>
      <w:rFonts w:ascii="Times New Roman" w:hAnsi="Times New Roman" w:cs="Times New Roman"/>
      <w:sz w:val="14"/>
      <w:szCs w:val="14"/>
    </w:rPr>
  </w:style>
  <w:style w:type="character" w:customStyle="1" w:styleId="FontStyle151">
    <w:name w:val="Font Style151"/>
    <w:basedOn w:val="DefaultParagraphFont"/>
    <w:uiPriority w:val="99"/>
    <w:rsid w:val="00652300"/>
    <w:rPr>
      <w:rFonts w:ascii="Arial Narrow" w:hAnsi="Arial Narrow" w:cs="Arial Narrow"/>
      <w:b/>
      <w:bCs/>
      <w:sz w:val="12"/>
      <w:szCs w:val="12"/>
    </w:rPr>
  </w:style>
  <w:style w:type="character" w:customStyle="1" w:styleId="FontStyle156">
    <w:name w:val="Font Style156"/>
    <w:basedOn w:val="DefaultParagraphFont"/>
    <w:uiPriority w:val="99"/>
    <w:rsid w:val="00652300"/>
    <w:rPr>
      <w:rFonts w:ascii="Arial Narrow" w:hAnsi="Arial Narrow" w:cs="Arial Narrow"/>
      <w:sz w:val="8"/>
      <w:szCs w:val="8"/>
    </w:rPr>
  </w:style>
  <w:style w:type="character" w:customStyle="1" w:styleId="FontStyle160">
    <w:name w:val="Font Style160"/>
    <w:basedOn w:val="DefaultParagraphFont"/>
    <w:uiPriority w:val="99"/>
    <w:rsid w:val="00652300"/>
    <w:rPr>
      <w:rFonts w:ascii="Times New Roman" w:hAnsi="Times New Roman" w:cs="Times New Roman"/>
      <w:b/>
      <w:bCs/>
      <w:sz w:val="20"/>
      <w:szCs w:val="20"/>
    </w:rPr>
  </w:style>
  <w:style w:type="character" w:customStyle="1" w:styleId="FontStyle178">
    <w:name w:val="Font Style178"/>
    <w:basedOn w:val="DefaultParagraphFont"/>
    <w:uiPriority w:val="99"/>
    <w:rsid w:val="00652300"/>
    <w:rPr>
      <w:rFonts w:ascii="Times New Roman" w:hAnsi="Times New Roman" w:cs="Times New Roman"/>
      <w:sz w:val="18"/>
      <w:szCs w:val="18"/>
    </w:rPr>
  </w:style>
  <w:style w:type="paragraph" w:customStyle="1" w:styleId="Style14">
    <w:name w:val="Style14"/>
    <w:basedOn w:val="Normal"/>
    <w:uiPriority w:val="99"/>
    <w:qFormat/>
    <w:rsid w:val="00652300"/>
    <w:pPr>
      <w:widowControl w:val="0"/>
      <w:autoSpaceDE w:val="0"/>
      <w:autoSpaceDN w:val="0"/>
      <w:adjustRightInd w:val="0"/>
      <w:spacing w:line="278" w:lineRule="exact"/>
      <w:jc w:val="both"/>
    </w:pPr>
  </w:style>
  <w:style w:type="paragraph" w:customStyle="1" w:styleId="Style16">
    <w:name w:val="Style16"/>
    <w:basedOn w:val="Normal"/>
    <w:uiPriority w:val="99"/>
    <w:qFormat/>
    <w:rsid w:val="00652300"/>
    <w:pPr>
      <w:widowControl w:val="0"/>
      <w:autoSpaceDE w:val="0"/>
      <w:autoSpaceDN w:val="0"/>
      <w:adjustRightInd w:val="0"/>
      <w:spacing w:line="163" w:lineRule="exact"/>
    </w:pPr>
  </w:style>
  <w:style w:type="character" w:customStyle="1" w:styleId="FontStyle168">
    <w:name w:val="Font Style168"/>
    <w:basedOn w:val="DefaultParagraphFont"/>
    <w:uiPriority w:val="99"/>
    <w:rsid w:val="00652300"/>
    <w:rPr>
      <w:rFonts w:ascii="Times New Roman" w:hAnsi="Times New Roman" w:cs="Times New Roman"/>
      <w:sz w:val="12"/>
      <w:szCs w:val="12"/>
    </w:rPr>
  </w:style>
  <w:style w:type="paragraph" w:customStyle="1" w:styleId="Style9">
    <w:name w:val="Style9"/>
    <w:basedOn w:val="Normal"/>
    <w:uiPriority w:val="99"/>
    <w:qFormat/>
    <w:rsid w:val="00652300"/>
    <w:pPr>
      <w:widowControl w:val="0"/>
      <w:autoSpaceDE w:val="0"/>
      <w:autoSpaceDN w:val="0"/>
      <w:adjustRightInd w:val="0"/>
      <w:spacing w:line="134" w:lineRule="exact"/>
      <w:jc w:val="both"/>
    </w:pPr>
  </w:style>
  <w:style w:type="paragraph" w:customStyle="1" w:styleId="Style44">
    <w:name w:val="Style44"/>
    <w:basedOn w:val="Normal"/>
    <w:uiPriority w:val="99"/>
    <w:qFormat/>
    <w:rsid w:val="00652300"/>
    <w:pPr>
      <w:widowControl w:val="0"/>
      <w:autoSpaceDE w:val="0"/>
      <w:autoSpaceDN w:val="0"/>
      <w:adjustRightInd w:val="0"/>
      <w:spacing w:line="216" w:lineRule="exact"/>
      <w:jc w:val="both"/>
    </w:pPr>
  </w:style>
  <w:style w:type="paragraph" w:customStyle="1" w:styleId="Style19">
    <w:name w:val="Style19"/>
    <w:basedOn w:val="Normal"/>
    <w:uiPriority w:val="99"/>
    <w:qFormat/>
    <w:rsid w:val="00652300"/>
    <w:pPr>
      <w:widowControl w:val="0"/>
      <w:autoSpaceDE w:val="0"/>
      <w:autoSpaceDN w:val="0"/>
      <w:adjustRightInd w:val="0"/>
      <w:spacing w:line="206" w:lineRule="exact"/>
    </w:pPr>
  </w:style>
  <w:style w:type="character" w:customStyle="1" w:styleId="FontStyle176">
    <w:name w:val="Font Style176"/>
    <w:basedOn w:val="DefaultParagraphFont"/>
    <w:uiPriority w:val="99"/>
    <w:rsid w:val="00652300"/>
    <w:rPr>
      <w:rFonts w:ascii="Times New Roman" w:hAnsi="Times New Roman" w:cs="Times New Roman"/>
      <w:sz w:val="16"/>
      <w:szCs w:val="16"/>
    </w:rPr>
  </w:style>
  <w:style w:type="character" w:customStyle="1" w:styleId="f">
    <w:name w:val="f"/>
    <w:basedOn w:val="DefaultParagraphFont"/>
    <w:rsid w:val="00652300"/>
  </w:style>
  <w:style w:type="character" w:customStyle="1" w:styleId="TagsChar2">
    <w:name w:val="Tags Char2"/>
    <w:uiPriority w:val="99"/>
    <w:rsid w:val="00652300"/>
    <w:rPr>
      <w:b/>
      <w:sz w:val="24"/>
    </w:rPr>
  </w:style>
  <w:style w:type="paragraph" w:customStyle="1" w:styleId="CardsFont6ptChar">
    <w:name w:val="Cards + Font: 6 pt Char"/>
    <w:basedOn w:val="Normal"/>
    <w:link w:val="CardsFont6ptCharChar"/>
    <w:qFormat/>
    <w:rsid w:val="00652300"/>
    <w:pPr>
      <w:autoSpaceDE w:val="0"/>
      <w:autoSpaceDN w:val="0"/>
      <w:adjustRightInd w:val="0"/>
      <w:ind w:left="432" w:right="432"/>
      <w:jc w:val="both"/>
    </w:pPr>
    <w:rPr>
      <w:sz w:val="12"/>
    </w:rPr>
  </w:style>
  <w:style w:type="character" w:customStyle="1" w:styleId="CardsFont6ptCharChar">
    <w:name w:val="Cards + Font: 6 pt Char Char"/>
    <w:link w:val="CardsFont6ptChar"/>
    <w:rsid w:val="00652300"/>
    <w:rPr>
      <w:rFonts w:ascii="Calibri" w:hAnsi="Calibri"/>
      <w:sz w:val="12"/>
    </w:rPr>
  </w:style>
  <w:style w:type="character" w:customStyle="1" w:styleId="FontStyle172">
    <w:name w:val="Font Style172"/>
    <w:basedOn w:val="DefaultParagraphFont"/>
    <w:uiPriority w:val="99"/>
    <w:rsid w:val="00652300"/>
    <w:rPr>
      <w:rFonts w:ascii="Times New Roman" w:hAnsi="Times New Roman" w:cs="Times New Roman"/>
      <w:b/>
      <w:bCs/>
      <w:sz w:val="16"/>
      <w:szCs w:val="16"/>
    </w:rPr>
  </w:style>
  <w:style w:type="paragraph" w:customStyle="1" w:styleId="Style18">
    <w:name w:val="Style18"/>
    <w:basedOn w:val="Normal"/>
    <w:uiPriority w:val="99"/>
    <w:qFormat/>
    <w:rsid w:val="00652300"/>
    <w:pPr>
      <w:widowControl w:val="0"/>
      <w:autoSpaceDE w:val="0"/>
      <w:autoSpaceDN w:val="0"/>
      <w:adjustRightInd w:val="0"/>
      <w:spacing w:line="269" w:lineRule="exact"/>
    </w:pPr>
  </w:style>
  <w:style w:type="character" w:customStyle="1" w:styleId="FontStyle171">
    <w:name w:val="Font Style171"/>
    <w:basedOn w:val="DefaultParagraphFont"/>
    <w:uiPriority w:val="99"/>
    <w:rsid w:val="00652300"/>
    <w:rPr>
      <w:rFonts w:ascii="Times New Roman" w:hAnsi="Times New Roman" w:cs="Times New Roman"/>
      <w:i/>
      <w:iCs/>
      <w:sz w:val="16"/>
      <w:szCs w:val="16"/>
    </w:rPr>
  </w:style>
  <w:style w:type="character" w:customStyle="1" w:styleId="FontStyle162">
    <w:name w:val="Font Style162"/>
    <w:basedOn w:val="DefaultParagraphFont"/>
    <w:uiPriority w:val="99"/>
    <w:rsid w:val="00652300"/>
    <w:rPr>
      <w:rFonts w:ascii="Times New Roman" w:hAnsi="Times New Roman" w:cs="Times New Roman"/>
      <w:b/>
      <w:bCs/>
      <w:sz w:val="18"/>
      <w:szCs w:val="18"/>
    </w:rPr>
  </w:style>
  <w:style w:type="character" w:customStyle="1" w:styleId="FontStyle167">
    <w:name w:val="Font Style167"/>
    <w:basedOn w:val="DefaultParagraphFont"/>
    <w:uiPriority w:val="99"/>
    <w:rsid w:val="00652300"/>
    <w:rPr>
      <w:rFonts w:ascii="Times New Roman" w:hAnsi="Times New Roman" w:cs="Times New Roman"/>
      <w:sz w:val="10"/>
      <w:szCs w:val="10"/>
    </w:rPr>
  </w:style>
  <w:style w:type="character" w:customStyle="1" w:styleId="FontStyle174">
    <w:name w:val="Font Style174"/>
    <w:basedOn w:val="DefaultParagraphFont"/>
    <w:uiPriority w:val="99"/>
    <w:rsid w:val="00652300"/>
    <w:rPr>
      <w:rFonts w:ascii="Arial Narrow" w:hAnsi="Arial Narrow" w:cs="Arial Narrow"/>
      <w:b/>
      <w:bCs/>
      <w:sz w:val="18"/>
      <w:szCs w:val="18"/>
    </w:rPr>
  </w:style>
  <w:style w:type="paragraph" w:customStyle="1" w:styleId="Style47">
    <w:name w:val="Style47"/>
    <w:basedOn w:val="Normal"/>
    <w:uiPriority w:val="99"/>
    <w:qFormat/>
    <w:rsid w:val="00652300"/>
    <w:pPr>
      <w:widowControl w:val="0"/>
      <w:autoSpaceDE w:val="0"/>
      <w:autoSpaceDN w:val="0"/>
      <w:adjustRightInd w:val="0"/>
      <w:spacing w:line="490" w:lineRule="exact"/>
    </w:pPr>
  </w:style>
  <w:style w:type="character" w:customStyle="1" w:styleId="FontStyle169">
    <w:name w:val="Font Style169"/>
    <w:basedOn w:val="DefaultParagraphFont"/>
    <w:uiPriority w:val="99"/>
    <w:rsid w:val="00652300"/>
    <w:rPr>
      <w:rFonts w:ascii="Times New Roman" w:hAnsi="Times New Roman" w:cs="Times New Roman"/>
      <w:sz w:val="12"/>
      <w:szCs w:val="12"/>
    </w:rPr>
  </w:style>
  <w:style w:type="paragraph" w:customStyle="1" w:styleId="Style24">
    <w:name w:val="Style24"/>
    <w:basedOn w:val="Normal"/>
    <w:uiPriority w:val="99"/>
    <w:qFormat/>
    <w:rsid w:val="00652300"/>
    <w:pPr>
      <w:widowControl w:val="0"/>
      <w:autoSpaceDE w:val="0"/>
      <w:autoSpaceDN w:val="0"/>
      <w:adjustRightInd w:val="0"/>
      <w:spacing w:line="276" w:lineRule="exact"/>
    </w:pPr>
  </w:style>
  <w:style w:type="paragraph" w:customStyle="1" w:styleId="Style99">
    <w:name w:val="Style99"/>
    <w:basedOn w:val="Normal"/>
    <w:uiPriority w:val="99"/>
    <w:qFormat/>
    <w:rsid w:val="00652300"/>
    <w:pPr>
      <w:widowControl w:val="0"/>
      <w:autoSpaceDE w:val="0"/>
      <w:autoSpaceDN w:val="0"/>
      <w:adjustRightInd w:val="0"/>
      <w:spacing w:line="182" w:lineRule="exact"/>
      <w:jc w:val="both"/>
    </w:pPr>
  </w:style>
  <w:style w:type="paragraph" w:customStyle="1" w:styleId="Style26">
    <w:name w:val="Style26"/>
    <w:basedOn w:val="Normal"/>
    <w:uiPriority w:val="99"/>
    <w:qFormat/>
    <w:rsid w:val="00652300"/>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652300"/>
    <w:rPr>
      <w:rFonts w:ascii="Times New Roman" w:hAnsi="Times New Roman" w:cs="Times New Roman"/>
      <w:b/>
      <w:bCs/>
      <w:sz w:val="18"/>
      <w:szCs w:val="18"/>
    </w:rPr>
  </w:style>
  <w:style w:type="paragraph" w:customStyle="1" w:styleId="Style21">
    <w:name w:val="Style21"/>
    <w:basedOn w:val="Normal"/>
    <w:uiPriority w:val="99"/>
    <w:qFormat/>
    <w:rsid w:val="00652300"/>
    <w:pPr>
      <w:widowControl w:val="0"/>
      <w:autoSpaceDE w:val="0"/>
      <w:autoSpaceDN w:val="0"/>
      <w:adjustRightInd w:val="0"/>
      <w:spacing w:line="216" w:lineRule="exact"/>
      <w:jc w:val="both"/>
    </w:pPr>
  </w:style>
  <w:style w:type="paragraph" w:customStyle="1" w:styleId="Style50">
    <w:name w:val="Style50"/>
    <w:basedOn w:val="Normal"/>
    <w:uiPriority w:val="99"/>
    <w:qFormat/>
    <w:rsid w:val="00652300"/>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652300"/>
    <w:rPr>
      <w:rFonts w:ascii="Calibri" w:hAnsi="Calibri"/>
      <w:sz w:val="20"/>
      <w:szCs w:val="20"/>
    </w:rPr>
  </w:style>
  <w:style w:type="paragraph" w:customStyle="1" w:styleId="Standard">
    <w:name w:val="Standard"/>
    <w:uiPriority w:val="99"/>
    <w:qFormat/>
    <w:rsid w:val="0065230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52300"/>
    <w:rPr>
      <w:color w:val="000000"/>
      <w:sz w:val="32"/>
      <w:szCs w:val="32"/>
    </w:rPr>
  </w:style>
  <w:style w:type="paragraph" w:customStyle="1" w:styleId="Cardnon-underlined">
    <w:name w:val="Card non-underlined"/>
    <w:basedOn w:val="Normal"/>
    <w:link w:val="Cardnon-underlinedChar"/>
    <w:autoRedefine/>
    <w:qFormat/>
    <w:rsid w:val="00652300"/>
    <w:rPr>
      <w:szCs w:val="20"/>
    </w:rPr>
  </w:style>
  <w:style w:type="character" w:customStyle="1" w:styleId="Cardnon-underlinedChar">
    <w:name w:val="Card non-underlined Char"/>
    <w:basedOn w:val="DefaultParagraphFont"/>
    <w:link w:val="Cardnon-underlined"/>
    <w:rsid w:val="00652300"/>
    <w:rPr>
      <w:rFonts w:ascii="Calibri" w:hAnsi="Calibri"/>
      <w:sz w:val="22"/>
      <w:szCs w:val="20"/>
    </w:rPr>
  </w:style>
  <w:style w:type="numbering" w:customStyle="1" w:styleId="NoList1">
    <w:name w:val="No List1"/>
    <w:next w:val="NoList"/>
    <w:uiPriority w:val="99"/>
    <w:semiHidden/>
    <w:unhideWhenUsed/>
    <w:rsid w:val="00652300"/>
  </w:style>
  <w:style w:type="character" w:customStyle="1" w:styleId="TitleChar2">
    <w:name w:val="Title Char2"/>
    <w:basedOn w:val="DefaultParagraphFont"/>
    <w:uiPriority w:val="10"/>
    <w:qFormat/>
    <w:locked/>
    <w:rsid w:val="00652300"/>
    <w:rPr>
      <w:b/>
      <w:bCs/>
      <w:u w:val="single"/>
    </w:rPr>
  </w:style>
  <w:style w:type="paragraph" w:styleId="TOC3">
    <w:name w:val="toc 3"/>
    <w:basedOn w:val="Normal"/>
    <w:next w:val="Normal"/>
    <w:autoRedefine/>
    <w:uiPriority w:val="39"/>
    <w:rsid w:val="00652300"/>
    <w:pPr>
      <w:ind w:left="400"/>
    </w:pPr>
    <w:rPr>
      <w:szCs w:val="20"/>
    </w:rPr>
  </w:style>
  <w:style w:type="paragraph" w:styleId="TOC4">
    <w:name w:val="toc 4"/>
    <w:basedOn w:val="Normal"/>
    <w:next w:val="Normal"/>
    <w:autoRedefine/>
    <w:uiPriority w:val="39"/>
    <w:rsid w:val="00652300"/>
    <w:pPr>
      <w:ind w:left="600"/>
    </w:pPr>
    <w:rPr>
      <w:szCs w:val="20"/>
    </w:rPr>
  </w:style>
  <w:style w:type="paragraph" w:styleId="TOC5">
    <w:name w:val="toc 5"/>
    <w:basedOn w:val="Normal"/>
    <w:next w:val="Normal"/>
    <w:autoRedefine/>
    <w:uiPriority w:val="39"/>
    <w:rsid w:val="00652300"/>
    <w:pPr>
      <w:ind w:left="800"/>
    </w:pPr>
    <w:rPr>
      <w:szCs w:val="20"/>
    </w:rPr>
  </w:style>
  <w:style w:type="paragraph" w:styleId="TOC6">
    <w:name w:val="toc 6"/>
    <w:basedOn w:val="Normal"/>
    <w:next w:val="Normal"/>
    <w:autoRedefine/>
    <w:uiPriority w:val="39"/>
    <w:rsid w:val="00652300"/>
    <w:pPr>
      <w:ind w:left="1000"/>
    </w:pPr>
    <w:rPr>
      <w:szCs w:val="20"/>
    </w:rPr>
  </w:style>
  <w:style w:type="paragraph" w:styleId="TOC7">
    <w:name w:val="toc 7"/>
    <w:basedOn w:val="Normal"/>
    <w:next w:val="Normal"/>
    <w:autoRedefine/>
    <w:uiPriority w:val="39"/>
    <w:rsid w:val="00652300"/>
    <w:pPr>
      <w:ind w:left="1200"/>
    </w:pPr>
    <w:rPr>
      <w:szCs w:val="20"/>
    </w:rPr>
  </w:style>
  <w:style w:type="paragraph" w:styleId="TOC8">
    <w:name w:val="toc 8"/>
    <w:basedOn w:val="Normal"/>
    <w:next w:val="Normal"/>
    <w:autoRedefine/>
    <w:uiPriority w:val="39"/>
    <w:rsid w:val="00652300"/>
    <w:pPr>
      <w:ind w:left="1400"/>
    </w:pPr>
    <w:rPr>
      <w:szCs w:val="20"/>
    </w:rPr>
  </w:style>
  <w:style w:type="character" w:customStyle="1" w:styleId="allocatoragentsleft">
    <w:name w:val="al_locatoragentsleft"/>
    <w:basedOn w:val="DefaultParagraphFont"/>
    <w:rsid w:val="00652300"/>
  </w:style>
  <w:style w:type="character" w:styleId="HTMLTypewriter">
    <w:name w:val="HTML Typewriter"/>
    <w:basedOn w:val="DefaultParagraphFont"/>
    <w:unhideWhenUsed/>
    <w:rsid w:val="00652300"/>
    <w:rPr>
      <w:rFonts w:ascii="Courier New" w:eastAsia="Times New Roman" w:hAnsi="Courier New" w:cs="Courier New"/>
      <w:sz w:val="20"/>
      <w:szCs w:val="20"/>
    </w:rPr>
  </w:style>
  <w:style w:type="character" w:customStyle="1" w:styleId="caps">
    <w:name w:val="caps"/>
    <w:basedOn w:val="DefaultParagraphFont"/>
    <w:rsid w:val="00652300"/>
  </w:style>
  <w:style w:type="character" w:customStyle="1" w:styleId="UnderlinesCharChar">
    <w:name w:val="Underlines Char Char"/>
    <w:basedOn w:val="DefaultParagraphFont"/>
    <w:rsid w:val="00652300"/>
    <w:rPr>
      <w:rFonts w:cs="Arial"/>
      <w:b/>
      <w:bCs/>
      <w:noProof w:val="0"/>
      <w:sz w:val="22"/>
      <w:szCs w:val="26"/>
      <w:u w:val="single"/>
      <w:lang w:val="en-US" w:eastAsia="en-US" w:bidi="ar-SA"/>
    </w:rPr>
  </w:style>
  <w:style w:type="paragraph" w:customStyle="1" w:styleId="Carding">
    <w:name w:val="Carding"/>
    <w:basedOn w:val="Normal"/>
    <w:uiPriority w:val="99"/>
    <w:qFormat/>
    <w:rsid w:val="00652300"/>
    <w:rPr>
      <w:sz w:val="18"/>
    </w:rPr>
  </w:style>
  <w:style w:type="character" w:customStyle="1" w:styleId="TagsChar1">
    <w:name w:val="Tags Char1"/>
    <w:aliases w:val="Super Script Char1,TagStyle Char1"/>
    <w:basedOn w:val="DefaultParagraphFont"/>
    <w:uiPriority w:val="1"/>
    <w:rsid w:val="00652300"/>
    <w:rPr>
      <w:rFonts w:ascii="Arial Narrow" w:hAnsi="Arial Narrow"/>
      <w:b/>
      <w:noProof w:val="0"/>
      <w:sz w:val="22"/>
      <w:szCs w:val="60"/>
      <w:lang w:val="en-US" w:eastAsia="en-US" w:bidi="ar-SA"/>
    </w:rPr>
  </w:style>
  <w:style w:type="character" w:customStyle="1" w:styleId="aunderline">
    <w:name w:val="aunderline"/>
    <w:basedOn w:val="DefaultParagraphFont"/>
    <w:qFormat/>
    <w:rsid w:val="00652300"/>
    <w:rPr>
      <w:rFonts w:ascii="Times New Roman" w:hAnsi="Times New Roman"/>
      <w:sz w:val="20"/>
      <w:szCs w:val="24"/>
      <w:u w:val="thick"/>
    </w:rPr>
  </w:style>
  <w:style w:type="character" w:customStyle="1" w:styleId="tagChar1">
    <w:name w:val="tag Char1"/>
    <w:basedOn w:val="DefaultParagraphFont"/>
    <w:rsid w:val="00652300"/>
    <w:rPr>
      <w:b/>
      <w:noProof w:val="0"/>
      <w:sz w:val="24"/>
      <w:lang w:val="en-US" w:eastAsia="en-US" w:bidi="ar-SA"/>
    </w:rPr>
  </w:style>
  <w:style w:type="character" w:customStyle="1" w:styleId="tagChar2">
    <w:name w:val="tag Char2"/>
    <w:basedOn w:val="DefaultParagraphFont"/>
    <w:uiPriority w:val="9"/>
    <w:qFormat/>
    <w:rsid w:val="00652300"/>
    <w:rPr>
      <w:b/>
      <w:noProof w:val="0"/>
      <w:sz w:val="24"/>
      <w:lang w:val="en-US" w:eastAsia="en-US" w:bidi="ar-SA"/>
    </w:rPr>
  </w:style>
  <w:style w:type="character" w:customStyle="1" w:styleId="Taggin-New">
    <w:name w:val="Taggin - New"/>
    <w:basedOn w:val="DefaultParagraphFont"/>
    <w:rsid w:val="00652300"/>
    <w:rPr>
      <w:rFonts w:ascii="Arial Narrow" w:hAnsi="Arial Narrow"/>
      <w:b/>
      <w:sz w:val="22"/>
    </w:rPr>
  </w:style>
  <w:style w:type="character" w:customStyle="1" w:styleId="Boxing-New">
    <w:name w:val="Boxing - New"/>
    <w:basedOn w:val="DefaultParagraphFont"/>
    <w:rsid w:val="00652300"/>
    <w:rPr>
      <w:rFonts w:ascii="Arial Narrow" w:hAnsi="Arial Narrow"/>
      <w:sz w:val="16"/>
      <w:u w:val="none"/>
      <w:bdr w:val="single" w:sz="4" w:space="0" w:color="auto"/>
    </w:rPr>
  </w:style>
  <w:style w:type="character" w:customStyle="1" w:styleId="ilad">
    <w:name w:val="il_ad"/>
    <w:rsid w:val="00652300"/>
  </w:style>
  <w:style w:type="paragraph" w:customStyle="1" w:styleId="CardsHighlighted">
    <w:name w:val="Cards Highlighted"/>
    <w:next w:val="Normal"/>
    <w:link w:val="CardsHighlightedChar"/>
    <w:qFormat/>
    <w:rsid w:val="0065230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5230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52300"/>
    <w:rPr>
      <w:rFonts w:ascii="Garamond" w:hAnsi="Garamond"/>
      <w:sz w:val="22"/>
      <w:szCs w:val="24"/>
      <w:u w:val="single"/>
      <w:lang w:val="en-US" w:eastAsia="en-US" w:bidi="ar-SA"/>
    </w:rPr>
  </w:style>
  <w:style w:type="paragraph" w:customStyle="1" w:styleId="Style2">
    <w:name w:val="Style2"/>
    <w:basedOn w:val="Heading4"/>
    <w:uiPriority w:val="99"/>
    <w:qFormat/>
    <w:rsid w:val="00652300"/>
    <w:pPr>
      <w:spacing w:before="0"/>
    </w:pPr>
    <w:rPr>
      <w:rFonts w:eastAsia="Times New Roman" w:cs="Times New Roman"/>
      <w:b w:val="0"/>
      <w:bCs w:val="0"/>
      <w:caps/>
      <w:sz w:val="24"/>
      <w:szCs w:val="20"/>
    </w:rPr>
  </w:style>
  <w:style w:type="character" w:customStyle="1" w:styleId="pagetitle">
    <w:name w:val="pagetitle"/>
    <w:basedOn w:val="DefaultParagraphFont"/>
    <w:rsid w:val="00652300"/>
  </w:style>
  <w:style w:type="paragraph" w:customStyle="1" w:styleId="text">
    <w:name w:val="text"/>
    <w:basedOn w:val="Normal"/>
    <w:uiPriority w:val="99"/>
    <w:qFormat/>
    <w:rsid w:val="00652300"/>
    <w:pPr>
      <w:spacing w:before="100" w:beforeAutospacing="1" w:after="100" w:afterAutospacing="1"/>
    </w:pPr>
  </w:style>
  <w:style w:type="character" w:customStyle="1" w:styleId="StyleUnderlineCharChar9ptBold1">
    <w:name w:val="Style Underline Char Char + 9 pt Bold1"/>
    <w:rsid w:val="0065230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52300"/>
    <w:rPr>
      <w:rFonts w:ascii="Times New Roman" w:hAnsi="Times New Roman"/>
      <w:sz w:val="20"/>
      <w:szCs w:val="24"/>
      <w:u w:val="single"/>
      <w:lang w:val="en-US" w:eastAsia="en-US" w:bidi="ar-SA"/>
    </w:rPr>
  </w:style>
  <w:style w:type="character" w:customStyle="1" w:styleId="Style9ptBoldUnderline">
    <w:name w:val="Style 9 pt Bold Underline"/>
    <w:rsid w:val="00652300"/>
    <w:rPr>
      <w:b/>
      <w:bCs/>
      <w:sz w:val="20"/>
      <w:u w:val="single"/>
    </w:rPr>
  </w:style>
  <w:style w:type="paragraph" w:customStyle="1" w:styleId="StyleUnderline9pt0">
    <w:name w:val="Style Underline + 9 pt"/>
    <w:link w:val="StyleUnderline9ptChar"/>
    <w:qFormat/>
    <w:rsid w:val="0065230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52300"/>
    <w:rPr>
      <w:rFonts w:ascii="Arial" w:eastAsia="Times New Roman" w:hAnsi="Arial" w:cs="Times New Roman"/>
      <w:sz w:val="22"/>
      <w:szCs w:val="20"/>
      <w:u w:val="single"/>
    </w:rPr>
  </w:style>
  <w:style w:type="character" w:customStyle="1" w:styleId="StyleUnderlineChar1Bold">
    <w:name w:val="Style Underline Char1 + Bold"/>
    <w:rsid w:val="0065230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5230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52300"/>
    <w:rPr>
      <w:rFonts w:ascii="Calibri" w:hAnsi="Calibri"/>
      <w:kern w:val="32"/>
      <w:sz w:val="22"/>
      <w:szCs w:val="20"/>
      <w:u w:val="single"/>
      <w:lang w:eastAsia="ar-SA"/>
    </w:rPr>
  </w:style>
  <w:style w:type="character" w:customStyle="1" w:styleId="TagsCharCharChar">
    <w:name w:val="Tags Char Char Char"/>
    <w:basedOn w:val="DefaultParagraphFont"/>
    <w:rsid w:val="0065230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52300"/>
    <w:pPr>
      <w:spacing w:before="100" w:beforeAutospacing="1" w:after="100" w:afterAutospacing="1"/>
    </w:pPr>
    <w:rPr>
      <w:sz w:val="18"/>
      <w:szCs w:val="18"/>
    </w:rPr>
  </w:style>
  <w:style w:type="character" w:customStyle="1" w:styleId="Style11ptBlackUnderline">
    <w:name w:val="Style 11 pt Black Underline"/>
    <w:basedOn w:val="DefaultParagraphFont"/>
    <w:rsid w:val="00652300"/>
    <w:rPr>
      <w:color w:val="000000"/>
      <w:sz w:val="20"/>
      <w:u w:val="single"/>
    </w:rPr>
  </w:style>
  <w:style w:type="character" w:customStyle="1" w:styleId="Style11ptBlack">
    <w:name w:val="Style 11 pt Black"/>
    <w:basedOn w:val="DefaultParagraphFont"/>
    <w:rsid w:val="00652300"/>
    <w:rPr>
      <w:color w:val="000000"/>
      <w:sz w:val="20"/>
    </w:rPr>
  </w:style>
  <w:style w:type="character" w:customStyle="1" w:styleId="StyleUnderlineCharTimesBold">
    <w:name w:val="Style Underline Char + Times Bold"/>
    <w:basedOn w:val="DefaultParagraphFont"/>
    <w:rsid w:val="00652300"/>
    <w:rPr>
      <w:rFonts w:ascii="Times" w:hAnsi="Times"/>
      <w:b w:val="0"/>
      <w:bCs/>
      <w:sz w:val="20"/>
      <w:u w:val="single"/>
    </w:rPr>
  </w:style>
  <w:style w:type="character" w:customStyle="1" w:styleId="blubigktbiz">
    <w:name w:val="blubigktbiz"/>
    <w:rsid w:val="0065230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52300"/>
  </w:style>
  <w:style w:type="character" w:customStyle="1" w:styleId="StyleevidencetextBorderSinglesolidlineAuto05ptLChar">
    <w:name w:val="Style evidence text + Border: : (Single solid line Auto  0.5 pt L... Char"/>
    <w:link w:val="StyleevidencetextBorderSinglesolidlineAuto05ptL"/>
    <w:rsid w:val="00652300"/>
    <w:rPr>
      <w:rFonts w:ascii="Calibri" w:hAnsi="Calibri"/>
      <w:color w:val="000000"/>
      <w:sz w:val="22"/>
      <w:lang w:val="x-none" w:eastAsia="x-none"/>
    </w:rPr>
  </w:style>
  <w:style w:type="character" w:customStyle="1" w:styleId="Style4CharChar">
    <w:name w:val="Style4 Char Char"/>
    <w:basedOn w:val="DefaultParagraphFont"/>
    <w:rsid w:val="0065230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52300"/>
    <w:rPr>
      <w:rFonts w:ascii="Times New Roman" w:hAnsi="Times New Roman" w:cs="Times New Roman"/>
      <w:sz w:val="16"/>
      <w:szCs w:val="16"/>
    </w:rPr>
  </w:style>
  <w:style w:type="character" w:customStyle="1" w:styleId="StyleEmphasisArial12ptBold">
    <w:name w:val="Style Emphasis + Arial 12 pt Bold"/>
    <w:rsid w:val="00652300"/>
    <w:rPr>
      <w:rFonts w:ascii="Arial" w:hAnsi="Arial"/>
      <w:b/>
      <w:bCs/>
      <w:i/>
      <w:iCs/>
      <w:sz w:val="24"/>
    </w:rPr>
  </w:style>
  <w:style w:type="character" w:customStyle="1" w:styleId="super">
    <w:name w:val="super"/>
    <w:rsid w:val="00652300"/>
  </w:style>
  <w:style w:type="character" w:customStyle="1" w:styleId="text30">
    <w:name w:val="text30"/>
    <w:rsid w:val="00652300"/>
  </w:style>
  <w:style w:type="character" w:customStyle="1" w:styleId="uppercase">
    <w:name w:val="uppercase"/>
    <w:rsid w:val="00652300"/>
  </w:style>
  <w:style w:type="character" w:customStyle="1" w:styleId="bodytext0">
    <w:name w:val="bodytext"/>
    <w:rsid w:val="00652300"/>
  </w:style>
  <w:style w:type="character" w:customStyle="1" w:styleId="entry-title">
    <w:name w:val="entry-title"/>
    <w:rsid w:val="00652300"/>
  </w:style>
  <w:style w:type="character" w:customStyle="1" w:styleId="BodyTextIndentChar1">
    <w:name w:val="Body Text Indent Char1"/>
    <w:basedOn w:val="DefaultParagraphFont"/>
    <w:uiPriority w:val="99"/>
    <w:semiHidden/>
    <w:rsid w:val="00652300"/>
    <w:rPr>
      <w:rFonts w:ascii="Times New Roman" w:hAnsi="Times New Roman" w:cs="Times New Roman"/>
      <w:sz w:val="20"/>
    </w:rPr>
  </w:style>
  <w:style w:type="character" w:customStyle="1" w:styleId="Style6pt">
    <w:name w:val="Style 6 pt"/>
    <w:basedOn w:val="DefaultParagraphFont"/>
    <w:qFormat/>
    <w:rsid w:val="00652300"/>
    <w:rPr>
      <w:sz w:val="12"/>
    </w:rPr>
  </w:style>
  <w:style w:type="character" w:customStyle="1" w:styleId="CiteCharCharCharCharCharChar">
    <w:name w:val="Cite Char Char Char Char Char Char"/>
    <w:basedOn w:val="DefaultParagraphFont"/>
    <w:rsid w:val="00652300"/>
    <w:rPr>
      <w:b/>
      <w:noProof w:val="0"/>
      <w:sz w:val="22"/>
      <w:szCs w:val="24"/>
      <w:u w:val="single"/>
      <w:lang w:val="en-US" w:eastAsia="en-US" w:bidi="ar-SA"/>
    </w:rPr>
  </w:style>
  <w:style w:type="character" w:customStyle="1" w:styleId="mainbody1">
    <w:name w:val="mainbody1"/>
    <w:basedOn w:val="DefaultParagraphFont"/>
    <w:rsid w:val="00652300"/>
    <w:rPr>
      <w:rFonts w:ascii="Verdana" w:hAnsi="Verdana" w:hint="default"/>
      <w:color w:val="000000"/>
      <w:sz w:val="22"/>
      <w:szCs w:val="22"/>
    </w:rPr>
  </w:style>
  <w:style w:type="character" w:customStyle="1" w:styleId="ssl4">
    <w:name w:val="ss_l4"/>
    <w:basedOn w:val="DefaultParagraphFont"/>
    <w:rsid w:val="00652300"/>
  </w:style>
  <w:style w:type="paragraph" w:customStyle="1" w:styleId="StyleNormalWeb11ptUnderline">
    <w:name w:val="Style Normal (Web) + 11 pt Underline"/>
    <w:basedOn w:val="NormalWeb"/>
    <w:link w:val="StyleNormalWeb11ptUnderlineChar"/>
    <w:qFormat/>
    <w:rsid w:val="00652300"/>
    <w:rPr>
      <w:rFonts w:eastAsia="Calibri"/>
      <w:u w:val="single"/>
    </w:rPr>
  </w:style>
  <w:style w:type="character" w:customStyle="1" w:styleId="StyleNormalWeb11ptUnderlineChar">
    <w:name w:val="Style Normal (Web) + 11 pt Underline Char"/>
    <w:basedOn w:val="DefaultParagraphFont"/>
    <w:link w:val="StyleNormalWeb11ptUnderline"/>
    <w:rsid w:val="00652300"/>
    <w:rPr>
      <w:rFonts w:ascii="Calibri" w:eastAsia="Calibri" w:hAnsi="Calibri"/>
      <w:sz w:val="22"/>
      <w:u w:val="single"/>
    </w:rPr>
  </w:style>
  <w:style w:type="character" w:customStyle="1" w:styleId="cit-first-element">
    <w:name w:val="cit-first-element"/>
    <w:basedOn w:val="DefaultParagraphFont"/>
    <w:rsid w:val="00652300"/>
  </w:style>
  <w:style w:type="character" w:customStyle="1" w:styleId="title1">
    <w:name w:val="title1"/>
    <w:basedOn w:val="DefaultParagraphFont"/>
    <w:rsid w:val="00652300"/>
  </w:style>
  <w:style w:type="character" w:customStyle="1" w:styleId="StyleThickunderline1">
    <w:name w:val="Style Thick underline1"/>
    <w:basedOn w:val="DefaultParagraphFont"/>
    <w:rsid w:val="0065230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52300"/>
    <w:rPr>
      <w:rFonts w:ascii="Georgia" w:hAnsi="Georgia"/>
    </w:rPr>
  </w:style>
  <w:style w:type="character" w:customStyle="1" w:styleId="FooterChar1">
    <w:name w:val="Footer Char1"/>
    <w:basedOn w:val="DefaultParagraphFont"/>
    <w:uiPriority w:val="99"/>
    <w:semiHidden/>
    <w:rsid w:val="00652300"/>
    <w:rPr>
      <w:rFonts w:ascii="Georgia" w:hAnsi="Georgia"/>
    </w:rPr>
  </w:style>
  <w:style w:type="character" w:customStyle="1" w:styleId="UnderlineBold0">
    <w:name w:val="Underline Bold"/>
    <w:qFormat/>
    <w:rsid w:val="00652300"/>
    <w:rPr>
      <w:b/>
      <w:sz w:val="20"/>
      <w:u w:val="single"/>
    </w:rPr>
  </w:style>
  <w:style w:type="paragraph" w:customStyle="1" w:styleId="Underline20">
    <w:name w:val="Underline2"/>
    <w:basedOn w:val="Normal"/>
    <w:link w:val="Underline2Char"/>
    <w:autoRedefine/>
    <w:uiPriority w:val="4"/>
    <w:qFormat/>
    <w:rsid w:val="00652300"/>
    <w:rPr>
      <w:b/>
      <w:u w:val="single"/>
    </w:rPr>
  </w:style>
  <w:style w:type="character" w:customStyle="1" w:styleId="Underline2Char">
    <w:name w:val="Underline2 Char"/>
    <w:basedOn w:val="DefaultParagraphFont"/>
    <w:link w:val="Underline20"/>
    <w:uiPriority w:val="4"/>
    <w:rsid w:val="00652300"/>
    <w:rPr>
      <w:rFonts w:ascii="Calibri" w:hAnsi="Calibri"/>
      <w:b/>
      <w:sz w:val="22"/>
      <w:u w:val="single"/>
    </w:rPr>
  </w:style>
  <w:style w:type="character" w:customStyle="1" w:styleId="NormalTextChar">
    <w:name w:val="Normal Text Char"/>
    <w:link w:val="NormalText"/>
    <w:rsid w:val="00652300"/>
    <w:rPr>
      <w:rFonts w:ascii="Calibri" w:hAnsi="Calibri"/>
      <w:sz w:val="22"/>
      <w:szCs w:val="26"/>
    </w:rPr>
  </w:style>
  <w:style w:type="paragraph" w:customStyle="1" w:styleId="TableParagraph">
    <w:name w:val="Table Paragraph"/>
    <w:basedOn w:val="Normal"/>
    <w:uiPriority w:val="1"/>
    <w:qFormat/>
    <w:rsid w:val="00652300"/>
    <w:pPr>
      <w:widowControl w:val="0"/>
    </w:pPr>
  </w:style>
  <w:style w:type="character" w:customStyle="1" w:styleId="UnderlineChar0">
    <w:name w:val="UnderlineChar"/>
    <w:rsid w:val="00652300"/>
    <w:rPr>
      <w:sz w:val="24"/>
      <w:u w:val="single"/>
      <w:shd w:val="clear" w:color="auto" w:fill="auto"/>
    </w:rPr>
  </w:style>
  <w:style w:type="character" w:customStyle="1" w:styleId="foreground">
    <w:name w:val="foreground"/>
    <w:basedOn w:val="DefaultParagraphFont"/>
    <w:rsid w:val="00652300"/>
  </w:style>
  <w:style w:type="paragraph" w:customStyle="1" w:styleId="StyleCircled11pt">
    <w:name w:val="Style Circled + 11 pt"/>
    <w:basedOn w:val="Normal"/>
    <w:link w:val="StyleCircled11ptChar"/>
    <w:qFormat/>
    <w:rsid w:val="00652300"/>
    <w:rPr>
      <w:b/>
      <w:bCs/>
      <w:sz w:val="20"/>
      <w:u w:val="single"/>
    </w:rPr>
  </w:style>
  <w:style w:type="character" w:customStyle="1" w:styleId="StyleCircled11ptChar">
    <w:name w:val="Style Circled + 11 pt Char"/>
    <w:link w:val="StyleCircled11pt"/>
    <w:rsid w:val="00652300"/>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52300"/>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652300"/>
    <w:rPr>
      <w:rFonts w:ascii="Times" w:hAnsi="Times"/>
      <w:sz w:val="20"/>
      <w:szCs w:val="28"/>
      <w:u w:val="single"/>
    </w:rPr>
  </w:style>
  <w:style w:type="paragraph" w:customStyle="1" w:styleId="cite20">
    <w:name w:val="cite2"/>
    <w:basedOn w:val="Normal"/>
    <w:uiPriority w:val="99"/>
    <w:qFormat/>
    <w:rsid w:val="00652300"/>
    <w:rPr>
      <w:color w:val="000000"/>
      <w:sz w:val="20"/>
      <w:szCs w:val="20"/>
    </w:rPr>
  </w:style>
  <w:style w:type="character" w:customStyle="1" w:styleId="postby">
    <w:name w:val="post_by"/>
    <w:basedOn w:val="DefaultParagraphFont"/>
    <w:rsid w:val="00652300"/>
  </w:style>
  <w:style w:type="character" w:customStyle="1" w:styleId="Style11ptBorderSinglesolidlineAuto05ptLinewidth">
    <w:name w:val="Style 11 pt Border: : (Single solid line Auto  0.5 pt Line width)"/>
    <w:rsid w:val="00652300"/>
    <w:rPr>
      <w:sz w:val="20"/>
      <w:bdr w:val="single" w:sz="4" w:space="0" w:color="auto" w:frame="1"/>
    </w:rPr>
  </w:style>
  <w:style w:type="character" w:customStyle="1" w:styleId="StyleUnderlineChar9ptBorderSinglesolidlineAuto0">
    <w:name w:val="Style Underline Char + 9 pt Border: : (Single solid line Auto  0..."/>
    <w:rsid w:val="0065230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5230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5230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5230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52300"/>
    <w:rPr>
      <w:sz w:val="20"/>
      <w:szCs w:val="24"/>
      <w:u w:val="single"/>
      <w:bdr w:val="single" w:sz="4" w:space="0" w:color="auto"/>
      <w:lang w:val="en-US" w:eastAsia="en-US" w:bidi="ar-SA"/>
    </w:rPr>
  </w:style>
  <w:style w:type="character" w:customStyle="1" w:styleId="StyleLatinGaramondUnderline">
    <w:name w:val="Style (Latin) Garamond Underline"/>
    <w:rsid w:val="00652300"/>
    <w:rPr>
      <w:rFonts w:ascii="Times New Roman" w:hAnsi="Times New Roman"/>
      <w:sz w:val="20"/>
      <w:u w:val="single"/>
    </w:rPr>
  </w:style>
  <w:style w:type="character" w:customStyle="1" w:styleId="StyleLatinGaramond">
    <w:name w:val="Style (Latin) Garamond"/>
    <w:rsid w:val="00652300"/>
    <w:rPr>
      <w:rFonts w:ascii="Times New Roman" w:hAnsi="Times New Roman"/>
      <w:sz w:val="20"/>
    </w:rPr>
  </w:style>
  <w:style w:type="character" w:customStyle="1" w:styleId="styletimesnewroman12ptbold0">
    <w:name w:val="styletimesnewroman12ptbold"/>
    <w:basedOn w:val="DefaultParagraphFont"/>
    <w:rsid w:val="00652300"/>
  </w:style>
  <w:style w:type="character" w:customStyle="1" w:styleId="CharCharCharCharChar">
    <w:name w:val="Char Char Char Char Char"/>
    <w:aliases w:val="Char Char Char Char,Char Char Char Char Char Char Char1,Heading 2 Char1 Char Char Char Char Char Char"/>
    <w:basedOn w:val="DefaultParagraphFont"/>
    <w:rsid w:val="00652300"/>
    <w:rPr>
      <w:rFonts w:cs="Arial"/>
      <w:b/>
      <w:bCs/>
      <w:iCs/>
      <w:sz w:val="24"/>
      <w:szCs w:val="28"/>
      <w:lang w:val="en-US" w:eastAsia="en-US" w:bidi="ar-SA"/>
    </w:rPr>
  </w:style>
  <w:style w:type="character" w:customStyle="1" w:styleId="mainheading">
    <w:name w:val="mainheading"/>
    <w:basedOn w:val="DefaultParagraphFont"/>
    <w:rsid w:val="00652300"/>
  </w:style>
  <w:style w:type="paragraph" w:customStyle="1" w:styleId="BoldandUnderlineChar2CharChar">
    <w:name w:val="Bold and Underline Char2 Char Char"/>
    <w:basedOn w:val="Normal"/>
    <w:link w:val="BoldandUnderlineChar2CharCharChar"/>
    <w:qFormat/>
    <w:rsid w:val="00652300"/>
    <w:rPr>
      <w:b/>
      <w:u w:val="single"/>
    </w:rPr>
  </w:style>
  <w:style w:type="character" w:customStyle="1" w:styleId="BoldandUnderlineChar2CharCharChar">
    <w:name w:val="Bold and Underline Char2 Char Char Char"/>
    <w:basedOn w:val="DefaultParagraphFont"/>
    <w:link w:val="BoldandUnderlineChar2CharChar"/>
    <w:rsid w:val="00652300"/>
    <w:rPr>
      <w:rFonts w:ascii="Calibri" w:hAnsi="Calibri"/>
      <w:b/>
      <w:sz w:val="22"/>
      <w:u w:val="single"/>
    </w:rPr>
  </w:style>
  <w:style w:type="character" w:customStyle="1" w:styleId="StyleUnderlineChar9ptChar">
    <w:name w:val="Style Underline Char + 9 pt Char"/>
    <w:basedOn w:val="UnderlineCharChar"/>
    <w:rsid w:val="0065230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5230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52300"/>
    <w:rPr>
      <w:sz w:val="16"/>
    </w:rPr>
  </w:style>
  <w:style w:type="paragraph" w:customStyle="1" w:styleId="Reduce8pt">
    <w:name w:val="Reduce 8pt"/>
    <w:basedOn w:val="Normal"/>
    <w:link w:val="Reduce8ptCharChar"/>
    <w:qFormat/>
    <w:rsid w:val="0065230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52300"/>
    <w:pPr>
      <w:contextualSpacing/>
    </w:pPr>
    <w:rPr>
      <w:rFonts w:eastAsia="Calibri"/>
    </w:rPr>
  </w:style>
  <w:style w:type="character" w:customStyle="1" w:styleId="CardIndentedChar">
    <w:name w:val="Card (Indented) Char"/>
    <w:link w:val="CardIndented"/>
    <w:locked/>
    <w:rsid w:val="00652300"/>
    <w:rPr>
      <w:rFonts w:ascii="Calibri" w:hAnsi="Calibri"/>
      <w:sz w:val="22"/>
    </w:rPr>
  </w:style>
  <w:style w:type="character" w:customStyle="1" w:styleId="citenon-boldChar">
    <w:name w:val="cite non-bold Char"/>
    <w:basedOn w:val="DefaultParagraphFont"/>
    <w:link w:val="citenon-bold"/>
    <w:locked/>
    <w:rsid w:val="00652300"/>
    <w:rPr>
      <w:rFonts w:ascii="Garamond" w:hAnsi="Garamond"/>
      <w:sz w:val="22"/>
      <w:szCs w:val="20"/>
    </w:rPr>
  </w:style>
  <w:style w:type="character" w:customStyle="1" w:styleId="boldciteChar4">
    <w:name w:val="bold cite Char4"/>
    <w:link w:val="boldcite"/>
    <w:locked/>
    <w:rsid w:val="00652300"/>
    <w:rPr>
      <w:rFonts w:eastAsia="Times New Roman" w:cs="Times New Roman"/>
      <w:b/>
      <w:color w:val="000000"/>
      <w:sz w:val="20"/>
      <w:u w:val="thick" w:color="000000"/>
    </w:rPr>
  </w:style>
  <w:style w:type="paragraph" w:customStyle="1" w:styleId="boldcite">
    <w:name w:val="bold cite"/>
    <w:basedOn w:val="Normal"/>
    <w:link w:val="boldciteChar4"/>
    <w:qFormat/>
    <w:rsid w:val="0065230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52300"/>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652300"/>
    <w:rPr>
      <w:rFonts w:eastAsia="Calibri"/>
      <w:b/>
    </w:rPr>
  </w:style>
  <w:style w:type="character" w:customStyle="1" w:styleId="HeadingsBaseChar">
    <w:name w:val="Headings Base Char"/>
    <w:basedOn w:val="DefaultParagraphFont"/>
    <w:link w:val="HeadingsBase"/>
    <w:locked/>
    <w:rsid w:val="00652300"/>
    <w:rPr>
      <w:rFonts w:ascii="Times New Roman" w:hAnsi="Times New Roman" w:cs="Times New Roman"/>
      <w:b/>
      <w:sz w:val="32"/>
    </w:rPr>
  </w:style>
  <w:style w:type="paragraph" w:customStyle="1" w:styleId="HeadingsBase">
    <w:name w:val="Headings Base"/>
    <w:basedOn w:val="Normal"/>
    <w:link w:val="HeadingsBaseChar"/>
    <w:qFormat/>
    <w:rsid w:val="0065230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5230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652300"/>
    <w:pPr>
      <w:spacing w:line="480" w:lineRule="auto"/>
      <w:ind w:firstLine="720"/>
    </w:pPr>
    <w:rPr>
      <w:rFonts w:eastAsia="Calibri"/>
    </w:rPr>
  </w:style>
  <w:style w:type="paragraph" w:customStyle="1" w:styleId="SchoolBlockQuote">
    <w:name w:val="School Block Quote"/>
    <w:basedOn w:val="SchoolPaper"/>
    <w:uiPriority w:val="99"/>
    <w:qFormat/>
    <w:rsid w:val="00652300"/>
  </w:style>
  <w:style w:type="paragraph" w:customStyle="1" w:styleId="SchoolWorksCited">
    <w:name w:val="School Works Cited"/>
    <w:basedOn w:val="SchoolPaper"/>
    <w:uiPriority w:val="99"/>
    <w:qFormat/>
    <w:rsid w:val="00652300"/>
  </w:style>
  <w:style w:type="paragraph" w:customStyle="1" w:styleId="BlockQuote">
    <w:name w:val="Block Quote"/>
    <w:basedOn w:val="Normal"/>
    <w:uiPriority w:val="99"/>
    <w:qFormat/>
    <w:rsid w:val="00652300"/>
    <w:pPr>
      <w:ind w:left="720" w:right="720"/>
    </w:pPr>
    <w:rPr>
      <w:rFonts w:eastAsia="Calibri"/>
    </w:rPr>
  </w:style>
  <w:style w:type="paragraph" w:customStyle="1" w:styleId="PaperBody">
    <w:name w:val="Paper Body"/>
    <w:basedOn w:val="Normal"/>
    <w:uiPriority w:val="99"/>
    <w:qFormat/>
    <w:rsid w:val="00652300"/>
    <w:pPr>
      <w:spacing w:line="480" w:lineRule="auto"/>
      <w:ind w:firstLine="720"/>
    </w:pPr>
    <w:rPr>
      <w:rFonts w:eastAsia="Calibri"/>
    </w:rPr>
  </w:style>
  <w:style w:type="paragraph" w:customStyle="1" w:styleId="PaperCitation">
    <w:name w:val="Paper Citation"/>
    <w:basedOn w:val="Normal"/>
    <w:uiPriority w:val="99"/>
    <w:qFormat/>
    <w:rsid w:val="00652300"/>
    <w:pPr>
      <w:spacing w:line="480" w:lineRule="auto"/>
      <w:ind w:left="720" w:hanging="720"/>
    </w:pPr>
    <w:rPr>
      <w:rFonts w:eastAsia="Calibri"/>
    </w:rPr>
  </w:style>
  <w:style w:type="character" w:customStyle="1" w:styleId="hatChar">
    <w:name w:val="hat Char"/>
    <w:basedOn w:val="DefaultParagraphFont"/>
    <w:link w:val="hat"/>
    <w:locked/>
    <w:rsid w:val="00652300"/>
    <w:rPr>
      <w:rFonts w:ascii="Calibri" w:hAnsi="Calibri"/>
      <w:b/>
      <w:bCs/>
      <w:sz w:val="32"/>
      <w:u w:val="single"/>
      <w:lang w:bidi="en-US"/>
    </w:rPr>
  </w:style>
  <w:style w:type="paragraph" w:customStyle="1" w:styleId="WW-Default">
    <w:name w:val="WW-Default"/>
    <w:uiPriority w:val="99"/>
    <w:qFormat/>
    <w:rsid w:val="00652300"/>
    <w:pPr>
      <w:suppressAutoHyphens/>
    </w:pPr>
    <w:rPr>
      <w:rFonts w:ascii="Georgia" w:eastAsia="Calibri" w:hAnsi="Georgia" w:cs="Calibri"/>
      <w:sz w:val="22"/>
      <w:szCs w:val="22"/>
      <w:lang w:eastAsia="ar-SA"/>
    </w:rPr>
  </w:style>
  <w:style w:type="paragraph" w:customStyle="1" w:styleId="B-TagCite">
    <w:name w:val="B-TagCite"/>
    <w:uiPriority w:val="99"/>
    <w:qFormat/>
    <w:rsid w:val="0065230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52300"/>
    <w:rPr>
      <w:rFonts w:ascii="Times New Roman" w:hAnsi="Times New Roman" w:cs="Times New Roman"/>
      <w:b/>
      <w:sz w:val="20"/>
    </w:rPr>
  </w:style>
  <w:style w:type="paragraph" w:customStyle="1" w:styleId="MicroText">
    <w:name w:val="MicroText"/>
    <w:basedOn w:val="Normal"/>
    <w:next w:val="Normal"/>
    <w:link w:val="MicroTextChar"/>
    <w:qFormat/>
    <w:rsid w:val="00652300"/>
    <w:rPr>
      <w:rFonts w:ascii="Arial Narrow" w:hAnsi="Arial Narrow"/>
      <w:sz w:val="12"/>
    </w:rPr>
  </w:style>
  <w:style w:type="character" w:customStyle="1" w:styleId="Footnote2Char">
    <w:name w:val="Footnote2 Char"/>
    <w:link w:val="Footnote2"/>
    <w:locked/>
    <w:rsid w:val="00652300"/>
  </w:style>
  <w:style w:type="paragraph" w:customStyle="1" w:styleId="Footnote2">
    <w:name w:val="Footnote2"/>
    <w:basedOn w:val="Normal"/>
    <w:next w:val="Normal"/>
    <w:link w:val="Footnote2Char"/>
    <w:autoRedefine/>
    <w:qFormat/>
    <w:rsid w:val="00652300"/>
    <w:pPr>
      <w:spacing w:after="120" w:line="480" w:lineRule="auto"/>
    </w:pPr>
    <w:rPr>
      <w:rFonts w:asciiTheme="minorHAnsi" w:hAnsiTheme="minorHAnsi"/>
      <w:sz w:val="24"/>
    </w:rPr>
  </w:style>
  <w:style w:type="paragraph" w:customStyle="1" w:styleId="indent">
    <w:name w:val="indent"/>
    <w:basedOn w:val="Normal"/>
    <w:qFormat/>
    <w:rsid w:val="00652300"/>
    <w:pPr>
      <w:spacing w:before="100" w:beforeAutospacing="1" w:after="100" w:afterAutospacing="1"/>
    </w:pPr>
  </w:style>
  <w:style w:type="paragraph" w:customStyle="1" w:styleId="PageHeaderLine1">
    <w:name w:val="PageHeaderLine1"/>
    <w:basedOn w:val="Normal"/>
    <w:uiPriority w:val="99"/>
    <w:qFormat/>
    <w:rsid w:val="00652300"/>
    <w:pPr>
      <w:tabs>
        <w:tab w:val="right" w:pos="10800"/>
      </w:tabs>
    </w:pPr>
    <w:rPr>
      <w:rFonts w:eastAsia="Calibri"/>
      <w:b/>
    </w:rPr>
  </w:style>
  <w:style w:type="paragraph" w:customStyle="1" w:styleId="PageHeaderLine2">
    <w:name w:val="PageHeaderLine2"/>
    <w:basedOn w:val="Normal"/>
    <w:next w:val="Normal"/>
    <w:link w:val="PageHeaderLine2Char"/>
    <w:qFormat/>
    <w:rsid w:val="0065230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52300"/>
    <w:rPr>
      <w:rFonts w:ascii="Times New Roman" w:hAnsi="Times New Roman" w:cs="Times New Roman"/>
      <w:sz w:val="20"/>
    </w:rPr>
  </w:style>
  <w:style w:type="paragraph" w:customStyle="1" w:styleId="CardText1">
    <w:name w:val="CardText"/>
    <w:basedOn w:val="Normal"/>
    <w:link w:val="CardTextChar3"/>
    <w:qFormat/>
    <w:rsid w:val="00652300"/>
    <w:pPr>
      <w:ind w:left="288"/>
    </w:pPr>
    <w:rPr>
      <w:rFonts w:ascii="Times New Roman" w:hAnsi="Times New Roman" w:cs="Times New Roman"/>
      <w:sz w:val="20"/>
    </w:rPr>
  </w:style>
  <w:style w:type="character" w:customStyle="1" w:styleId="stylestylebold12pt">
    <w:name w:val="stylestylebold12pt"/>
    <w:basedOn w:val="DefaultParagraphFont"/>
    <w:rsid w:val="00652300"/>
  </w:style>
  <w:style w:type="character" w:customStyle="1" w:styleId="styleboldunderline">
    <w:name w:val="styleboldunderline"/>
    <w:basedOn w:val="DefaultParagraphFont"/>
    <w:rsid w:val="00652300"/>
  </w:style>
  <w:style w:type="character" w:customStyle="1" w:styleId="box">
    <w:name w:val="box"/>
    <w:basedOn w:val="DefaultParagraphFont"/>
    <w:rsid w:val="0065230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652300"/>
    <w:rPr>
      <w:rFonts w:ascii="Arial Narrow" w:hAnsi="Arial Narrow" w:cs="Arial Narrow" w:hint="default"/>
      <w:sz w:val="18"/>
      <w:szCs w:val="18"/>
    </w:rPr>
  </w:style>
  <w:style w:type="character" w:customStyle="1" w:styleId="FontStyle14">
    <w:name w:val="Font Style14"/>
    <w:basedOn w:val="DefaultParagraphFont"/>
    <w:uiPriority w:val="99"/>
    <w:rsid w:val="0065230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52300"/>
    <w:rPr>
      <w:rFonts w:ascii="Arial Narrow" w:hAnsi="Arial Narrow" w:cs="Arial Narrow" w:hint="default"/>
      <w:b/>
      <w:bCs/>
      <w:sz w:val="10"/>
      <w:szCs w:val="10"/>
    </w:rPr>
  </w:style>
  <w:style w:type="character" w:customStyle="1" w:styleId="CardTagandCiteChar">
    <w:name w:val="Card Tag and Cite Char"/>
    <w:basedOn w:val="DefaultParagraphFont"/>
    <w:rsid w:val="0065230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52300"/>
    <w:rPr>
      <w:rFonts w:ascii="Arial Narrow" w:hAnsi="Arial Narrow"/>
      <w:b/>
      <w:color w:val="000000"/>
      <w:sz w:val="22"/>
      <w:szCs w:val="22"/>
      <w:u w:val="single"/>
    </w:rPr>
  </w:style>
  <w:style w:type="character" w:customStyle="1" w:styleId="SmallText0">
    <w:name w:val="SmallText"/>
    <w:rsid w:val="00652300"/>
    <w:rPr>
      <w:color w:val="000000"/>
    </w:rPr>
  </w:style>
  <w:style w:type="character" w:customStyle="1" w:styleId="CitesChar1">
    <w:name w:val="Cites Char1"/>
    <w:basedOn w:val="DefaultParagraphFont"/>
    <w:rsid w:val="00652300"/>
    <w:rPr>
      <w:b/>
      <w:bCs w:val="0"/>
      <w:szCs w:val="24"/>
      <w:u w:val="single"/>
      <w:lang w:val="en-US" w:eastAsia="en-US" w:bidi="ar-SA"/>
    </w:rPr>
  </w:style>
  <w:style w:type="character" w:customStyle="1" w:styleId="CardUnderlinedChar">
    <w:name w:val="Card Underlined Char"/>
    <w:basedOn w:val="DefaultParagraphFont"/>
    <w:rsid w:val="00652300"/>
    <w:rPr>
      <w:rFonts w:ascii="Arial Narrow" w:hAnsi="Arial Narrow" w:hint="default"/>
      <w:sz w:val="22"/>
      <w:szCs w:val="24"/>
      <w:u w:val="single"/>
      <w:lang w:val="en-US" w:eastAsia="en-US" w:bidi="ar-SA"/>
    </w:rPr>
  </w:style>
  <w:style w:type="character" w:customStyle="1" w:styleId="underline3">
    <w:name w:val="underline3"/>
    <w:basedOn w:val="underline2"/>
    <w:rsid w:val="00652300"/>
    <w:rPr>
      <w:rFonts w:ascii="Arial" w:hAnsi="Arial"/>
      <w:sz w:val="18"/>
      <w:u w:val="single"/>
      <w:bdr w:val="none" w:sz="0" w:space="0" w:color="auto" w:frame="1"/>
      <w:shd w:val="clear" w:color="auto" w:fill="FFFF00"/>
    </w:rPr>
  </w:style>
  <w:style w:type="character" w:customStyle="1" w:styleId="menu">
    <w:name w:val="menu"/>
    <w:basedOn w:val="DefaultParagraphFont"/>
    <w:rsid w:val="00652300"/>
  </w:style>
  <w:style w:type="character" w:customStyle="1" w:styleId="itxtrst">
    <w:name w:val="itxtrst"/>
    <w:rsid w:val="00652300"/>
  </w:style>
  <w:style w:type="character" w:customStyle="1" w:styleId="A-Underlining">
    <w:name w:val="A-Underlining"/>
    <w:basedOn w:val="DefaultParagraphFont"/>
    <w:rsid w:val="00652300"/>
    <w:rPr>
      <w:rFonts w:ascii="Garamond" w:hAnsi="Garamond" w:hint="default"/>
      <w:color w:val="auto"/>
      <w:sz w:val="24"/>
      <w:u w:val="single"/>
    </w:rPr>
  </w:style>
  <w:style w:type="character" w:customStyle="1" w:styleId="StyleUnderlineBold0">
    <w:name w:val="Style Underline + Bold"/>
    <w:rsid w:val="00652300"/>
    <w:rPr>
      <w:b/>
      <w:bCs/>
      <w:u w:val="single"/>
    </w:rPr>
  </w:style>
  <w:style w:type="character" w:customStyle="1" w:styleId="Underline-Highlighted">
    <w:name w:val="Underline-Highlighted"/>
    <w:uiPriority w:val="1"/>
    <w:qFormat/>
    <w:rsid w:val="0065230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52300"/>
  </w:style>
  <w:style w:type="character" w:customStyle="1" w:styleId="newsmain">
    <w:name w:val="news_main"/>
    <w:basedOn w:val="DefaultParagraphFont"/>
    <w:rsid w:val="00652300"/>
  </w:style>
  <w:style w:type="character" w:customStyle="1" w:styleId="vitstoryheadline">
    <w:name w:val="vitstoryheadline"/>
    <w:rsid w:val="00652300"/>
  </w:style>
  <w:style w:type="character" w:customStyle="1" w:styleId="AuthorDate0">
    <w:name w:val="Author Date"/>
    <w:rsid w:val="00652300"/>
    <w:rPr>
      <w:b/>
      <w:bCs w:val="0"/>
      <w:sz w:val="24"/>
      <w:u w:val="thick"/>
    </w:rPr>
  </w:style>
  <w:style w:type="character" w:customStyle="1" w:styleId="red">
    <w:name w:val="red"/>
    <w:basedOn w:val="DefaultParagraphFont"/>
    <w:rsid w:val="00652300"/>
  </w:style>
  <w:style w:type="character" w:customStyle="1" w:styleId="at">
    <w:name w:val="at"/>
    <w:rsid w:val="00652300"/>
  </w:style>
  <w:style w:type="character" w:customStyle="1" w:styleId="org">
    <w:name w:val="org"/>
    <w:rsid w:val="00652300"/>
  </w:style>
  <w:style w:type="character" w:customStyle="1" w:styleId="pnumber">
    <w:name w:val="pnumber"/>
    <w:rsid w:val="00652300"/>
  </w:style>
  <w:style w:type="character" w:customStyle="1" w:styleId="ital">
    <w:name w:val="ital"/>
    <w:rsid w:val="00652300"/>
  </w:style>
  <w:style w:type="character" w:customStyle="1" w:styleId="orgdiv">
    <w:name w:val="orgdiv"/>
    <w:rsid w:val="00652300"/>
  </w:style>
  <w:style w:type="character" w:customStyle="1" w:styleId="orgname">
    <w:name w:val="orgname"/>
    <w:rsid w:val="00652300"/>
  </w:style>
  <w:style w:type="character" w:customStyle="1" w:styleId="city">
    <w:name w:val="city"/>
    <w:rsid w:val="00652300"/>
  </w:style>
  <w:style w:type="character" w:customStyle="1" w:styleId="state">
    <w:name w:val="state"/>
    <w:rsid w:val="00652300"/>
  </w:style>
  <w:style w:type="character" w:customStyle="1" w:styleId="country">
    <w:name w:val="country"/>
    <w:rsid w:val="00652300"/>
  </w:style>
  <w:style w:type="character" w:customStyle="1" w:styleId="articletitle">
    <w:name w:val="articletitle"/>
    <w:rsid w:val="00652300"/>
    <w:rPr>
      <w:rFonts w:ascii="Times New Roman" w:hAnsi="Times New Roman" w:cs="Times New Roman" w:hint="default"/>
    </w:rPr>
  </w:style>
  <w:style w:type="character" w:customStyle="1" w:styleId="6pointChar">
    <w:name w:val="6 point Char"/>
    <w:rsid w:val="00652300"/>
    <w:rPr>
      <w:rFonts w:ascii="Times New Roman" w:hAnsi="Times New Roman" w:cs="Times New Roman" w:hint="default"/>
      <w:sz w:val="12"/>
      <w:lang w:val="en-US" w:eastAsia="en-US"/>
    </w:rPr>
  </w:style>
  <w:style w:type="character" w:customStyle="1" w:styleId="StyleThickunderline">
    <w:name w:val="Style Thick underline"/>
    <w:qFormat/>
    <w:rsid w:val="00652300"/>
    <w:rPr>
      <w:u w:val="thick"/>
    </w:rPr>
  </w:style>
  <w:style w:type="character" w:customStyle="1" w:styleId="Box0">
    <w:name w:val="Box!"/>
    <w:uiPriority w:val="1"/>
    <w:rsid w:val="00652300"/>
    <w:rPr>
      <w:rFonts w:ascii="Garamond" w:hAnsi="Garamond" w:hint="default"/>
      <w:sz w:val="24"/>
      <w:u w:val="single"/>
      <w:bdr w:val="single" w:sz="4" w:space="0" w:color="auto" w:frame="1"/>
    </w:rPr>
  </w:style>
  <w:style w:type="character" w:customStyle="1" w:styleId="citechar">
    <w:name w:val="citechar"/>
    <w:basedOn w:val="DefaultParagraphFont"/>
    <w:rsid w:val="00652300"/>
  </w:style>
  <w:style w:type="character" w:customStyle="1" w:styleId="underlinechar2">
    <w:name w:val="underlinechar"/>
    <w:basedOn w:val="DefaultParagraphFont"/>
    <w:rsid w:val="00652300"/>
  </w:style>
  <w:style w:type="character" w:customStyle="1" w:styleId="CardUnderlineChar">
    <w:name w:val="Card Underline Char"/>
    <w:rsid w:val="00652300"/>
    <w:rPr>
      <w:szCs w:val="24"/>
      <w:u w:val="single"/>
      <w:lang w:val="en-US" w:eastAsia="en-US" w:bidi="ar-SA"/>
    </w:rPr>
  </w:style>
  <w:style w:type="character" w:customStyle="1" w:styleId="tagciteChar">
    <w:name w:val="tag/cite Char"/>
    <w:basedOn w:val="DefaultParagraphFont"/>
    <w:rsid w:val="00652300"/>
    <w:rPr>
      <w:b/>
      <w:bCs w:val="0"/>
      <w:sz w:val="24"/>
      <w:lang w:val="en-US" w:eastAsia="en-US" w:bidi="ar-SA"/>
    </w:rPr>
  </w:style>
  <w:style w:type="character" w:customStyle="1" w:styleId="8pointChar">
    <w:name w:val="8 point Char"/>
    <w:basedOn w:val="DefaultParagraphFont"/>
    <w:rsid w:val="00652300"/>
    <w:rPr>
      <w:sz w:val="16"/>
      <w:lang w:val="en-US" w:eastAsia="en-US" w:bidi="ar-SA"/>
    </w:rPr>
  </w:style>
  <w:style w:type="character" w:customStyle="1" w:styleId="BoldText12pt">
    <w:name w:val="Bold Text 12 pt"/>
    <w:rsid w:val="0065230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52300"/>
  </w:style>
  <w:style w:type="table" w:styleId="TableGrid">
    <w:name w:val="Table Grid"/>
    <w:basedOn w:val="TableNormal"/>
    <w:uiPriority w:val="39"/>
    <w:rsid w:val="0065230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52300"/>
    <w:rPr>
      <w:b/>
      <w:bCs w:val="0"/>
      <w:sz w:val="24"/>
      <w:lang w:val="en-US" w:eastAsia="en-US" w:bidi="ar-SA"/>
    </w:rPr>
  </w:style>
  <w:style w:type="character" w:customStyle="1" w:styleId="Mention11">
    <w:name w:val="Mention11"/>
    <w:basedOn w:val="DefaultParagraphFont"/>
    <w:uiPriority w:val="99"/>
    <w:semiHidden/>
    <w:unhideWhenUsed/>
    <w:rsid w:val="00652300"/>
    <w:rPr>
      <w:color w:val="2B579A"/>
      <w:shd w:val="clear" w:color="auto" w:fill="E6E6E6"/>
    </w:rPr>
  </w:style>
  <w:style w:type="paragraph" w:customStyle="1" w:styleId="Emphasize">
    <w:name w:val="Emphasize"/>
    <w:basedOn w:val="Normal"/>
    <w:uiPriority w:val="7"/>
    <w:qFormat/>
    <w:rsid w:val="006523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5230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52300"/>
  </w:style>
  <w:style w:type="character" w:customStyle="1" w:styleId="Mention2">
    <w:name w:val="Mention2"/>
    <w:basedOn w:val="DefaultParagraphFont"/>
    <w:uiPriority w:val="99"/>
    <w:semiHidden/>
    <w:unhideWhenUsed/>
    <w:rsid w:val="00652300"/>
    <w:rPr>
      <w:color w:val="2B579A"/>
      <w:shd w:val="clear" w:color="auto" w:fill="E6E6E6"/>
    </w:rPr>
  </w:style>
  <w:style w:type="paragraph" w:customStyle="1" w:styleId="FlashTag">
    <w:name w:val="FlashTag"/>
    <w:basedOn w:val="Normal"/>
    <w:link w:val="FlashTagChar"/>
    <w:autoRedefine/>
    <w:uiPriority w:val="4"/>
    <w:qFormat/>
    <w:rsid w:val="00652300"/>
    <w:rPr>
      <w:rFonts w:asciiTheme="majorHAnsi" w:hAnsiTheme="majorHAnsi"/>
      <w:b/>
      <w:sz w:val="28"/>
    </w:rPr>
  </w:style>
  <w:style w:type="character" w:customStyle="1" w:styleId="FlashTagChar">
    <w:name w:val="FlashTag Char"/>
    <w:basedOn w:val="DefaultParagraphFont"/>
    <w:link w:val="FlashTag"/>
    <w:uiPriority w:val="4"/>
    <w:rsid w:val="00652300"/>
    <w:rPr>
      <w:rFonts w:asciiTheme="majorHAnsi" w:hAnsiTheme="majorHAnsi"/>
      <w:b/>
      <w:sz w:val="28"/>
    </w:rPr>
  </w:style>
  <w:style w:type="paragraph" w:customStyle="1" w:styleId="Warrant">
    <w:name w:val="Warrant"/>
    <w:link w:val="WarrantChar"/>
    <w:autoRedefine/>
    <w:uiPriority w:val="4"/>
    <w:qFormat/>
    <w:rsid w:val="0065230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52300"/>
  </w:style>
  <w:style w:type="character" w:customStyle="1" w:styleId="m3965771245576658108gmail-styleunderline">
    <w:name w:val="m_3965771245576658108gmail-styleunderline"/>
    <w:basedOn w:val="DefaultParagraphFont"/>
    <w:rsid w:val="00652300"/>
  </w:style>
  <w:style w:type="paragraph" w:customStyle="1" w:styleId="Header1">
    <w:name w:val="Header1"/>
    <w:aliases w:val="Header Char Char,Header Char Char Char Char Char Char Char Cha,Header Char2,Header Char1 Char,Char Char Char Cha"/>
    <w:basedOn w:val="Normal"/>
    <w:qFormat/>
    <w:rsid w:val="00652300"/>
    <w:pPr>
      <w:tabs>
        <w:tab w:val="center" w:pos="4680"/>
        <w:tab w:val="right" w:pos="9360"/>
      </w:tabs>
    </w:pPr>
  </w:style>
  <w:style w:type="character" w:customStyle="1" w:styleId="EndnoteTextChar">
    <w:name w:val="Endnote Text Char"/>
    <w:basedOn w:val="DefaultParagraphFont"/>
    <w:link w:val="EndnoteText"/>
    <w:locked/>
    <w:rsid w:val="00652300"/>
    <w:rPr>
      <w:rFonts w:ascii="Georgia" w:eastAsia="Times New Roman" w:hAnsi="Georgia"/>
      <w:szCs w:val="20"/>
    </w:rPr>
  </w:style>
  <w:style w:type="paragraph" w:styleId="EndnoteText">
    <w:name w:val="endnote text"/>
    <w:basedOn w:val="Normal"/>
    <w:link w:val="EndnoteTextChar"/>
    <w:unhideWhenUsed/>
    <w:rsid w:val="00652300"/>
    <w:rPr>
      <w:rFonts w:ascii="Georgia" w:eastAsia="Times New Roman" w:hAnsi="Georgia"/>
      <w:sz w:val="24"/>
      <w:szCs w:val="20"/>
    </w:rPr>
  </w:style>
  <w:style w:type="character" w:customStyle="1" w:styleId="EndnoteTextChar1">
    <w:name w:val="Endnote Text Char1"/>
    <w:basedOn w:val="DefaultParagraphFont"/>
    <w:semiHidden/>
    <w:rsid w:val="00652300"/>
    <w:rPr>
      <w:rFonts w:ascii="Calibri" w:hAnsi="Calibri"/>
      <w:sz w:val="20"/>
      <w:szCs w:val="20"/>
    </w:rPr>
  </w:style>
  <w:style w:type="character" w:customStyle="1" w:styleId="DateChar">
    <w:name w:val="Date Char"/>
    <w:aliases w:val="date Char"/>
    <w:basedOn w:val="DefaultParagraphFont"/>
    <w:link w:val="Date"/>
    <w:uiPriority w:val="99"/>
    <w:locked/>
    <w:rsid w:val="00652300"/>
    <w:rPr>
      <w:rFonts w:ascii="Georgia" w:eastAsia="Times New Roman" w:hAnsi="Georgia"/>
    </w:rPr>
  </w:style>
  <w:style w:type="paragraph" w:styleId="Date">
    <w:name w:val="Date"/>
    <w:aliases w:val="date"/>
    <w:basedOn w:val="Normal"/>
    <w:next w:val="Normal"/>
    <w:link w:val="DateChar"/>
    <w:uiPriority w:val="99"/>
    <w:unhideWhenUsed/>
    <w:rsid w:val="00652300"/>
    <w:rPr>
      <w:rFonts w:ascii="Georgia" w:eastAsia="Times New Roman" w:hAnsi="Georgia"/>
      <w:sz w:val="24"/>
    </w:rPr>
  </w:style>
  <w:style w:type="character" w:customStyle="1" w:styleId="DateChar1">
    <w:name w:val="Date Char1"/>
    <w:basedOn w:val="DefaultParagraphFont"/>
    <w:uiPriority w:val="99"/>
    <w:semiHidden/>
    <w:rsid w:val="00652300"/>
    <w:rPr>
      <w:rFonts w:ascii="Calibri" w:hAnsi="Calibri"/>
      <w:sz w:val="22"/>
    </w:rPr>
  </w:style>
  <w:style w:type="character" w:customStyle="1" w:styleId="BodyTextFirstIndentChar">
    <w:name w:val="Body Text First Indent Char"/>
    <w:basedOn w:val="BodyTextChar"/>
    <w:link w:val="BodyTextFirstIndent"/>
    <w:locked/>
    <w:rsid w:val="0065230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65230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52300"/>
    <w:rPr>
      <w:rFonts w:ascii="Arial" w:hAnsi="Arial" w:cs="Arial"/>
      <w:spacing w:val="-8"/>
      <w:sz w:val="22"/>
    </w:rPr>
  </w:style>
  <w:style w:type="character" w:customStyle="1" w:styleId="BodyTextIndent2Char1">
    <w:name w:val="Body Text Indent 2 Char1"/>
    <w:basedOn w:val="DefaultParagraphFont"/>
    <w:semiHidden/>
    <w:rsid w:val="00652300"/>
    <w:rPr>
      <w:rFonts w:ascii="Calibri" w:hAnsi="Calibri" w:cs="Calibri"/>
    </w:rPr>
  </w:style>
  <w:style w:type="character" w:customStyle="1" w:styleId="PlainTextChar1">
    <w:name w:val="Plain Text Char1"/>
    <w:basedOn w:val="DefaultParagraphFont"/>
    <w:semiHidden/>
    <w:rsid w:val="00652300"/>
    <w:rPr>
      <w:rFonts w:ascii="Consolas" w:hAnsi="Consolas" w:cs="Calibri"/>
      <w:sz w:val="21"/>
      <w:szCs w:val="21"/>
    </w:rPr>
  </w:style>
  <w:style w:type="paragraph" w:customStyle="1" w:styleId="msolistparagraphcxspfirst">
    <w:name w:val="msolistparagraphcxspfirst"/>
    <w:basedOn w:val="Normal"/>
    <w:uiPriority w:val="99"/>
    <w:qFormat/>
    <w:rsid w:val="00652300"/>
    <w:pPr>
      <w:spacing w:before="100" w:beforeAutospacing="1" w:after="100" w:afterAutospacing="1"/>
    </w:pPr>
  </w:style>
  <w:style w:type="paragraph" w:customStyle="1" w:styleId="msolistparagraphcxsplast">
    <w:name w:val="msolistparagraphcxsplast"/>
    <w:basedOn w:val="Normal"/>
    <w:uiPriority w:val="99"/>
    <w:qFormat/>
    <w:rsid w:val="00652300"/>
    <w:pPr>
      <w:spacing w:before="100" w:beforeAutospacing="1" w:after="100" w:afterAutospacing="1"/>
    </w:pPr>
  </w:style>
  <w:style w:type="character" w:customStyle="1" w:styleId="QuoteChar1">
    <w:name w:val="Quote Char1"/>
    <w:basedOn w:val="DefaultParagraphFont"/>
    <w:uiPriority w:val="29"/>
    <w:rsid w:val="00652300"/>
    <w:rPr>
      <w:rFonts w:ascii="Calibri" w:hAnsi="Calibri" w:cs="Calibri"/>
      <w:i/>
      <w:iCs/>
      <w:color w:val="000000" w:themeColor="text1"/>
    </w:rPr>
  </w:style>
  <w:style w:type="paragraph" w:customStyle="1" w:styleId="Heading2-NotBold">
    <w:name w:val="Heading 2 - Not Bold"/>
    <w:basedOn w:val="Heading2"/>
    <w:autoRedefine/>
    <w:uiPriority w:val="99"/>
    <w:qFormat/>
    <w:rsid w:val="0065230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652300"/>
    <w:rPr>
      <w:rFonts w:ascii="Calibri" w:eastAsia="Calibri" w:hAnsi="Calibri"/>
      <w:b/>
      <w:sz w:val="22"/>
    </w:rPr>
  </w:style>
  <w:style w:type="paragraph" w:customStyle="1" w:styleId="Heading2-Bold">
    <w:name w:val="Heading 2 - Bold"/>
    <w:basedOn w:val="Normal"/>
    <w:autoRedefine/>
    <w:uiPriority w:val="99"/>
    <w:qFormat/>
    <w:rsid w:val="00652300"/>
    <w:rPr>
      <w:rFonts w:ascii="Garamond" w:eastAsia="Calibri" w:hAnsi="Garamond"/>
      <w:b/>
    </w:rPr>
  </w:style>
  <w:style w:type="paragraph" w:customStyle="1" w:styleId="tag">
    <w:name w:val="%tag"/>
    <w:basedOn w:val="Normal"/>
    <w:next w:val="Normal"/>
    <w:uiPriority w:val="99"/>
    <w:qFormat/>
    <w:rsid w:val="00652300"/>
    <w:rPr>
      <w:rFonts w:ascii="Garamond" w:eastAsia="Calibri" w:hAnsi="Garamond"/>
      <w:bCs/>
      <w:sz w:val="18"/>
    </w:rPr>
  </w:style>
  <w:style w:type="character" w:customStyle="1" w:styleId="Style2Char">
    <w:name w:val="Style 2 Char"/>
    <w:link w:val="Style20"/>
    <w:uiPriority w:val="99"/>
    <w:locked/>
    <w:rsid w:val="0065230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5230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5230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52300"/>
    <w:rPr>
      <w:rFonts w:ascii="Garamond" w:eastAsia="Times New Roman" w:hAnsi="Garamond"/>
      <w:sz w:val="24"/>
      <w:szCs w:val="20"/>
      <w:u w:val="single"/>
      <w:lang w:val="x-none" w:eastAsia="x-none"/>
    </w:rPr>
  </w:style>
  <w:style w:type="character" w:customStyle="1" w:styleId="textsmallChar0">
    <w:name w:val="textsmall Char"/>
    <w:link w:val="textsmall0"/>
    <w:locked/>
    <w:rsid w:val="00652300"/>
    <w:rPr>
      <w:rFonts w:ascii="Georgia" w:eastAsia="Times New Roman" w:hAnsi="Georgia"/>
      <w:sz w:val="18"/>
      <w:szCs w:val="20"/>
      <w:lang w:val="x-none" w:eastAsia="x-none"/>
    </w:rPr>
  </w:style>
  <w:style w:type="paragraph" w:customStyle="1" w:styleId="textsmall0">
    <w:name w:val="textsmall"/>
    <w:basedOn w:val="Normal"/>
    <w:link w:val="textsmallChar0"/>
    <w:qFormat/>
    <w:rsid w:val="0065230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5230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5230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52300"/>
    <w:rPr>
      <w:rFonts w:ascii="Arial" w:eastAsia="Times New Roman" w:hAnsi="Arial" w:cs="Arial"/>
      <w:sz w:val="12"/>
    </w:rPr>
  </w:style>
  <w:style w:type="paragraph" w:customStyle="1" w:styleId="Micro">
    <w:name w:val="Micro"/>
    <w:basedOn w:val="Normal"/>
    <w:next w:val="Normal"/>
    <w:link w:val="MicroChar"/>
    <w:qFormat/>
    <w:rsid w:val="00652300"/>
    <w:rPr>
      <w:rFonts w:ascii="Arial" w:eastAsia="Times New Roman" w:hAnsi="Arial" w:cs="Arial"/>
      <w:sz w:val="12"/>
    </w:rPr>
  </w:style>
  <w:style w:type="character" w:customStyle="1" w:styleId="CardNotUnderlinedChar1">
    <w:name w:val="Card Not Underlined Char1"/>
    <w:link w:val="CardNotUnderlined"/>
    <w:locked/>
    <w:rsid w:val="00652300"/>
    <w:rPr>
      <w:rFonts w:ascii="Bell MT" w:eastAsia="Calibri" w:hAnsi="Bell MT"/>
      <w:szCs w:val="20"/>
    </w:rPr>
  </w:style>
  <w:style w:type="paragraph" w:customStyle="1" w:styleId="CardNotUnderlined">
    <w:name w:val="Card Not Underlined"/>
    <w:basedOn w:val="Normal"/>
    <w:link w:val="CardNotUnderlinedChar1"/>
    <w:autoRedefine/>
    <w:qFormat/>
    <w:rsid w:val="00652300"/>
    <w:rPr>
      <w:rFonts w:ascii="Bell MT" w:eastAsia="Calibri" w:hAnsi="Bell MT"/>
      <w:sz w:val="24"/>
      <w:szCs w:val="20"/>
    </w:rPr>
  </w:style>
  <w:style w:type="paragraph" w:customStyle="1" w:styleId="h-lead">
    <w:name w:val="h-lead"/>
    <w:basedOn w:val="Normal"/>
    <w:uiPriority w:val="99"/>
    <w:qFormat/>
    <w:rsid w:val="00652300"/>
    <w:pPr>
      <w:spacing w:before="100" w:beforeAutospacing="1" w:after="100" w:afterAutospacing="1"/>
    </w:pPr>
  </w:style>
  <w:style w:type="paragraph" w:customStyle="1" w:styleId="intro">
    <w:name w:val="intro"/>
    <w:basedOn w:val="Normal"/>
    <w:uiPriority w:val="99"/>
    <w:qFormat/>
    <w:rsid w:val="00652300"/>
    <w:pPr>
      <w:spacing w:before="100" w:beforeAutospacing="1" w:after="100" w:afterAutospacing="1"/>
    </w:pPr>
  </w:style>
  <w:style w:type="paragraph" w:customStyle="1" w:styleId="body-paragraph">
    <w:name w:val="body-paragraph"/>
    <w:basedOn w:val="Normal"/>
    <w:uiPriority w:val="99"/>
    <w:qFormat/>
    <w:rsid w:val="00652300"/>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65230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5230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52300"/>
    <w:rPr>
      <w:rFonts w:eastAsia="Calibri"/>
    </w:rPr>
  </w:style>
  <w:style w:type="paragraph" w:customStyle="1" w:styleId="F3-TagAuthor">
    <w:name w:val="F3 - Tag/Author"/>
    <w:basedOn w:val="Normal"/>
    <w:uiPriority w:val="99"/>
    <w:qFormat/>
    <w:rsid w:val="00652300"/>
    <w:rPr>
      <w:b/>
    </w:rPr>
  </w:style>
  <w:style w:type="paragraph" w:customStyle="1" w:styleId="F5-UnderlineNormal">
    <w:name w:val="F5 - Underline Normal"/>
    <w:basedOn w:val="Normal"/>
    <w:uiPriority w:val="99"/>
    <w:qFormat/>
    <w:rsid w:val="00652300"/>
    <w:rPr>
      <w:rFonts w:eastAsia="Calibri"/>
      <w:u w:val="single"/>
    </w:rPr>
  </w:style>
  <w:style w:type="paragraph" w:customStyle="1" w:styleId="Brief-PrimarySource">
    <w:name w:val="Brief - Primary Source"/>
    <w:basedOn w:val="Normal"/>
    <w:uiPriority w:val="99"/>
    <w:qFormat/>
    <w:rsid w:val="00652300"/>
    <w:rPr>
      <w:b/>
      <w:u w:val="single"/>
    </w:rPr>
  </w:style>
  <w:style w:type="paragraph" w:customStyle="1" w:styleId="Brief-Underline">
    <w:name w:val="Brief - Underline"/>
    <w:basedOn w:val="Normal"/>
    <w:uiPriority w:val="99"/>
    <w:qFormat/>
    <w:rsid w:val="00652300"/>
    <w:rPr>
      <w:u w:val="single"/>
    </w:rPr>
  </w:style>
  <w:style w:type="paragraph" w:customStyle="1" w:styleId="Brief">
    <w:name w:val="Brief"/>
    <w:basedOn w:val="Brief-PrimarySource"/>
    <w:uiPriority w:val="99"/>
    <w:qFormat/>
    <w:rsid w:val="00652300"/>
    <w:rPr>
      <w:b w:val="0"/>
    </w:rPr>
  </w:style>
  <w:style w:type="paragraph" w:customStyle="1" w:styleId="CM2">
    <w:name w:val="CM2"/>
    <w:basedOn w:val="Normal"/>
    <w:next w:val="Normal"/>
    <w:uiPriority w:val="99"/>
    <w:qFormat/>
    <w:rsid w:val="00652300"/>
    <w:pPr>
      <w:widowControl w:val="0"/>
      <w:autoSpaceDE w:val="0"/>
      <w:autoSpaceDN w:val="0"/>
      <w:adjustRightInd w:val="0"/>
      <w:spacing w:line="553" w:lineRule="atLeast"/>
    </w:pPr>
  </w:style>
  <w:style w:type="paragraph" w:customStyle="1" w:styleId="CM9">
    <w:name w:val="CM9"/>
    <w:basedOn w:val="Normal"/>
    <w:next w:val="Normal"/>
    <w:uiPriority w:val="99"/>
    <w:qFormat/>
    <w:rsid w:val="00652300"/>
    <w:pPr>
      <w:widowControl w:val="0"/>
      <w:autoSpaceDE w:val="0"/>
      <w:autoSpaceDN w:val="0"/>
      <w:adjustRightInd w:val="0"/>
      <w:spacing w:line="553" w:lineRule="atLeast"/>
    </w:pPr>
  </w:style>
  <w:style w:type="paragraph" w:customStyle="1" w:styleId="CM4">
    <w:name w:val="CM4"/>
    <w:basedOn w:val="Normal"/>
    <w:next w:val="Normal"/>
    <w:uiPriority w:val="99"/>
    <w:qFormat/>
    <w:rsid w:val="00652300"/>
    <w:pPr>
      <w:widowControl w:val="0"/>
      <w:autoSpaceDE w:val="0"/>
      <w:autoSpaceDN w:val="0"/>
      <w:adjustRightInd w:val="0"/>
      <w:spacing w:line="553" w:lineRule="atLeast"/>
    </w:pPr>
  </w:style>
  <w:style w:type="paragraph" w:customStyle="1" w:styleId="CM11">
    <w:name w:val="CM11"/>
    <w:basedOn w:val="Normal"/>
    <w:next w:val="Normal"/>
    <w:uiPriority w:val="99"/>
    <w:qFormat/>
    <w:rsid w:val="00652300"/>
    <w:pPr>
      <w:widowControl w:val="0"/>
      <w:autoSpaceDE w:val="0"/>
      <w:autoSpaceDN w:val="0"/>
      <w:adjustRightInd w:val="0"/>
      <w:spacing w:line="553" w:lineRule="atLeast"/>
    </w:pPr>
  </w:style>
  <w:style w:type="paragraph" w:customStyle="1" w:styleId="CM16">
    <w:name w:val="CM16"/>
    <w:basedOn w:val="Normal"/>
    <w:next w:val="Normal"/>
    <w:uiPriority w:val="99"/>
    <w:qFormat/>
    <w:rsid w:val="00652300"/>
    <w:pPr>
      <w:widowControl w:val="0"/>
      <w:autoSpaceDE w:val="0"/>
      <w:autoSpaceDN w:val="0"/>
      <w:adjustRightInd w:val="0"/>
      <w:spacing w:line="553" w:lineRule="atLeast"/>
    </w:pPr>
  </w:style>
  <w:style w:type="paragraph" w:customStyle="1" w:styleId="CM19">
    <w:name w:val="CM19"/>
    <w:basedOn w:val="Default"/>
    <w:next w:val="Default"/>
    <w:uiPriority w:val="99"/>
    <w:qFormat/>
    <w:rsid w:val="00652300"/>
    <w:pPr>
      <w:widowControl w:val="0"/>
      <w:spacing w:line="276" w:lineRule="atLeast"/>
    </w:pPr>
    <w:rPr>
      <w:color w:val="auto"/>
    </w:rPr>
  </w:style>
  <w:style w:type="paragraph" w:customStyle="1" w:styleId="CM34">
    <w:name w:val="CM34"/>
    <w:basedOn w:val="Default"/>
    <w:next w:val="Default"/>
    <w:uiPriority w:val="99"/>
    <w:qFormat/>
    <w:rsid w:val="00652300"/>
    <w:pPr>
      <w:widowControl w:val="0"/>
    </w:pPr>
    <w:rPr>
      <w:color w:val="auto"/>
    </w:rPr>
  </w:style>
  <w:style w:type="paragraph" w:customStyle="1" w:styleId="CM56">
    <w:name w:val="CM56"/>
    <w:basedOn w:val="Default"/>
    <w:next w:val="Default"/>
    <w:uiPriority w:val="99"/>
    <w:qFormat/>
    <w:rsid w:val="00652300"/>
    <w:pPr>
      <w:widowControl w:val="0"/>
    </w:pPr>
    <w:rPr>
      <w:rFonts w:eastAsia="Calibri"/>
      <w:color w:val="auto"/>
    </w:rPr>
  </w:style>
  <w:style w:type="paragraph" w:customStyle="1" w:styleId="CM58">
    <w:name w:val="CM58"/>
    <w:basedOn w:val="Default"/>
    <w:next w:val="Default"/>
    <w:uiPriority w:val="99"/>
    <w:qFormat/>
    <w:rsid w:val="00652300"/>
    <w:pPr>
      <w:widowControl w:val="0"/>
    </w:pPr>
    <w:rPr>
      <w:rFonts w:eastAsia="Calibri"/>
      <w:color w:val="auto"/>
    </w:rPr>
  </w:style>
  <w:style w:type="paragraph" w:customStyle="1" w:styleId="CM57">
    <w:name w:val="CM57"/>
    <w:basedOn w:val="Default"/>
    <w:next w:val="Default"/>
    <w:uiPriority w:val="99"/>
    <w:qFormat/>
    <w:rsid w:val="00652300"/>
    <w:pPr>
      <w:widowControl w:val="0"/>
    </w:pPr>
    <w:rPr>
      <w:rFonts w:eastAsia="Calibri"/>
      <w:color w:val="auto"/>
    </w:rPr>
  </w:style>
  <w:style w:type="paragraph" w:customStyle="1" w:styleId="CM1">
    <w:name w:val="CM1"/>
    <w:basedOn w:val="Default"/>
    <w:next w:val="Default"/>
    <w:uiPriority w:val="99"/>
    <w:qFormat/>
    <w:rsid w:val="00652300"/>
    <w:pPr>
      <w:widowControl w:val="0"/>
    </w:pPr>
    <w:rPr>
      <w:rFonts w:eastAsia="Calibri"/>
      <w:color w:val="auto"/>
    </w:rPr>
  </w:style>
  <w:style w:type="paragraph" w:customStyle="1" w:styleId="CM49">
    <w:name w:val="CM49"/>
    <w:basedOn w:val="Default"/>
    <w:next w:val="Default"/>
    <w:uiPriority w:val="99"/>
    <w:qFormat/>
    <w:rsid w:val="00652300"/>
    <w:pPr>
      <w:widowControl w:val="0"/>
    </w:pPr>
    <w:rPr>
      <w:rFonts w:eastAsia="Calibri"/>
      <w:color w:val="auto"/>
    </w:rPr>
  </w:style>
  <w:style w:type="paragraph" w:customStyle="1" w:styleId="CM41">
    <w:name w:val="CM41"/>
    <w:basedOn w:val="Default"/>
    <w:next w:val="Default"/>
    <w:uiPriority w:val="99"/>
    <w:qFormat/>
    <w:rsid w:val="00652300"/>
    <w:pPr>
      <w:widowControl w:val="0"/>
    </w:pPr>
    <w:rPr>
      <w:rFonts w:eastAsia="Calibri"/>
      <w:color w:val="auto"/>
    </w:rPr>
  </w:style>
  <w:style w:type="paragraph" w:customStyle="1" w:styleId="3rdOrderPara">
    <w:name w:val="3rd Order Para"/>
    <w:basedOn w:val="Default"/>
    <w:next w:val="Default"/>
    <w:uiPriority w:val="99"/>
    <w:qFormat/>
    <w:rsid w:val="00652300"/>
    <w:pPr>
      <w:widowControl w:val="0"/>
    </w:pPr>
    <w:rPr>
      <w:rFonts w:eastAsia="Calibri"/>
      <w:color w:val="auto"/>
    </w:rPr>
  </w:style>
  <w:style w:type="paragraph" w:customStyle="1" w:styleId="2ndOrderPara">
    <w:name w:val="2nd Order Para"/>
    <w:basedOn w:val="Default"/>
    <w:next w:val="Default"/>
    <w:uiPriority w:val="99"/>
    <w:qFormat/>
    <w:rsid w:val="00652300"/>
    <w:pPr>
      <w:widowControl w:val="0"/>
    </w:pPr>
    <w:rPr>
      <w:rFonts w:eastAsia="Calibri"/>
      <w:color w:val="auto"/>
    </w:rPr>
  </w:style>
  <w:style w:type="paragraph" w:customStyle="1" w:styleId="Normal-SIGN2">
    <w:name w:val="Normal-SIGN2"/>
    <w:basedOn w:val="Default"/>
    <w:next w:val="Default"/>
    <w:uiPriority w:val="99"/>
    <w:qFormat/>
    <w:rsid w:val="00652300"/>
    <w:pPr>
      <w:widowControl w:val="0"/>
    </w:pPr>
    <w:rPr>
      <w:rFonts w:eastAsia="Calibri"/>
      <w:color w:val="auto"/>
    </w:rPr>
  </w:style>
  <w:style w:type="paragraph" w:customStyle="1" w:styleId="Normal-SIGN1">
    <w:name w:val="Normal-SIGN1"/>
    <w:basedOn w:val="Default"/>
    <w:next w:val="Default"/>
    <w:uiPriority w:val="99"/>
    <w:qFormat/>
    <w:rsid w:val="00652300"/>
    <w:pPr>
      <w:widowControl w:val="0"/>
    </w:pPr>
    <w:rPr>
      <w:rFonts w:eastAsia="Calibri"/>
      <w:color w:val="auto"/>
    </w:rPr>
  </w:style>
  <w:style w:type="paragraph" w:customStyle="1" w:styleId="CM3">
    <w:name w:val="CM3"/>
    <w:basedOn w:val="Default"/>
    <w:next w:val="Default"/>
    <w:uiPriority w:val="99"/>
    <w:qFormat/>
    <w:rsid w:val="00652300"/>
    <w:pPr>
      <w:widowControl w:val="0"/>
      <w:spacing w:line="553" w:lineRule="atLeast"/>
    </w:pPr>
    <w:rPr>
      <w:rFonts w:eastAsia="Calibri"/>
      <w:color w:val="auto"/>
    </w:rPr>
  </w:style>
  <w:style w:type="paragraph" w:customStyle="1" w:styleId="CM33">
    <w:name w:val="CM33"/>
    <w:basedOn w:val="Default"/>
    <w:next w:val="Default"/>
    <w:uiPriority w:val="99"/>
    <w:qFormat/>
    <w:rsid w:val="00652300"/>
    <w:pPr>
      <w:widowControl w:val="0"/>
    </w:pPr>
    <w:rPr>
      <w:rFonts w:eastAsia="Calibri"/>
      <w:color w:val="auto"/>
    </w:rPr>
  </w:style>
  <w:style w:type="paragraph" w:customStyle="1" w:styleId="CM37">
    <w:name w:val="CM37"/>
    <w:basedOn w:val="Default"/>
    <w:next w:val="Default"/>
    <w:uiPriority w:val="99"/>
    <w:qFormat/>
    <w:rsid w:val="00652300"/>
    <w:pPr>
      <w:widowControl w:val="0"/>
    </w:pPr>
    <w:rPr>
      <w:rFonts w:eastAsia="Calibri"/>
      <w:color w:val="auto"/>
    </w:rPr>
  </w:style>
  <w:style w:type="paragraph" w:customStyle="1" w:styleId="CM7">
    <w:name w:val="CM7"/>
    <w:basedOn w:val="Default"/>
    <w:next w:val="Default"/>
    <w:uiPriority w:val="99"/>
    <w:qFormat/>
    <w:rsid w:val="0065230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52300"/>
    <w:rPr>
      <w:sz w:val="14"/>
      <w:szCs w:val="20"/>
    </w:rPr>
  </w:style>
  <w:style w:type="paragraph" w:customStyle="1" w:styleId="Brief-Card">
    <w:name w:val="Brief - Card"/>
    <w:basedOn w:val="Normal"/>
    <w:uiPriority w:val="99"/>
    <w:qFormat/>
    <w:rsid w:val="00652300"/>
  </w:style>
  <w:style w:type="paragraph" w:customStyle="1" w:styleId="Pa2">
    <w:name w:val="Pa2"/>
    <w:basedOn w:val="Default"/>
    <w:next w:val="Default"/>
    <w:uiPriority w:val="99"/>
    <w:qFormat/>
    <w:rsid w:val="0065230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52300"/>
    <w:pPr>
      <w:widowControl w:val="0"/>
      <w:autoSpaceDE w:val="0"/>
      <w:autoSpaceDN w:val="0"/>
      <w:adjustRightInd w:val="0"/>
    </w:pPr>
  </w:style>
  <w:style w:type="paragraph" w:customStyle="1" w:styleId="Normal10">
    <w:name w:val="Normal+1"/>
    <w:basedOn w:val="Normal"/>
    <w:next w:val="Normal"/>
    <w:uiPriority w:val="99"/>
    <w:qFormat/>
    <w:rsid w:val="00652300"/>
    <w:pPr>
      <w:widowControl w:val="0"/>
      <w:autoSpaceDE w:val="0"/>
      <w:autoSpaceDN w:val="0"/>
      <w:adjustRightInd w:val="0"/>
    </w:pPr>
  </w:style>
  <w:style w:type="paragraph" w:customStyle="1" w:styleId="Heading23">
    <w:name w:val="Heading 2+3"/>
    <w:basedOn w:val="Normal"/>
    <w:next w:val="Normal"/>
    <w:uiPriority w:val="99"/>
    <w:qFormat/>
    <w:rsid w:val="00652300"/>
    <w:pPr>
      <w:widowControl w:val="0"/>
      <w:autoSpaceDE w:val="0"/>
      <w:autoSpaceDN w:val="0"/>
      <w:adjustRightInd w:val="0"/>
    </w:pPr>
  </w:style>
  <w:style w:type="paragraph" w:customStyle="1" w:styleId="Normal5">
    <w:name w:val="Normal+5"/>
    <w:basedOn w:val="Default"/>
    <w:next w:val="Default"/>
    <w:uiPriority w:val="99"/>
    <w:qFormat/>
    <w:rsid w:val="00652300"/>
    <w:pPr>
      <w:widowControl w:val="0"/>
    </w:pPr>
    <w:rPr>
      <w:rFonts w:ascii="Arial Black" w:hAnsi="Arial Black"/>
      <w:color w:val="auto"/>
    </w:rPr>
  </w:style>
  <w:style w:type="paragraph" w:customStyle="1" w:styleId="Cover1">
    <w:name w:val="Cover 1"/>
    <w:basedOn w:val="Normal"/>
    <w:next w:val="Normal"/>
    <w:uiPriority w:val="99"/>
    <w:qFormat/>
    <w:rsid w:val="00652300"/>
    <w:pPr>
      <w:widowControl w:val="0"/>
      <w:autoSpaceDE w:val="0"/>
      <w:autoSpaceDN w:val="0"/>
      <w:adjustRightInd w:val="0"/>
    </w:pPr>
  </w:style>
  <w:style w:type="paragraph" w:customStyle="1" w:styleId="Cover2">
    <w:name w:val="Cover 2"/>
    <w:basedOn w:val="Normal"/>
    <w:next w:val="Normal"/>
    <w:uiPriority w:val="99"/>
    <w:qFormat/>
    <w:rsid w:val="00652300"/>
    <w:pPr>
      <w:widowControl w:val="0"/>
      <w:autoSpaceDE w:val="0"/>
      <w:autoSpaceDN w:val="0"/>
      <w:adjustRightInd w:val="0"/>
    </w:pPr>
  </w:style>
  <w:style w:type="paragraph" w:customStyle="1" w:styleId="ReportDate">
    <w:name w:val="ReportDate"/>
    <w:basedOn w:val="Default"/>
    <w:next w:val="Default"/>
    <w:uiPriority w:val="99"/>
    <w:qFormat/>
    <w:rsid w:val="00652300"/>
    <w:pPr>
      <w:widowControl w:val="0"/>
    </w:pPr>
    <w:rPr>
      <w:color w:val="auto"/>
    </w:rPr>
  </w:style>
  <w:style w:type="paragraph" w:customStyle="1" w:styleId="Pa11">
    <w:name w:val="Pa11"/>
    <w:basedOn w:val="Normal"/>
    <w:next w:val="Normal"/>
    <w:uiPriority w:val="99"/>
    <w:qFormat/>
    <w:rsid w:val="00652300"/>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652300"/>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65230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652300"/>
    <w:pPr>
      <w:widowControl w:val="0"/>
    </w:pPr>
    <w:rPr>
      <w:rFonts w:eastAsia="Calibri"/>
      <w:color w:val="auto"/>
    </w:rPr>
  </w:style>
  <w:style w:type="paragraph" w:customStyle="1" w:styleId="CM5">
    <w:name w:val="CM5"/>
    <w:basedOn w:val="Default"/>
    <w:next w:val="Default"/>
    <w:uiPriority w:val="99"/>
    <w:qFormat/>
    <w:rsid w:val="00652300"/>
    <w:pPr>
      <w:widowControl w:val="0"/>
      <w:spacing w:line="553" w:lineRule="atLeast"/>
    </w:pPr>
    <w:rPr>
      <w:rFonts w:eastAsia="Calibri"/>
      <w:color w:val="auto"/>
    </w:rPr>
  </w:style>
  <w:style w:type="paragraph" w:customStyle="1" w:styleId="CM28">
    <w:name w:val="CM28"/>
    <w:basedOn w:val="Default"/>
    <w:next w:val="Default"/>
    <w:uiPriority w:val="99"/>
    <w:qFormat/>
    <w:rsid w:val="00652300"/>
    <w:pPr>
      <w:widowControl w:val="0"/>
    </w:pPr>
    <w:rPr>
      <w:rFonts w:eastAsia="Calibri"/>
      <w:color w:val="auto"/>
    </w:rPr>
  </w:style>
  <w:style w:type="paragraph" w:customStyle="1" w:styleId="CM8">
    <w:name w:val="CM8"/>
    <w:basedOn w:val="Default"/>
    <w:next w:val="Default"/>
    <w:uiPriority w:val="99"/>
    <w:qFormat/>
    <w:rsid w:val="00652300"/>
    <w:pPr>
      <w:widowControl w:val="0"/>
    </w:pPr>
    <w:rPr>
      <w:rFonts w:eastAsia="Calibri"/>
      <w:color w:val="auto"/>
    </w:rPr>
  </w:style>
  <w:style w:type="paragraph" w:customStyle="1" w:styleId="CM6">
    <w:name w:val="CM6"/>
    <w:basedOn w:val="Default"/>
    <w:next w:val="Default"/>
    <w:uiPriority w:val="99"/>
    <w:qFormat/>
    <w:rsid w:val="00652300"/>
    <w:pPr>
      <w:widowControl w:val="0"/>
      <w:spacing w:line="553" w:lineRule="atLeast"/>
    </w:pPr>
    <w:rPr>
      <w:rFonts w:eastAsia="Calibri"/>
      <w:color w:val="auto"/>
    </w:rPr>
  </w:style>
  <w:style w:type="paragraph" w:customStyle="1" w:styleId="CM22">
    <w:name w:val="CM22"/>
    <w:basedOn w:val="Default"/>
    <w:next w:val="Default"/>
    <w:uiPriority w:val="99"/>
    <w:qFormat/>
    <w:rsid w:val="00652300"/>
    <w:pPr>
      <w:widowControl w:val="0"/>
    </w:pPr>
    <w:rPr>
      <w:rFonts w:eastAsia="Calibri"/>
      <w:color w:val="auto"/>
    </w:rPr>
  </w:style>
  <w:style w:type="paragraph" w:customStyle="1" w:styleId="DoubleUnderlined">
    <w:name w:val="Double Underlined"/>
    <w:basedOn w:val="Heading2"/>
    <w:autoRedefine/>
    <w:uiPriority w:val="99"/>
    <w:qFormat/>
    <w:rsid w:val="0065230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652300"/>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652300"/>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652300"/>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65230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52300"/>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652300"/>
    <w:pPr>
      <w:spacing w:after="120" w:line="225" w:lineRule="atLeast"/>
      <w:ind w:right="180"/>
    </w:pPr>
    <w:rPr>
      <w:color w:val="5177C5"/>
      <w:szCs w:val="20"/>
    </w:rPr>
  </w:style>
  <w:style w:type="paragraph" w:customStyle="1" w:styleId="StyleHeading110pt">
    <w:name w:val="Style Heading 1 + 10 pt"/>
    <w:basedOn w:val="Heading1"/>
    <w:uiPriority w:val="99"/>
    <w:qFormat/>
    <w:rsid w:val="0065230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652300"/>
  </w:style>
  <w:style w:type="paragraph" w:customStyle="1" w:styleId="StyleUnderliningTimesNewRomanBoldNounderlineKernat16">
    <w:name w:val="Style Underlining + Times New Roman Bold No underline Kern at 16..."/>
    <w:basedOn w:val="Normal"/>
    <w:uiPriority w:val="99"/>
    <w:qFormat/>
    <w:rsid w:val="00652300"/>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52300"/>
    <w:rPr>
      <w:b/>
      <w:bCs/>
      <w:kern w:val="32"/>
      <w:sz w:val="32"/>
      <w:szCs w:val="32"/>
    </w:rPr>
  </w:style>
  <w:style w:type="paragraph" w:customStyle="1" w:styleId="StyleBoldUnderliningKernat16pt">
    <w:name w:val="Style Bold Underlining + Kern at 16 pt"/>
    <w:uiPriority w:val="99"/>
    <w:qFormat/>
    <w:rsid w:val="0065230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52300"/>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652300"/>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652300"/>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52300"/>
    <w:pPr>
      <w:ind w:left="400"/>
    </w:pPr>
    <w:rPr>
      <w:szCs w:val="20"/>
    </w:rPr>
  </w:style>
  <w:style w:type="paragraph" w:customStyle="1" w:styleId="Paste">
    <w:name w:val="Paste"/>
    <w:basedOn w:val="Normal"/>
    <w:uiPriority w:val="99"/>
    <w:qFormat/>
    <w:rsid w:val="00652300"/>
    <w:rPr>
      <w:rFonts w:ascii="Arial Narrow" w:hAnsi="Arial Narrow"/>
      <w:szCs w:val="20"/>
      <w:lang w:val="x-none" w:eastAsia="x-none"/>
    </w:rPr>
  </w:style>
  <w:style w:type="character" w:customStyle="1" w:styleId="UnderlineStyleChar">
    <w:name w:val="Underline Style Char"/>
    <w:link w:val="UnderlineStyle0"/>
    <w:locked/>
    <w:rsid w:val="00652300"/>
    <w:rPr>
      <w:rFonts w:ascii="Georgia" w:eastAsia="Times New Roman" w:hAnsi="Georgia"/>
      <w:b/>
      <w:u w:val="single"/>
    </w:rPr>
  </w:style>
  <w:style w:type="paragraph" w:customStyle="1" w:styleId="UnderlineStyle0">
    <w:name w:val="Underline Style"/>
    <w:basedOn w:val="Normal"/>
    <w:link w:val="UnderlineStyleChar"/>
    <w:qFormat/>
    <w:rsid w:val="00652300"/>
    <w:rPr>
      <w:rFonts w:ascii="Georgia" w:eastAsia="Times New Roman" w:hAnsi="Georgia"/>
      <w:b/>
      <w:sz w:val="24"/>
      <w:u w:val="single"/>
    </w:rPr>
  </w:style>
  <w:style w:type="paragraph" w:customStyle="1" w:styleId="Normalization">
    <w:name w:val="Normalization"/>
    <w:basedOn w:val="Normal"/>
    <w:uiPriority w:val="99"/>
    <w:qFormat/>
    <w:rsid w:val="00652300"/>
    <w:rPr>
      <w:sz w:val="18"/>
    </w:rPr>
  </w:style>
  <w:style w:type="paragraph" w:customStyle="1" w:styleId="BreifTitle">
    <w:name w:val="Breif Title"/>
    <w:basedOn w:val="Normal"/>
    <w:autoRedefine/>
    <w:uiPriority w:val="99"/>
    <w:qFormat/>
    <w:rsid w:val="00652300"/>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652300"/>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65230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52300"/>
    <w:rPr>
      <w:color w:val="333333"/>
    </w:rPr>
  </w:style>
  <w:style w:type="paragraph" w:customStyle="1" w:styleId="StyleTagandCiteFranklinGothicDemi">
    <w:name w:val="Style Tag and Cite + Franklin Gothic Demi"/>
    <w:basedOn w:val="Normal"/>
    <w:autoRedefine/>
    <w:uiPriority w:val="99"/>
    <w:qFormat/>
    <w:rsid w:val="00652300"/>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652300"/>
    <w:rPr>
      <w:bCs/>
    </w:rPr>
  </w:style>
  <w:style w:type="paragraph" w:customStyle="1" w:styleId="tagCharCharCharCharCharCharChar">
    <w:name w:val="tag Char Char Char Char Char Char Char"/>
    <w:basedOn w:val="Normal"/>
    <w:uiPriority w:val="99"/>
    <w:qFormat/>
    <w:rsid w:val="00652300"/>
    <w:rPr>
      <w:b/>
      <w:szCs w:val="20"/>
    </w:rPr>
  </w:style>
  <w:style w:type="paragraph" w:customStyle="1" w:styleId="title-bold-medium">
    <w:name w:val="title-bold-medium"/>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652300"/>
    <w:rPr>
      <w:rFonts w:ascii="Arial Narrow" w:hAnsi="Arial Narrow"/>
      <w:b/>
    </w:rPr>
  </w:style>
  <w:style w:type="paragraph" w:customStyle="1" w:styleId="BLOCKTITLE1">
    <w:name w:val="BLOCK TITLE"/>
    <w:basedOn w:val="Heading1"/>
    <w:uiPriority w:val="99"/>
    <w:qFormat/>
    <w:rsid w:val="0065230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652300"/>
    <w:pPr>
      <w:widowControl w:val="0"/>
      <w:autoSpaceDE w:val="0"/>
      <w:autoSpaceDN w:val="0"/>
      <w:adjustRightInd w:val="0"/>
    </w:pPr>
    <w:rPr>
      <w:szCs w:val="20"/>
    </w:rPr>
  </w:style>
  <w:style w:type="paragraph" w:customStyle="1" w:styleId="BriefTitle1">
    <w:name w:val="Brief Title 1"/>
    <w:basedOn w:val="Normal"/>
    <w:uiPriority w:val="99"/>
    <w:qFormat/>
    <w:rsid w:val="00652300"/>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652300"/>
    <w:pPr>
      <w:widowControl w:val="0"/>
      <w:autoSpaceDE w:val="0"/>
      <w:autoSpaceDN w:val="0"/>
      <w:adjustRightInd w:val="0"/>
    </w:pPr>
    <w:rPr>
      <w:b/>
      <w:szCs w:val="20"/>
    </w:rPr>
  </w:style>
  <w:style w:type="paragraph" w:customStyle="1" w:styleId="ShellTitles">
    <w:name w:val="ShellTitles"/>
    <w:basedOn w:val="Normal"/>
    <w:uiPriority w:val="99"/>
    <w:qFormat/>
    <w:rsid w:val="00652300"/>
    <w:pPr>
      <w:widowControl w:val="0"/>
      <w:autoSpaceDE w:val="0"/>
      <w:autoSpaceDN w:val="0"/>
      <w:adjustRightInd w:val="0"/>
    </w:pPr>
    <w:rPr>
      <w:b/>
      <w:szCs w:val="20"/>
    </w:rPr>
  </w:style>
  <w:style w:type="paragraph" w:customStyle="1" w:styleId="maintext">
    <w:name w:val="maintext"/>
    <w:basedOn w:val="Normal"/>
    <w:uiPriority w:val="99"/>
    <w:qFormat/>
    <w:rsid w:val="00652300"/>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652300"/>
    <w:pPr>
      <w:spacing w:before="100" w:beforeAutospacing="1" w:after="100" w:afterAutospacing="1"/>
    </w:pPr>
  </w:style>
  <w:style w:type="paragraph" w:customStyle="1" w:styleId="ToRead">
    <w:name w:val="To Read"/>
    <w:basedOn w:val="Normal"/>
    <w:uiPriority w:val="99"/>
    <w:qFormat/>
    <w:rsid w:val="00652300"/>
    <w:pPr>
      <w:ind w:left="720"/>
    </w:pPr>
    <w:rPr>
      <w:rFonts w:ascii="Verdana" w:hAnsi="Verdana"/>
      <w:b/>
      <w:u w:val="single"/>
    </w:rPr>
  </w:style>
  <w:style w:type="paragraph" w:customStyle="1" w:styleId="Style1">
    <w:name w:val="Style 1"/>
    <w:basedOn w:val="Normal"/>
    <w:uiPriority w:val="99"/>
    <w:qFormat/>
    <w:rsid w:val="00652300"/>
    <w:pPr>
      <w:widowControl w:val="0"/>
      <w:ind w:firstLine="216"/>
    </w:pPr>
    <w:rPr>
      <w:noProof/>
      <w:color w:val="000000"/>
      <w:szCs w:val="20"/>
    </w:rPr>
  </w:style>
  <w:style w:type="paragraph" w:customStyle="1" w:styleId="Style40">
    <w:name w:val="Style 4"/>
    <w:basedOn w:val="Normal"/>
    <w:uiPriority w:val="99"/>
    <w:qFormat/>
    <w:rsid w:val="00652300"/>
    <w:pPr>
      <w:widowControl w:val="0"/>
      <w:tabs>
        <w:tab w:val="left" w:pos="6876"/>
      </w:tabs>
      <w:ind w:left="3744"/>
    </w:pPr>
    <w:rPr>
      <w:noProof/>
      <w:color w:val="000000"/>
      <w:szCs w:val="20"/>
    </w:rPr>
  </w:style>
  <w:style w:type="paragraph" w:customStyle="1" w:styleId="listlevel1">
    <w:name w:val="list level 1"/>
    <w:basedOn w:val="Normal"/>
    <w:uiPriority w:val="99"/>
    <w:qFormat/>
    <w:rsid w:val="00652300"/>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652300"/>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652300"/>
    <w:pPr>
      <w:ind w:left="1660"/>
    </w:pPr>
  </w:style>
  <w:style w:type="paragraph" w:customStyle="1" w:styleId="PageNumber1">
    <w:name w:val="Page Number1"/>
    <w:basedOn w:val="Normal"/>
    <w:next w:val="Normal"/>
    <w:uiPriority w:val="99"/>
    <w:qFormat/>
    <w:rsid w:val="00652300"/>
  </w:style>
  <w:style w:type="paragraph" w:customStyle="1" w:styleId="Card1">
    <w:name w:val="Card1"/>
    <w:uiPriority w:val="99"/>
    <w:qFormat/>
    <w:rsid w:val="0065230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5230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52300"/>
    <w:pPr>
      <w:ind w:left="288" w:right="288"/>
    </w:pPr>
  </w:style>
  <w:style w:type="paragraph" w:customStyle="1" w:styleId="CaseListNormal">
    <w:name w:val="Case List Normal"/>
    <w:basedOn w:val="Normal"/>
    <w:uiPriority w:val="99"/>
    <w:qFormat/>
    <w:rsid w:val="00652300"/>
    <w:rPr>
      <w:rFonts w:ascii="Times" w:hAnsi="Times"/>
      <w:szCs w:val="26"/>
    </w:rPr>
  </w:style>
  <w:style w:type="paragraph" w:customStyle="1" w:styleId="Body">
    <w:name w:val="Body"/>
    <w:basedOn w:val="Normal"/>
    <w:qFormat/>
    <w:rsid w:val="00652300"/>
    <w:pPr>
      <w:outlineLvl w:val="3"/>
    </w:pPr>
    <w:rPr>
      <w:szCs w:val="20"/>
    </w:rPr>
  </w:style>
  <w:style w:type="paragraph" w:customStyle="1" w:styleId="3text">
    <w:name w:val="3text"/>
    <w:basedOn w:val="Normal"/>
    <w:uiPriority w:val="99"/>
    <w:qFormat/>
    <w:rsid w:val="00652300"/>
    <w:pPr>
      <w:spacing w:before="100" w:beforeAutospacing="1" w:after="100" w:afterAutospacing="1"/>
    </w:pPr>
  </w:style>
  <w:style w:type="paragraph" w:customStyle="1" w:styleId="TimesNewRoman12">
    <w:name w:val="TimesNewRoman12"/>
    <w:uiPriority w:val="99"/>
    <w:qFormat/>
    <w:rsid w:val="0065230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52300"/>
    <w:pPr>
      <w:spacing w:before="100" w:beforeAutospacing="1" w:after="100" w:afterAutospacing="1"/>
    </w:pPr>
  </w:style>
  <w:style w:type="paragraph" w:customStyle="1" w:styleId="medium-normal">
    <w:name w:val="medium-normal"/>
    <w:basedOn w:val="Normal"/>
    <w:uiPriority w:val="99"/>
    <w:qFormat/>
    <w:rsid w:val="00652300"/>
    <w:pPr>
      <w:spacing w:before="100" w:beforeAutospacing="1" w:after="100" w:afterAutospacing="1"/>
    </w:pPr>
  </w:style>
  <w:style w:type="paragraph" w:customStyle="1" w:styleId="textChar">
    <w:name w:val="text Char"/>
    <w:basedOn w:val="Normal"/>
    <w:autoRedefine/>
    <w:uiPriority w:val="99"/>
    <w:qFormat/>
    <w:rsid w:val="00652300"/>
    <w:rPr>
      <w:color w:val="000000"/>
      <w:sz w:val="18"/>
    </w:rPr>
  </w:style>
  <w:style w:type="paragraph" w:customStyle="1" w:styleId="text1">
    <w:name w:val="text1"/>
    <w:basedOn w:val="Normal"/>
    <w:autoRedefine/>
    <w:uiPriority w:val="99"/>
    <w:qFormat/>
    <w:rsid w:val="00652300"/>
    <w:rPr>
      <w:szCs w:val="20"/>
    </w:rPr>
  </w:style>
  <w:style w:type="paragraph" w:customStyle="1" w:styleId="RepeatBlockHeading">
    <w:name w:val="Repeat Block Heading"/>
    <w:basedOn w:val="Normal"/>
    <w:autoRedefine/>
    <w:uiPriority w:val="99"/>
    <w:qFormat/>
    <w:rsid w:val="00652300"/>
    <w:pPr>
      <w:jc w:val="center"/>
    </w:pPr>
    <w:rPr>
      <w:b/>
      <w:smallCaps/>
      <w:color w:val="000000"/>
      <w:u w:val="thick"/>
    </w:rPr>
  </w:style>
  <w:style w:type="paragraph" w:customStyle="1" w:styleId="story-headline">
    <w:name w:val="story-headline"/>
    <w:basedOn w:val="Normal"/>
    <w:uiPriority w:val="99"/>
    <w:qFormat/>
    <w:rsid w:val="00652300"/>
    <w:pPr>
      <w:spacing w:before="72" w:after="72"/>
    </w:pPr>
    <w:rPr>
      <w:b/>
      <w:bCs/>
      <w:szCs w:val="26"/>
    </w:rPr>
  </w:style>
  <w:style w:type="paragraph" w:customStyle="1" w:styleId="story-body">
    <w:name w:val="story-body"/>
    <w:basedOn w:val="Normal"/>
    <w:uiPriority w:val="99"/>
    <w:qFormat/>
    <w:rsid w:val="00652300"/>
    <w:pPr>
      <w:spacing w:before="100" w:beforeAutospacing="1" w:after="100" w:afterAutospacing="1"/>
    </w:pPr>
  </w:style>
  <w:style w:type="paragraph" w:customStyle="1" w:styleId="story-dateline">
    <w:name w:val="story-dateline"/>
    <w:basedOn w:val="Normal"/>
    <w:uiPriority w:val="99"/>
    <w:qFormat/>
    <w:rsid w:val="00652300"/>
    <w:rPr>
      <w:b/>
      <w:bCs/>
    </w:rPr>
  </w:style>
  <w:style w:type="paragraph" w:customStyle="1" w:styleId="TextofCards">
    <w:name w:val="Text of Cards"/>
    <w:basedOn w:val="Normal"/>
    <w:uiPriority w:val="99"/>
    <w:qFormat/>
    <w:rsid w:val="00652300"/>
    <w:rPr>
      <w:color w:val="000000"/>
      <w:spacing w:val="6"/>
      <w:szCs w:val="23"/>
    </w:rPr>
  </w:style>
  <w:style w:type="paragraph" w:customStyle="1" w:styleId="Corpotesto">
    <w:name w:val="Corpo testo"/>
    <w:basedOn w:val="Normal"/>
    <w:uiPriority w:val="99"/>
    <w:qFormat/>
    <w:rsid w:val="00652300"/>
    <w:pPr>
      <w:widowControl w:val="0"/>
      <w:adjustRightInd w:val="0"/>
      <w:spacing w:after="283"/>
    </w:pPr>
    <w:rPr>
      <w:rFonts w:ascii="Times" w:hAnsi="Times"/>
    </w:rPr>
  </w:style>
  <w:style w:type="paragraph" w:customStyle="1" w:styleId="PageHeading">
    <w:name w:val="Page Heading"/>
    <w:basedOn w:val="Heading2"/>
    <w:uiPriority w:val="99"/>
    <w:qFormat/>
    <w:rsid w:val="0065230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652300"/>
    <w:rPr>
      <w:rFonts w:eastAsia="Times New Roman" w:cs="Calibri"/>
      <w:b/>
      <w:bCs/>
    </w:rPr>
  </w:style>
  <w:style w:type="paragraph" w:customStyle="1" w:styleId="inside-copy">
    <w:name w:val="inside-copy"/>
    <w:basedOn w:val="Normal"/>
    <w:uiPriority w:val="99"/>
    <w:qFormat/>
    <w:rsid w:val="00652300"/>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652300"/>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652300"/>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652300"/>
    <w:rPr>
      <w:rFonts w:ascii="Arial" w:hAnsi="Arial"/>
      <w:b w:val="0"/>
      <w:caps w:val="0"/>
      <w:sz w:val="20"/>
    </w:rPr>
  </w:style>
  <w:style w:type="paragraph" w:customStyle="1" w:styleId="ProjectTitleLine">
    <w:name w:val="Project Title Line"/>
    <w:basedOn w:val="Normal"/>
    <w:next w:val="Normal"/>
    <w:autoRedefine/>
    <w:uiPriority w:val="99"/>
    <w:qFormat/>
    <w:rsid w:val="00652300"/>
    <w:pPr>
      <w:jc w:val="center"/>
    </w:pPr>
    <w:rPr>
      <w:caps/>
      <w:szCs w:val="20"/>
    </w:rPr>
  </w:style>
  <w:style w:type="paragraph" w:customStyle="1" w:styleId="LanguageStrike">
    <w:name w:val="Language Strike"/>
    <w:basedOn w:val="Normal"/>
    <w:next w:val="Normal"/>
    <w:uiPriority w:val="99"/>
    <w:qFormat/>
    <w:rsid w:val="00652300"/>
    <w:rPr>
      <w:rFonts w:ascii="Arial Narrow" w:hAnsi="Arial Narrow"/>
      <w:strike/>
    </w:rPr>
  </w:style>
  <w:style w:type="paragraph" w:customStyle="1" w:styleId="NormalVerdana">
    <w:name w:val="Normal + Verdana"/>
    <w:aliases w:val="10 pt,White,Normal + Arial"/>
    <w:basedOn w:val="Normal"/>
    <w:uiPriority w:val="99"/>
    <w:qFormat/>
    <w:rsid w:val="00652300"/>
    <w:rPr>
      <w:szCs w:val="20"/>
      <w:u w:val="single"/>
    </w:rPr>
  </w:style>
  <w:style w:type="paragraph" w:customStyle="1" w:styleId="Normal10pt">
    <w:name w:val="Normal + 10 pt"/>
    <w:basedOn w:val="Normal"/>
    <w:uiPriority w:val="99"/>
    <w:qFormat/>
    <w:rsid w:val="00652300"/>
    <w:rPr>
      <w:szCs w:val="20"/>
    </w:rPr>
  </w:style>
  <w:style w:type="paragraph" w:customStyle="1" w:styleId="cardChar1Char">
    <w:name w:val="card Char1 Char"/>
    <w:basedOn w:val="Normal"/>
    <w:uiPriority w:val="99"/>
    <w:qFormat/>
    <w:rsid w:val="00652300"/>
    <w:pPr>
      <w:ind w:left="288" w:right="288"/>
    </w:pPr>
    <w:rPr>
      <w:szCs w:val="20"/>
    </w:rPr>
  </w:style>
  <w:style w:type="paragraph" w:customStyle="1" w:styleId="CM12">
    <w:name w:val="CM12"/>
    <w:basedOn w:val="Default"/>
    <w:next w:val="Default"/>
    <w:uiPriority w:val="99"/>
    <w:qFormat/>
    <w:rsid w:val="0065230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52300"/>
    <w:pPr>
      <w:widowControl w:val="0"/>
      <w:spacing w:after="480"/>
    </w:pPr>
    <w:rPr>
      <w:rFonts w:ascii="Granjon LT Std" w:hAnsi="Granjon LT Std"/>
      <w:color w:val="auto"/>
    </w:rPr>
  </w:style>
  <w:style w:type="paragraph" w:customStyle="1" w:styleId="CM10">
    <w:name w:val="CM10"/>
    <w:basedOn w:val="Default"/>
    <w:next w:val="Default"/>
    <w:uiPriority w:val="99"/>
    <w:qFormat/>
    <w:rsid w:val="00652300"/>
    <w:pPr>
      <w:widowControl w:val="0"/>
      <w:spacing w:line="320" w:lineRule="atLeast"/>
    </w:pPr>
    <w:rPr>
      <w:rFonts w:ascii="Granjon LT Std" w:hAnsi="Granjon LT Std"/>
      <w:color w:val="auto"/>
    </w:rPr>
  </w:style>
  <w:style w:type="paragraph" w:customStyle="1" w:styleId="bold">
    <w:name w:val="bold"/>
    <w:basedOn w:val="Normal"/>
    <w:uiPriority w:val="99"/>
    <w:qFormat/>
    <w:rsid w:val="00652300"/>
    <w:pPr>
      <w:spacing w:before="100" w:beforeAutospacing="1" w:after="100" w:afterAutospacing="1"/>
    </w:pPr>
    <w:rPr>
      <w:b/>
      <w:bCs/>
    </w:rPr>
  </w:style>
  <w:style w:type="paragraph" w:customStyle="1" w:styleId="StrikeThrough">
    <w:name w:val="Strike Through"/>
    <w:basedOn w:val="Normal"/>
    <w:next w:val="Normal"/>
    <w:uiPriority w:val="99"/>
    <w:qFormat/>
    <w:rsid w:val="00652300"/>
    <w:rPr>
      <w:rFonts w:ascii="Arial Narrow" w:hAnsi="Arial Narrow"/>
      <w:strike/>
      <w:szCs w:val="20"/>
    </w:rPr>
  </w:style>
  <w:style w:type="paragraph" w:customStyle="1" w:styleId="textbodyblack">
    <w:name w:val="textbodyblack"/>
    <w:basedOn w:val="Normal"/>
    <w:uiPriority w:val="99"/>
    <w:qFormat/>
    <w:rsid w:val="00652300"/>
    <w:pPr>
      <w:spacing w:before="100" w:beforeAutospacing="1" w:after="100" w:afterAutospacing="1"/>
    </w:pPr>
  </w:style>
  <w:style w:type="paragraph" w:customStyle="1" w:styleId="BlockHeading1">
    <w:name w:val="Block Heading 1"/>
    <w:basedOn w:val="Normal"/>
    <w:uiPriority w:val="99"/>
    <w:qFormat/>
    <w:rsid w:val="0065230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652300"/>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652300"/>
    <w:rPr>
      <w:rFonts w:ascii="Georgia" w:eastAsia="Times New Roman" w:hAnsi="Georgia"/>
      <w:b/>
      <w:bCs/>
      <w:szCs w:val="16"/>
      <w:u w:val="single"/>
    </w:rPr>
  </w:style>
  <w:style w:type="paragraph" w:customStyle="1" w:styleId="CiteCorrected">
    <w:name w:val="Cite Corrected"/>
    <w:basedOn w:val="Normal"/>
    <w:link w:val="CiteCorrectedChar"/>
    <w:qFormat/>
    <w:rsid w:val="00652300"/>
    <w:rPr>
      <w:rFonts w:ascii="Georgia" w:eastAsia="Times New Roman" w:hAnsi="Georgia"/>
      <w:b/>
      <w:bCs/>
      <w:sz w:val="24"/>
      <w:szCs w:val="16"/>
      <w:u w:val="single"/>
    </w:rPr>
  </w:style>
  <w:style w:type="paragraph" w:customStyle="1" w:styleId="CardText2">
    <w:name w:val="Card Text 2"/>
    <w:basedOn w:val="CardText10"/>
    <w:link w:val="CardText2Char"/>
    <w:qFormat/>
    <w:rsid w:val="0065230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652300"/>
    <w:pPr>
      <w:ind w:left="288"/>
    </w:pPr>
    <w:rPr>
      <w:rFonts w:eastAsia="SimSun"/>
      <w:szCs w:val="20"/>
      <w:lang w:eastAsia="zh-CN"/>
    </w:rPr>
  </w:style>
  <w:style w:type="paragraph" w:customStyle="1" w:styleId="story-body-text">
    <w:name w:val="story-body-text"/>
    <w:basedOn w:val="Normal"/>
    <w:uiPriority w:val="99"/>
    <w:qFormat/>
    <w:rsid w:val="00652300"/>
    <w:pPr>
      <w:spacing w:before="100" w:beforeAutospacing="1" w:after="100" w:afterAutospacing="1"/>
    </w:pPr>
  </w:style>
  <w:style w:type="paragraph" w:customStyle="1" w:styleId="BriefTitle2">
    <w:name w:val="Brief Title 2"/>
    <w:basedOn w:val="BriefTitle"/>
    <w:uiPriority w:val="99"/>
    <w:qFormat/>
    <w:rsid w:val="0065230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52300"/>
    <w:rPr>
      <w:u w:val="single"/>
    </w:rPr>
  </w:style>
  <w:style w:type="paragraph" w:customStyle="1" w:styleId="StyleCardText11ptUnderline">
    <w:name w:val="Style Card Text + 11 pt Underline"/>
    <w:link w:val="StyleCardText11ptUnderlineChar"/>
    <w:qFormat/>
    <w:rsid w:val="0065230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52300"/>
    <w:rPr>
      <w:rFonts w:ascii="Georgia" w:hAnsi="Georgia"/>
      <w:sz w:val="16"/>
    </w:rPr>
  </w:style>
  <w:style w:type="paragraph" w:customStyle="1" w:styleId="StyleMinimizedText11pt">
    <w:name w:val="Style Minimized Text + 11 pt"/>
    <w:basedOn w:val="Normal"/>
    <w:link w:val="StyleMinimizedText11ptChar"/>
    <w:qFormat/>
    <w:rsid w:val="00652300"/>
    <w:rPr>
      <w:rFonts w:ascii="Georgia" w:hAnsi="Georgia"/>
      <w:sz w:val="16"/>
    </w:rPr>
  </w:style>
  <w:style w:type="character" w:customStyle="1" w:styleId="StyleMinimizedText11pt1Char">
    <w:name w:val="Style Minimized Text + 11 pt1 Char"/>
    <w:basedOn w:val="DefaultParagraphFont"/>
    <w:link w:val="StyleMinimizedText11pt1"/>
    <w:locked/>
    <w:rsid w:val="00652300"/>
    <w:rPr>
      <w:rFonts w:ascii="Georgia" w:hAnsi="Georgia"/>
      <w:sz w:val="16"/>
    </w:rPr>
  </w:style>
  <w:style w:type="paragraph" w:customStyle="1" w:styleId="StyleMinimizedText11pt1">
    <w:name w:val="Style Minimized Text + 11 pt1"/>
    <w:basedOn w:val="Normal"/>
    <w:link w:val="StyleMinimizedText11pt1Char"/>
    <w:qFormat/>
    <w:rsid w:val="00652300"/>
    <w:rPr>
      <w:rFonts w:ascii="Georgia" w:hAnsi="Georgia"/>
      <w:sz w:val="16"/>
    </w:rPr>
  </w:style>
  <w:style w:type="character" w:customStyle="1" w:styleId="Debate-CardSmalltextF2Char">
    <w:name w:val="Debate- Card Small text F2 Char"/>
    <w:link w:val="Debate-CardSmalltextF2"/>
    <w:locked/>
    <w:rsid w:val="00652300"/>
    <w:rPr>
      <w:rFonts w:ascii="Arial Narrow" w:hAnsi="Arial Narrow"/>
      <w:sz w:val="16"/>
    </w:rPr>
  </w:style>
  <w:style w:type="paragraph" w:customStyle="1" w:styleId="Debate-CardSmalltextF2">
    <w:name w:val="Debate- Card Small text F2"/>
    <w:basedOn w:val="Normal"/>
    <w:next w:val="Normal"/>
    <w:link w:val="Debate-CardSmalltextF2Char"/>
    <w:qFormat/>
    <w:rsid w:val="0065230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52300"/>
    <w:rPr>
      <w:rFonts w:ascii="Arial Narrow" w:hAnsi="Arial Narrow"/>
      <w:b/>
      <w:sz w:val="18"/>
      <w:u w:val="single"/>
    </w:rPr>
  </w:style>
  <w:style w:type="paragraph" w:customStyle="1" w:styleId="Debate-EmphasizedText-F5">
    <w:name w:val="Debate- Emphasized Text- F5"/>
    <w:basedOn w:val="Normal"/>
    <w:link w:val="Debate-EmphasizedText-F5Char"/>
    <w:qFormat/>
    <w:rsid w:val="0065230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5230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5230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5230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52300"/>
    <w:rPr>
      <w:rFonts w:ascii="Times New Roman" w:eastAsia="Times New Roman" w:hAnsi="Times New Roman" w:cs="Calibri"/>
      <w:sz w:val="16"/>
    </w:rPr>
  </w:style>
  <w:style w:type="character" w:customStyle="1" w:styleId="CardStyleChar">
    <w:name w:val="Card Style Char"/>
    <w:link w:val="CardStyle"/>
    <w:locked/>
    <w:rsid w:val="00652300"/>
    <w:rPr>
      <w:rFonts w:ascii="Calibri" w:hAnsi="Calibri"/>
      <w:sz w:val="22"/>
    </w:rPr>
  </w:style>
  <w:style w:type="paragraph" w:customStyle="1" w:styleId="emactive">
    <w:name w:val="emactive"/>
    <w:basedOn w:val="Normal"/>
    <w:uiPriority w:val="99"/>
    <w:qFormat/>
    <w:rsid w:val="00652300"/>
    <w:pPr>
      <w:spacing w:before="100" w:beforeAutospacing="1" w:after="100" w:afterAutospacing="1"/>
    </w:pPr>
  </w:style>
  <w:style w:type="paragraph" w:customStyle="1" w:styleId="emready">
    <w:name w:val="emready"/>
    <w:basedOn w:val="Normal"/>
    <w:uiPriority w:val="99"/>
    <w:qFormat/>
    <w:rsid w:val="00652300"/>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65230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52300"/>
    <w:rPr>
      <w:rFonts w:ascii="Georgia" w:eastAsia="Times New Roman" w:hAnsi="Georgia" w:cs="Times New Roman"/>
      <w:b/>
      <w:sz w:val="24"/>
      <w:u w:val="single"/>
    </w:rPr>
  </w:style>
  <w:style w:type="character" w:customStyle="1" w:styleId="CardHighlightChar">
    <w:name w:val="Card Highlight Char"/>
    <w:link w:val="CardHighlight"/>
    <w:locked/>
    <w:rsid w:val="0065230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52300"/>
    <w:pPr>
      <w:shd w:val="clear" w:color="auto" w:fill="66FFFF"/>
    </w:pPr>
    <w:rPr>
      <w:rFonts w:eastAsia="Calibri" w:cs="Calibri"/>
      <w:sz w:val="24"/>
      <w:u w:val="single"/>
    </w:rPr>
  </w:style>
  <w:style w:type="character" w:customStyle="1" w:styleId="BlockHeaderHiddenChar">
    <w:name w:val="Block Header Hidden Char"/>
    <w:link w:val="BlockHeaderHidden"/>
    <w:locked/>
    <w:rsid w:val="0065230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5230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52300"/>
    <w:pPr>
      <w:spacing w:before="100" w:beforeAutospacing="1" w:after="100" w:afterAutospacing="1"/>
    </w:pPr>
  </w:style>
  <w:style w:type="paragraph" w:customStyle="1" w:styleId="norma">
    <w:name w:val="norma"/>
    <w:basedOn w:val="Heading3"/>
    <w:uiPriority w:val="99"/>
    <w:qFormat/>
    <w:rsid w:val="00652300"/>
    <w:rPr>
      <w:rFonts w:eastAsia="MS Gothic" w:cs="Arial"/>
      <w:bCs w:val="0"/>
      <w:sz w:val="24"/>
    </w:rPr>
  </w:style>
  <w:style w:type="paragraph" w:customStyle="1" w:styleId="nromal">
    <w:name w:val="nromal"/>
    <w:basedOn w:val="Normal"/>
    <w:uiPriority w:val="99"/>
    <w:qFormat/>
    <w:rsid w:val="00652300"/>
    <w:pPr>
      <w:keepNext/>
      <w:keepLines/>
      <w:spacing w:before="200"/>
      <w:outlineLvl w:val="3"/>
    </w:pPr>
    <w:rPr>
      <w:rFonts w:cs="Cambria"/>
      <w:b/>
      <w:iCs/>
    </w:rPr>
  </w:style>
  <w:style w:type="paragraph" w:customStyle="1" w:styleId="natural">
    <w:name w:val="natural"/>
    <w:basedOn w:val="Normal"/>
    <w:uiPriority w:val="99"/>
    <w:qFormat/>
    <w:rsid w:val="00652300"/>
    <w:pPr>
      <w:keepNext/>
      <w:keepLines/>
      <w:spacing w:before="200"/>
      <w:outlineLvl w:val="3"/>
    </w:pPr>
    <w:rPr>
      <w:b/>
      <w:iCs/>
    </w:rPr>
  </w:style>
  <w:style w:type="paragraph" w:customStyle="1" w:styleId="nroaml">
    <w:name w:val="nroaml"/>
    <w:basedOn w:val="Normal"/>
    <w:uiPriority w:val="99"/>
    <w:qFormat/>
    <w:rsid w:val="00652300"/>
    <w:pPr>
      <w:keepNext/>
      <w:keepLines/>
      <w:spacing w:before="200"/>
      <w:outlineLvl w:val="3"/>
    </w:pPr>
    <w:rPr>
      <w:b/>
      <w:iCs/>
    </w:rPr>
  </w:style>
  <w:style w:type="paragraph" w:customStyle="1" w:styleId="noraml">
    <w:name w:val="noraml"/>
    <w:basedOn w:val="Normal"/>
    <w:uiPriority w:val="99"/>
    <w:qFormat/>
    <w:rsid w:val="00652300"/>
    <w:pPr>
      <w:keepNext/>
      <w:keepLines/>
      <w:spacing w:before="200"/>
      <w:outlineLvl w:val="3"/>
    </w:pPr>
    <w:rPr>
      <w:b/>
      <w:iCs/>
    </w:rPr>
  </w:style>
  <w:style w:type="character" w:customStyle="1" w:styleId="SmallSizeParagraphChar">
    <w:name w:val="Small Size Paragraph Char"/>
    <w:link w:val="SmallSizeParagraph"/>
    <w:locked/>
    <w:rsid w:val="00652300"/>
    <w:rPr>
      <w:rFonts w:ascii="Georgia" w:eastAsia="Calibri" w:hAnsi="Georgia"/>
      <w:sz w:val="16"/>
      <w:szCs w:val="16"/>
    </w:rPr>
  </w:style>
  <w:style w:type="paragraph" w:customStyle="1" w:styleId="SmallSizeParagraph">
    <w:name w:val="Small Size Paragraph"/>
    <w:basedOn w:val="Normal"/>
    <w:link w:val="SmallSizeParagraphChar"/>
    <w:qFormat/>
    <w:rsid w:val="0065230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5230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52300"/>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65230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52300"/>
    <w:rPr>
      <w:rFonts w:ascii="Times New Roman" w:eastAsia="Times New Roman" w:hAnsi="Times New Roman" w:cs="Times New Roman"/>
      <w:strike/>
      <w:sz w:val="20"/>
    </w:rPr>
  </w:style>
  <w:style w:type="character" w:customStyle="1" w:styleId="CardT1Char">
    <w:name w:val="CardT1 Char"/>
    <w:link w:val="CardT1"/>
    <w:locked/>
    <w:rsid w:val="00652300"/>
    <w:rPr>
      <w:rFonts w:ascii="Arial" w:eastAsia="Calibri" w:hAnsi="Arial" w:cs="Arial"/>
      <w:kern w:val="2"/>
      <w:sz w:val="14"/>
      <w:szCs w:val="14"/>
      <w:lang w:eastAsia="zh-TW"/>
    </w:rPr>
  </w:style>
  <w:style w:type="paragraph" w:customStyle="1" w:styleId="CardT1">
    <w:name w:val="CardT1"/>
    <w:basedOn w:val="Normal"/>
    <w:link w:val="CardT1Char"/>
    <w:qFormat/>
    <w:rsid w:val="0065230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5230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5230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52300"/>
    <w:pPr>
      <w:spacing w:before="100" w:beforeAutospacing="1" w:after="100" w:afterAutospacing="1"/>
    </w:pPr>
  </w:style>
  <w:style w:type="paragraph" w:customStyle="1" w:styleId="CiteReal">
    <w:name w:val="Cite Real"/>
    <w:basedOn w:val="Normal"/>
    <w:next w:val="Normal"/>
    <w:uiPriority w:val="99"/>
    <w:qFormat/>
    <w:rsid w:val="00652300"/>
    <w:rPr>
      <w:rFonts w:eastAsia="MS Mincho"/>
      <w:b/>
      <w:u w:val="single"/>
    </w:rPr>
  </w:style>
  <w:style w:type="paragraph" w:customStyle="1" w:styleId="2909F619802848F09E01365C32F34654">
    <w:name w:val="2909F619802848F09E01365C32F34654"/>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52300"/>
    <w:rPr>
      <w:rFonts w:ascii="Georgia" w:eastAsia="Calibri" w:hAnsi="Georgia"/>
      <w:u w:val="single"/>
      <w:lang w:val="x-none" w:eastAsia="zh-CN"/>
    </w:rPr>
  </w:style>
  <w:style w:type="paragraph" w:customStyle="1" w:styleId="UnderlineS">
    <w:name w:val="Underline S"/>
    <w:basedOn w:val="Normal"/>
    <w:link w:val="UnderlineSChar"/>
    <w:qFormat/>
    <w:rsid w:val="0065230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52300"/>
    <w:rPr>
      <w:rFonts w:ascii="Georgia" w:eastAsia="SimSun" w:hAnsi="Georgia"/>
      <w:sz w:val="12"/>
    </w:rPr>
  </w:style>
  <w:style w:type="paragraph" w:customStyle="1" w:styleId="Ununderlined">
    <w:name w:val="Ununderlined"/>
    <w:basedOn w:val="Normal"/>
    <w:link w:val="UnunderlinedChar"/>
    <w:qFormat/>
    <w:rsid w:val="00652300"/>
    <w:rPr>
      <w:rFonts w:ascii="Georgia" w:eastAsia="SimSun" w:hAnsi="Georgia"/>
      <w:sz w:val="12"/>
    </w:rPr>
  </w:style>
  <w:style w:type="character" w:customStyle="1" w:styleId="HighlightingChar">
    <w:name w:val="Highlighting Char"/>
    <w:link w:val="Highlighting"/>
    <w:locked/>
    <w:rsid w:val="00652300"/>
    <w:rPr>
      <w:rFonts w:ascii="Georgia" w:eastAsia="SimSun" w:hAnsi="Georgia"/>
      <w:u w:val="thick"/>
    </w:rPr>
  </w:style>
  <w:style w:type="paragraph" w:customStyle="1" w:styleId="Highlighting">
    <w:name w:val="Highlighting"/>
    <w:basedOn w:val="Normal"/>
    <w:link w:val="HighlightingChar"/>
    <w:autoRedefine/>
    <w:qFormat/>
    <w:rsid w:val="00652300"/>
    <w:rPr>
      <w:rFonts w:ascii="Georgia" w:eastAsia="SimSun" w:hAnsi="Georgia"/>
      <w:sz w:val="24"/>
      <w:u w:val="thick"/>
    </w:rPr>
  </w:style>
  <w:style w:type="character" w:customStyle="1" w:styleId="CITEChar0">
    <w:name w:val="CITE Char"/>
    <w:link w:val="CITE"/>
    <w:locked/>
    <w:rsid w:val="0065230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5230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52300"/>
    <w:pPr>
      <w:spacing w:before="100" w:beforeAutospacing="1" w:after="100" w:afterAutospacing="1"/>
    </w:pPr>
    <w:rPr>
      <w:lang w:eastAsia="zh-CN"/>
    </w:rPr>
  </w:style>
  <w:style w:type="paragraph" w:customStyle="1" w:styleId="D345FF3D873148C5AE3FBF3267827368">
    <w:name w:val="D345FF3D873148C5AE3FBF3267827368"/>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5230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5230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5230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52300"/>
    <w:rPr>
      <w:b/>
      <w:sz w:val="28"/>
    </w:rPr>
  </w:style>
  <w:style w:type="character" w:customStyle="1" w:styleId="SourcenameChar">
    <w:name w:val="Source name Char"/>
    <w:link w:val="Sourcename"/>
    <w:locked/>
    <w:rsid w:val="0065230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52300"/>
    <w:rPr>
      <w:b/>
      <w:bCs/>
      <w:sz w:val="20"/>
    </w:rPr>
  </w:style>
  <w:style w:type="character" w:customStyle="1" w:styleId="underlinedcardChar">
    <w:name w:val="underlined card Char"/>
    <w:link w:val="underlinedcard0"/>
    <w:locked/>
    <w:rsid w:val="0065230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52300"/>
    <w:rPr>
      <w:sz w:val="24"/>
      <w:u w:val="single"/>
    </w:rPr>
  </w:style>
  <w:style w:type="paragraph" w:customStyle="1" w:styleId="FullText">
    <w:name w:val="Full Text"/>
    <w:basedOn w:val="Normal"/>
    <w:uiPriority w:val="99"/>
    <w:qFormat/>
    <w:rsid w:val="00652300"/>
  </w:style>
  <w:style w:type="character" w:customStyle="1" w:styleId="TextUnderlineChar">
    <w:name w:val="Text Underline Char"/>
    <w:link w:val="TextUnderline"/>
    <w:locked/>
    <w:rsid w:val="0065230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5230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5230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5230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5230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5230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52300"/>
    <w:pPr>
      <w:spacing w:before="240"/>
      <w:outlineLvl w:val="2"/>
    </w:pPr>
    <w:rPr>
      <w:b/>
    </w:rPr>
  </w:style>
  <w:style w:type="character" w:customStyle="1" w:styleId="CiteCardChar">
    <w:name w:val="Cite_Card Char"/>
    <w:link w:val="CiteCard0"/>
    <w:locked/>
    <w:rsid w:val="00652300"/>
    <w:rPr>
      <w:rFonts w:ascii="Times New Roman" w:eastAsia="Times New Roman" w:hAnsi="Times New Roman" w:cs="Arial"/>
      <w:bCs/>
      <w:sz w:val="20"/>
      <w:szCs w:val="20"/>
    </w:rPr>
  </w:style>
  <w:style w:type="paragraph" w:customStyle="1" w:styleId="CiteCard0">
    <w:name w:val="Cite_Card"/>
    <w:link w:val="CiteCardChar"/>
    <w:qFormat/>
    <w:rsid w:val="0065230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52300"/>
    <w:pPr>
      <w:widowControl w:val="0"/>
    </w:pPr>
    <w:rPr>
      <w:rFonts w:eastAsia="MS Mincho"/>
      <w:color w:val="auto"/>
    </w:rPr>
  </w:style>
  <w:style w:type="paragraph" w:customStyle="1" w:styleId="dropcap">
    <w:name w:val="dropcap"/>
    <w:basedOn w:val="Normal"/>
    <w:uiPriority w:val="99"/>
    <w:qFormat/>
    <w:rsid w:val="00652300"/>
    <w:pPr>
      <w:spacing w:before="100" w:beforeAutospacing="1" w:after="100" w:afterAutospacing="1"/>
    </w:pPr>
  </w:style>
  <w:style w:type="character" w:customStyle="1" w:styleId="StyleStyle49pt6Char">
    <w:name w:val="Style Style4 + 9 pt6 Char"/>
    <w:basedOn w:val="Style4Char"/>
    <w:link w:val="StyleStyle49pt6"/>
    <w:locked/>
    <w:rsid w:val="00652300"/>
    <w:rPr>
      <w:rFonts w:ascii="Georgia" w:hAnsi="Georgia"/>
      <w:sz w:val="22"/>
      <w:u w:val="single"/>
    </w:rPr>
  </w:style>
  <w:style w:type="paragraph" w:customStyle="1" w:styleId="StyleStyle49pt6">
    <w:name w:val="Style Style4 + 9 pt6"/>
    <w:basedOn w:val="Style4"/>
    <w:link w:val="StyleStyle49pt6Char"/>
    <w:qFormat/>
    <w:rsid w:val="00652300"/>
    <w:rPr>
      <w:rFonts w:ascii="Georgia" w:hAnsi="Georgia"/>
    </w:rPr>
  </w:style>
  <w:style w:type="character" w:customStyle="1" w:styleId="UnderlineCharCharCharCharChar">
    <w:name w:val="Underline Char Char Char Char Char"/>
    <w:link w:val="UnderlineCharCharCharChar"/>
    <w:locked/>
    <w:rsid w:val="0065230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5230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5230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5230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5230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52300"/>
    <w:rPr>
      <w:rFonts w:ascii="Georgia" w:hAnsi="Georgia" w:cs="Calibri"/>
      <w:b/>
      <w:bCs/>
      <w:sz w:val="24"/>
      <w:u w:val="single"/>
    </w:rPr>
  </w:style>
  <w:style w:type="character" w:customStyle="1" w:styleId="DebatenoramlChar">
    <w:name w:val="Debatenoraml Char"/>
    <w:link w:val="Debatenoraml"/>
    <w:locked/>
    <w:rsid w:val="00652300"/>
    <w:rPr>
      <w:rFonts w:ascii="Times New Roman" w:hAnsi="Times New Roman" w:cs="Times New Roman"/>
    </w:rPr>
  </w:style>
  <w:style w:type="paragraph" w:customStyle="1" w:styleId="Debatenoraml">
    <w:name w:val="Debatenoraml"/>
    <w:basedOn w:val="NoSpacing"/>
    <w:link w:val="DebatenoramlChar"/>
    <w:qFormat/>
    <w:rsid w:val="00652300"/>
    <w:pPr>
      <w:spacing w:line="240" w:lineRule="auto"/>
    </w:pPr>
    <w:rPr>
      <w:rFonts w:ascii="Times New Roman" w:hAnsi="Times New Roman" w:cs="Times New Roman"/>
    </w:rPr>
  </w:style>
  <w:style w:type="paragraph" w:customStyle="1" w:styleId="SynergyTag">
    <w:name w:val="SynergyTag"/>
    <w:basedOn w:val="Normal"/>
    <w:uiPriority w:val="99"/>
    <w:qFormat/>
    <w:rsid w:val="00652300"/>
    <w:rPr>
      <w:rFonts w:eastAsia="Calibri"/>
      <w:b/>
    </w:rPr>
  </w:style>
  <w:style w:type="character" w:customStyle="1" w:styleId="QualsChar">
    <w:name w:val="Quals Char"/>
    <w:link w:val="Quals"/>
    <w:locked/>
    <w:rsid w:val="00652300"/>
    <w:rPr>
      <w:rFonts w:ascii="Georgia" w:eastAsia="Calibri" w:hAnsi="Georgia"/>
      <w:sz w:val="18"/>
    </w:rPr>
  </w:style>
  <w:style w:type="paragraph" w:customStyle="1" w:styleId="Quals">
    <w:name w:val="Quals"/>
    <w:basedOn w:val="Normal"/>
    <w:link w:val="QualsChar"/>
    <w:qFormat/>
    <w:rsid w:val="00652300"/>
    <w:rPr>
      <w:rFonts w:ascii="Georgia" w:eastAsia="Calibri" w:hAnsi="Georgia"/>
      <w:sz w:val="18"/>
    </w:rPr>
  </w:style>
  <w:style w:type="paragraph" w:customStyle="1" w:styleId="times">
    <w:name w:val="times"/>
    <w:basedOn w:val="Normal"/>
    <w:uiPriority w:val="99"/>
    <w:qFormat/>
    <w:rsid w:val="00652300"/>
    <w:pPr>
      <w:spacing w:before="100" w:beforeAutospacing="1" w:after="100" w:afterAutospacing="1"/>
    </w:pPr>
  </w:style>
  <w:style w:type="paragraph" w:customStyle="1" w:styleId="BodyA">
    <w:name w:val="Body A"/>
    <w:uiPriority w:val="99"/>
    <w:qFormat/>
    <w:rsid w:val="00652300"/>
    <w:rPr>
      <w:rFonts w:ascii="Helvetica" w:eastAsia="ヒラギノ角ゴ Pro W3" w:hAnsi="Helvetica" w:cs="Times New Roman"/>
      <w:color w:val="000000"/>
      <w:szCs w:val="20"/>
    </w:rPr>
  </w:style>
  <w:style w:type="character" w:customStyle="1" w:styleId="StarredChar">
    <w:name w:val="Starred Char"/>
    <w:link w:val="Starred"/>
    <w:locked/>
    <w:rsid w:val="00652300"/>
    <w:rPr>
      <w:rFonts w:ascii="Georgia" w:eastAsia="Times New Roman" w:hAnsi="Georgia"/>
      <w:b/>
      <w:caps/>
      <w:szCs w:val="28"/>
      <w:u w:val="single"/>
    </w:rPr>
  </w:style>
  <w:style w:type="paragraph" w:customStyle="1" w:styleId="Starred">
    <w:name w:val="Starred"/>
    <w:basedOn w:val="Normal"/>
    <w:link w:val="StarredChar"/>
    <w:qFormat/>
    <w:rsid w:val="0065230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52300"/>
    <w:rPr>
      <w:rFonts w:ascii="Georgia" w:eastAsia="Times New Roman" w:hAnsi="Georgia"/>
      <w:b/>
      <w:caps/>
      <w:szCs w:val="28"/>
      <w:u w:val="single"/>
    </w:rPr>
  </w:style>
  <w:style w:type="paragraph" w:customStyle="1" w:styleId="NotStarred">
    <w:name w:val="NotStarred"/>
    <w:basedOn w:val="Normal"/>
    <w:link w:val="NotStarredChar"/>
    <w:qFormat/>
    <w:rsid w:val="0065230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5230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5230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52300"/>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652300"/>
    <w:rPr>
      <w:rFonts w:ascii="Georgia" w:eastAsia="Calibri" w:hAnsi="Georgia"/>
      <w:b/>
    </w:rPr>
  </w:style>
  <w:style w:type="paragraph" w:customStyle="1" w:styleId="H4Tag">
    <w:name w:val="H4 (Tag)"/>
    <w:basedOn w:val="Normal"/>
    <w:link w:val="H4TagChar1"/>
    <w:qFormat/>
    <w:rsid w:val="00652300"/>
    <w:rPr>
      <w:rFonts w:ascii="Georgia" w:eastAsia="Calibri" w:hAnsi="Georgia"/>
      <w:b/>
      <w:sz w:val="24"/>
    </w:rPr>
  </w:style>
  <w:style w:type="paragraph" w:customStyle="1" w:styleId="CM25">
    <w:name w:val="CM25"/>
    <w:basedOn w:val="Default"/>
    <w:next w:val="Default"/>
    <w:uiPriority w:val="99"/>
    <w:qFormat/>
    <w:rsid w:val="0065230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52300"/>
    <w:rPr>
      <w:rFonts w:ascii="Georgia" w:hAnsi="Georgia"/>
      <w:b/>
    </w:rPr>
  </w:style>
  <w:style w:type="paragraph" w:customStyle="1" w:styleId="Debate-CardTagandCite-F6">
    <w:name w:val="Debate- Card Tag and Cite- F6"/>
    <w:basedOn w:val="Normal"/>
    <w:link w:val="Debate-CardTagandCite-F6Char"/>
    <w:qFormat/>
    <w:rsid w:val="00652300"/>
    <w:pPr>
      <w:contextualSpacing/>
    </w:pPr>
    <w:rPr>
      <w:rFonts w:ascii="Georgia" w:hAnsi="Georgia"/>
      <w:b/>
      <w:sz w:val="24"/>
    </w:rPr>
  </w:style>
  <w:style w:type="character" w:customStyle="1" w:styleId="CardtextChar4">
    <w:name w:val="Card text Char"/>
    <w:link w:val="Cardtext3"/>
    <w:locked/>
    <w:rsid w:val="00652300"/>
    <w:rPr>
      <w:rFonts w:ascii="Arial Narrow" w:hAnsi="Arial Narrow"/>
      <w:u w:val="single"/>
    </w:rPr>
  </w:style>
  <w:style w:type="paragraph" w:customStyle="1" w:styleId="Cardtext3">
    <w:name w:val="Card text"/>
    <w:link w:val="CardtextChar4"/>
    <w:qFormat/>
    <w:rsid w:val="0065230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52300"/>
    <w:rPr>
      <w:rFonts w:ascii="Georgia" w:eastAsia="Times New Roman" w:hAnsi="Georgia"/>
      <w:b/>
      <w:szCs w:val="28"/>
      <w:u w:val="single"/>
    </w:rPr>
  </w:style>
  <w:style w:type="paragraph" w:customStyle="1" w:styleId="NewHeading2">
    <w:name w:val="NewHeading2"/>
    <w:basedOn w:val="Normal"/>
    <w:link w:val="NewHeading2Char"/>
    <w:qFormat/>
    <w:rsid w:val="0065230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5230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652300"/>
    <w:rPr>
      <w:rFonts w:eastAsia="Calibri"/>
    </w:rPr>
  </w:style>
  <w:style w:type="paragraph" w:customStyle="1" w:styleId="TagLine">
    <w:name w:val="Tag Line"/>
    <w:basedOn w:val="Normal"/>
    <w:next w:val="FullText"/>
    <w:uiPriority w:val="99"/>
    <w:qFormat/>
    <w:rsid w:val="00652300"/>
    <w:rPr>
      <w:rFonts w:ascii="Arial Narrow" w:hAnsi="Arial Narrow"/>
      <w:b/>
      <w:sz w:val="28"/>
    </w:rPr>
  </w:style>
  <w:style w:type="paragraph" w:customStyle="1" w:styleId="Card6pt">
    <w:name w:val="Card 6pt"/>
    <w:basedOn w:val="Normal"/>
    <w:uiPriority w:val="99"/>
    <w:qFormat/>
    <w:rsid w:val="00652300"/>
    <w:pPr>
      <w:ind w:left="288" w:right="288"/>
    </w:pPr>
    <w:rPr>
      <w:rFonts w:ascii="Georgia" w:eastAsia="Calibri" w:hAnsi="Georgia"/>
      <w:color w:val="000000"/>
      <w:sz w:val="12"/>
      <w:szCs w:val="20"/>
    </w:rPr>
  </w:style>
  <w:style w:type="character" w:customStyle="1" w:styleId="FullCiteChar">
    <w:name w:val="Full Cite Char"/>
    <w:link w:val="FullCite"/>
    <w:locked/>
    <w:rsid w:val="00652300"/>
    <w:rPr>
      <w:rFonts w:ascii="Garamond" w:eastAsia="Calibri" w:hAnsi="Garamond"/>
    </w:rPr>
  </w:style>
  <w:style w:type="paragraph" w:customStyle="1" w:styleId="FullCite">
    <w:name w:val="Full Cite"/>
    <w:basedOn w:val="Normal"/>
    <w:next w:val="Normal"/>
    <w:link w:val="FullCiteChar"/>
    <w:qFormat/>
    <w:rsid w:val="00652300"/>
    <w:rPr>
      <w:rFonts w:ascii="Garamond" w:eastAsia="Calibri" w:hAnsi="Garamond"/>
      <w:sz w:val="24"/>
    </w:rPr>
  </w:style>
  <w:style w:type="character" w:customStyle="1" w:styleId="StyleCardStyleBlackUnderlineChar">
    <w:name w:val="Style Card Style + Black Underline Char"/>
    <w:link w:val="StyleCardStyleBlackUnderline"/>
    <w:locked/>
    <w:rsid w:val="0065230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5230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5230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652300"/>
    <w:rPr>
      <w:rFonts w:ascii="Century Gothic" w:hAnsi="Century Gothic"/>
    </w:rPr>
  </w:style>
  <w:style w:type="character" w:customStyle="1" w:styleId="StylecardThickunderlineChar">
    <w:name w:val="Style card + Thick underline Char"/>
    <w:link w:val="StylecardThickunderline"/>
    <w:locked/>
    <w:rsid w:val="0065230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5230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5230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52300"/>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52300"/>
    <w:pPr>
      <w:spacing w:after="200" w:line="276" w:lineRule="auto"/>
    </w:pPr>
    <w:rPr>
      <w:rFonts w:eastAsia="Calibri"/>
      <w:color w:val="auto"/>
      <w:sz w:val="22"/>
    </w:rPr>
  </w:style>
  <w:style w:type="paragraph" w:customStyle="1" w:styleId="font-null">
    <w:name w:val="font-null"/>
    <w:basedOn w:val="Normal"/>
    <w:uiPriority w:val="99"/>
    <w:qFormat/>
    <w:rsid w:val="00652300"/>
    <w:pPr>
      <w:spacing w:before="100" w:beforeAutospacing="1" w:after="100" w:afterAutospacing="1"/>
    </w:pPr>
  </w:style>
  <w:style w:type="paragraph" w:customStyle="1" w:styleId="rteindent1">
    <w:name w:val="rteindent1"/>
    <w:basedOn w:val="Normal"/>
    <w:uiPriority w:val="99"/>
    <w:qFormat/>
    <w:rsid w:val="00652300"/>
    <w:pPr>
      <w:spacing w:before="100" w:beforeAutospacing="1" w:after="100" w:afterAutospacing="1"/>
    </w:pPr>
  </w:style>
  <w:style w:type="paragraph" w:customStyle="1" w:styleId="Pa12">
    <w:name w:val="Pa12"/>
    <w:basedOn w:val="Default"/>
    <w:next w:val="Default"/>
    <w:uiPriority w:val="99"/>
    <w:qFormat/>
    <w:rsid w:val="0065230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52300"/>
    <w:pPr>
      <w:spacing w:before="100" w:beforeAutospacing="1" w:after="100" w:afterAutospacing="1"/>
    </w:pPr>
  </w:style>
  <w:style w:type="paragraph" w:customStyle="1" w:styleId="featuretitle">
    <w:name w:val="feature_title"/>
    <w:basedOn w:val="Normal"/>
    <w:uiPriority w:val="99"/>
    <w:qFormat/>
    <w:rsid w:val="00652300"/>
    <w:pPr>
      <w:spacing w:before="100" w:beforeAutospacing="1" w:after="100" w:afterAutospacing="1"/>
    </w:pPr>
  </w:style>
  <w:style w:type="paragraph" w:customStyle="1" w:styleId="translatedivgrey-image">
    <w:name w:val="translatedivgrey-image"/>
    <w:basedOn w:val="Normal"/>
    <w:uiPriority w:val="99"/>
    <w:qFormat/>
    <w:rsid w:val="00652300"/>
    <w:pPr>
      <w:spacing w:before="100" w:beforeAutospacing="1" w:after="100" w:afterAutospacing="1"/>
    </w:pPr>
  </w:style>
  <w:style w:type="paragraph" w:customStyle="1" w:styleId="translatedivblue-image">
    <w:name w:val="translatedivblue-image"/>
    <w:basedOn w:val="Normal"/>
    <w:uiPriority w:val="99"/>
    <w:qFormat/>
    <w:rsid w:val="00652300"/>
    <w:pPr>
      <w:spacing w:before="100" w:beforeAutospacing="1" w:after="100" w:afterAutospacing="1"/>
    </w:pPr>
  </w:style>
  <w:style w:type="paragraph" w:customStyle="1" w:styleId="class">
    <w:name w:val="class"/>
    <w:basedOn w:val="Normal"/>
    <w:uiPriority w:val="99"/>
    <w:qFormat/>
    <w:rsid w:val="00652300"/>
    <w:pPr>
      <w:spacing w:before="100" w:beforeAutospacing="1" w:after="100" w:afterAutospacing="1"/>
    </w:pPr>
  </w:style>
  <w:style w:type="character" w:customStyle="1" w:styleId="blocktitleChar0">
    <w:name w:val="block title Char"/>
    <w:link w:val="blocktitle0"/>
    <w:locked/>
    <w:rsid w:val="00652300"/>
    <w:rPr>
      <w:rFonts w:ascii="Calibri" w:eastAsia="Calibri" w:hAnsi="Calibri"/>
      <w:b/>
      <w:caps/>
      <w:sz w:val="28"/>
      <w:szCs w:val="28"/>
      <w:lang w:val="es-ES"/>
    </w:rPr>
  </w:style>
  <w:style w:type="paragraph" w:customStyle="1" w:styleId="Pa6">
    <w:name w:val="Pa6"/>
    <w:basedOn w:val="Normal"/>
    <w:next w:val="Normal"/>
    <w:uiPriority w:val="99"/>
    <w:qFormat/>
    <w:rsid w:val="00652300"/>
    <w:pPr>
      <w:autoSpaceDE w:val="0"/>
      <w:autoSpaceDN w:val="0"/>
      <w:adjustRightInd w:val="0"/>
      <w:spacing w:line="221" w:lineRule="atLeast"/>
    </w:pPr>
  </w:style>
  <w:style w:type="paragraph" w:customStyle="1" w:styleId="Pa4">
    <w:name w:val="Pa4"/>
    <w:basedOn w:val="Normal"/>
    <w:next w:val="Normal"/>
    <w:uiPriority w:val="99"/>
    <w:qFormat/>
    <w:rsid w:val="00652300"/>
    <w:pPr>
      <w:autoSpaceDE w:val="0"/>
      <w:autoSpaceDN w:val="0"/>
      <w:adjustRightInd w:val="0"/>
      <w:spacing w:line="181" w:lineRule="atLeast"/>
    </w:pPr>
  </w:style>
  <w:style w:type="paragraph" w:customStyle="1" w:styleId="Pa5">
    <w:name w:val="Pa5"/>
    <w:basedOn w:val="Normal"/>
    <w:next w:val="Normal"/>
    <w:uiPriority w:val="99"/>
    <w:qFormat/>
    <w:rsid w:val="00652300"/>
    <w:pPr>
      <w:autoSpaceDE w:val="0"/>
      <w:autoSpaceDN w:val="0"/>
      <w:adjustRightInd w:val="0"/>
      <w:spacing w:line="321" w:lineRule="atLeast"/>
    </w:pPr>
  </w:style>
  <w:style w:type="paragraph" w:customStyle="1" w:styleId="attribution">
    <w:name w:val="attribution"/>
    <w:basedOn w:val="Normal"/>
    <w:uiPriority w:val="99"/>
    <w:qFormat/>
    <w:rsid w:val="00652300"/>
    <w:pPr>
      <w:spacing w:before="100" w:beforeAutospacing="1" w:after="100" w:afterAutospacing="1"/>
    </w:pPr>
  </w:style>
  <w:style w:type="paragraph" w:customStyle="1" w:styleId="text-textbodyhoustontexttext-dateline">
    <w:name w:val="text-textbody houstontext text-dateline"/>
    <w:basedOn w:val="Normal"/>
    <w:uiPriority w:val="99"/>
    <w:qFormat/>
    <w:rsid w:val="00652300"/>
    <w:pPr>
      <w:spacing w:before="100" w:beforeAutospacing="1" w:after="100" w:afterAutospacing="1"/>
    </w:pPr>
  </w:style>
  <w:style w:type="paragraph" w:customStyle="1" w:styleId="text-textbodyhoustontext">
    <w:name w:val="text-textbody houstontext"/>
    <w:basedOn w:val="Normal"/>
    <w:uiPriority w:val="99"/>
    <w:qFormat/>
    <w:rsid w:val="00652300"/>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65230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52300"/>
    <w:rPr>
      <w:rFonts w:ascii="Georgia" w:eastAsia="SimSun" w:hAnsi="Georgia"/>
      <w:b/>
      <w:bCs/>
      <w:sz w:val="24"/>
    </w:rPr>
  </w:style>
  <w:style w:type="paragraph" w:customStyle="1" w:styleId="summary">
    <w:name w:val="summary"/>
    <w:basedOn w:val="Normal"/>
    <w:uiPriority w:val="99"/>
    <w:qFormat/>
    <w:rsid w:val="00652300"/>
    <w:pPr>
      <w:spacing w:before="100" w:beforeAutospacing="1" w:after="100" w:afterAutospacing="1"/>
    </w:pPr>
  </w:style>
  <w:style w:type="paragraph" w:customStyle="1" w:styleId="Caption2">
    <w:name w:val="Caption2"/>
    <w:basedOn w:val="Normal"/>
    <w:uiPriority w:val="99"/>
    <w:qFormat/>
    <w:rsid w:val="00652300"/>
    <w:pPr>
      <w:spacing w:before="100" w:beforeAutospacing="1" w:after="100" w:afterAutospacing="1"/>
    </w:pPr>
  </w:style>
  <w:style w:type="character" w:customStyle="1" w:styleId="MTDisplayEquationChar">
    <w:name w:val="MTDisplayEquation Char"/>
    <w:link w:val="MTDisplayEquation"/>
    <w:locked/>
    <w:rsid w:val="0065230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5230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52300"/>
    <w:pPr>
      <w:jc w:val="center"/>
    </w:pPr>
    <w:rPr>
      <w:rFonts w:ascii="Book Antiqua" w:hAnsi="Book Antiqua"/>
      <w:b/>
      <w:sz w:val="28"/>
    </w:rPr>
  </w:style>
  <w:style w:type="paragraph" w:customStyle="1" w:styleId="Little">
    <w:name w:val="Little"/>
    <w:basedOn w:val="Normal"/>
    <w:next w:val="Normal"/>
    <w:link w:val="LittleChar"/>
    <w:uiPriority w:val="99"/>
    <w:qFormat/>
    <w:rsid w:val="00652300"/>
    <w:pPr>
      <w:ind w:left="288"/>
    </w:pPr>
    <w:rPr>
      <w:rFonts w:ascii="Garamond" w:hAnsi="Garamond"/>
    </w:rPr>
  </w:style>
  <w:style w:type="paragraph" w:customStyle="1" w:styleId="AAAcard">
    <w:name w:val="AAAcard"/>
    <w:basedOn w:val="Normal"/>
    <w:uiPriority w:val="99"/>
    <w:qFormat/>
    <w:rsid w:val="00652300"/>
    <w:pPr>
      <w:ind w:left="288" w:right="288"/>
    </w:pPr>
  </w:style>
  <w:style w:type="paragraph" w:customStyle="1" w:styleId="Caption3">
    <w:name w:val="Caption3"/>
    <w:basedOn w:val="Normal"/>
    <w:uiPriority w:val="99"/>
    <w:qFormat/>
    <w:rsid w:val="00652300"/>
    <w:pPr>
      <w:spacing w:before="100" w:beforeAutospacing="1" w:after="100" w:afterAutospacing="1"/>
    </w:pPr>
  </w:style>
  <w:style w:type="paragraph" w:customStyle="1" w:styleId="body-12-5">
    <w:name w:val="body-12-5"/>
    <w:basedOn w:val="Normal"/>
    <w:uiPriority w:val="99"/>
    <w:qFormat/>
    <w:rsid w:val="00652300"/>
    <w:pPr>
      <w:spacing w:before="100" w:beforeAutospacing="1" w:after="100" w:afterAutospacing="1"/>
    </w:pPr>
  </w:style>
  <w:style w:type="paragraph" w:customStyle="1" w:styleId="infuse">
    <w:name w:val="infuse"/>
    <w:basedOn w:val="Normal"/>
    <w:uiPriority w:val="99"/>
    <w:qFormat/>
    <w:rsid w:val="00652300"/>
    <w:pPr>
      <w:spacing w:before="100" w:beforeAutospacing="1" w:after="100" w:afterAutospacing="1"/>
    </w:pPr>
  </w:style>
  <w:style w:type="paragraph" w:customStyle="1" w:styleId="fontreg">
    <w:name w:val="font_reg"/>
    <w:basedOn w:val="Normal"/>
    <w:uiPriority w:val="99"/>
    <w:qFormat/>
    <w:rsid w:val="00652300"/>
    <w:pPr>
      <w:spacing w:before="100" w:beforeAutospacing="1" w:after="100" w:afterAutospacing="1"/>
    </w:pPr>
  </w:style>
  <w:style w:type="paragraph" w:customStyle="1" w:styleId="CITEF3">
    <w:name w:val="CITE F3"/>
    <w:uiPriority w:val="99"/>
    <w:qFormat/>
    <w:rsid w:val="0065230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5230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5230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5230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5230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52300"/>
    <w:pPr>
      <w:ind w:left="144"/>
    </w:pPr>
    <w:rPr>
      <w:rFonts w:ascii="Cambria" w:eastAsia="Calibri" w:hAnsi="Cambria"/>
    </w:rPr>
  </w:style>
  <w:style w:type="paragraph" w:customStyle="1" w:styleId="FreeFormA">
    <w:name w:val="Free Form A"/>
    <w:autoRedefine/>
    <w:uiPriority w:val="99"/>
    <w:qFormat/>
    <w:rsid w:val="0065230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52300"/>
    <w:pPr>
      <w:spacing w:before="100" w:beforeAutospacing="1" w:after="100" w:afterAutospacing="1"/>
    </w:pPr>
  </w:style>
  <w:style w:type="character" w:customStyle="1" w:styleId="ReallyfuckingsmallChar">
    <w:name w:val="Really fucking small Char"/>
    <w:link w:val="Reallyfuckingsmall"/>
    <w:locked/>
    <w:rsid w:val="0065230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52300"/>
    <w:rPr>
      <w:rFonts w:ascii="Times New Roman" w:eastAsia="Times New Roman" w:hAnsi="Times New Roman" w:cs="Times New Roman"/>
      <w:sz w:val="10"/>
    </w:rPr>
  </w:style>
  <w:style w:type="paragraph" w:customStyle="1" w:styleId="subheader">
    <w:name w:val="subheader"/>
    <w:basedOn w:val="Normal"/>
    <w:uiPriority w:val="99"/>
    <w:qFormat/>
    <w:rsid w:val="00652300"/>
    <w:pPr>
      <w:spacing w:before="100" w:beforeAutospacing="1" w:after="100" w:afterAutospacing="1"/>
    </w:pPr>
  </w:style>
  <w:style w:type="paragraph" w:customStyle="1" w:styleId="firstletter">
    <w:name w:val="firstletter"/>
    <w:basedOn w:val="Normal"/>
    <w:uiPriority w:val="99"/>
    <w:qFormat/>
    <w:rsid w:val="00652300"/>
    <w:pPr>
      <w:spacing w:before="100" w:beforeAutospacing="1" w:after="100" w:afterAutospacing="1"/>
    </w:pPr>
  </w:style>
  <w:style w:type="paragraph" w:customStyle="1" w:styleId="more">
    <w:name w:val="more"/>
    <w:basedOn w:val="Normal"/>
    <w:uiPriority w:val="99"/>
    <w:qFormat/>
    <w:rsid w:val="00652300"/>
    <w:pPr>
      <w:spacing w:before="100" w:beforeAutospacing="1" w:after="100" w:afterAutospacing="1"/>
    </w:pPr>
  </w:style>
  <w:style w:type="paragraph" w:customStyle="1" w:styleId="story">
    <w:name w:val="story"/>
    <w:basedOn w:val="Normal"/>
    <w:uiPriority w:val="99"/>
    <w:qFormat/>
    <w:rsid w:val="00652300"/>
    <w:pPr>
      <w:spacing w:before="100" w:beforeAutospacing="1" w:after="100" w:afterAutospacing="1"/>
    </w:pPr>
  </w:style>
  <w:style w:type="paragraph" w:customStyle="1" w:styleId="H1numbered">
    <w:name w:val="H1 numbered"/>
    <w:basedOn w:val="Normal"/>
    <w:uiPriority w:val="99"/>
    <w:qFormat/>
    <w:rsid w:val="0065230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65230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652300"/>
    <w:pPr>
      <w:spacing w:before="100" w:beforeAutospacing="1" w:after="100" w:afterAutospacing="1"/>
    </w:pPr>
  </w:style>
  <w:style w:type="paragraph" w:customStyle="1" w:styleId="image-caption">
    <w:name w:val="image-caption"/>
    <w:basedOn w:val="Normal"/>
    <w:uiPriority w:val="99"/>
    <w:qFormat/>
    <w:rsid w:val="00652300"/>
    <w:pPr>
      <w:spacing w:before="100" w:beforeAutospacing="1" w:after="100" w:afterAutospacing="1"/>
    </w:pPr>
  </w:style>
  <w:style w:type="paragraph" w:customStyle="1" w:styleId="imagecontain">
    <w:name w:val="imagecontain"/>
    <w:basedOn w:val="Normal"/>
    <w:uiPriority w:val="99"/>
    <w:qFormat/>
    <w:rsid w:val="00652300"/>
    <w:pPr>
      <w:spacing w:before="100" w:beforeAutospacing="1" w:after="100" w:afterAutospacing="1"/>
    </w:pPr>
  </w:style>
  <w:style w:type="paragraph" w:customStyle="1" w:styleId="CM62">
    <w:name w:val="CM62"/>
    <w:basedOn w:val="Normal"/>
    <w:next w:val="Normal"/>
    <w:uiPriority w:val="99"/>
    <w:qFormat/>
    <w:rsid w:val="00652300"/>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652300"/>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652300"/>
    <w:pPr>
      <w:widowControl w:val="0"/>
      <w:spacing w:after="63"/>
    </w:pPr>
    <w:rPr>
      <w:rFonts w:ascii="Arial" w:hAnsi="Arial"/>
      <w:color w:val="auto"/>
    </w:rPr>
  </w:style>
  <w:style w:type="paragraph" w:customStyle="1" w:styleId="CM35">
    <w:name w:val="CM35"/>
    <w:basedOn w:val="Default"/>
    <w:next w:val="Default"/>
    <w:uiPriority w:val="99"/>
    <w:qFormat/>
    <w:rsid w:val="0065230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5230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5230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5230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5230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52300"/>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65230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52300"/>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65230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52300"/>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5230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52300"/>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5230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52300"/>
    <w:rPr>
      <w:rFonts w:ascii="Georgia" w:eastAsia="Times New Roman" w:hAnsi="Georgia"/>
      <w:sz w:val="24"/>
      <w:lang w:val="x-none" w:eastAsia="x-none"/>
    </w:rPr>
  </w:style>
  <w:style w:type="character" w:customStyle="1" w:styleId="NormalFontChar">
    <w:name w:val="Normal Font Char"/>
    <w:link w:val="NormalFont"/>
    <w:locked/>
    <w:rsid w:val="00652300"/>
    <w:rPr>
      <w:rFonts w:ascii="Times New Roman" w:eastAsia="Times New Roman" w:hAnsi="Times New Roman" w:cs="Times New Roman"/>
      <w:sz w:val="20"/>
      <w:szCs w:val="20"/>
    </w:rPr>
  </w:style>
  <w:style w:type="paragraph" w:customStyle="1" w:styleId="NormalFont">
    <w:name w:val="Normal Font"/>
    <w:link w:val="NormalFontChar"/>
    <w:qFormat/>
    <w:rsid w:val="00652300"/>
    <w:rPr>
      <w:rFonts w:ascii="Times New Roman" w:eastAsia="Times New Roman" w:hAnsi="Times New Roman" w:cs="Times New Roman"/>
      <w:sz w:val="20"/>
      <w:szCs w:val="20"/>
    </w:rPr>
  </w:style>
  <w:style w:type="paragraph" w:customStyle="1" w:styleId="StyleSmall11pt">
    <w:name w:val="Style Small + 11 pt"/>
    <w:uiPriority w:val="99"/>
    <w:qFormat/>
    <w:rsid w:val="0065230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5230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52300"/>
    <w:rPr>
      <w:u w:val="single"/>
      <w:lang w:val="x-none" w:eastAsia="x-none"/>
    </w:rPr>
  </w:style>
  <w:style w:type="character" w:customStyle="1" w:styleId="StyleNormalFont11ptBoldUnderlineChar">
    <w:name w:val="Style Normal Font + 11 pt Bold Underline Char"/>
    <w:link w:val="StyleNormalFont11ptBoldUnderline"/>
    <w:locked/>
    <w:rsid w:val="0065230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52300"/>
    <w:rPr>
      <w:b/>
      <w:bCs/>
      <w:u w:val="single"/>
      <w:lang w:val="x-none" w:eastAsia="x-none"/>
    </w:rPr>
  </w:style>
  <w:style w:type="paragraph" w:customStyle="1" w:styleId="Smallfont0">
    <w:name w:val="Smallfont"/>
    <w:basedOn w:val="Normal"/>
    <w:uiPriority w:val="99"/>
    <w:qFormat/>
    <w:rsid w:val="00652300"/>
    <w:rPr>
      <w:sz w:val="15"/>
    </w:rPr>
  </w:style>
  <w:style w:type="paragraph" w:customStyle="1" w:styleId="formatvorlage2">
    <w:name w:val="formatvorlage2"/>
    <w:basedOn w:val="Normal"/>
    <w:uiPriority w:val="99"/>
    <w:qFormat/>
    <w:rsid w:val="0065230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65230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52300"/>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65230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52300"/>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65230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52300"/>
    <w:pPr>
      <w:ind w:left="144"/>
    </w:pPr>
    <w:rPr>
      <w:rFonts w:ascii="Georgia" w:eastAsia="Times New Roman" w:hAnsi="Georgia"/>
      <w:sz w:val="24"/>
      <w:lang w:val="x-none" w:eastAsia="x-none"/>
    </w:rPr>
  </w:style>
  <w:style w:type="paragraph" w:customStyle="1" w:styleId="deck">
    <w:name w:val="deck"/>
    <w:basedOn w:val="Normal"/>
    <w:uiPriority w:val="99"/>
    <w:qFormat/>
    <w:rsid w:val="00652300"/>
    <w:pPr>
      <w:spacing w:before="100" w:beforeAutospacing="1" w:after="100" w:afterAutospacing="1"/>
    </w:pPr>
  </w:style>
  <w:style w:type="paragraph" w:customStyle="1" w:styleId="i1">
    <w:name w:val="i1"/>
    <w:basedOn w:val="Normal"/>
    <w:uiPriority w:val="99"/>
    <w:qFormat/>
    <w:rsid w:val="00652300"/>
    <w:pPr>
      <w:spacing w:before="100" w:beforeAutospacing="1" w:after="100" w:afterAutospacing="1"/>
    </w:pPr>
  </w:style>
  <w:style w:type="paragraph" w:customStyle="1" w:styleId="question">
    <w:name w:val="question"/>
    <w:basedOn w:val="Normal"/>
    <w:uiPriority w:val="99"/>
    <w:qFormat/>
    <w:rsid w:val="00652300"/>
    <w:pPr>
      <w:spacing w:before="100" w:beforeAutospacing="1" w:after="100" w:afterAutospacing="1"/>
    </w:pPr>
  </w:style>
  <w:style w:type="paragraph" w:customStyle="1" w:styleId="bodycopy">
    <w:name w:val="bodycopy"/>
    <w:basedOn w:val="Normal"/>
    <w:uiPriority w:val="99"/>
    <w:qFormat/>
    <w:rsid w:val="00652300"/>
    <w:pPr>
      <w:spacing w:before="100" w:beforeAutospacing="1" w:after="100" w:afterAutospacing="1"/>
    </w:pPr>
  </w:style>
  <w:style w:type="paragraph" w:customStyle="1" w:styleId="Fifth">
    <w:name w:val="Fifth"/>
    <w:basedOn w:val="Normal"/>
    <w:link w:val="FifthChar"/>
    <w:uiPriority w:val="99"/>
    <w:qFormat/>
    <w:rsid w:val="00652300"/>
    <w:rPr>
      <w:rFonts w:eastAsia="Calibri"/>
    </w:rPr>
  </w:style>
  <w:style w:type="paragraph" w:customStyle="1" w:styleId="NoteLevel22">
    <w:name w:val="Note Level 22"/>
    <w:basedOn w:val="Normal"/>
    <w:next w:val="Normal"/>
    <w:uiPriority w:val="99"/>
    <w:qFormat/>
    <w:rsid w:val="00652300"/>
    <w:pPr>
      <w:keepNext/>
      <w:ind w:left="288" w:right="288"/>
    </w:pPr>
    <w:rPr>
      <w:rFonts w:ascii="Georgia" w:eastAsia="MS Gothic" w:hAnsi="Georgia"/>
      <w:szCs w:val="20"/>
    </w:rPr>
  </w:style>
  <w:style w:type="paragraph" w:customStyle="1" w:styleId="wp-caption-text">
    <w:name w:val="wp-caption-text"/>
    <w:basedOn w:val="Normal"/>
    <w:qFormat/>
    <w:rsid w:val="00652300"/>
    <w:pPr>
      <w:spacing w:before="100" w:beforeAutospacing="1" w:after="100" w:afterAutospacing="1"/>
    </w:pPr>
  </w:style>
  <w:style w:type="paragraph" w:customStyle="1" w:styleId="svarticle">
    <w:name w:val="svarticle"/>
    <w:basedOn w:val="Normal"/>
    <w:uiPriority w:val="99"/>
    <w:qFormat/>
    <w:rsid w:val="00652300"/>
    <w:pPr>
      <w:spacing w:before="100" w:beforeAutospacing="1" w:after="100" w:afterAutospacing="1"/>
    </w:pPr>
  </w:style>
  <w:style w:type="paragraph" w:customStyle="1" w:styleId="canvas-atom">
    <w:name w:val="canvas-atom"/>
    <w:basedOn w:val="Normal"/>
    <w:uiPriority w:val="99"/>
    <w:qFormat/>
    <w:rsid w:val="00652300"/>
    <w:pPr>
      <w:spacing w:before="100" w:beforeAutospacing="1" w:after="100" w:afterAutospacing="1"/>
    </w:pPr>
  </w:style>
  <w:style w:type="paragraph" w:customStyle="1" w:styleId="tweet-text">
    <w:name w:val="tweet-text"/>
    <w:basedOn w:val="Normal"/>
    <w:uiPriority w:val="99"/>
    <w:qFormat/>
    <w:rsid w:val="00652300"/>
    <w:pPr>
      <w:spacing w:before="100" w:beforeAutospacing="1" w:after="100" w:afterAutospacing="1"/>
    </w:pPr>
  </w:style>
  <w:style w:type="paragraph" w:customStyle="1" w:styleId="description">
    <w:name w:val="description"/>
    <w:basedOn w:val="Normal"/>
    <w:uiPriority w:val="99"/>
    <w:qFormat/>
    <w:rsid w:val="00652300"/>
    <w:pPr>
      <w:spacing w:before="100" w:beforeAutospacing="1" w:after="100" w:afterAutospacing="1"/>
    </w:pPr>
  </w:style>
  <w:style w:type="paragraph" w:customStyle="1" w:styleId="graf">
    <w:name w:val="graf"/>
    <w:basedOn w:val="Normal"/>
    <w:uiPriority w:val="99"/>
    <w:qFormat/>
    <w:rsid w:val="00652300"/>
    <w:pPr>
      <w:spacing w:before="100" w:beforeAutospacing="1" w:after="100" w:afterAutospacing="1"/>
    </w:pPr>
  </w:style>
  <w:style w:type="paragraph" w:customStyle="1" w:styleId="column">
    <w:name w:val="column"/>
    <w:basedOn w:val="Normal"/>
    <w:uiPriority w:val="99"/>
    <w:qFormat/>
    <w:rsid w:val="00652300"/>
    <w:pPr>
      <w:spacing w:before="100" w:beforeAutospacing="1" w:after="100" w:afterAutospacing="1"/>
    </w:pPr>
  </w:style>
  <w:style w:type="paragraph" w:customStyle="1" w:styleId="recirc-container">
    <w:name w:val="recirc-container"/>
    <w:basedOn w:val="Normal"/>
    <w:uiPriority w:val="99"/>
    <w:qFormat/>
    <w:rsid w:val="00652300"/>
    <w:pPr>
      <w:spacing w:before="100" w:beforeAutospacing="1" w:after="100" w:afterAutospacing="1"/>
    </w:pPr>
  </w:style>
  <w:style w:type="paragraph" w:customStyle="1" w:styleId="selectionshareable">
    <w:name w:val="selectionshareable"/>
    <w:basedOn w:val="Normal"/>
    <w:uiPriority w:val="99"/>
    <w:qFormat/>
    <w:rsid w:val="00652300"/>
    <w:pPr>
      <w:spacing w:before="100" w:beforeAutospacing="1" w:after="100" w:afterAutospacing="1"/>
    </w:pPr>
  </w:style>
  <w:style w:type="paragraph" w:customStyle="1" w:styleId="interstitial-link">
    <w:name w:val="interstitial-link"/>
    <w:basedOn w:val="Normal"/>
    <w:uiPriority w:val="99"/>
    <w:qFormat/>
    <w:rsid w:val="00652300"/>
    <w:pPr>
      <w:spacing w:before="100" w:beforeAutospacing="1" w:after="100" w:afterAutospacing="1"/>
    </w:pPr>
  </w:style>
  <w:style w:type="paragraph" w:customStyle="1" w:styleId="see-also">
    <w:name w:val="see-also"/>
    <w:basedOn w:val="Normal"/>
    <w:uiPriority w:val="99"/>
    <w:qFormat/>
    <w:rsid w:val="00652300"/>
    <w:pPr>
      <w:spacing w:before="100" w:beforeAutospacing="1" w:after="100" w:afterAutospacing="1"/>
    </w:pPr>
  </w:style>
  <w:style w:type="character" w:styleId="SubtleEmphasis">
    <w:name w:val="Subtle Emphasis"/>
    <w:uiPriority w:val="19"/>
    <w:qFormat/>
    <w:rsid w:val="00652300"/>
    <w:rPr>
      <w:rFonts w:ascii="Georgia" w:hAnsi="Georgia" w:hint="default"/>
      <w:i/>
      <w:iCs/>
      <w:color w:val="808080"/>
    </w:rPr>
  </w:style>
  <w:style w:type="character" w:customStyle="1" w:styleId="cardchar00">
    <w:name w:val="cardchar0"/>
    <w:basedOn w:val="DefaultParagraphFont"/>
    <w:rsid w:val="00652300"/>
  </w:style>
  <w:style w:type="character" w:customStyle="1" w:styleId="UnderlineNon-bold">
    <w:name w:val="Underline Non - bold"/>
    <w:rsid w:val="0065230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52300"/>
  </w:style>
  <w:style w:type="character" w:customStyle="1" w:styleId="StyleHeading4UnderlinedsmalltextGaramondChar">
    <w:name w:val="Style Heading 4Underlinedsmall text + Garamond Char"/>
    <w:link w:val="StyleHeading4UnderlinedsmalltextGaramond"/>
    <w:locked/>
    <w:rsid w:val="00652300"/>
    <w:rPr>
      <w:rFonts w:ascii="Calibri" w:hAnsi="Calibri"/>
      <w:sz w:val="22"/>
    </w:rPr>
  </w:style>
  <w:style w:type="character" w:customStyle="1" w:styleId="Heading5Char2">
    <w:name w:val="Heading 5 Char2"/>
    <w:rsid w:val="0065230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52300"/>
    <w:rPr>
      <w:rFonts w:ascii="Arial" w:hAnsi="Arial" w:cs="Arial"/>
      <w:vanish/>
      <w:sz w:val="16"/>
      <w:szCs w:val="16"/>
    </w:rPr>
  </w:style>
  <w:style w:type="paragraph" w:styleId="z-TopofForm">
    <w:name w:val="HTML Top of Form"/>
    <w:basedOn w:val="Normal"/>
    <w:next w:val="Normal"/>
    <w:link w:val="z-TopofFormChar"/>
    <w:hidden/>
    <w:uiPriority w:val="99"/>
    <w:unhideWhenUsed/>
    <w:rsid w:val="006523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52300"/>
    <w:rPr>
      <w:rFonts w:ascii="Arial" w:hAnsi="Arial" w:cs="Arial"/>
      <w:vanish/>
      <w:sz w:val="16"/>
      <w:szCs w:val="16"/>
    </w:rPr>
  </w:style>
  <w:style w:type="character" w:customStyle="1" w:styleId="z-BottomofFormChar">
    <w:name w:val="z-Bottom of Form Char"/>
    <w:basedOn w:val="DefaultParagraphFont"/>
    <w:link w:val="z-BottomofForm"/>
    <w:uiPriority w:val="99"/>
    <w:rsid w:val="0065230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523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52300"/>
    <w:rPr>
      <w:rFonts w:ascii="Arial" w:hAnsi="Arial" w:cs="Arial"/>
      <w:vanish/>
      <w:sz w:val="16"/>
      <w:szCs w:val="16"/>
    </w:rPr>
  </w:style>
  <w:style w:type="character" w:customStyle="1" w:styleId="Style2CharChar">
    <w:name w:val="Style2 Char Char"/>
    <w:rsid w:val="00652300"/>
    <w:rPr>
      <w:u w:val="thick"/>
      <w:lang w:val="en-US" w:eastAsia="en-US" w:bidi="ar-SA"/>
    </w:rPr>
  </w:style>
  <w:style w:type="character" w:customStyle="1" w:styleId="authordate1">
    <w:name w:val="authordate"/>
    <w:rsid w:val="00652300"/>
  </w:style>
  <w:style w:type="character" w:customStyle="1" w:styleId="underline0">
    <w:name w:val="%underline"/>
    <w:qFormat/>
    <w:rsid w:val="00652300"/>
    <w:rPr>
      <w:rFonts w:ascii="Times New Roman" w:hAnsi="Times New Roman" w:cs="Times New Roman" w:hint="default"/>
      <w:strike w:val="0"/>
      <w:dstrike w:val="0"/>
      <w:sz w:val="16"/>
      <w:u w:val="none"/>
      <w:effect w:val="none"/>
    </w:rPr>
  </w:style>
  <w:style w:type="character" w:customStyle="1" w:styleId="AUNDERLINE0">
    <w:name w:val="AUNDERLINE"/>
    <w:qFormat/>
    <w:rsid w:val="00652300"/>
    <w:rPr>
      <w:rFonts w:ascii="Times New Roman" w:hAnsi="Times New Roman" w:cs="Times New Roman" w:hint="default"/>
      <w:sz w:val="20"/>
      <w:u w:val="single"/>
    </w:rPr>
  </w:style>
  <w:style w:type="character" w:customStyle="1" w:styleId="UnderlinedCharChar">
    <w:name w:val="Underlined Char Char"/>
    <w:rsid w:val="00652300"/>
    <w:rPr>
      <w:rFonts w:ascii="Garamond" w:hAnsi="Garamond" w:hint="default"/>
      <w:szCs w:val="28"/>
      <w:u w:val="single"/>
      <w:lang w:val="en-US" w:eastAsia="en-US" w:bidi="ar-SA"/>
    </w:rPr>
  </w:style>
  <w:style w:type="character" w:customStyle="1" w:styleId="slug-doi">
    <w:name w:val="slug-doi"/>
    <w:basedOn w:val="DefaultParagraphFont"/>
    <w:rsid w:val="00652300"/>
  </w:style>
  <w:style w:type="character" w:customStyle="1" w:styleId="af">
    <w:name w:val="af"/>
    <w:basedOn w:val="DefaultParagraphFont"/>
    <w:rsid w:val="00652300"/>
  </w:style>
  <w:style w:type="character" w:customStyle="1" w:styleId="ab">
    <w:name w:val="ab"/>
    <w:basedOn w:val="DefaultParagraphFont"/>
    <w:rsid w:val="00652300"/>
  </w:style>
  <w:style w:type="character" w:customStyle="1" w:styleId="em">
    <w:name w:val="em"/>
    <w:basedOn w:val="DefaultParagraphFont"/>
    <w:rsid w:val="00652300"/>
  </w:style>
  <w:style w:type="character" w:customStyle="1" w:styleId="au">
    <w:name w:val="au"/>
    <w:basedOn w:val="DefaultParagraphFont"/>
    <w:rsid w:val="00652300"/>
  </w:style>
  <w:style w:type="character" w:customStyle="1" w:styleId="ti">
    <w:name w:val="ti"/>
    <w:basedOn w:val="DefaultParagraphFont"/>
    <w:rsid w:val="00652300"/>
  </w:style>
  <w:style w:type="character" w:customStyle="1" w:styleId="subheadblue">
    <w:name w:val="subhead_blue"/>
    <w:basedOn w:val="DefaultParagraphFont"/>
    <w:rsid w:val="00652300"/>
  </w:style>
  <w:style w:type="character" w:customStyle="1" w:styleId="affiliation">
    <w:name w:val="affiliation"/>
    <w:basedOn w:val="DefaultParagraphFont"/>
    <w:rsid w:val="00652300"/>
  </w:style>
  <w:style w:type="character" w:customStyle="1" w:styleId="slug-doi-wrapper">
    <w:name w:val="slug-doi-wrapper"/>
    <w:basedOn w:val="DefaultParagraphFont"/>
    <w:rsid w:val="00652300"/>
  </w:style>
  <w:style w:type="character" w:customStyle="1" w:styleId="slug-metadata-noteahead-of-print">
    <w:name w:val="slug-metadata-note ahead-of-print"/>
    <w:basedOn w:val="DefaultParagraphFont"/>
    <w:rsid w:val="00652300"/>
  </w:style>
  <w:style w:type="character" w:customStyle="1" w:styleId="slug-ahead-of-print-date">
    <w:name w:val="slug-ahead-of-print-date"/>
    <w:basedOn w:val="DefaultParagraphFont"/>
    <w:rsid w:val="00652300"/>
  </w:style>
  <w:style w:type="character" w:customStyle="1" w:styleId="medium-bold">
    <w:name w:val="medium-bold"/>
    <w:basedOn w:val="DefaultParagraphFont"/>
    <w:rsid w:val="00652300"/>
  </w:style>
  <w:style w:type="character" w:customStyle="1" w:styleId="updated-short-citation">
    <w:name w:val="updated-short-citation"/>
    <w:basedOn w:val="DefaultParagraphFont"/>
    <w:rsid w:val="00652300"/>
  </w:style>
  <w:style w:type="character" w:customStyle="1" w:styleId="goohl0">
    <w:name w:val="goohl0"/>
    <w:basedOn w:val="DefaultParagraphFont"/>
    <w:rsid w:val="00652300"/>
  </w:style>
  <w:style w:type="character" w:customStyle="1" w:styleId="CharChar6">
    <w:name w:val="Char Char6"/>
    <w:rsid w:val="00652300"/>
    <w:rPr>
      <w:rFonts w:ascii="Arial" w:hAnsi="Arial" w:cs="Arial" w:hint="default"/>
      <w:bCs/>
      <w:sz w:val="16"/>
      <w:szCs w:val="26"/>
      <w:lang w:val="en-US" w:eastAsia="en-US" w:bidi="ar-SA"/>
    </w:rPr>
  </w:style>
  <w:style w:type="character" w:customStyle="1" w:styleId="TagCharChar1">
    <w:name w:val="Tag Char Char1"/>
    <w:rsid w:val="00652300"/>
    <w:rPr>
      <w:b/>
      <w:bCs w:val="0"/>
      <w:sz w:val="24"/>
      <w:szCs w:val="24"/>
      <w:lang w:val="en-US" w:eastAsia="en-US" w:bidi="ar-SA"/>
    </w:rPr>
  </w:style>
  <w:style w:type="character" w:customStyle="1" w:styleId="12TimesNewRoman">
    <w:name w:val="12 Times New Roman"/>
    <w:rsid w:val="0065230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5230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52300"/>
    <w:rPr>
      <w:rFonts w:ascii="Times New Roman" w:hAnsi="Times New Roman" w:cs="Times New Roman" w:hint="default"/>
      <w:strike w:val="0"/>
      <w:dstrike w:val="0"/>
      <w:sz w:val="14"/>
      <w:u w:val="none"/>
      <w:effect w:val="none"/>
    </w:rPr>
  </w:style>
  <w:style w:type="character" w:customStyle="1" w:styleId="F8-UnderlineBold">
    <w:name w:val="F8 - Underline/Bold"/>
    <w:rsid w:val="00652300"/>
    <w:rPr>
      <w:rFonts w:ascii="Times New Roman" w:hAnsi="Times New Roman" w:cs="Times New Roman" w:hint="default"/>
      <w:b/>
      <w:bCs w:val="0"/>
      <w:sz w:val="20"/>
      <w:u w:val="single"/>
    </w:rPr>
  </w:style>
  <w:style w:type="character" w:customStyle="1" w:styleId="F7-SmallFont">
    <w:name w:val="F7 - Small Font"/>
    <w:rsid w:val="00652300"/>
    <w:rPr>
      <w:rFonts w:ascii="Times New Roman" w:hAnsi="Times New Roman" w:cs="Times New Roman" w:hint="default"/>
      <w:sz w:val="14"/>
    </w:rPr>
  </w:style>
  <w:style w:type="character" w:customStyle="1" w:styleId="Brief-Bold">
    <w:name w:val="Brief - Bold"/>
    <w:rsid w:val="00652300"/>
    <w:rPr>
      <w:rFonts w:ascii="Times New Roman" w:hAnsi="Times New Roman" w:cs="Times New Roman" w:hint="default"/>
      <w:b/>
      <w:bCs w:val="0"/>
    </w:rPr>
  </w:style>
  <w:style w:type="character" w:customStyle="1" w:styleId="Card-Underline">
    <w:name w:val="Card - Underline"/>
    <w:rsid w:val="00652300"/>
    <w:rPr>
      <w:rFonts w:ascii="Times New Roman" w:hAnsi="Times New Roman" w:cs="Times New Roman" w:hint="default"/>
      <w:u w:val="single"/>
    </w:rPr>
  </w:style>
  <w:style w:type="character" w:customStyle="1" w:styleId="beriefunderline">
    <w:name w:val="berief = underline"/>
    <w:rsid w:val="00652300"/>
    <w:rPr>
      <w:rFonts w:ascii="Times New Roman" w:eastAsia="Times New Roman" w:hAnsi="Times New Roman" w:cs="Times New Roman" w:hint="default"/>
      <w:sz w:val="20"/>
      <w:u w:val="single"/>
    </w:rPr>
  </w:style>
  <w:style w:type="character" w:customStyle="1" w:styleId="BoldText10pt">
    <w:name w:val="Bold Text 10 pt"/>
    <w:rsid w:val="0065230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52300"/>
    <w:rPr>
      <w:i/>
      <w:iCs w:val="0"/>
    </w:rPr>
  </w:style>
  <w:style w:type="character" w:customStyle="1" w:styleId="eoeaheader">
    <w:name w:val="eoea_header"/>
    <w:basedOn w:val="DefaultParagraphFont"/>
    <w:rsid w:val="00652300"/>
  </w:style>
  <w:style w:type="character" w:customStyle="1" w:styleId="SC4208902">
    <w:name w:val="SC.4.208902"/>
    <w:rsid w:val="00652300"/>
    <w:rPr>
      <w:rFonts w:ascii="Century" w:hAnsi="Century" w:cs="Century" w:hint="default"/>
      <w:color w:val="000000"/>
      <w:sz w:val="22"/>
      <w:szCs w:val="22"/>
    </w:rPr>
  </w:style>
  <w:style w:type="character" w:customStyle="1" w:styleId="SC4208915">
    <w:name w:val="SC.4.208915"/>
    <w:rsid w:val="00652300"/>
    <w:rPr>
      <w:rFonts w:ascii="Century" w:hAnsi="Century" w:cs="Century" w:hint="default"/>
      <w:color w:val="000000"/>
      <w:sz w:val="13"/>
      <w:szCs w:val="13"/>
    </w:rPr>
  </w:style>
  <w:style w:type="character" w:customStyle="1" w:styleId="SC273764">
    <w:name w:val="SC.2.73764"/>
    <w:rsid w:val="00652300"/>
    <w:rPr>
      <w:rFonts w:ascii="Century" w:hAnsi="Century" w:cs="Century" w:hint="default"/>
      <w:color w:val="000000"/>
      <w:sz w:val="72"/>
      <w:szCs w:val="72"/>
    </w:rPr>
  </w:style>
  <w:style w:type="character" w:customStyle="1" w:styleId="SC273779">
    <w:name w:val="SC.2.73779"/>
    <w:rsid w:val="00652300"/>
    <w:rPr>
      <w:rFonts w:ascii="Century" w:hAnsi="Century" w:cs="Century" w:hint="default"/>
      <w:color w:val="000000"/>
      <w:sz w:val="40"/>
      <w:szCs w:val="40"/>
    </w:rPr>
  </w:style>
  <w:style w:type="character" w:customStyle="1" w:styleId="SC273763">
    <w:name w:val="SC.2.73763"/>
    <w:rsid w:val="00652300"/>
    <w:rPr>
      <w:rFonts w:ascii="Century" w:hAnsi="Century" w:cs="Century" w:hint="default"/>
      <w:b/>
      <w:bCs/>
      <w:color w:val="000000"/>
    </w:rPr>
  </w:style>
  <w:style w:type="character" w:customStyle="1" w:styleId="SC4208910">
    <w:name w:val="SC.4.208910"/>
    <w:rsid w:val="00652300"/>
    <w:rPr>
      <w:rFonts w:ascii="Century" w:hAnsi="Century" w:cs="Century" w:hint="default"/>
      <w:color w:val="000000"/>
      <w:sz w:val="28"/>
      <w:szCs w:val="28"/>
    </w:rPr>
  </w:style>
  <w:style w:type="character" w:customStyle="1" w:styleId="SC4208911">
    <w:name w:val="SC.4.208911"/>
    <w:rsid w:val="00652300"/>
    <w:rPr>
      <w:rFonts w:ascii="Century" w:hAnsi="Century" w:cs="Century" w:hint="default"/>
      <w:color w:val="000000"/>
    </w:rPr>
  </w:style>
  <w:style w:type="character" w:customStyle="1" w:styleId="articlesubtitle">
    <w:name w:val="article_sub_title"/>
    <w:basedOn w:val="DefaultParagraphFont"/>
    <w:rsid w:val="00652300"/>
  </w:style>
  <w:style w:type="character" w:customStyle="1" w:styleId="newsdate2">
    <w:name w:val="news_date2"/>
    <w:basedOn w:val="DefaultParagraphFont"/>
    <w:rsid w:val="00652300"/>
  </w:style>
  <w:style w:type="character" w:customStyle="1" w:styleId="readarticleheader">
    <w:name w:val="readarticleheader"/>
    <w:basedOn w:val="DefaultParagraphFont"/>
    <w:rsid w:val="00652300"/>
  </w:style>
  <w:style w:type="character" w:customStyle="1" w:styleId="UnderlineChar20">
    <w:name w:val="Underline Char2"/>
    <w:rsid w:val="00652300"/>
    <w:rPr>
      <w:rFonts w:ascii="Trebuchet MS" w:hAnsi="Trebuchet MS" w:hint="default"/>
      <w:u w:val="thick"/>
      <w:lang w:val="en-US" w:eastAsia="zh-CN" w:bidi="ar-SA"/>
    </w:rPr>
  </w:style>
  <w:style w:type="character" w:customStyle="1" w:styleId="BoldUnderliningChar">
    <w:name w:val="Bold Underlining Char"/>
    <w:rsid w:val="00652300"/>
    <w:rPr>
      <w:rFonts w:ascii="Arial Narrow" w:eastAsia="Times New Roman" w:hAnsi="Arial Narrow" w:hint="default"/>
      <w:b/>
      <w:bCs w:val="0"/>
      <w:szCs w:val="24"/>
      <w:u w:val="single"/>
      <w:lang w:val="en-GB" w:eastAsia="en-US" w:bidi="ar-SA"/>
    </w:rPr>
  </w:style>
  <w:style w:type="character" w:customStyle="1" w:styleId="medium-normal1">
    <w:name w:val="medium-normal1"/>
    <w:rsid w:val="00652300"/>
    <w:rPr>
      <w:rFonts w:ascii="Arial" w:hAnsi="Arial" w:cs="Arial" w:hint="default"/>
      <w:b w:val="0"/>
      <w:bCs w:val="0"/>
      <w:i w:val="0"/>
      <w:iCs w:val="0"/>
      <w:sz w:val="20"/>
      <w:szCs w:val="20"/>
    </w:rPr>
  </w:style>
  <w:style w:type="character" w:customStyle="1" w:styleId="UnderlinedCardChar0">
    <w:name w:val="Underlined Card Char"/>
    <w:rsid w:val="00652300"/>
    <w:rPr>
      <w:rFonts w:ascii="Palatino Linotype" w:hAnsi="Palatino Linotype" w:hint="default"/>
      <w:u w:val="single"/>
      <w:lang w:val="en-US" w:eastAsia="en-US" w:bidi="ar-SA"/>
    </w:rPr>
  </w:style>
  <w:style w:type="character" w:customStyle="1" w:styleId="char">
    <w:name w:val="char"/>
    <w:basedOn w:val="DefaultParagraphFont"/>
    <w:rsid w:val="00652300"/>
  </w:style>
  <w:style w:type="character" w:customStyle="1" w:styleId="UnderlineCharCharCharCharCharChar">
    <w:name w:val="Underline Char Char Char Char Char Char"/>
    <w:rsid w:val="00652300"/>
    <w:rPr>
      <w:rFonts w:ascii="Arial Narrow" w:hAnsi="Arial Narrow" w:hint="default"/>
      <w:szCs w:val="24"/>
      <w:u w:val="single"/>
      <w:lang w:val="en-US" w:eastAsia="en-US" w:bidi="ar-SA"/>
    </w:rPr>
  </w:style>
  <w:style w:type="character" w:customStyle="1" w:styleId="klink">
    <w:name w:val="klink"/>
    <w:basedOn w:val="DefaultParagraphFont"/>
    <w:rsid w:val="00652300"/>
  </w:style>
  <w:style w:type="character" w:customStyle="1" w:styleId="date10">
    <w:name w:val="date1"/>
    <w:basedOn w:val="DefaultParagraphFont"/>
    <w:rsid w:val="00652300"/>
  </w:style>
  <w:style w:type="character" w:customStyle="1" w:styleId="bolding1">
    <w:name w:val="bolding1"/>
    <w:rsid w:val="00652300"/>
    <w:rPr>
      <w:b/>
      <w:bCs/>
    </w:rPr>
  </w:style>
  <w:style w:type="character" w:customStyle="1" w:styleId="bookoptions1">
    <w:name w:val="book_options1"/>
    <w:rsid w:val="00652300"/>
    <w:rPr>
      <w:b/>
      <w:bCs/>
      <w:color w:val="333366"/>
    </w:rPr>
  </w:style>
  <w:style w:type="character" w:customStyle="1" w:styleId="descriptionblock">
    <w:name w:val="description block"/>
    <w:basedOn w:val="DefaultParagraphFont"/>
    <w:rsid w:val="00652300"/>
  </w:style>
  <w:style w:type="character" w:customStyle="1" w:styleId="detailsboxblock">
    <w:name w:val="detailsbox block"/>
    <w:basedOn w:val="DefaultParagraphFont"/>
    <w:rsid w:val="00652300"/>
  </w:style>
  <w:style w:type="character" w:customStyle="1" w:styleId="Char3">
    <w:name w:val="Char3"/>
    <w:rsid w:val="00652300"/>
    <w:rPr>
      <w:rFonts w:ascii="Arial" w:hAnsi="Arial" w:cs="Arial" w:hint="default"/>
      <w:bCs/>
      <w:u w:val="thick"/>
      <w:lang w:val="en-US" w:eastAsia="en-US" w:bidi="ar-SA"/>
    </w:rPr>
  </w:style>
  <w:style w:type="character" w:customStyle="1" w:styleId="texto11">
    <w:name w:val="texto11"/>
    <w:rsid w:val="00652300"/>
    <w:rPr>
      <w:rFonts w:ascii="Arial" w:hAnsi="Arial" w:cs="Arial" w:hint="default"/>
      <w:b w:val="0"/>
      <w:bCs w:val="0"/>
      <w:i w:val="0"/>
      <w:iCs w:val="0"/>
      <w:caps w:val="0"/>
      <w:color w:val="000000"/>
      <w:sz w:val="26"/>
      <w:szCs w:val="26"/>
    </w:rPr>
  </w:style>
  <w:style w:type="character" w:customStyle="1" w:styleId="CardTagChar">
    <w:name w:val="Card Tag Char"/>
    <w:rsid w:val="00652300"/>
    <w:rPr>
      <w:rFonts w:ascii="Arial Narrow" w:hAnsi="Arial Narrow" w:hint="default"/>
      <w:b/>
      <w:bCs w:val="0"/>
      <w:sz w:val="24"/>
      <w:szCs w:val="24"/>
      <w:lang w:val="en-US" w:eastAsia="en-US" w:bidi="ar-SA"/>
    </w:rPr>
  </w:style>
  <w:style w:type="character" w:customStyle="1" w:styleId="DebateCiteCharCharChar">
    <w:name w:val="Debate Cite Char Char Char"/>
    <w:rsid w:val="00652300"/>
    <w:rPr>
      <w:b/>
      <w:bCs w:val="0"/>
      <w:sz w:val="32"/>
      <w:szCs w:val="32"/>
      <w:lang w:val="en-US" w:eastAsia="en-US" w:bidi="ar-SA"/>
    </w:rPr>
  </w:style>
  <w:style w:type="character" w:customStyle="1" w:styleId="TagChar3">
    <w:name w:val="Tag Char3"/>
    <w:rsid w:val="00652300"/>
    <w:rPr>
      <w:rFonts w:ascii="Palatino Linotype" w:hAnsi="Palatino Linotype" w:hint="default"/>
      <w:b/>
      <w:bCs w:val="0"/>
      <w:sz w:val="24"/>
      <w:szCs w:val="24"/>
      <w:lang w:val="en-US" w:eastAsia="en-US" w:bidi="ar-SA"/>
    </w:rPr>
  </w:style>
  <w:style w:type="character" w:customStyle="1" w:styleId="Style10ptBold">
    <w:name w:val="Style 10 pt Bold"/>
    <w:rsid w:val="00652300"/>
    <w:rPr>
      <w:b/>
      <w:bCs/>
      <w:sz w:val="20"/>
    </w:rPr>
  </w:style>
  <w:style w:type="character" w:customStyle="1" w:styleId="text9">
    <w:name w:val="text9"/>
    <w:basedOn w:val="DefaultParagraphFont"/>
    <w:rsid w:val="00652300"/>
  </w:style>
  <w:style w:type="character" w:customStyle="1" w:styleId="text21">
    <w:name w:val="text21"/>
    <w:basedOn w:val="DefaultParagraphFont"/>
    <w:rsid w:val="00652300"/>
  </w:style>
  <w:style w:type="character" w:customStyle="1" w:styleId="text19">
    <w:name w:val="text19"/>
    <w:basedOn w:val="DefaultParagraphFont"/>
    <w:rsid w:val="00652300"/>
  </w:style>
  <w:style w:type="character" w:customStyle="1" w:styleId="term2">
    <w:name w:val="term2"/>
    <w:rsid w:val="00652300"/>
    <w:rPr>
      <w:b/>
      <w:bCs/>
    </w:rPr>
  </w:style>
  <w:style w:type="character" w:customStyle="1" w:styleId="pmterms12">
    <w:name w:val="pmterms12"/>
    <w:rsid w:val="00652300"/>
    <w:rPr>
      <w:b/>
      <w:bCs/>
      <w:i w:val="0"/>
      <w:iCs w:val="0"/>
      <w:color w:val="000000"/>
    </w:rPr>
  </w:style>
  <w:style w:type="character" w:customStyle="1" w:styleId="ToReadChar">
    <w:name w:val="To Read Char"/>
    <w:rsid w:val="00652300"/>
    <w:rPr>
      <w:rFonts w:ascii="Verdana" w:hAnsi="Verdana" w:hint="default"/>
      <w:b/>
      <w:bCs w:val="0"/>
      <w:szCs w:val="24"/>
      <w:u w:val="single"/>
      <w:lang w:val="en-US" w:eastAsia="en-US" w:bidi="ar-SA"/>
    </w:rPr>
  </w:style>
  <w:style w:type="character" w:customStyle="1" w:styleId="ToReadCharChar">
    <w:name w:val="To Read Char Char"/>
    <w:rsid w:val="00652300"/>
    <w:rPr>
      <w:rFonts w:ascii="Verdana" w:hAnsi="Verdana" w:hint="default"/>
      <w:b/>
      <w:bCs w:val="0"/>
      <w:szCs w:val="24"/>
      <w:u w:val="single"/>
      <w:lang w:val="en-US" w:eastAsia="en-US" w:bidi="ar-SA"/>
    </w:rPr>
  </w:style>
  <w:style w:type="character" w:customStyle="1" w:styleId="bio">
    <w:name w:val="bio"/>
    <w:basedOn w:val="DefaultParagraphFont"/>
    <w:rsid w:val="00652300"/>
  </w:style>
  <w:style w:type="character" w:customStyle="1" w:styleId="storytextstyle">
    <w:name w:val="storytextstyle"/>
    <w:basedOn w:val="DefaultParagraphFont"/>
    <w:rsid w:val="00652300"/>
  </w:style>
  <w:style w:type="character" w:customStyle="1" w:styleId="cardunderlinedCharChar">
    <w:name w:val="card underlined Char Char"/>
    <w:rsid w:val="00652300"/>
    <w:rPr>
      <w:rFonts w:ascii="Arial" w:hAnsi="Arial" w:cs="Arial" w:hint="default"/>
      <w:sz w:val="22"/>
      <w:szCs w:val="24"/>
      <w:u w:val="single"/>
      <w:lang w:val="en-US" w:eastAsia="en-US" w:bidi="ar-SA"/>
    </w:rPr>
  </w:style>
  <w:style w:type="character" w:customStyle="1" w:styleId="Style2Char0">
    <w:name w:val="Style2 Char"/>
    <w:rsid w:val="00652300"/>
    <w:rPr>
      <w:rFonts w:ascii="Book Antiqua" w:hAnsi="Book Antiqua" w:hint="default"/>
      <w:u w:val="thick"/>
      <w:lang w:val="en-US" w:eastAsia="en-US" w:bidi="ar-SA"/>
    </w:rPr>
  </w:style>
  <w:style w:type="character" w:customStyle="1" w:styleId="Style2Char1">
    <w:name w:val="Style2 Char1"/>
    <w:rsid w:val="00652300"/>
    <w:rPr>
      <w:rFonts w:ascii="Book Antiqua" w:hAnsi="Book Antiqua" w:hint="default"/>
      <w:szCs w:val="24"/>
      <w:u w:val="thick"/>
      <w:lang w:val="en-US" w:eastAsia="en-US" w:bidi="ar-SA"/>
    </w:rPr>
  </w:style>
  <w:style w:type="character" w:customStyle="1" w:styleId="articlehead21">
    <w:name w:val="articlehead21"/>
    <w:rsid w:val="00652300"/>
    <w:rPr>
      <w:rFonts w:ascii="Arial" w:hAnsi="Arial" w:cs="Arial" w:hint="default"/>
      <w:b/>
      <w:bCs/>
      <w:color w:val="660000"/>
      <w:sz w:val="20"/>
      <w:szCs w:val="20"/>
    </w:rPr>
  </w:style>
  <w:style w:type="character" w:customStyle="1" w:styleId="TagCiteChar1">
    <w:name w:val="Tag/Cite Char1"/>
    <w:rsid w:val="00652300"/>
    <w:rPr>
      <w:b/>
      <w:bCs w:val="0"/>
      <w:lang w:val="en-US" w:eastAsia="en-US" w:bidi="ar-SA"/>
    </w:rPr>
  </w:style>
  <w:style w:type="character" w:customStyle="1" w:styleId="goohl2">
    <w:name w:val="goohl2"/>
    <w:basedOn w:val="DefaultParagraphFont"/>
    <w:rsid w:val="00652300"/>
  </w:style>
  <w:style w:type="character" w:customStyle="1" w:styleId="CardCharChar0">
    <w:name w:val="Card Char Char"/>
    <w:rsid w:val="00652300"/>
    <w:rPr>
      <w:lang w:val="en-US" w:eastAsia="en-US" w:bidi="ar-SA"/>
    </w:rPr>
  </w:style>
  <w:style w:type="character" w:customStyle="1" w:styleId="BriefTitle1Char">
    <w:name w:val="Brief Title 1 Char"/>
    <w:rsid w:val="00652300"/>
    <w:rPr>
      <w:b/>
      <w:bCs w:val="0"/>
      <w:u w:val="single"/>
      <w:lang w:val="en-US" w:eastAsia="en-US" w:bidi="ar-SA"/>
    </w:rPr>
  </w:style>
  <w:style w:type="character" w:customStyle="1" w:styleId="TagCiteCharChar">
    <w:name w:val="Tag/Cite Char Char"/>
    <w:rsid w:val="00652300"/>
    <w:rPr>
      <w:b/>
      <w:bCs w:val="0"/>
      <w:lang w:val="en-US" w:eastAsia="en-US" w:bidi="ar-SA"/>
    </w:rPr>
  </w:style>
  <w:style w:type="character" w:customStyle="1" w:styleId="btx">
    <w:name w:val="btx"/>
    <w:basedOn w:val="DefaultParagraphFont"/>
    <w:rsid w:val="00652300"/>
  </w:style>
  <w:style w:type="character" w:customStyle="1" w:styleId="prodgeneral1">
    <w:name w:val="prodgeneral1"/>
    <w:rsid w:val="00652300"/>
    <w:rPr>
      <w:rFonts w:ascii="Verdana" w:hAnsi="Verdana" w:hint="default"/>
      <w:b w:val="0"/>
      <w:bCs w:val="0"/>
      <w:caps w:val="0"/>
      <w:color w:val="000000"/>
      <w:spacing w:val="0"/>
      <w:sz w:val="16"/>
      <w:szCs w:val="16"/>
    </w:rPr>
  </w:style>
  <w:style w:type="character" w:customStyle="1" w:styleId="summary1">
    <w:name w:val="summary1"/>
    <w:rsid w:val="00652300"/>
    <w:rPr>
      <w:rFonts w:ascii="Arial" w:hAnsi="Arial" w:cs="Arial" w:hint="default"/>
      <w:sz w:val="18"/>
      <w:szCs w:val="18"/>
    </w:rPr>
  </w:style>
  <w:style w:type="character" w:customStyle="1" w:styleId="text3">
    <w:name w:val="text3"/>
    <w:basedOn w:val="DefaultParagraphFont"/>
    <w:rsid w:val="00652300"/>
  </w:style>
  <w:style w:type="character" w:customStyle="1" w:styleId="cardtextsmallChar">
    <w:name w:val="card text small Char"/>
    <w:rsid w:val="00652300"/>
    <w:rPr>
      <w:rFonts w:ascii="Arial Narrow" w:hAnsi="Arial Narrow" w:hint="default"/>
      <w:sz w:val="16"/>
      <w:szCs w:val="24"/>
      <w:lang w:val="en-US" w:eastAsia="en-US" w:bidi="ar-SA"/>
    </w:rPr>
  </w:style>
  <w:style w:type="character" w:customStyle="1" w:styleId="countrytitle1">
    <w:name w:val="countrytitle1"/>
    <w:rsid w:val="00652300"/>
    <w:rPr>
      <w:rFonts w:ascii="Verdana" w:hAnsi="Verdana" w:hint="default"/>
      <w:b/>
      <w:bCs/>
      <w:color w:val="293643"/>
      <w:sz w:val="24"/>
      <w:szCs w:val="24"/>
    </w:rPr>
  </w:style>
  <w:style w:type="character" w:customStyle="1" w:styleId="storyheader1">
    <w:name w:val="storyheader1"/>
    <w:rsid w:val="00652300"/>
    <w:rPr>
      <w:rFonts w:ascii="Verdana" w:hAnsi="Verdana" w:hint="default"/>
      <w:b/>
      <w:bCs/>
      <w:color w:val="000000"/>
      <w:sz w:val="21"/>
      <w:szCs w:val="21"/>
    </w:rPr>
  </w:style>
  <w:style w:type="character" w:customStyle="1" w:styleId="cardunderlinedChar0">
    <w:name w:val="card underlined Char"/>
    <w:rsid w:val="00652300"/>
    <w:rPr>
      <w:rFonts w:ascii="Arial" w:hAnsi="Arial" w:cs="Arial" w:hint="default"/>
      <w:sz w:val="22"/>
      <w:szCs w:val="24"/>
      <w:u w:val="single"/>
      <w:lang w:val="en-US" w:eastAsia="en-US" w:bidi="ar-SA"/>
    </w:rPr>
  </w:style>
  <w:style w:type="character" w:customStyle="1" w:styleId="article1">
    <w:name w:val="article1"/>
    <w:rsid w:val="00652300"/>
    <w:rPr>
      <w:rFonts w:ascii="Verdana" w:hAnsi="Verdana" w:hint="default"/>
      <w:color w:val="333333"/>
      <w:sz w:val="16"/>
      <w:szCs w:val="16"/>
    </w:rPr>
  </w:style>
  <w:style w:type="character" w:customStyle="1" w:styleId="story-posted-date1">
    <w:name w:val="story-posted-date1"/>
    <w:rsid w:val="0065230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5230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52300"/>
  </w:style>
  <w:style w:type="character" w:customStyle="1" w:styleId="textmedium">
    <w:name w:val="textmedium"/>
    <w:basedOn w:val="DefaultParagraphFont"/>
    <w:rsid w:val="00652300"/>
  </w:style>
  <w:style w:type="character" w:customStyle="1" w:styleId="citation1">
    <w:name w:val="citation1"/>
    <w:rsid w:val="00652300"/>
    <w:rPr>
      <w:rFonts w:ascii="Verdana" w:hAnsi="Verdana" w:hint="default"/>
      <w:sz w:val="17"/>
      <w:szCs w:val="17"/>
    </w:rPr>
  </w:style>
  <w:style w:type="character" w:customStyle="1" w:styleId="hithighlite">
    <w:name w:val="hithighlite"/>
    <w:basedOn w:val="DefaultParagraphFont"/>
    <w:rsid w:val="00652300"/>
  </w:style>
  <w:style w:type="character" w:customStyle="1" w:styleId="articlecontent">
    <w:name w:val="articlecontent"/>
    <w:basedOn w:val="DefaultParagraphFont"/>
    <w:rsid w:val="00652300"/>
  </w:style>
  <w:style w:type="character" w:customStyle="1" w:styleId="fource1">
    <w:name w:val="fource1"/>
    <w:rsid w:val="00652300"/>
    <w:rPr>
      <w:sz w:val="34"/>
      <w:szCs w:val="34"/>
    </w:rPr>
  </w:style>
  <w:style w:type="character" w:customStyle="1" w:styleId="LanguageStrikeChar">
    <w:name w:val="Language Strike Char"/>
    <w:rsid w:val="00652300"/>
    <w:rPr>
      <w:rFonts w:ascii="Arial Narrow" w:hAnsi="Arial Narrow" w:hint="default"/>
      <w:strike/>
      <w:szCs w:val="24"/>
      <w:lang w:val="en-US" w:eastAsia="en-US" w:bidi="ar-SA"/>
    </w:rPr>
  </w:style>
  <w:style w:type="character" w:customStyle="1" w:styleId="normal11">
    <w:name w:val="normal1"/>
    <w:basedOn w:val="DefaultParagraphFont"/>
    <w:rsid w:val="00652300"/>
  </w:style>
  <w:style w:type="character" w:customStyle="1" w:styleId="ds">
    <w:name w:val="ds"/>
    <w:basedOn w:val="DefaultParagraphFont"/>
    <w:rsid w:val="00652300"/>
  </w:style>
  <w:style w:type="character" w:customStyle="1" w:styleId="UnderliningChar1">
    <w:name w:val="Underlining Char1"/>
    <w:rsid w:val="00652300"/>
    <w:rPr>
      <w:rFonts w:ascii="Arial Narrow" w:hAnsi="Arial Narrow" w:hint="default"/>
      <w:szCs w:val="24"/>
      <w:u w:val="single"/>
      <w:lang w:val="en-US" w:eastAsia="en-US" w:bidi="ar-SA"/>
    </w:rPr>
  </w:style>
  <w:style w:type="character" w:customStyle="1" w:styleId="UnderliningChar2">
    <w:name w:val="Underlining Char2"/>
    <w:rsid w:val="00652300"/>
    <w:rPr>
      <w:rFonts w:ascii="Arial Narrow" w:hAnsi="Arial Narrow" w:hint="default"/>
      <w:szCs w:val="24"/>
      <w:u w:val="single"/>
      <w:lang w:val="en-US" w:eastAsia="en-US" w:bidi="ar-SA"/>
    </w:rPr>
  </w:style>
  <w:style w:type="character" w:customStyle="1" w:styleId="MicroTextChar1">
    <w:name w:val="MicroText Char1"/>
    <w:rsid w:val="00652300"/>
    <w:rPr>
      <w:rFonts w:ascii="Arial Narrow" w:hAnsi="Arial Narrow" w:hint="default"/>
      <w:sz w:val="12"/>
      <w:szCs w:val="24"/>
      <w:lang w:val="en-US" w:eastAsia="en-US" w:bidi="ar-SA"/>
    </w:rPr>
  </w:style>
  <w:style w:type="character" w:customStyle="1" w:styleId="DefaultPara">
    <w:name w:val="Default Para"/>
    <w:rsid w:val="00652300"/>
    <w:rPr>
      <w:sz w:val="20"/>
    </w:rPr>
  </w:style>
  <w:style w:type="character" w:customStyle="1" w:styleId="SYSHYPERTEXT">
    <w:name w:val="SYS_HYPERTEXT"/>
    <w:rsid w:val="00652300"/>
    <w:rPr>
      <w:color w:val="0000FF"/>
      <w:u w:val="single"/>
    </w:rPr>
  </w:style>
  <w:style w:type="character" w:customStyle="1" w:styleId="Hyperlink1">
    <w:name w:val="Hyperlink1"/>
    <w:rsid w:val="0065230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5230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52300"/>
    <w:rPr>
      <w:rFonts w:ascii="Arial Narrow" w:hAnsi="Arial Narrow" w:hint="default"/>
      <w:noProof w:val="0"/>
      <w:szCs w:val="24"/>
      <w:u w:val="single"/>
      <w:lang w:val="en-US" w:eastAsia="en-US" w:bidi="ar-SA"/>
    </w:rPr>
  </w:style>
  <w:style w:type="character" w:customStyle="1" w:styleId="BlockHeading1Char">
    <w:name w:val="Block Heading 1 Char"/>
    <w:rsid w:val="0065230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52300"/>
    <w:rPr>
      <w:b/>
      <w:bCs w:val="0"/>
      <w:sz w:val="24"/>
      <w:szCs w:val="24"/>
      <w:u w:val="single"/>
      <w:lang w:val="en-US" w:eastAsia="en-US" w:bidi="ar-SA"/>
    </w:rPr>
  </w:style>
  <w:style w:type="character" w:customStyle="1" w:styleId="StyleTagTimesNewRomanChar">
    <w:name w:val="Style Tag + Times New Roman Char"/>
    <w:rsid w:val="0065230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52300"/>
    <w:rPr>
      <w:rFonts w:ascii="Arial Narrow" w:hAnsi="Arial Narrow" w:cs="Arial" w:hint="default"/>
      <w:b/>
      <w:bCs/>
      <w:iCs/>
      <w:sz w:val="24"/>
      <w:szCs w:val="28"/>
      <w:lang w:val="en-US" w:eastAsia="en-US" w:bidi="ar-SA"/>
    </w:rPr>
  </w:style>
  <w:style w:type="character" w:customStyle="1" w:styleId="UnderliningCharChar">
    <w:name w:val="Underlining Char Char"/>
    <w:rsid w:val="00652300"/>
    <w:rPr>
      <w:rFonts w:ascii="Arial Narrow" w:hAnsi="Arial Narrow" w:hint="default"/>
      <w:szCs w:val="24"/>
      <w:u w:val="single"/>
      <w:lang w:val="en-US" w:eastAsia="en-US" w:bidi="ar-SA"/>
    </w:rPr>
  </w:style>
  <w:style w:type="character" w:customStyle="1" w:styleId="StyleArialNarrow12ptBold">
    <w:name w:val="Style Arial Narrow 12 pt Bold"/>
    <w:rsid w:val="00652300"/>
    <w:rPr>
      <w:rFonts w:ascii="Arial Narrow" w:hAnsi="Arial Narrow" w:hint="default"/>
      <w:b/>
      <w:bCs/>
      <w:sz w:val="24"/>
    </w:rPr>
  </w:style>
  <w:style w:type="character" w:customStyle="1" w:styleId="Style1CharChar">
    <w:name w:val="Style1 Char Char"/>
    <w:rsid w:val="0065230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5230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52300"/>
    <w:rPr>
      <w:noProof w:val="0"/>
      <w:u w:val="single"/>
      <w:lang w:val="en-US" w:eastAsia="en-US" w:bidi="ar-SA"/>
    </w:rPr>
  </w:style>
  <w:style w:type="character" w:customStyle="1" w:styleId="UnderlinedCharChar1">
    <w:name w:val="Underlined Char Char1"/>
    <w:rsid w:val="00652300"/>
    <w:rPr>
      <w:rFonts w:ascii="Bell MT" w:eastAsia="Times New Roman" w:hAnsi="Bell MT" w:hint="default"/>
      <w:bCs/>
      <w:iCs/>
      <w:sz w:val="22"/>
      <w:u w:val="single"/>
    </w:rPr>
  </w:style>
  <w:style w:type="character" w:customStyle="1" w:styleId="Heading2CharChar2">
    <w:name w:val="Heading 2 Char Char2"/>
    <w:rsid w:val="00652300"/>
    <w:rPr>
      <w:rFonts w:ascii="Arial" w:hAnsi="Arial" w:cs="Arial" w:hint="default"/>
      <w:b/>
      <w:bCs/>
      <w:iCs/>
      <w:sz w:val="22"/>
      <w:szCs w:val="28"/>
      <w:lang w:val="en-US" w:eastAsia="en-US" w:bidi="ar-SA"/>
    </w:rPr>
  </w:style>
  <w:style w:type="character" w:customStyle="1" w:styleId="doctitle">
    <w:name w:val="doctitle"/>
    <w:rsid w:val="00652300"/>
  </w:style>
  <w:style w:type="character" w:customStyle="1" w:styleId="cardtext-underlined0">
    <w:name w:val="card text- underlined"/>
    <w:rsid w:val="00652300"/>
    <w:rPr>
      <w:rFonts w:ascii="Garamond" w:hAnsi="Garamond" w:hint="default"/>
      <w:u w:val="single"/>
    </w:rPr>
  </w:style>
  <w:style w:type="character" w:customStyle="1" w:styleId="BodyText1">
    <w:name w:val="Body Text1"/>
    <w:basedOn w:val="DefaultParagraphFont"/>
    <w:rsid w:val="0065230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52300"/>
  </w:style>
  <w:style w:type="character" w:customStyle="1" w:styleId="BriefTitleChar">
    <w:name w:val="Brief Title Char"/>
    <w:basedOn w:val="DefaultParagraphFont"/>
    <w:rsid w:val="00652300"/>
    <w:rPr>
      <w:b/>
      <w:bCs w:val="0"/>
      <w:sz w:val="24"/>
      <w:szCs w:val="24"/>
      <w:u w:val="single"/>
      <w:lang w:val="en-US" w:eastAsia="en-US" w:bidi="ar-SA"/>
    </w:rPr>
  </w:style>
  <w:style w:type="character" w:customStyle="1" w:styleId="BriefTitle2Char">
    <w:name w:val="Brief Title 2 Char"/>
    <w:basedOn w:val="BriefTitleChar"/>
    <w:rsid w:val="0065230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5230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52300"/>
    <w:rPr>
      <w:rFonts w:ascii="Georgia" w:hAnsi="Georgia" w:hint="default"/>
      <w:b/>
      <w:bCs w:val="0"/>
      <w:sz w:val="24"/>
    </w:rPr>
  </w:style>
  <w:style w:type="character" w:customStyle="1" w:styleId="Emphasis20">
    <w:name w:val="Emphasis 2"/>
    <w:uiPriority w:val="1"/>
    <w:qFormat/>
    <w:rsid w:val="0065230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52300"/>
    <w:rPr>
      <w:rFonts w:ascii="AGaramond" w:hAnsi="AGaramond" w:cs="AGaramond" w:hint="default"/>
      <w:color w:val="211D1E"/>
      <w:sz w:val="14"/>
      <w:szCs w:val="14"/>
    </w:rPr>
  </w:style>
  <w:style w:type="character" w:customStyle="1" w:styleId="CharacterStyle2">
    <w:name w:val="Character Style 2"/>
    <w:uiPriority w:val="99"/>
    <w:rsid w:val="00652300"/>
    <w:rPr>
      <w:sz w:val="20"/>
      <w:szCs w:val="20"/>
    </w:rPr>
  </w:style>
  <w:style w:type="character" w:customStyle="1" w:styleId="cross-head">
    <w:name w:val="cross-head"/>
    <w:rsid w:val="00652300"/>
  </w:style>
  <w:style w:type="character" w:customStyle="1" w:styleId="dateline">
    <w:name w:val="dateline"/>
    <w:rsid w:val="00652300"/>
  </w:style>
  <w:style w:type="character" w:customStyle="1" w:styleId="Subtitle1">
    <w:name w:val="Subtitle1"/>
    <w:rsid w:val="00652300"/>
  </w:style>
  <w:style w:type="character" w:customStyle="1" w:styleId="metaorigin">
    <w:name w:val="meta_origin"/>
    <w:rsid w:val="00652300"/>
  </w:style>
  <w:style w:type="character" w:customStyle="1" w:styleId="mandelbrotrefrag">
    <w:name w:val="mandelbrot_refrag"/>
    <w:rsid w:val="00652300"/>
  </w:style>
  <w:style w:type="character" w:customStyle="1" w:styleId="eminfo">
    <w:name w:val="eminfo"/>
    <w:rsid w:val="00652300"/>
  </w:style>
  <w:style w:type="character" w:customStyle="1" w:styleId="emhighlight">
    <w:name w:val="emhighlight"/>
    <w:rsid w:val="00652300"/>
  </w:style>
  <w:style w:type="character" w:customStyle="1" w:styleId="name">
    <w:name w:val="name"/>
    <w:rsid w:val="00652300"/>
  </w:style>
  <w:style w:type="character" w:customStyle="1" w:styleId="tkrname">
    <w:name w:val="tkrname"/>
    <w:rsid w:val="00652300"/>
  </w:style>
  <w:style w:type="character" w:customStyle="1" w:styleId="tkrchange">
    <w:name w:val="tkrchange"/>
    <w:rsid w:val="00652300"/>
  </w:style>
  <w:style w:type="character" w:customStyle="1" w:styleId="source-org">
    <w:name w:val="source-org"/>
    <w:rsid w:val="00652300"/>
  </w:style>
  <w:style w:type="character" w:customStyle="1" w:styleId="updated">
    <w:name w:val="updated"/>
    <w:rsid w:val="00652300"/>
  </w:style>
  <w:style w:type="character" w:customStyle="1" w:styleId="last">
    <w:name w:val="last"/>
    <w:rsid w:val="00652300"/>
  </w:style>
  <w:style w:type="character" w:customStyle="1" w:styleId="Style11ptBoldUnderline1">
    <w:name w:val="Style 11 pt Bold Underline1"/>
    <w:rsid w:val="00652300"/>
    <w:rPr>
      <w:b/>
      <w:bCs/>
      <w:sz w:val="20"/>
      <w:u w:val="single"/>
    </w:rPr>
  </w:style>
  <w:style w:type="character" w:customStyle="1" w:styleId="StyleStyleunderlineBold11pt">
    <w:name w:val="Style Style underline + Bold + 11 pt"/>
    <w:rsid w:val="00652300"/>
    <w:rPr>
      <w:bCs/>
      <w:sz w:val="20"/>
      <w:u w:val="single"/>
    </w:rPr>
  </w:style>
  <w:style w:type="character" w:customStyle="1" w:styleId="StyleunderlineAsianTimesNewRomanBold">
    <w:name w:val="Style underline + (Asian) Times New Roman Bold"/>
    <w:rsid w:val="0065230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52300"/>
    <w:rPr>
      <w:b/>
      <w:bCs/>
      <w:sz w:val="20"/>
      <w:u w:val="single"/>
      <w:bdr w:val="single" w:sz="4" w:space="0" w:color="auto" w:frame="1"/>
    </w:rPr>
  </w:style>
  <w:style w:type="character" w:customStyle="1" w:styleId="A5">
    <w:name w:val="A5"/>
    <w:uiPriority w:val="99"/>
    <w:rsid w:val="00652300"/>
    <w:rPr>
      <w:rFonts w:ascii="Times New Roman" w:hAnsi="Times New Roman" w:cs="Times New Roman" w:hint="default"/>
      <w:color w:val="000000"/>
      <w:sz w:val="13"/>
      <w:szCs w:val="13"/>
    </w:rPr>
  </w:style>
  <w:style w:type="character" w:customStyle="1" w:styleId="quotepeekbase">
    <w:name w:val="quotepeekbase"/>
    <w:rsid w:val="00652300"/>
  </w:style>
  <w:style w:type="character" w:customStyle="1" w:styleId="cardChar1">
    <w:name w:val="card Char1"/>
    <w:rsid w:val="00652300"/>
    <w:rPr>
      <w:rFonts w:ascii="Calibri" w:eastAsia="Calibri" w:hAnsi="Calibri" w:cs="Calibri" w:hint="default"/>
      <w:sz w:val="24"/>
      <w:szCs w:val="22"/>
      <w:lang w:val="x-none" w:eastAsia="x-none"/>
    </w:rPr>
  </w:style>
  <w:style w:type="character" w:customStyle="1" w:styleId="NormalCard">
    <w:name w:val="Normal Card"/>
    <w:uiPriority w:val="1"/>
    <w:qFormat/>
    <w:rsid w:val="00652300"/>
    <w:rPr>
      <w:rFonts w:ascii="Times New Roman" w:hAnsi="Times New Roman" w:cs="Times New Roman" w:hint="default"/>
      <w:sz w:val="24"/>
    </w:rPr>
  </w:style>
  <w:style w:type="character" w:customStyle="1" w:styleId="HighlightedUnderline0">
    <w:name w:val="Highlighted Underline"/>
    <w:uiPriority w:val="1"/>
    <w:qFormat/>
    <w:rsid w:val="0065230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52300"/>
    <w:rPr>
      <w:rFonts w:ascii="Times New Roman" w:hAnsi="Times New Roman" w:cs="Times New Roman" w:hint="default"/>
      <w:sz w:val="16"/>
      <w:szCs w:val="16"/>
    </w:rPr>
  </w:style>
  <w:style w:type="character" w:customStyle="1" w:styleId="timebox">
    <w:name w:val="timebox"/>
    <w:rsid w:val="00652300"/>
  </w:style>
  <w:style w:type="character" w:customStyle="1" w:styleId="Heading2Subtext">
    <w:name w:val="Heading 2 Subtext"/>
    <w:rsid w:val="00652300"/>
    <w:rPr>
      <w:rFonts w:ascii="Times New Roman" w:hAnsi="Times New Roman" w:cs="Times New Roman" w:hint="default"/>
      <w:sz w:val="16"/>
    </w:rPr>
  </w:style>
  <w:style w:type="character" w:customStyle="1" w:styleId="-SmallText-">
    <w:name w:val="-Small Text-"/>
    <w:rsid w:val="00652300"/>
    <w:rPr>
      <w:rFonts w:ascii="Garamond" w:hAnsi="Garamond" w:hint="default"/>
      <w:sz w:val="16"/>
    </w:rPr>
  </w:style>
  <w:style w:type="character" w:customStyle="1" w:styleId="label">
    <w:name w:val="label"/>
    <w:rsid w:val="00652300"/>
  </w:style>
  <w:style w:type="character" w:customStyle="1" w:styleId="BoldUnderlineCharChar">
    <w:name w:val="BoldUnderline Char Char"/>
    <w:rsid w:val="0065230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52300"/>
  </w:style>
  <w:style w:type="character" w:customStyle="1" w:styleId="FontStyle477">
    <w:name w:val="Font Style477"/>
    <w:basedOn w:val="DefaultParagraphFont"/>
    <w:uiPriority w:val="99"/>
    <w:rsid w:val="00652300"/>
    <w:rPr>
      <w:rFonts w:ascii="Times New Roman" w:hAnsi="Times New Roman" w:cs="Times New Roman" w:hint="default"/>
      <w:sz w:val="18"/>
      <w:szCs w:val="18"/>
    </w:rPr>
  </w:style>
  <w:style w:type="character" w:customStyle="1" w:styleId="FontStyle505">
    <w:name w:val="Font Style505"/>
    <w:basedOn w:val="DefaultParagraphFont"/>
    <w:uiPriority w:val="99"/>
    <w:rsid w:val="00652300"/>
    <w:rPr>
      <w:rFonts w:ascii="Times New Roman" w:hAnsi="Times New Roman" w:cs="Times New Roman" w:hint="default"/>
      <w:sz w:val="18"/>
      <w:szCs w:val="18"/>
    </w:rPr>
  </w:style>
  <w:style w:type="character" w:customStyle="1" w:styleId="FontStyle514">
    <w:name w:val="Font Style514"/>
    <w:basedOn w:val="DefaultParagraphFont"/>
    <w:uiPriority w:val="99"/>
    <w:rsid w:val="00652300"/>
    <w:rPr>
      <w:rFonts w:ascii="Times New Roman" w:hAnsi="Times New Roman" w:cs="Times New Roman" w:hint="default"/>
      <w:sz w:val="14"/>
      <w:szCs w:val="14"/>
    </w:rPr>
  </w:style>
  <w:style w:type="character" w:customStyle="1" w:styleId="FontStyle500">
    <w:name w:val="Font Style500"/>
    <w:basedOn w:val="DefaultParagraphFont"/>
    <w:uiPriority w:val="99"/>
    <w:rsid w:val="00652300"/>
    <w:rPr>
      <w:rFonts w:ascii="Times New Roman" w:hAnsi="Times New Roman" w:cs="Times New Roman" w:hint="default"/>
      <w:b/>
      <w:bCs/>
      <w:sz w:val="16"/>
      <w:szCs w:val="16"/>
    </w:rPr>
  </w:style>
  <w:style w:type="character" w:customStyle="1" w:styleId="CardCite1">
    <w:name w:val="CardCite1"/>
    <w:qFormat/>
    <w:rsid w:val="0065230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5230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52300"/>
    <w:rPr>
      <w:rFonts w:ascii="Times New Roman" w:hAnsi="Times New Roman" w:cs="Times New Roman" w:hint="default"/>
      <w:b/>
      <w:bCs/>
      <w:sz w:val="22"/>
      <w:szCs w:val="22"/>
    </w:rPr>
  </w:style>
  <w:style w:type="character" w:customStyle="1" w:styleId="CharacterStyle3">
    <w:name w:val="Character Style 3"/>
    <w:uiPriority w:val="99"/>
    <w:rsid w:val="00652300"/>
    <w:rPr>
      <w:rFonts w:ascii="Bookman Old Style" w:hAnsi="Bookman Old Style" w:cs="Bookman Old Style" w:hint="default"/>
      <w:spacing w:val="-5"/>
      <w:sz w:val="18"/>
      <w:szCs w:val="18"/>
    </w:rPr>
  </w:style>
  <w:style w:type="character" w:customStyle="1" w:styleId="Style8pt1">
    <w:name w:val="Style 8 pt1"/>
    <w:rsid w:val="00652300"/>
    <w:rPr>
      <w:rFonts w:ascii="Georgia" w:hAnsi="Georgia" w:hint="default"/>
      <w:sz w:val="16"/>
    </w:rPr>
  </w:style>
  <w:style w:type="character" w:customStyle="1" w:styleId="UnderlineStyleChar7">
    <w:name w:val="Underline Style Char7"/>
    <w:rsid w:val="00652300"/>
    <w:rPr>
      <w:rFonts w:ascii="Garamond" w:hAnsi="Garamond" w:hint="default"/>
      <w:sz w:val="22"/>
      <w:szCs w:val="24"/>
      <w:u w:val="single"/>
      <w:lang w:val="en-US" w:eastAsia="en-US" w:bidi="ar-SA"/>
    </w:rPr>
  </w:style>
  <w:style w:type="character" w:customStyle="1" w:styleId="StyleArial6ptBold">
    <w:name w:val="Style Arial 6 pt Bold"/>
    <w:rsid w:val="00652300"/>
    <w:rPr>
      <w:rFonts w:ascii="Arial" w:hAnsi="Arial" w:cs="Arial" w:hint="default"/>
      <w:bCs/>
      <w:sz w:val="12"/>
    </w:rPr>
  </w:style>
  <w:style w:type="character" w:customStyle="1" w:styleId="Heading2Char5">
    <w:name w:val="Heading 2 Char5"/>
    <w:rsid w:val="00652300"/>
    <w:rPr>
      <w:rFonts w:ascii="Garamond" w:hAnsi="Garamond" w:cs="Arial" w:hint="default"/>
      <w:b/>
      <w:bCs/>
      <w:iCs/>
      <w:sz w:val="24"/>
      <w:szCs w:val="28"/>
      <w:lang w:val="en-US" w:eastAsia="en-US" w:bidi="ar-SA"/>
    </w:rPr>
  </w:style>
  <w:style w:type="character" w:customStyle="1" w:styleId="TagGreg">
    <w:name w:val="TagGreg"/>
    <w:uiPriority w:val="1"/>
    <w:qFormat/>
    <w:rsid w:val="00652300"/>
    <w:rPr>
      <w:b/>
      <w:bCs w:val="0"/>
      <w:sz w:val="24"/>
    </w:rPr>
  </w:style>
  <w:style w:type="character" w:customStyle="1" w:styleId="StyleDebateUnderline10pt">
    <w:name w:val="Style Debate Underline + 10 pt"/>
    <w:rsid w:val="00652300"/>
    <w:rPr>
      <w:rFonts w:ascii="Times New Roman" w:hAnsi="Times New Roman" w:cs="Times New Roman" w:hint="default"/>
      <w:sz w:val="20"/>
      <w:szCs w:val="20"/>
      <w:u w:val="single"/>
    </w:rPr>
  </w:style>
  <w:style w:type="character" w:customStyle="1" w:styleId="underlinedCharChar0">
    <w:name w:val="underlined Char Char"/>
    <w:locked/>
    <w:rsid w:val="00652300"/>
    <w:rPr>
      <w:u w:val="single"/>
    </w:rPr>
  </w:style>
  <w:style w:type="character" w:customStyle="1" w:styleId="SourceBold">
    <w:name w:val="Source Bold"/>
    <w:rsid w:val="00652300"/>
    <w:rPr>
      <w:rFonts w:ascii="Arial Narrow" w:hAnsi="Arial Narrow" w:hint="default"/>
      <w:b/>
      <w:bCs w:val="0"/>
      <w:strike w:val="0"/>
      <w:dstrike w:val="0"/>
      <w:sz w:val="24"/>
      <w:u w:val="none"/>
      <w:effect w:val="none"/>
    </w:rPr>
  </w:style>
  <w:style w:type="character" w:customStyle="1" w:styleId="2xBoldUnderline">
    <w:name w:val="2x_Bold_Underline"/>
    <w:rsid w:val="00652300"/>
    <w:rPr>
      <w:b/>
      <w:bCs/>
      <w:sz w:val="24"/>
      <w:u w:val="thick"/>
    </w:rPr>
  </w:style>
  <w:style w:type="character" w:customStyle="1" w:styleId="Dottedunderline">
    <w:name w:val="Dotted underline"/>
    <w:rsid w:val="00652300"/>
    <w:rPr>
      <w:u w:val="dotted"/>
    </w:rPr>
  </w:style>
  <w:style w:type="character" w:customStyle="1" w:styleId="readChar">
    <w:name w:val="read Char"/>
    <w:rsid w:val="00652300"/>
    <w:rPr>
      <w:szCs w:val="22"/>
      <w:u w:val="single"/>
      <w:lang w:val="en-US" w:eastAsia="en-US" w:bidi="ar-SA"/>
    </w:rPr>
  </w:style>
  <w:style w:type="character" w:customStyle="1" w:styleId="underlining0">
    <w:name w:val="underlining"/>
    <w:rsid w:val="00652300"/>
    <w:rPr>
      <w:u w:val="single"/>
    </w:rPr>
  </w:style>
  <w:style w:type="character" w:customStyle="1" w:styleId="btitle">
    <w:name w:val="btitle"/>
    <w:rsid w:val="00652300"/>
  </w:style>
  <w:style w:type="character" w:customStyle="1" w:styleId="green">
    <w:name w:val="green"/>
    <w:rsid w:val="00652300"/>
  </w:style>
  <w:style w:type="character" w:customStyle="1" w:styleId="BodyText20">
    <w:name w:val="Body Text2"/>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5230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5230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5230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52300"/>
    <w:rPr>
      <w:rFonts w:ascii="Sylfaen" w:hAnsi="Sylfaen" w:cs="Sylfaen" w:hint="default"/>
      <w:i/>
      <w:iCs/>
      <w:strike w:val="0"/>
      <w:dstrike w:val="0"/>
      <w:sz w:val="19"/>
      <w:szCs w:val="19"/>
      <w:u w:val="none"/>
      <w:effect w:val="none"/>
      <w:shd w:val="clear" w:color="auto" w:fill="FFFFFF"/>
    </w:rPr>
  </w:style>
  <w:style w:type="character" w:customStyle="1" w:styleId="1">
    <w:name w:val="1"/>
    <w:rsid w:val="00652300"/>
    <w:rPr>
      <w:rFonts w:ascii="Arial" w:hAnsi="Arial" w:cs="Arial" w:hint="default"/>
      <w:bCs/>
      <w:sz w:val="20"/>
      <w:u w:val="single"/>
      <w:lang w:val="en-US" w:eastAsia="en-US" w:bidi="ar-SA"/>
    </w:rPr>
  </w:style>
  <w:style w:type="character" w:customStyle="1" w:styleId="CharChar31">
    <w:name w:val="Char Char31"/>
    <w:rsid w:val="00652300"/>
    <w:rPr>
      <w:rFonts w:ascii="Arial" w:hAnsi="Arial" w:cs="Arial" w:hint="default"/>
      <w:b/>
      <w:bCs/>
      <w:iCs/>
      <w:lang w:val="en-US" w:eastAsia="en-US" w:bidi="ar-SA"/>
    </w:rPr>
  </w:style>
  <w:style w:type="character" w:customStyle="1" w:styleId="Subtitle2">
    <w:name w:val="Subtitle2"/>
    <w:rsid w:val="00652300"/>
  </w:style>
  <w:style w:type="character" w:customStyle="1" w:styleId="drop">
    <w:name w:val="drop"/>
    <w:rsid w:val="00652300"/>
  </w:style>
  <w:style w:type="character" w:customStyle="1" w:styleId="bioline">
    <w:name w:val="bioline"/>
    <w:rsid w:val="00652300"/>
  </w:style>
  <w:style w:type="character" w:customStyle="1" w:styleId="articletitle0">
    <w:name w:val="article_title"/>
    <w:rsid w:val="00652300"/>
  </w:style>
  <w:style w:type="character" w:customStyle="1" w:styleId="A4">
    <w:name w:val="A4"/>
    <w:uiPriority w:val="99"/>
    <w:rsid w:val="00652300"/>
    <w:rPr>
      <w:color w:val="000000"/>
    </w:rPr>
  </w:style>
  <w:style w:type="character" w:customStyle="1" w:styleId="s2">
    <w:name w:val="s2"/>
    <w:rsid w:val="00652300"/>
  </w:style>
  <w:style w:type="character" w:customStyle="1" w:styleId="s4">
    <w:name w:val="s4"/>
    <w:rsid w:val="00652300"/>
  </w:style>
  <w:style w:type="character" w:customStyle="1" w:styleId="s5">
    <w:name w:val="s5"/>
    <w:rsid w:val="00652300"/>
  </w:style>
  <w:style w:type="character" w:customStyle="1" w:styleId="cap">
    <w:name w:val="cap"/>
    <w:rsid w:val="00652300"/>
  </w:style>
  <w:style w:type="character" w:customStyle="1" w:styleId="rightsnotice">
    <w:name w:val="rightsnotice"/>
    <w:rsid w:val="00652300"/>
  </w:style>
  <w:style w:type="character" w:customStyle="1" w:styleId="Caption1">
    <w:name w:val="Caption1"/>
    <w:rsid w:val="00652300"/>
  </w:style>
  <w:style w:type="character" w:customStyle="1" w:styleId="credit">
    <w:name w:val="credit"/>
    <w:rsid w:val="00652300"/>
  </w:style>
  <w:style w:type="character" w:customStyle="1" w:styleId="scaps">
    <w:name w:val="scaps"/>
    <w:rsid w:val="00652300"/>
  </w:style>
  <w:style w:type="character" w:customStyle="1" w:styleId="current-article">
    <w:name w:val="current-article"/>
    <w:rsid w:val="00652300"/>
  </w:style>
  <w:style w:type="character" w:customStyle="1" w:styleId="related-current-indicator">
    <w:name w:val="related-current-indicator"/>
    <w:rsid w:val="00652300"/>
  </w:style>
  <w:style w:type="character" w:customStyle="1" w:styleId="bylclear">
    <w:name w:val="bylclear"/>
    <w:rsid w:val="00652300"/>
  </w:style>
  <w:style w:type="character" w:customStyle="1" w:styleId="timestamp">
    <w:name w:val="timestamp"/>
    <w:rsid w:val="00652300"/>
  </w:style>
  <w:style w:type="character" w:customStyle="1" w:styleId="comments">
    <w:name w:val="comments"/>
    <w:rsid w:val="00652300"/>
  </w:style>
  <w:style w:type="character" w:customStyle="1" w:styleId="essaytext">
    <w:name w:val="essaytext"/>
    <w:rsid w:val="00652300"/>
  </w:style>
  <w:style w:type="character" w:customStyle="1" w:styleId="username">
    <w:name w:val="username"/>
    <w:rsid w:val="00652300"/>
  </w:style>
  <w:style w:type="character" w:customStyle="1" w:styleId="toplinks">
    <w:name w:val="toplinks"/>
    <w:rsid w:val="00652300"/>
  </w:style>
  <w:style w:type="character" w:customStyle="1" w:styleId="A3">
    <w:name w:val="A3"/>
    <w:rsid w:val="00652300"/>
    <w:rPr>
      <w:rFonts w:ascii="Perpetua" w:hAnsi="Perpetua" w:cs="Perpetua" w:hint="default"/>
      <w:color w:val="000000"/>
      <w:sz w:val="15"/>
      <w:szCs w:val="15"/>
    </w:rPr>
  </w:style>
  <w:style w:type="character" w:customStyle="1" w:styleId="see">
    <w:name w:val="see"/>
    <w:rsid w:val="00652300"/>
  </w:style>
  <w:style w:type="character" w:customStyle="1" w:styleId="first-letter">
    <w:name w:val="first-letter"/>
    <w:rsid w:val="00652300"/>
  </w:style>
  <w:style w:type="character" w:customStyle="1" w:styleId="focusparagraph">
    <w:name w:val="focusparagraph"/>
    <w:rsid w:val="00652300"/>
  </w:style>
  <w:style w:type="character" w:customStyle="1" w:styleId="lightblue">
    <w:name w:val="lightblue"/>
    <w:rsid w:val="00652300"/>
  </w:style>
  <w:style w:type="character" w:customStyle="1" w:styleId="StyleUnderlineCharChar9pt">
    <w:name w:val="Style Underline Char Char + 9 pt"/>
    <w:rsid w:val="0065230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52300"/>
  </w:style>
  <w:style w:type="character" w:customStyle="1" w:styleId="Title10">
    <w:name w:val="Title1"/>
    <w:rsid w:val="00652300"/>
  </w:style>
  <w:style w:type="character" w:customStyle="1" w:styleId="BoldandUnderlineCharCharCharChar">
    <w:name w:val="Bold and Underline Char Char Char Char"/>
    <w:rsid w:val="00652300"/>
    <w:rPr>
      <w:b/>
      <w:bCs w:val="0"/>
      <w:noProof w:val="0"/>
      <w:u w:val="single"/>
      <w:lang w:val="en-US" w:eastAsia="en-US" w:bidi="ar-SA"/>
    </w:rPr>
  </w:style>
  <w:style w:type="character" w:customStyle="1" w:styleId="FontStyle29">
    <w:name w:val="Font Style29"/>
    <w:uiPriority w:val="99"/>
    <w:rsid w:val="00652300"/>
    <w:rPr>
      <w:rFonts w:ascii="Arial" w:hAnsi="Arial" w:cs="Arial" w:hint="default"/>
      <w:sz w:val="14"/>
      <w:szCs w:val="14"/>
    </w:rPr>
  </w:style>
  <w:style w:type="character" w:customStyle="1" w:styleId="CardsUnderlined">
    <w:name w:val="Cards Underlined"/>
    <w:rsid w:val="00652300"/>
    <w:rPr>
      <w:rFonts w:ascii="Helvetica" w:hAnsi="Helvetica" w:cs="Helvetica" w:hint="default"/>
      <w:sz w:val="22"/>
      <w:szCs w:val="24"/>
      <w:u w:val="thick"/>
    </w:rPr>
  </w:style>
  <w:style w:type="character" w:customStyle="1" w:styleId="titles">
    <w:name w:val="titles"/>
    <w:rsid w:val="00652300"/>
  </w:style>
  <w:style w:type="character" w:customStyle="1" w:styleId="articletext0">
    <w:name w:val="article_text"/>
    <w:rsid w:val="00652300"/>
  </w:style>
  <w:style w:type="character" w:customStyle="1" w:styleId="contentauthor">
    <w:name w:val="contentauthor"/>
    <w:rsid w:val="00652300"/>
  </w:style>
  <w:style w:type="character" w:customStyle="1" w:styleId="subarticleheader">
    <w:name w:val="subarticleheader"/>
    <w:rsid w:val="00652300"/>
  </w:style>
  <w:style w:type="character" w:customStyle="1" w:styleId="spelle">
    <w:name w:val="spelle"/>
    <w:rsid w:val="00652300"/>
  </w:style>
  <w:style w:type="character" w:customStyle="1" w:styleId="grame">
    <w:name w:val="grame"/>
    <w:rsid w:val="00652300"/>
  </w:style>
  <w:style w:type="character" w:customStyle="1" w:styleId="newstitle1">
    <w:name w:val="newstitle1"/>
    <w:rsid w:val="00652300"/>
  </w:style>
  <w:style w:type="character" w:customStyle="1" w:styleId="copy">
    <w:name w:val="copy"/>
    <w:rsid w:val="00652300"/>
  </w:style>
  <w:style w:type="character" w:customStyle="1" w:styleId="topheadline">
    <w:name w:val="topheadline"/>
    <w:rsid w:val="00652300"/>
  </w:style>
  <w:style w:type="character" w:customStyle="1" w:styleId="Stylereduce27pt">
    <w:name w:val="Style reduce2 + 7 pt"/>
    <w:rsid w:val="00652300"/>
    <w:rPr>
      <w:rFonts w:ascii="Times New Roman" w:hAnsi="Times New Roman" w:cs="Arial" w:hint="default"/>
      <w:color w:val="000000"/>
      <w:sz w:val="14"/>
      <w:szCs w:val="22"/>
    </w:rPr>
  </w:style>
  <w:style w:type="character" w:customStyle="1" w:styleId="srtitle">
    <w:name w:val="srtitle"/>
    <w:rsid w:val="00652300"/>
  </w:style>
  <w:style w:type="character" w:customStyle="1" w:styleId="st1">
    <w:name w:val="st1"/>
    <w:rsid w:val="00652300"/>
  </w:style>
  <w:style w:type="character" w:customStyle="1" w:styleId="StyleStyleGaramond">
    <w:name w:val="Style Style Garamond +"/>
    <w:rsid w:val="00652300"/>
    <w:rPr>
      <w:rFonts w:ascii="Garamond" w:hAnsi="Garamond" w:cs="Times New Roman" w:hint="default"/>
      <w:sz w:val="20"/>
    </w:rPr>
  </w:style>
  <w:style w:type="character" w:customStyle="1" w:styleId="quotechar0">
    <w:name w:val="quotechar"/>
    <w:rsid w:val="00652300"/>
  </w:style>
  <w:style w:type="character" w:customStyle="1" w:styleId="boldunderline0">
    <w:name w:val="boldunderline"/>
    <w:rsid w:val="00652300"/>
  </w:style>
  <w:style w:type="character" w:customStyle="1" w:styleId="A8">
    <w:name w:val="A8"/>
    <w:rsid w:val="00652300"/>
    <w:rPr>
      <w:rFonts w:ascii="Scala" w:hAnsi="Scala" w:cs="Scala" w:hint="default"/>
      <w:color w:val="000000"/>
      <w:sz w:val="15"/>
      <w:szCs w:val="15"/>
    </w:rPr>
  </w:style>
  <w:style w:type="character" w:customStyle="1" w:styleId="A0">
    <w:name w:val="A0"/>
    <w:uiPriority w:val="99"/>
    <w:rsid w:val="00652300"/>
    <w:rPr>
      <w:rFonts w:ascii="Scala" w:hAnsi="Scala" w:cs="Scala" w:hint="default"/>
      <w:color w:val="000000"/>
      <w:sz w:val="16"/>
      <w:szCs w:val="16"/>
    </w:rPr>
  </w:style>
  <w:style w:type="character" w:customStyle="1" w:styleId="Date11">
    <w:name w:val="Date11"/>
    <w:rsid w:val="00652300"/>
  </w:style>
  <w:style w:type="character" w:customStyle="1" w:styleId="Boxout">
    <w:name w:val="Box out"/>
    <w:uiPriority w:val="1"/>
    <w:qFormat/>
    <w:rsid w:val="00652300"/>
    <w:rPr>
      <w:rFonts w:ascii="Tahoma" w:hAnsi="Tahoma" w:cs="Tahoma" w:hint="default"/>
      <w:b/>
      <w:bCs w:val="0"/>
      <w:sz w:val="20"/>
      <w:u w:val="single"/>
      <w:bdr w:val="none" w:sz="0" w:space="0" w:color="auto" w:frame="1"/>
      <w:shd w:val="clear" w:color="auto" w:fill="A9E8F5"/>
    </w:rPr>
  </w:style>
  <w:style w:type="character" w:customStyle="1" w:styleId="metad">
    <w:name w:val="metad"/>
    <w:rsid w:val="00652300"/>
  </w:style>
  <w:style w:type="character" w:customStyle="1" w:styleId="sifr-alternate">
    <w:name w:val="sifr-alternate"/>
    <w:rsid w:val="00652300"/>
  </w:style>
  <w:style w:type="character" w:customStyle="1" w:styleId="justify1">
    <w:name w:val="justify1"/>
    <w:rsid w:val="00652300"/>
  </w:style>
  <w:style w:type="character" w:customStyle="1" w:styleId="artbody1">
    <w:name w:val="art_body1"/>
    <w:rsid w:val="00652300"/>
    <w:rPr>
      <w:rFonts w:ascii="Arial" w:hAnsi="Arial" w:cs="Arial" w:hint="default"/>
    </w:rPr>
  </w:style>
  <w:style w:type="character" w:customStyle="1" w:styleId="A1">
    <w:name w:val="A1"/>
    <w:uiPriority w:val="99"/>
    <w:rsid w:val="00652300"/>
    <w:rPr>
      <w:rFonts w:ascii="Book Antiqua" w:hAnsi="Book Antiqua" w:cs="Book Antiqua" w:hint="default"/>
      <w:color w:val="221E1F"/>
      <w:sz w:val="22"/>
      <w:szCs w:val="22"/>
    </w:rPr>
  </w:style>
  <w:style w:type="character" w:customStyle="1" w:styleId="reality">
    <w:name w:val="reality"/>
    <w:rsid w:val="00652300"/>
  </w:style>
  <w:style w:type="character" w:customStyle="1" w:styleId="text2">
    <w:name w:val="text2"/>
    <w:rsid w:val="00652300"/>
  </w:style>
  <w:style w:type="character" w:customStyle="1" w:styleId="StyleUnderlineChar2CharChar11pt">
    <w:name w:val="Style Underline Char2 Char Char + 11 pt"/>
    <w:rsid w:val="00652300"/>
    <w:rPr>
      <w:rFonts w:ascii="Times New Roman" w:hAnsi="Times New Roman" w:cs="Times New Roman" w:hint="default"/>
      <w:sz w:val="20"/>
      <w:u w:val="single"/>
    </w:rPr>
  </w:style>
  <w:style w:type="character" w:customStyle="1" w:styleId="StyleStyleBoldUnderline11pt">
    <w:name w:val="Style Style Bold Underline + 11 pt"/>
    <w:rsid w:val="00652300"/>
    <w:rPr>
      <w:b/>
      <w:bCs/>
      <w:sz w:val="20"/>
      <w:u w:val="single"/>
    </w:rPr>
  </w:style>
  <w:style w:type="character" w:customStyle="1" w:styleId="articlehead2">
    <w:name w:val="articlehead2"/>
    <w:rsid w:val="00652300"/>
  </w:style>
  <w:style w:type="character" w:customStyle="1" w:styleId="pronset">
    <w:name w:val="pronset"/>
    <w:rsid w:val="00652300"/>
  </w:style>
  <w:style w:type="character" w:customStyle="1" w:styleId="prondelim">
    <w:name w:val="prondelim"/>
    <w:rsid w:val="00652300"/>
  </w:style>
  <w:style w:type="character" w:customStyle="1" w:styleId="prontoggle">
    <w:name w:val="pron_toggle"/>
    <w:rsid w:val="00652300"/>
  </w:style>
  <w:style w:type="character" w:customStyle="1" w:styleId="boldface">
    <w:name w:val="boldface"/>
    <w:rsid w:val="00652300"/>
  </w:style>
  <w:style w:type="character" w:customStyle="1" w:styleId="secondary-bf">
    <w:name w:val="secondary-bf"/>
    <w:rsid w:val="00652300"/>
  </w:style>
  <w:style w:type="table" w:styleId="ColorfulGrid-Accent1">
    <w:name w:val="Colorful Grid Accent 1"/>
    <w:basedOn w:val="TableNormal"/>
    <w:link w:val="ColorfulGrid-Accent1Char"/>
    <w:uiPriority w:val="29"/>
    <w:unhideWhenUsed/>
    <w:rsid w:val="0065230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52300"/>
    <w:rPr>
      <w:rFonts w:ascii="Times New Roman" w:hAnsi="Times New Roman" w:cs="Times New Roman" w:hint="default"/>
      <w:iCs/>
      <w:color w:val="000000"/>
      <w:sz w:val="16"/>
    </w:rPr>
  </w:style>
  <w:style w:type="character" w:customStyle="1" w:styleId="Boxout0">
    <w:name w:val="Boxout"/>
    <w:uiPriority w:val="1"/>
    <w:qFormat/>
    <w:rsid w:val="0065230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52300"/>
  </w:style>
  <w:style w:type="character" w:customStyle="1" w:styleId="pg">
    <w:name w:val="pg"/>
    <w:rsid w:val="00652300"/>
  </w:style>
  <w:style w:type="character" w:customStyle="1" w:styleId="detailtitle">
    <w:name w:val="detailtitle"/>
    <w:rsid w:val="00652300"/>
  </w:style>
  <w:style w:type="character" w:customStyle="1" w:styleId="storydate">
    <w:name w:val="storydate"/>
    <w:rsid w:val="00652300"/>
  </w:style>
  <w:style w:type="character" w:customStyle="1" w:styleId="preloadwrap">
    <w:name w:val="preloadwrap"/>
    <w:rsid w:val="00652300"/>
  </w:style>
  <w:style w:type="character" w:customStyle="1" w:styleId="creditwrap">
    <w:name w:val="creditwrap"/>
    <w:rsid w:val="00652300"/>
  </w:style>
  <w:style w:type="character" w:customStyle="1" w:styleId="DefaultChar1">
    <w:name w:val="Default Char1"/>
    <w:rsid w:val="00652300"/>
    <w:rPr>
      <w:noProof w:val="0"/>
      <w:color w:val="000000"/>
      <w:lang w:val="en-US" w:eastAsia="en-US" w:bidi="ar-SA"/>
    </w:rPr>
  </w:style>
  <w:style w:type="character" w:customStyle="1" w:styleId="textunderlineChar0">
    <w:name w:val="text underline Char"/>
    <w:rsid w:val="00652300"/>
    <w:rPr>
      <w:sz w:val="24"/>
      <w:szCs w:val="22"/>
      <w:u w:val="thick"/>
      <w:lang w:val="en-US" w:eastAsia="en-US" w:bidi="ar-SA"/>
    </w:rPr>
  </w:style>
  <w:style w:type="character" w:customStyle="1" w:styleId="BoldChar">
    <w:name w:val="Bold Char"/>
    <w:rsid w:val="00652300"/>
    <w:rPr>
      <w:rFonts w:ascii="Times New Roman" w:eastAsia="Times New Roman" w:hAnsi="Times New Roman" w:cs="Times New Roman" w:hint="default"/>
      <w:b/>
      <w:bCs w:val="0"/>
      <w:szCs w:val="24"/>
    </w:rPr>
  </w:style>
  <w:style w:type="character" w:customStyle="1" w:styleId="pmterms31">
    <w:name w:val="pmterms31"/>
    <w:rsid w:val="00652300"/>
    <w:rPr>
      <w:b/>
      <w:bCs/>
      <w:i w:val="0"/>
      <w:iCs w:val="0"/>
      <w:color w:val="000000"/>
    </w:rPr>
  </w:style>
  <w:style w:type="character" w:customStyle="1" w:styleId="copyrightdescription">
    <w:name w:val="copyrightdescription"/>
    <w:rsid w:val="00652300"/>
  </w:style>
  <w:style w:type="character" w:customStyle="1" w:styleId="ft01">
    <w:name w:val="ft01"/>
    <w:rsid w:val="00652300"/>
    <w:rPr>
      <w:rFonts w:ascii="Times" w:hAnsi="Times" w:cs="Times" w:hint="default"/>
      <w:color w:val="000000"/>
      <w:sz w:val="14"/>
      <w:szCs w:val="14"/>
    </w:rPr>
  </w:style>
  <w:style w:type="character" w:customStyle="1" w:styleId="ft11">
    <w:name w:val="ft11"/>
    <w:rsid w:val="00652300"/>
    <w:rPr>
      <w:rFonts w:ascii="Times" w:hAnsi="Times" w:cs="Times" w:hint="default"/>
      <w:color w:val="000000"/>
      <w:sz w:val="17"/>
      <w:szCs w:val="17"/>
    </w:rPr>
  </w:style>
  <w:style w:type="character" w:customStyle="1" w:styleId="ft21">
    <w:name w:val="ft21"/>
    <w:rsid w:val="00652300"/>
    <w:rPr>
      <w:rFonts w:ascii="Times" w:hAnsi="Times" w:cs="Times" w:hint="default"/>
      <w:color w:val="000000"/>
      <w:sz w:val="15"/>
      <w:szCs w:val="15"/>
    </w:rPr>
  </w:style>
  <w:style w:type="character" w:customStyle="1" w:styleId="ft31">
    <w:name w:val="ft31"/>
    <w:rsid w:val="00652300"/>
    <w:rPr>
      <w:rFonts w:ascii="Times" w:hAnsi="Times" w:cs="Times" w:hint="default"/>
      <w:color w:val="000000"/>
      <w:sz w:val="15"/>
      <w:szCs w:val="15"/>
    </w:rPr>
  </w:style>
  <w:style w:type="character" w:customStyle="1" w:styleId="dquo">
    <w:name w:val="dquo"/>
    <w:rsid w:val="00652300"/>
  </w:style>
  <w:style w:type="character" w:customStyle="1" w:styleId="caps2">
    <w:name w:val="caps2"/>
    <w:rsid w:val="00652300"/>
  </w:style>
  <w:style w:type="character" w:customStyle="1" w:styleId="CardsFont12ptCharCharCharChar">
    <w:name w:val="Cards + Font: 12 pt Char Char Char Char"/>
    <w:rsid w:val="00652300"/>
    <w:rPr>
      <w:sz w:val="24"/>
      <w:szCs w:val="24"/>
      <w:u w:val="thick"/>
      <w:lang w:val="en-US" w:eastAsia="en-US" w:bidi="ar-SA"/>
    </w:rPr>
  </w:style>
  <w:style w:type="character" w:customStyle="1" w:styleId="ccs">
    <w:name w:val="c cs"/>
    <w:rsid w:val="00652300"/>
  </w:style>
  <w:style w:type="character" w:customStyle="1" w:styleId="UnderlinedEvChar">
    <w:name w:val="Underlined Ev Char"/>
    <w:rsid w:val="00652300"/>
    <w:rPr>
      <w:rFonts w:ascii="Times New Roman" w:eastAsia="Times New Roman" w:hAnsi="Times New Roman" w:cs="Times New Roman" w:hint="default"/>
      <w:szCs w:val="24"/>
      <w:u w:val="single"/>
    </w:rPr>
  </w:style>
  <w:style w:type="character" w:customStyle="1" w:styleId="dropshadow">
    <w:name w:val="dropshadow"/>
    <w:rsid w:val="00652300"/>
  </w:style>
  <w:style w:type="character" w:customStyle="1" w:styleId="d05ws">
    <w:name w:val="d05ws"/>
    <w:rsid w:val="00652300"/>
  </w:style>
  <w:style w:type="character" w:customStyle="1" w:styleId="rzibod">
    <w:name w:val="rzibod"/>
    <w:rsid w:val="00652300"/>
  </w:style>
  <w:style w:type="character" w:customStyle="1" w:styleId="StyleBold1">
    <w:name w:val="Style Bold1"/>
    <w:rsid w:val="00652300"/>
    <w:rPr>
      <w:rFonts w:ascii="Georgia" w:hAnsi="Georgia" w:hint="default"/>
      <w:b/>
      <w:bCs/>
      <w:sz w:val="22"/>
    </w:rPr>
  </w:style>
  <w:style w:type="character" w:customStyle="1" w:styleId="headertext">
    <w:name w:val="headertext"/>
    <w:rsid w:val="00652300"/>
  </w:style>
  <w:style w:type="character" w:customStyle="1" w:styleId="endnote-reference">
    <w:name w:val="endnote-reference"/>
    <w:rsid w:val="00652300"/>
  </w:style>
  <w:style w:type="character" w:customStyle="1" w:styleId="officialsname">
    <w:name w:val="official_s_name"/>
    <w:rsid w:val="00652300"/>
  </w:style>
  <w:style w:type="character" w:customStyle="1" w:styleId="audience">
    <w:name w:val="audience"/>
    <w:rsid w:val="00652300"/>
  </w:style>
  <w:style w:type="character" w:customStyle="1" w:styleId="A7">
    <w:name w:val="A7"/>
    <w:uiPriority w:val="99"/>
    <w:rsid w:val="00652300"/>
    <w:rPr>
      <w:rFonts w:ascii="Myriad Pro" w:hAnsi="Myriad Pro" w:cs="Myriad Pro" w:hint="default"/>
      <w:color w:val="0066B1"/>
      <w:sz w:val="22"/>
      <w:szCs w:val="22"/>
    </w:rPr>
  </w:style>
  <w:style w:type="character" w:customStyle="1" w:styleId="normalchar">
    <w:name w:val="normal__char"/>
    <w:rsid w:val="00652300"/>
  </w:style>
  <w:style w:type="character" w:customStyle="1" w:styleId="hyperlink002cheading0020100200028block0020title0029char">
    <w:name w:val="hyperlink_002cheading_00201_0020_0028block_0020title_0029__char"/>
    <w:rsid w:val="00652300"/>
  </w:style>
  <w:style w:type="character" w:customStyle="1" w:styleId="underline002cstyle0020bold0020underlinechar">
    <w:name w:val="underline_002cstyle_0020bold_0020underline__char"/>
    <w:rsid w:val="00652300"/>
  </w:style>
  <w:style w:type="character" w:customStyle="1" w:styleId="copyboldblack">
    <w:name w:val="copyboldblack"/>
    <w:rsid w:val="00652300"/>
  </w:style>
  <w:style w:type="character" w:customStyle="1" w:styleId="copybold">
    <w:name w:val="copybold"/>
    <w:rsid w:val="00652300"/>
  </w:style>
  <w:style w:type="character" w:customStyle="1" w:styleId="author-date0">
    <w:name w:val="author-date"/>
    <w:rsid w:val="00652300"/>
  </w:style>
  <w:style w:type="character" w:customStyle="1" w:styleId="hidden">
    <w:name w:val="hidden"/>
    <w:rsid w:val="00652300"/>
  </w:style>
  <w:style w:type="character" w:customStyle="1" w:styleId="articlebegin">
    <w:name w:val="articlebegin"/>
    <w:rsid w:val="00652300"/>
  </w:style>
  <w:style w:type="character" w:customStyle="1" w:styleId="mediaoverlay">
    <w:name w:val="mediaoverlay"/>
    <w:rsid w:val="00652300"/>
  </w:style>
  <w:style w:type="character" w:customStyle="1" w:styleId="blogcaption">
    <w:name w:val="blog_caption"/>
    <w:rsid w:val="00652300"/>
  </w:style>
  <w:style w:type="character" w:customStyle="1" w:styleId="commnet-abuzz">
    <w:name w:val="commnet-abuzz"/>
    <w:rsid w:val="00652300"/>
  </w:style>
  <w:style w:type="character" w:customStyle="1" w:styleId="fbconnectbuttontext">
    <w:name w:val="fbconnectbutton_text"/>
    <w:rsid w:val="00652300"/>
  </w:style>
  <w:style w:type="character" w:customStyle="1" w:styleId="fbsharecountinner">
    <w:name w:val="fb_share_count_inner"/>
    <w:rsid w:val="00652300"/>
  </w:style>
  <w:style w:type="character" w:customStyle="1" w:styleId="stbuttontext">
    <w:name w:val="stbuttontext"/>
    <w:rsid w:val="00652300"/>
  </w:style>
  <w:style w:type="character" w:customStyle="1" w:styleId="source">
    <w:name w:val="source"/>
    <w:rsid w:val="00652300"/>
  </w:style>
  <w:style w:type="character" w:customStyle="1" w:styleId="pubdate">
    <w:name w:val="pubdate"/>
    <w:rsid w:val="00652300"/>
  </w:style>
  <w:style w:type="character" w:customStyle="1" w:styleId="grey">
    <w:name w:val="grey"/>
    <w:rsid w:val="00652300"/>
  </w:style>
  <w:style w:type="character" w:customStyle="1" w:styleId="postdate">
    <w:name w:val="post_date"/>
    <w:rsid w:val="00652300"/>
  </w:style>
  <w:style w:type="character" w:customStyle="1" w:styleId="bdx">
    <w:name w:val="bdx"/>
    <w:rsid w:val="00652300"/>
  </w:style>
  <w:style w:type="character" w:customStyle="1" w:styleId="bdl">
    <w:name w:val="bdl"/>
    <w:rsid w:val="00652300"/>
  </w:style>
  <w:style w:type="character" w:customStyle="1" w:styleId="breadcrumbitemcurrent">
    <w:name w:val="breadcrumbitemcurrent"/>
    <w:rsid w:val="00652300"/>
  </w:style>
  <w:style w:type="character" w:customStyle="1" w:styleId="bbl">
    <w:name w:val="bbl"/>
    <w:rsid w:val="00652300"/>
  </w:style>
  <w:style w:type="character" w:customStyle="1" w:styleId="Date2">
    <w:name w:val="Date2"/>
    <w:rsid w:val="00652300"/>
  </w:style>
  <w:style w:type="character" w:customStyle="1" w:styleId="company">
    <w:name w:val="company"/>
    <w:rsid w:val="00652300"/>
  </w:style>
  <w:style w:type="character" w:customStyle="1" w:styleId="itxtnewhookspan">
    <w:name w:val="itxtnewhookspan"/>
    <w:rsid w:val="00652300"/>
  </w:style>
  <w:style w:type="character" w:customStyle="1" w:styleId="gstxthlt">
    <w:name w:val="gstxt_hlt"/>
    <w:rsid w:val="00652300"/>
  </w:style>
  <w:style w:type="character" w:customStyle="1" w:styleId="SubtleEmphasis1">
    <w:name w:val="Subtle Emphasis1"/>
    <w:uiPriority w:val="19"/>
    <w:qFormat/>
    <w:rsid w:val="00652300"/>
    <w:rPr>
      <w:rFonts w:ascii="Times New Roman" w:hAnsi="Times New Roman" w:cs="Times New Roman" w:hint="default"/>
      <w:b/>
      <w:bCs w:val="0"/>
      <w:iCs/>
      <w:color w:val="auto"/>
      <w:sz w:val="22"/>
    </w:rPr>
  </w:style>
  <w:style w:type="character" w:customStyle="1" w:styleId="StyleBoldRed">
    <w:name w:val="Style Bold Red"/>
    <w:rsid w:val="00652300"/>
    <w:rPr>
      <w:b/>
      <w:bCs/>
      <w:color w:val="auto"/>
    </w:rPr>
  </w:style>
  <w:style w:type="character" w:customStyle="1" w:styleId="StyleTimesNewRoman8pt">
    <w:name w:val="Style Times New Roman 8 pt"/>
    <w:rsid w:val="00652300"/>
    <w:rPr>
      <w:rFonts w:ascii="Georgia" w:hAnsi="Georgia" w:hint="default"/>
      <w:sz w:val="16"/>
    </w:rPr>
  </w:style>
  <w:style w:type="character" w:customStyle="1" w:styleId="StyleStyle7pt8pt">
    <w:name w:val="Style Style 7 pt + 8 pt"/>
    <w:rsid w:val="00652300"/>
    <w:rPr>
      <w:sz w:val="16"/>
    </w:rPr>
  </w:style>
  <w:style w:type="character" w:customStyle="1" w:styleId="StyleStyleThickunderlineBold1">
    <w:name w:val="Style Style Thick underline + Bold1"/>
    <w:rsid w:val="00652300"/>
    <w:rPr>
      <w:b/>
      <w:bCs/>
      <w:u w:val="thick"/>
    </w:rPr>
  </w:style>
  <w:style w:type="character" w:customStyle="1" w:styleId="StyleUnderline2">
    <w:name w:val="Style Underline2"/>
    <w:rsid w:val="00652300"/>
    <w:rPr>
      <w:u w:val="single"/>
    </w:rPr>
  </w:style>
  <w:style w:type="character" w:customStyle="1" w:styleId="ShrinkText">
    <w:name w:val="Shrink Text"/>
    <w:rsid w:val="00652300"/>
    <w:rPr>
      <w:sz w:val="16"/>
    </w:rPr>
  </w:style>
  <w:style w:type="character" w:customStyle="1" w:styleId="smallcaps">
    <w:name w:val="smallcaps"/>
    <w:rsid w:val="00652300"/>
  </w:style>
  <w:style w:type="character" w:customStyle="1" w:styleId="goldbldtext">
    <w:name w:val="goldbldtext"/>
    <w:rsid w:val="00652300"/>
  </w:style>
  <w:style w:type="character" w:customStyle="1" w:styleId="cardshighlight0">
    <w:name w:val="cardshighlight"/>
    <w:rsid w:val="00652300"/>
  </w:style>
  <w:style w:type="character" w:customStyle="1" w:styleId="cardsfont12pt1">
    <w:name w:val="cardsfont12pt"/>
    <w:rsid w:val="00652300"/>
  </w:style>
  <w:style w:type="character" w:customStyle="1" w:styleId="ft1">
    <w:name w:val="ft1"/>
    <w:rsid w:val="00652300"/>
  </w:style>
  <w:style w:type="character" w:customStyle="1" w:styleId="ft6">
    <w:name w:val="ft6"/>
    <w:rsid w:val="00652300"/>
  </w:style>
  <w:style w:type="character" w:customStyle="1" w:styleId="kicker">
    <w:name w:val="kicker"/>
    <w:rsid w:val="00652300"/>
  </w:style>
  <w:style w:type="character" w:customStyle="1" w:styleId="backcontent">
    <w:name w:val="backcontent"/>
    <w:rsid w:val="00652300"/>
  </w:style>
  <w:style w:type="character" w:customStyle="1" w:styleId="daystmp">
    <w:name w:val="daystmp"/>
    <w:rsid w:val="00652300"/>
  </w:style>
  <w:style w:type="character" w:customStyle="1" w:styleId="cardsfont12ptchar">
    <w:name w:val="cardsfont12ptchar"/>
    <w:rsid w:val="00652300"/>
  </w:style>
  <w:style w:type="character" w:customStyle="1" w:styleId="gal">
    <w:name w:val="gal"/>
    <w:rsid w:val="00652300"/>
  </w:style>
  <w:style w:type="character" w:customStyle="1" w:styleId="submitted">
    <w:name w:val="submitted"/>
    <w:rsid w:val="00652300"/>
  </w:style>
  <w:style w:type="character" w:customStyle="1" w:styleId="imagedateline">
    <w:name w:val="image_dateline"/>
    <w:rsid w:val="00652300"/>
  </w:style>
  <w:style w:type="character" w:customStyle="1" w:styleId="authordatecharchar">
    <w:name w:val="authordatecharchar"/>
    <w:rsid w:val="00652300"/>
  </w:style>
  <w:style w:type="character" w:customStyle="1" w:styleId="style1char0">
    <w:name w:val="style1char"/>
    <w:rsid w:val="00652300"/>
  </w:style>
  <w:style w:type="character" w:customStyle="1" w:styleId="tagcharchar0">
    <w:name w:val="tagcharchar"/>
    <w:rsid w:val="00652300"/>
  </w:style>
  <w:style w:type="character" w:customStyle="1" w:styleId="underlinedcharchar2">
    <w:name w:val="underlinedcharchar"/>
    <w:rsid w:val="00652300"/>
  </w:style>
  <w:style w:type="character" w:customStyle="1" w:styleId="BoxedChar">
    <w:name w:val="Boxed Char"/>
    <w:rsid w:val="00652300"/>
    <w:rPr>
      <w:rFonts w:ascii="Arial Narrow" w:hAnsi="Arial Narrow" w:hint="default"/>
      <w:b/>
      <w:bCs w:val="0"/>
      <w:sz w:val="18"/>
      <w:bdr w:val="single" w:sz="6" w:space="0" w:color="auto" w:frame="1"/>
    </w:rPr>
  </w:style>
  <w:style w:type="character" w:customStyle="1" w:styleId="Style11ptUnderline2">
    <w:name w:val="Style 11 pt Underline2"/>
    <w:rsid w:val="00652300"/>
    <w:rPr>
      <w:sz w:val="20"/>
      <w:u w:val="single"/>
    </w:rPr>
  </w:style>
  <w:style w:type="character" w:customStyle="1" w:styleId="Style11ptBoldUnderline2">
    <w:name w:val="Style 11 pt Bold Underline2"/>
    <w:rsid w:val="00652300"/>
    <w:rPr>
      <w:b/>
      <w:bCs/>
      <w:sz w:val="20"/>
      <w:u w:val="single"/>
    </w:rPr>
  </w:style>
  <w:style w:type="character" w:customStyle="1" w:styleId="nw">
    <w:name w:val="nw"/>
    <w:rsid w:val="00652300"/>
  </w:style>
  <w:style w:type="character" w:customStyle="1" w:styleId="Styleunderline11ptBoldBorderSinglesolidlineAuto">
    <w:name w:val="Style underline + 11 pt Bold Border: : (Single solid line Auto ..."/>
    <w:rsid w:val="00652300"/>
    <w:rPr>
      <w:b/>
      <w:bCs/>
      <w:sz w:val="20"/>
      <w:u w:val="single"/>
      <w:bdr w:val="single" w:sz="4" w:space="0" w:color="auto" w:frame="1"/>
    </w:rPr>
  </w:style>
  <w:style w:type="character" w:customStyle="1" w:styleId="cardCharCharChar1">
    <w:name w:val="card Char Char Char1"/>
    <w:rsid w:val="00652300"/>
    <w:rPr>
      <w:lang w:val="en-US" w:eastAsia="en-US" w:bidi="ar-SA"/>
    </w:rPr>
  </w:style>
  <w:style w:type="character" w:customStyle="1" w:styleId="authors1">
    <w:name w:val="authors1"/>
    <w:rsid w:val="00652300"/>
    <w:rPr>
      <w:rFonts w:ascii="Verdana" w:hAnsi="Verdana" w:hint="default"/>
      <w:b/>
      <w:bCs/>
      <w:color w:val="006699"/>
      <w:sz w:val="20"/>
      <w:szCs w:val="20"/>
    </w:rPr>
  </w:style>
  <w:style w:type="character" w:customStyle="1" w:styleId="headlinesectionlarge">
    <w:name w:val="headline_section_large"/>
    <w:rsid w:val="00652300"/>
  </w:style>
  <w:style w:type="character" w:customStyle="1" w:styleId="Styleunderline11ptBlack">
    <w:name w:val="Style underline + 11 pt Black"/>
    <w:rsid w:val="00652300"/>
    <w:rPr>
      <w:color w:val="000000"/>
      <w:sz w:val="20"/>
      <w:u w:val="single"/>
    </w:rPr>
  </w:style>
  <w:style w:type="character" w:customStyle="1" w:styleId="Styleunderline11ptBoldBlack">
    <w:name w:val="Style underline + 11 pt Bold Black"/>
    <w:rsid w:val="00652300"/>
    <w:rPr>
      <w:b/>
      <w:bCs/>
      <w:color w:val="000000"/>
      <w:sz w:val="20"/>
      <w:u w:val="single"/>
    </w:rPr>
  </w:style>
  <w:style w:type="character" w:customStyle="1" w:styleId="Style11ptBoldBlackUnderline">
    <w:name w:val="Style 11 pt Bold Black Underline"/>
    <w:rsid w:val="00652300"/>
    <w:rPr>
      <w:b/>
      <w:bCs/>
      <w:color w:val="000000"/>
      <w:sz w:val="20"/>
      <w:u w:val="single"/>
    </w:rPr>
  </w:style>
  <w:style w:type="character" w:customStyle="1" w:styleId="Style11ptBoldBlackUnderlineBorderSinglesolidline">
    <w:name w:val="Style 11 pt Bold Black Underline Border: : (Single solid line ..."/>
    <w:rsid w:val="00652300"/>
    <w:rPr>
      <w:b/>
      <w:bCs/>
      <w:color w:val="000000"/>
      <w:sz w:val="20"/>
      <w:u w:val="single"/>
      <w:bdr w:val="single" w:sz="4" w:space="0" w:color="auto" w:frame="1"/>
    </w:rPr>
  </w:style>
  <w:style w:type="character" w:customStyle="1" w:styleId="StyleLatinMeridien-Italic11ptItalicUnderline">
    <w:name w:val="Style (Latin) Meridien-Italic 11 pt Italic Underline"/>
    <w:rsid w:val="00652300"/>
    <w:rPr>
      <w:rFonts w:ascii="Meridien-Italic" w:hAnsi="Meridien-Italic" w:hint="default"/>
      <w:i/>
      <w:iCs/>
      <w:sz w:val="20"/>
      <w:u w:val="single"/>
    </w:rPr>
  </w:style>
  <w:style w:type="character" w:customStyle="1" w:styleId="Citation-AuthorDate">
    <w:name w:val="Citation - Author/Date"/>
    <w:rsid w:val="00652300"/>
    <w:rPr>
      <w:b/>
      <w:bCs w:val="0"/>
      <w:smallCaps/>
      <w:sz w:val="24"/>
      <w:u w:val="single"/>
    </w:rPr>
  </w:style>
  <w:style w:type="character" w:customStyle="1" w:styleId="underlinestylechar0">
    <w:name w:val="underlinestylechar"/>
    <w:rsid w:val="00652300"/>
  </w:style>
  <w:style w:type="character" w:customStyle="1" w:styleId="highlight">
    <w:name w:val="highlight"/>
    <w:rsid w:val="00652300"/>
  </w:style>
  <w:style w:type="character" w:customStyle="1" w:styleId="DottedUnderline0">
    <w:name w:val="Dotted Underline"/>
    <w:rsid w:val="00652300"/>
    <w:rPr>
      <w:rFonts w:ascii="Times New Roman" w:hAnsi="Times New Roman" w:cs="Times New Roman" w:hint="default"/>
      <w:sz w:val="20"/>
      <w:u w:val="dottedHeavy"/>
    </w:rPr>
  </w:style>
  <w:style w:type="character" w:customStyle="1" w:styleId="titleauthoretc">
    <w:name w:val="titleauthoretc"/>
    <w:rsid w:val="00652300"/>
  </w:style>
  <w:style w:type="character" w:customStyle="1" w:styleId="labeltext">
    <w:name w:val="labeltext"/>
    <w:rsid w:val="00652300"/>
  </w:style>
  <w:style w:type="character" w:customStyle="1" w:styleId="viewlink">
    <w:name w:val="viewlink"/>
    <w:rsid w:val="00652300"/>
  </w:style>
  <w:style w:type="character" w:customStyle="1" w:styleId="share">
    <w:name w:val="share"/>
    <w:rsid w:val="00652300"/>
  </w:style>
  <w:style w:type="character" w:customStyle="1" w:styleId="inlinkchart">
    <w:name w:val="inlink_chart"/>
    <w:rsid w:val="00652300"/>
  </w:style>
  <w:style w:type="character" w:customStyle="1" w:styleId="underLight">
    <w:name w:val="underLight"/>
    <w:uiPriority w:val="1"/>
    <w:qFormat/>
    <w:rsid w:val="0065230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52300"/>
  </w:style>
  <w:style w:type="character" w:customStyle="1" w:styleId="author-rss">
    <w:name w:val="author-rss"/>
    <w:rsid w:val="00652300"/>
  </w:style>
  <w:style w:type="character" w:customStyle="1" w:styleId="fbsharecountwrapper">
    <w:name w:val="fb_share_count_wrapper"/>
    <w:rsid w:val="00652300"/>
  </w:style>
  <w:style w:type="character" w:customStyle="1" w:styleId="fbbuttontext">
    <w:name w:val="fb_button_text"/>
    <w:rsid w:val="00652300"/>
  </w:style>
  <w:style w:type="character" w:customStyle="1" w:styleId="hw">
    <w:name w:val="hw"/>
    <w:rsid w:val="00652300"/>
  </w:style>
  <w:style w:type="character" w:customStyle="1" w:styleId="linktotop">
    <w:name w:val="linktotop"/>
    <w:rsid w:val="00652300"/>
  </w:style>
  <w:style w:type="character" w:customStyle="1" w:styleId="maintextbldleft">
    <w:name w:val="maintextbldleft"/>
    <w:rsid w:val="00652300"/>
  </w:style>
  <w:style w:type="character" w:customStyle="1" w:styleId="maintextleft">
    <w:name w:val="maintextleft"/>
    <w:rsid w:val="00652300"/>
  </w:style>
  <w:style w:type="character" w:customStyle="1" w:styleId="descriptionstyle1block">
    <w:name w:val="description style1 block"/>
    <w:rsid w:val="00652300"/>
  </w:style>
  <w:style w:type="character" w:customStyle="1" w:styleId="gutter-right-1">
    <w:name w:val="gutter-right-1"/>
    <w:basedOn w:val="DefaultParagraphFont"/>
    <w:rsid w:val="00652300"/>
  </w:style>
  <w:style w:type="character" w:customStyle="1" w:styleId="ssl3">
    <w:name w:val="ss_l3"/>
    <w:rsid w:val="00652300"/>
  </w:style>
  <w:style w:type="character" w:customStyle="1" w:styleId="FontStyle39">
    <w:name w:val="Font Style39"/>
    <w:uiPriority w:val="99"/>
    <w:rsid w:val="00652300"/>
    <w:rPr>
      <w:rFonts w:ascii="Constantia" w:hAnsi="Constantia" w:cs="Constantia" w:hint="default"/>
      <w:b/>
      <w:bCs/>
      <w:sz w:val="18"/>
      <w:szCs w:val="18"/>
    </w:rPr>
  </w:style>
  <w:style w:type="character" w:customStyle="1" w:styleId="6">
    <w:name w:val="6"/>
    <w:rsid w:val="00652300"/>
    <w:rPr>
      <w:rFonts w:ascii="Arial" w:hAnsi="Arial" w:cs="Arial" w:hint="default"/>
      <w:bCs/>
      <w:sz w:val="20"/>
      <w:u w:val="single"/>
      <w:lang w:val="en-US" w:eastAsia="en-US" w:bidi="ar-SA"/>
    </w:rPr>
  </w:style>
  <w:style w:type="character" w:customStyle="1" w:styleId="Header11">
    <w:name w:val="Header11"/>
    <w:rsid w:val="00652300"/>
  </w:style>
  <w:style w:type="character" w:customStyle="1" w:styleId="posa">
    <w:name w:val="pos(a)"/>
    <w:basedOn w:val="DefaultParagraphFont"/>
    <w:rsid w:val="00652300"/>
  </w:style>
  <w:style w:type="character" w:customStyle="1" w:styleId="u-hiddeninnarrowenv">
    <w:name w:val="u-hiddeninnarrowenv"/>
    <w:basedOn w:val="DefaultParagraphFont"/>
    <w:rsid w:val="00652300"/>
  </w:style>
  <w:style w:type="character" w:customStyle="1" w:styleId="followbutton-bird">
    <w:name w:val="followbutton-bird"/>
    <w:basedOn w:val="DefaultParagraphFont"/>
    <w:rsid w:val="00652300"/>
  </w:style>
  <w:style w:type="character" w:customStyle="1" w:styleId="tweetauthor-name">
    <w:name w:val="tweetauthor-name"/>
    <w:basedOn w:val="DefaultParagraphFont"/>
    <w:rsid w:val="00652300"/>
  </w:style>
  <w:style w:type="character" w:customStyle="1" w:styleId="tweetauthor-verifiedbadge">
    <w:name w:val="tweetauthor-verifiedbadge"/>
    <w:basedOn w:val="DefaultParagraphFont"/>
    <w:rsid w:val="00652300"/>
  </w:style>
  <w:style w:type="character" w:customStyle="1" w:styleId="tweetauthor-screenname">
    <w:name w:val="tweetauthor-screenname"/>
    <w:basedOn w:val="DefaultParagraphFont"/>
    <w:rsid w:val="00652300"/>
  </w:style>
  <w:style w:type="character" w:customStyle="1" w:styleId="u-hiddenvisually">
    <w:name w:val="u-hiddenvisually"/>
    <w:basedOn w:val="DefaultParagraphFont"/>
    <w:rsid w:val="00652300"/>
  </w:style>
  <w:style w:type="character" w:customStyle="1" w:styleId="tweetaction-stat">
    <w:name w:val="tweetaction-stat"/>
    <w:basedOn w:val="DefaultParagraphFont"/>
    <w:rsid w:val="00652300"/>
  </w:style>
  <w:style w:type="character" w:customStyle="1" w:styleId="related">
    <w:name w:val="related"/>
    <w:basedOn w:val="DefaultParagraphFont"/>
    <w:rsid w:val="00652300"/>
  </w:style>
  <w:style w:type="character" w:customStyle="1" w:styleId="related-content">
    <w:name w:val="related-content"/>
    <w:basedOn w:val="DefaultParagraphFont"/>
    <w:rsid w:val="00652300"/>
  </w:style>
  <w:style w:type="character" w:customStyle="1" w:styleId="name-of-author">
    <w:name w:val="name-of-author"/>
    <w:basedOn w:val="DefaultParagraphFont"/>
    <w:rsid w:val="00652300"/>
  </w:style>
  <w:style w:type="character" w:customStyle="1" w:styleId="first-name">
    <w:name w:val="first-name"/>
    <w:basedOn w:val="DefaultParagraphFont"/>
    <w:rsid w:val="00652300"/>
  </w:style>
  <w:style w:type="character" w:customStyle="1" w:styleId="last-name">
    <w:name w:val="last-name"/>
    <w:basedOn w:val="DefaultParagraphFont"/>
    <w:rsid w:val="00652300"/>
  </w:style>
  <w:style w:type="character" w:customStyle="1" w:styleId="caption10">
    <w:name w:val="caption1"/>
    <w:basedOn w:val="DefaultParagraphFont"/>
    <w:rsid w:val="00652300"/>
  </w:style>
  <w:style w:type="character" w:customStyle="1" w:styleId="recirc-text">
    <w:name w:val="&quot;recirc-text”"/>
    <w:basedOn w:val="DefaultParagraphFont"/>
    <w:rsid w:val="00652300"/>
  </w:style>
  <w:style w:type="character" w:customStyle="1" w:styleId="video-icon">
    <w:name w:val="video-icon"/>
    <w:basedOn w:val="DefaultParagraphFont"/>
    <w:rsid w:val="00652300"/>
  </w:style>
  <w:style w:type="character" w:customStyle="1" w:styleId="powa-shot-play-btn-text">
    <w:name w:val="powa-shot-play-btn-text"/>
    <w:basedOn w:val="DefaultParagraphFont"/>
    <w:rsid w:val="00652300"/>
  </w:style>
  <w:style w:type="character" w:customStyle="1" w:styleId="powa-shot-click">
    <w:name w:val="powa-shot-click"/>
    <w:basedOn w:val="DefaultParagraphFont"/>
    <w:rsid w:val="00652300"/>
  </w:style>
  <w:style w:type="character" w:customStyle="1" w:styleId="wpv-blurb">
    <w:name w:val="wpv-blurb"/>
    <w:basedOn w:val="DefaultParagraphFont"/>
    <w:rsid w:val="00652300"/>
  </w:style>
  <w:style w:type="character" w:customStyle="1" w:styleId="pb-caption">
    <w:name w:val="pb-caption"/>
    <w:basedOn w:val="DefaultParagraphFont"/>
    <w:rsid w:val="00652300"/>
  </w:style>
  <w:style w:type="character" w:customStyle="1" w:styleId="Heading5Char1">
    <w:name w:val="Heading 5 Char1"/>
    <w:aliases w:val="Text Char1"/>
    <w:basedOn w:val="DefaultParagraphFont"/>
    <w:semiHidden/>
    <w:rsid w:val="0065230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52300"/>
    <w:rPr>
      <w:vertAlign w:val="baseline"/>
    </w:rPr>
  </w:style>
  <w:style w:type="character" w:customStyle="1" w:styleId="Heading7Char1">
    <w:name w:val="Heading 7 Char1"/>
    <w:basedOn w:val="DefaultParagraphFont"/>
    <w:semiHidden/>
    <w:rsid w:val="0065230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5230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5230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52300"/>
    <w:rPr>
      <w:rFonts w:ascii="Calibri" w:hAnsi="Calibri" w:cs="Calibri"/>
    </w:rPr>
  </w:style>
  <w:style w:type="numbering" w:customStyle="1" w:styleId="NoList2">
    <w:name w:val="No List2"/>
    <w:next w:val="NoList"/>
    <w:uiPriority w:val="99"/>
    <w:semiHidden/>
    <w:unhideWhenUsed/>
    <w:rsid w:val="00652300"/>
  </w:style>
  <w:style w:type="numbering" w:customStyle="1" w:styleId="NoList3">
    <w:name w:val="No List3"/>
    <w:next w:val="NoList"/>
    <w:uiPriority w:val="99"/>
    <w:semiHidden/>
    <w:unhideWhenUsed/>
    <w:rsid w:val="00652300"/>
  </w:style>
  <w:style w:type="numbering" w:customStyle="1" w:styleId="NoList4">
    <w:name w:val="No List4"/>
    <w:next w:val="NoList"/>
    <w:uiPriority w:val="99"/>
    <w:semiHidden/>
    <w:unhideWhenUsed/>
    <w:rsid w:val="00652300"/>
  </w:style>
  <w:style w:type="numbering" w:customStyle="1" w:styleId="NoList5">
    <w:name w:val="No List5"/>
    <w:next w:val="NoList"/>
    <w:semiHidden/>
    <w:unhideWhenUsed/>
    <w:rsid w:val="00652300"/>
  </w:style>
  <w:style w:type="paragraph" w:styleId="BlockText">
    <w:name w:val="Block Text"/>
    <w:basedOn w:val="Normal"/>
    <w:rsid w:val="00652300"/>
    <w:pPr>
      <w:ind w:left="229" w:right="229"/>
    </w:pPr>
    <w:rPr>
      <w:rFonts w:ascii="Verdana" w:hAnsi="Verdana"/>
      <w:szCs w:val="20"/>
    </w:rPr>
  </w:style>
  <w:style w:type="paragraph" w:styleId="NormalIndent">
    <w:name w:val="Normal Indent"/>
    <w:basedOn w:val="Normal"/>
    <w:rsid w:val="00652300"/>
    <w:pPr>
      <w:ind w:left="720"/>
    </w:pPr>
    <w:rPr>
      <w:szCs w:val="20"/>
    </w:rPr>
  </w:style>
  <w:style w:type="paragraph" w:styleId="EnvelopeReturn">
    <w:name w:val="envelope return"/>
    <w:basedOn w:val="Normal"/>
    <w:rsid w:val="00652300"/>
    <w:rPr>
      <w:szCs w:val="20"/>
    </w:rPr>
  </w:style>
  <w:style w:type="paragraph" w:styleId="EnvelopeAddress">
    <w:name w:val="envelope address"/>
    <w:basedOn w:val="Normal"/>
    <w:rsid w:val="00652300"/>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652300"/>
  </w:style>
  <w:style w:type="numbering" w:customStyle="1" w:styleId="NoList7">
    <w:name w:val="No List7"/>
    <w:next w:val="NoList"/>
    <w:semiHidden/>
    <w:unhideWhenUsed/>
    <w:rsid w:val="00652300"/>
  </w:style>
  <w:style w:type="paragraph" w:styleId="ListBullet">
    <w:name w:val="List Bullet"/>
    <w:basedOn w:val="Normal"/>
    <w:link w:val="ListBulletChar"/>
    <w:uiPriority w:val="99"/>
    <w:unhideWhenUsed/>
    <w:rsid w:val="00652300"/>
    <w:pPr>
      <w:tabs>
        <w:tab w:val="num" w:pos="360"/>
      </w:tabs>
      <w:ind w:left="360" w:hanging="360"/>
      <w:contextualSpacing/>
    </w:pPr>
    <w:rPr>
      <w:rFonts w:eastAsia="Calibri"/>
    </w:rPr>
  </w:style>
  <w:style w:type="table" w:styleId="MediumGrid1">
    <w:name w:val="Medium Grid 1"/>
    <w:basedOn w:val="TableNormal"/>
    <w:uiPriority w:val="67"/>
    <w:rsid w:val="0065230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52300"/>
    <w:rPr>
      <w:rFonts w:ascii="Arial Narrow" w:eastAsia="SimSun" w:hAnsi="Arial Narrow" w:cs="Calibri"/>
      <w:sz w:val="20"/>
      <w:szCs w:val="22"/>
    </w:rPr>
  </w:style>
  <w:style w:type="numbering" w:customStyle="1" w:styleId="NoList11">
    <w:name w:val="No List11"/>
    <w:next w:val="NoList"/>
    <w:uiPriority w:val="99"/>
    <w:semiHidden/>
    <w:unhideWhenUsed/>
    <w:rsid w:val="00652300"/>
  </w:style>
  <w:style w:type="numbering" w:customStyle="1" w:styleId="NoList111">
    <w:name w:val="No List111"/>
    <w:next w:val="NoList"/>
    <w:uiPriority w:val="99"/>
    <w:semiHidden/>
    <w:unhideWhenUsed/>
    <w:rsid w:val="00652300"/>
  </w:style>
  <w:style w:type="numbering" w:customStyle="1" w:styleId="NoList1111">
    <w:name w:val="No List1111"/>
    <w:next w:val="NoList"/>
    <w:uiPriority w:val="99"/>
    <w:semiHidden/>
    <w:unhideWhenUsed/>
    <w:rsid w:val="00652300"/>
  </w:style>
  <w:style w:type="numbering" w:customStyle="1" w:styleId="NoList11111">
    <w:name w:val="No List11111"/>
    <w:next w:val="NoList"/>
    <w:uiPriority w:val="99"/>
    <w:semiHidden/>
    <w:unhideWhenUsed/>
    <w:rsid w:val="00652300"/>
  </w:style>
  <w:style w:type="numbering" w:customStyle="1" w:styleId="NoList111111">
    <w:name w:val="No List111111"/>
    <w:next w:val="NoList"/>
    <w:uiPriority w:val="99"/>
    <w:semiHidden/>
    <w:unhideWhenUsed/>
    <w:rsid w:val="00652300"/>
  </w:style>
  <w:style w:type="numbering" w:customStyle="1" w:styleId="NoList1111111">
    <w:name w:val="No List1111111"/>
    <w:next w:val="NoList"/>
    <w:uiPriority w:val="99"/>
    <w:semiHidden/>
    <w:unhideWhenUsed/>
    <w:rsid w:val="00652300"/>
  </w:style>
  <w:style w:type="numbering" w:customStyle="1" w:styleId="NoList11111111">
    <w:name w:val="No List11111111"/>
    <w:next w:val="NoList"/>
    <w:uiPriority w:val="99"/>
    <w:semiHidden/>
    <w:unhideWhenUsed/>
    <w:rsid w:val="00652300"/>
  </w:style>
  <w:style w:type="numbering" w:customStyle="1" w:styleId="NoList111111111">
    <w:name w:val="No List111111111"/>
    <w:next w:val="NoList"/>
    <w:uiPriority w:val="99"/>
    <w:semiHidden/>
    <w:unhideWhenUsed/>
    <w:rsid w:val="00652300"/>
  </w:style>
  <w:style w:type="numbering" w:customStyle="1" w:styleId="NoList1111111111">
    <w:name w:val="No List1111111111"/>
    <w:next w:val="NoList"/>
    <w:uiPriority w:val="99"/>
    <w:semiHidden/>
    <w:unhideWhenUsed/>
    <w:rsid w:val="00652300"/>
  </w:style>
  <w:style w:type="numbering" w:customStyle="1" w:styleId="NoList11111111111">
    <w:name w:val="No List11111111111"/>
    <w:next w:val="NoList"/>
    <w:uiPriority w:val="99"/>
    <w:semiHidden/>
    <w:unhideWhenUsed/>
    <w:rsid w:val="00652300"/>
  </w:style>
  <w:style w:type="numbering" w:customStyle="1" w:styleId="NoList111111111111">
    <w:name w:val="No List111111111111"/>
    <w:next w:val="NoList"/>
    <w:uiPriority w:val="99"/>
    <w:semiHidden/>
    <w:unhideWhenUsed/>
    <w:rsid w:val="00652300"/>
  </w:style>
  <w:style w:type="numbering" w:customStyle="1" w:styleId="NoList1111111111111">
    <w:name w:val="No List1111111111111"/>
    <w:next w:val="NoList"/>
    <w:uiPriority w:val="99"/>
    <w:semiHidden/>
    <w:unhideWhenUsed/>
    <w:rsid w:val="00652300"/>
  </w:style>
  <w:style w:type="numbering" w:customStyle="1" w:styleId="NoList11111111111111">
    <w:name w:val="No List11111111111111"/>
    <w:next w:val="NoList"/>
    <w:uiPriority w:val="99"/>
    <w:semiHidden/>
    <w:unhideWhenUsed/>
    <w:rsid w:val="00652300"/>
  </w:style>
  <w:style w:type="numbering" w:customStyle="1" w:styleId="NoList111111111111111">
    <w:name w:val="No List111111111111111"/>
    <w:next w:val="NoList"/>
    <w:uiPriority w:val="99"/>
    <w:semiHidden/>
    <w:unhideWhenUsed/>
    <w:rsid w:val="00652300"/>
  </w:style>
  <w:style w:type="numbering" w:customStyle="1" w:styleId="NoList1111111111111111">
    <w:name w:val="No List1111111111111111"/>
    <w:next w:val="NoList"/>
    <w:uiPriority w:val="99"/>
    <w:semiHidden/>
    <w:unhideWhenUsed/>
    <w:rsid w:val="00652300"/>
  </w:style>
  <w:style w:type="numbering" w:customStyle="1" w:styleId="NoList11111111111111111">
    <w:name w:val="No List11111111111111111"/>
    <w:next w:val="NoList"/>
    <w:uiPriority w:val="99"/>
    <w:semiHidden/>
    <w:unhideWhenUsed/>
    <w:rsid w:val="00652300"/>
  </w:style>
  <w:style w:type="character" w:customStyle="1" w:styleId="FontStyle220">
    <w:name w:val="Font Style220"/>
    <w:basedOn w:val="DefaultParagraphFont"/>
    <w:uiPriority w:val="99"/>
    <w:rsid w:val="00652300"/>
    <w:rPr>
      <w:rFonts w:ascii="Candara" w:hAnsi="Candara" w:cs="Candara" w:hint="default"/>
      <w:i/>
      <w:iCs/>
      <w:sz w:val="18"/>
      <w:szCs w:val="18"/>
    </w:rPr>
  </w:style>
  <w:style w:type="character" w:customStyle="1" w:styleId="FontStyle290">
    <w:name w:val="Font Style290"/>
    <w:basedOn w:val="DefaultParagraphFont"/>
    <w:uiPriority w:val="99"/>
    <w:rsid w:val="0065230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52300"/>
    <w:rPr>
      <w:rFonts w:ascii="Arial" w:hAnsi="Arial" w:cs="Arial"/>
      <w:b/>
      <w:bCs/>
      <w:sz w:val="16"/>
      <w:szCs w:val="16"/>
    </w:rPr>
  </w:style>
  <w:style w:type="paragraph" w:customStyle="1" w:styleId="analytic0">
    <w:name w:val="analytic"/>
    <w:basedOn w:val="Normal"/>
    <w:link w:val="analyticChar0"/>
    <w:uiPriority w:val="4"/>
    <w:qFormat/>
    <w:rsid w:val="00652300"/>
    <w:pPr>
      <w:spacing w:before="120"/>
    </w:pPr>
    <w:rPr>
      <w:b/>
      <w:sz w:val="20"/>
    </w:rPr>
  </w:style>
  <w:style w:type="character" w:customStyle="1" w:styleId="analyticChar0">
    <w:name w:val="analytic Char"/>
    <w:basedOn w:val="DefaultParagraphFont"/>
    <w:link w:val="analytic0"/>
    <w:uiPriority w:val="4"/>
    <w:rsid w:val="00652300"/>
    <w:rPr>
      <w:rFonts w:ascii="Calibri" w:hAnsi="Calibri"/>
      <w:b/>
      <w:sz w:val="20"/>
    </w:rPr>
  </w:style>
  <w:style w:type="character" w:customStyle="1" w:styleId="m-5498913268213319940gmail-styleunderline">
    <w:name w:val="m_-5498913268213319940gmail-styleunderline"/>
    <w:basedOn w:val="DefaultParagraphFont"/>
    <w:rsid w:val="00652300"/>
  </w:style>
  <w:style w:type="paragraph" w:customStyle="1" w:styleId="speakable">
    <w:name w:val="speakable"/>
    <w:basedOn w:val="Normal"/>
    <w:uiPriority w:val="99"/>
    <w:qFormat/>
    <w:rsid w:val="00652300"/>
    <w:pPr>
      <w:spacing w:before="100" w:beforeAutospacing="1" w:after="100" w:afterAutospacing="1"/>
    </w:pPr>
  </w:style>
  <w:style w:type="character" w:customStyle="1" w:styleId="overlay">
    <w:name w:val="overlay"/>
    <w:basedOn w:val="DefaultParagraphFont"/>
    <w:rsid w:val="00652300"/>
  </w:style>
  <w:style w:type="character" w:customStyle="1" w:styleId="copyright">
    <w:name w:val="copyright"/>
    <w:basedOn w:val="DefaultParagraphFont"/>
    <w:rsid w:val="00652300"/>
  </w:style>
  <w:style w:type="character" w:customStyle="1" w:styleId="TagCharCharCharChar">
    <w:name w:val="Tag Char Char Char Char"/>
    <w:basedOn w:val="DefaultParagraphFont"/>
    <w:rsid w:val="00652300"/>
    <w:rPr>
      <w:rFonts w:ascii="Calibri" w:hAnsi="Calibri" w:cs="Calibri"/>
      <w:b/>
      <w:sz w:val="24"/>
    </w:rPr>
  </w:style>
  <w:style w:type="paragraph" w:customStyle="1" w:styleId="g-body">
    <w:name w:val="g-body"/>
    <w:basedOn w:val="Normal"/>
    <w:uiPriority w:val="99"/>
    <w:qFormat/>
    <w:rsid w:val="00652300"/>
    <w:pPr>
      <w:spacing w:before="100" w:beforeAutospacing="1" w:after="100" w:afterAutospacing="1"/>
    </w:pPr>
  </w:style>
  <w:style w:type="paragraph" w:customStyle="1" w:styleId="g-pstyle0">
    <w:name w:val="g-pstyle0"/>
    <w:basedOn w:val="Normal"/>
    <w:uiPriority w:val="99"/>
    <w:qFormat/>
    <w:rsid w:val="00652300"/>
    <w:pPr>
      <w:spacing w:before="100" w:beforeAutospacing="1" w:after="100" w:afterAutospacing="1"/>
    </w:pPr>
  </w:style>
  <w:style w:type="paragraph" w:customStyle="1" w:styleId="g-pstyle1">
    <w:name w:val="g-pstyle1"/>
    <w:basedOn w:val="Normal"/>
    <w:uiPriority w:val="99"/>
    <w:qFormat/>
    <w:rsid w:val="00652300"/>
    <w:pPr>
      <w:spacing w:before="100" w:beforeAutospacing="1" w:after="100" w:afterAutospacing="1"/>
    </w:pPr>
  </w:style>
  <w:style w:type="paragraph" w:customStyle="1" w:styleId="g-asset-hed">
    <w:name w:val="g-asset-hed"/>
    <w:basedOn w:val="Normal"/>
    <w:uiPriority w:val="99"/>
    <w:qFormat/>
    <w:rsid w:val="00652300"/>
    <w:pPr>
      <w:spacing w:before="100" w:beforeAutospacing="1" w:after="100" w:afterAutospacing="1"/>
    </w:pPr>
  </w:style>
  <w:style w:type="paragraph" w:customStyle="1" w:styleId="js-tweet-text">
    <w:name w:val="js-tweet-text"/>
    <w:basedOn w:val="Normal"/>
    <w:uiPriority w:val="99"/>
    <w:qFormat/>
    <w:rsid w:val="00652300"/>
    <w:pPr>
      <w:spacing w:before="100" w:beforeAutospacing="1" w:after="100" w:afterAutospacing="1"/>
    </w:pPr>
  </w:style>
  <w:style w:type="paragraph" w:customStyle="1" w:styleId="style41">
    <w:name w:val="style4"/>
    <w:basedOn w:val="Normal"/>
    <w:uiPriority w:val="99"/>
    <w:qFormat/>
    <w:rsid w:val="00652300"/>
    <w:pPr>
      <w:spacing w:before="100" w:beforeAutospacing="1" w:after="100" w:afterAutospacing="1"/>
    </w:pPr>
  </w:style>
  <w:style w:type="paragraph" w:customStyle="1" w:styleId="speech">
    <w:name w:val="speech"/>
    <w:basedOn w:val="Normal"/>
    <w:uiPriority w:val="99"/>
    <w:qFormat/>
    <w:rsid w:val="00652300"/>
    <w:pPr>
      <w:spacing w:before="100" w:beforeAutospacing="1" w:after="100" w:afterAutospacing="1"/>
    </w:pPr>
  </w:style>
  <w:style w:type="character" w:customStyle="1" w:styleId="adtext">
    <w:name w:val="adtext"/>
    <w:basedOn w:val="DefaultParagraphFont"/>
    <w:rsid w:val="00652300"/>
  </w:style>
  <w:style w:type="character" w:customStyle="1" w:styleId="UL-Bold">
    <w:name w:val="UL-Bold"/>
    <w:basedOn w:val="DefaultParagraphFont"/>
    <w:rsid w:val="00652300"/>
    <w:rPr>
      <w:u w:val="thick"/>
    </w:rPr>
  </w:style>
  <w:style w:type="character" w:customStyle="1" w:styleId="UL-None">
    <w:name w:val="UL-None"/>
    <w:basedOn w:val="DefaultParagraphFont"/>
    <w:rsid w:val="00652300"/>
    <w:rPr>
      <w:strike w:val="0"/>
      <w:dstrike w:val="0"/>
      <w:u w:val="none"/>
      <w:effect w:val="none"/>
    </w:rPr>
  </w:style>
  <w:style w:type="character" w:customStyle="1" w:styleId="gl">
    <w:name w:val="gl"/>
    <w:basedOn w:val="DefaultParagraphFont"/>
    <w:rsid w:val="00652300"/>
  </w:style>
  <w:style w:type="character" w:customStyle="1" w:styleId="qu730rj69h">
    <w:name w:val="qu730rj69h"/>
    <w:basedOn w:val="DefaultParagraphFont"/>
    <w:rsid w:val="00652300"/>
  </w:style>
  <w:style w:type="paragraph" w:customStyle="1" w:styleId="optext">
    <w:name w:val="optext"/>
    <w:basedOn w:val="Normal"/>
    <w:uiPriority w:val="99"/>
    <w:qFormat/>
    <w:rsid w:val="00652300"/>
    <w:pPr>
      <w:spacing w:before="100" w:beforeAutospacing="1" w:after="100" w:afterAutospacing="1"/>
    </w:pPr>
  </w:style>
  <w:style w:type="character" w:customStyle="1" w:styleId="lmy74qr12z">
    <w:name w:val="lmy74qr12z"/>
    <w:basedOn w:val="DefaultParagraphFont"/>
    <w:rsid w:val="00652300"/>
  </w:style>
  <w:style w:type="character" w:customStyle="1" w:styleId="icr880">
    <w:name w:val="icr880"/>
    <w:basedOn w:val="DefaultParagraphFont"/>
    <w:rsid w:val="00652300"/>
  </w:style>
  <w:style w:type="character" w:customStyle="1" w:styleId="hx23q54">
    <w:name w:val="hx23q54"/>
    <w:basedOn w:val="DefaultParagraphFont"/>
    <w:rsid w:val="00652300"/>
  </w:style>
  <w:style w:type="character" w:customStyle="1" w:styleId="m-5348258726587825636gmail-style13ptbold">
    <w:name w:val="m_-5348258726587825636gmail-style13ptbold"/>
    <w:basedOn w:val="DefaultParagraphFont"/>
    <w:rsid w:val="00652300"/>
  </w:style>
  <w:style w:type="character" w:customStyle="1" w:styleId="m-5348258726587825636gmail-styleunderline">
    <w:name w:val="m_-5348258726587825636gmail-styleunderline"/>
    <w:basedOn w:val="DefaultParagraphFont"/>
    <w:rsid w:val="00652300"/>
  </w:style>
  <w:style w:type="character" w:customStyle="1" w:styleId="UnderlineCharChar1">
    <w:name w:val="Underline Char Char1"/>
    <w:basedOn w:val="DefaultParagraphFont"/>
    <w:rsid w:val="00652300"/>
    <w:rPr>
      <w:u w:val="single"/>
      <w:lang w:val="en-US" w:eastAsia="en-US" w:bidi="ar-SA"/>
    </w:rPr>
  </w:style>
  <w:style w:type="character" w:customStyle="1" w:styleId="m4385445901877740177gmail-styleunderline">
    <w:name w:val="m_4385445901877740177gmail-styleunderline"/>
    <w:basedOn w:val="DefaultParagraphFont"/>
    <w:rsid w:val="00652300"/>
  </w:style>
  <w:style w:type="character" w:customStyle="1" w:styleId="CardsFont12ptCharChar">
    <w:name w:val="Cards + Font: 12 pt Char Char"/>
    <w:basedOn w:val="DefaultParagraphFont"/>
    <w:rsid w:val="00652300"/>
    <w:rPr>
      <w:sz w:val="24"/>
      <w:szCs w:val="24"/>
      <w:u w:val="thick"/>
      <w:lang w:val="en-US" w:eastAsia="en-US" w:bidi="ar-SA"/>
    </w:rPr>
  </w:style>
  <w:style w:type="character" w:customStyle="1" w:styleId="NothingChar1">
    <w:name w:val="Nothing Char1"/>
    <w:basedOn w:val="DefaultParagraphFont"/>
    <w:rsid w:val="00652300"/>
    <w:rPr>
      <w:lang w:val="en-US" w:eastAsia="en-US" w:bidi="ar-SA"/>
    </w:rPr>
  </w:style>
  <w:style w:type="paragraph" w:customStyle="1" w:styleId="useless">
    <w:name w:val="useless"/>
    <w:basedOn w:val="Normal"/>
    <w:uiPriority w:val="99"/>
    <w:qFormat/>
    <w:rsid w:val="00652300"/>
    <w:rPr>
      <w:sz w:val="12"/>
    </w:rPr>
  </w:style>
  <w:style w:type="character" w:customStyle="1" w:styleId="DDIUnderline">
    <w:name w:val="DDI Underline"/>
    <w:qFormat/>
    <w:rsid w:val="00652300"/>
    <w:rPr>
      <w:rFonts w:ascii="Times New Roman" w:hAnsi="Times New Roman"/>
      <w:sz w:val="24"/>
      <w:u w:val="single"/>
    </w:rPr>
  </w:style>
  <w:style w:type="character" w:customStyle="1" w:styleId="Char1">
    <w:name w:val="Char1"/>
    <w:basedOn w:val="DefaultParagraphFont"/>
    <w:rsid w:val="00652300"/>
    <w:rPr>
      <w:rFonts w:cs="Arial"/>
      <w:b/>
      <w:bCs/>
      <w:iCs/>
      <w:sz w:val="24"/>
      <w:szCs w:val="28"/>
      <w:lang w:val="en-US" w:eastAsia="en-US" w:bidi="ar-SA"/>
    </w:rPr>
  </w:style>
  <w:style w:type="paragraph" w:customStyle="1" w:styleId="ALLCAPS">
    <w:name w:val="ALL CAPS"/>
    <w:basedOn w:val="Normal"/>
    <w:link w:val="ALLCAPSChar"/>
    <w:qFormat/>
    <w:rsid w:val="00652300"/>
    <w:rPr>
      <w:b/>
      <w:caps/>
    </w:rPr>
  </w:style>
  <w:style w:type="character" w:customStyle="1" w:styleId="ALLCAPSChar">
    <w:name w:val="ALL CAPS Char"/>
    <w:basedOn w:val="DefaultParagraphFont"/>
    <w:link w:val="ALLCAPS"/>
    <w:rsid w:val="00652300"/>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652300"/>
    <w:rPr>
      <w:b/>
    </w:rPr>
  </w:style>
  <w:style w:type="character" w:customStyle="1" w:styleId="TagCharCharCharCharCharCharCharChar">
    <w:name w:val="Tag Char Char Char Char Char Char Char Char"/>
    <w:basedOn w:val="DefaultParagraphFont"/>
    <w:link w:val="TagCharCharCharCharCharCharChar0"/>
    <w:rsid w:val="00652300"/>
    <w:rPr>
      <w:rFonts w:ascii="Calibri" w:hAnsi="Calibri"/>
      <w:b/>
      <w:sz w:val="22"/>
    </w:rPr>
  </w:style>
  <w:style w:type="character" w:customStyle="1" w:styleId="10ptnotbold">
    <w:name w:val="10ptnotbold"/>
    <w:basedOn w:val="DefaultParagraphFont"/>
    <w:rsid w:val="00652300"/>
    <w:rPr>
      <w:sz w:val="20"/>
    </w:rPr>
  </w:style>
  <w:style w:type="character" w:customStyle="1" w:styleId="Cites-AuthorDate">
    <w:name w:val="Cites-Author/Date"/>
    <w:rsid w:val="00652300"/>
    <w:rPr>
      <w:rFonts w:ascii="Helvetica" w:hAnsi="Helvetica"/>
      <w:b/>
      <w:sz w:val="22"/>
      <w:szCs w:val="24"/>
      <w:u w:val="thick"/>
    </w:rPr>
  </w:style>
  <w:style w:type="paragraph" w:customStyle="1" w:styleId="CiteTag">
    <w:name w:val="Cite/Tag"/>
    <w:basedOn w:val="Normal"/>
    <w:uiPriority w:val="99"/>
    <w:qFormat/>
    <w:rsid w:val="00652300"/>
    <w:rPr>
      <w:rFonts w:eastAsia="Cambria"/>
      <w:b/>
    </w:rPr>
  </w:style>
  <w:style w:type="character" w:customStyle="1" w:styleId="CardsFont6ptChar1">
    <w:name w:val="Cards + Font: 6 pt Char1"/>
    <w:basedOn w:val="CardsChar"/>
    <w:link w:val="CardsFont6pt"/>
    <w:uiPriority w:val="99"/>
    <w:rsid w:val="0065230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652300"/>
  </w:style>
  <w:style w:type="character" w:customStyle="1" w:styleId="m489902567989944824gmail-styleunderline">
    <w:name w:val="m_489902567989944824gmail-styleunderline"/>
    <w:basedOn w:val="DefaultParagraphFont"/>
    <w:rsid w:val="00652300"/>
  </w:style>
  <w:style w:type="character" w:customStyle="1" w:styleId="UnresolvedMention2">
    <w:name w:val="Unresolved Mention2"/>
    <w:basedOn w:val="DefaultParagraphFont"/>
    <w:uiPriority w:val="99"/>
    <w:rsid w:val="00652300"/>
    <w:rPr>
      <w:color w:val="808080"/>
      <w:shd w:val="clear" w:color="auto" w:fill="E6E6E6"/>
    </w:rPr>
  </w:style>
  <w:style w:type="character" w:customStyle="1" w:styleId="swauthor">
    <w:name w:val="sw_author"/>
    <w:rsid w:val="00652300"/>
  </w:style>
  <w:style w:type="character" w:customStyle="1" w:styleId="UnderlineCharChar3">
    <w:name w:val="Underline Char Char3"/>
    <w:rsid w:val="00652300"/>
    <w:rPr>
      <w:szCs w:val="24"/>
      <w:u w:val="single"/>
      <w:lang w:val="en-US" w:eastAsia="en-US" w:bidi="ar-SA"/>
    </w:rPr>
  </w:style>
  <w:style w:type="character" w:customStyle="1" w:styleId="tl8wme">
    <w:name w:val="tl8wme"/>
    <w:basedOn w:val="DefaultParagraphFont"/>
    <w:rsid w:val="00652300"/>
  </w:style>
  <w:style w:type="character" w:customStyle="1" w:styleId="Mention3">
    <w:name w:val="Mention3"/>
    <w:basedOn w:val="DefaultParagraphFont"/>
    <w:uiPriority w:val="99"/>
    <w:semiHidden/>
    <w:unhideWhenUsed/>
    <w:rsid w:val="00652300"/>
    <w:rPr>
      <w:color w:val="2B579A"/>
      <w:shd w:val="clear" w:color="auto" w:fill="E6E6E6"/>
    </w:rPr>
  </w:style>
  <w:style w:type="character" w:customStyle="1" w:styleId="m-5251091010484660064gmail-style13ptbold">
    <w:name w:val="m_-5251091010484660064gmail-style13ptbold"/>
    <w:basedOn w:val="DefaultParagraphFont"/>
    <w:rsid w:val="00652300"/>
  </w:style>
  <w:style w:type="character" w:customStyle="1" w:styleId="m-5251091010484660064gmail-styleunderline">
    <w:name w:val="m_-5251091010484660064gmail-styleunderline"/>
    <w:basedOn w:val="DefaultParagraphFont"/>
    <w:rsid w:val="00652300"/>
  </w:style>
  <w:style w:type="character" w:customStyle="1" w:styleId="tablecaption">
    <w:name w:val="tablecaption"/>
    <w:basedOn w:val="DefaultParagraphFont"/>
    <w:rsid w:val="00652300"/>
  </w:style>
  <w:style w:type="character" w:customStyle="1" w:styleId="StyleLatinHelvetica105ptBlack">
    <w:name w:val="Style (Latin) Helvetica 10.5 pt Black"/>
    <w:basedOn w:val="DefaultParagraphFont"/>
    <w:rsid w:val="00652300"/>
    <w:rPr>
      <w:rFonts w:ascii="Times New Roman" w:hAnsi="Times New Roman"/>
      <w:color w:val="000000"/>
      <w:sz w:val="21"/>
    </w:rPr>
  </w:style>
  <w:style w:type="character" w:customStyle="1" w:styleId="m-413333960618644972gmail-style13ptbold">
    <w:name w:val="m_-413333960618644972gmail-style13ptbold"/>
    <w:basedOn w:val="DefaultParagraphFont"/>
    <w:rsid w:val="00652300"/>
  </w:style>
  <w:style w:type="character" w:customStyle="1" w:styleId="m-413333960618644972gmail-styleunderline">
    <w:name w:val="m_-413333960618644972gmail-styleunderline"/>
    <w:basedOn w:val="DefaultParagraphFont"/>
    <w:rsid w:val="00652300"/>
  </w:style>
  <w:style w:type="character" w:customStyle="1" w:styleId="m8314098763611656848gmail-stylestylebold12pt">
    <w:name w:val="m_8314098763611656848gmail-stylestylebold12pt"/>
    <w:basedOn w:val="DefaultParagraphFont"/>
    <w:rsid w:val="00652300"/>
  </w:style>
  <w:style w:type="character" w:customStyle="1" w:styleId="m8314098763611656848gmail-styleboldunderline">
    <w:name w:val="m_8314098763611656848gmail-styleboldunderline"/>
    <w:basedOn w:val="DefaultParagraphFont"/>
    <w:rsid w:val="00652300"/>
  </w:style>
  <w:style w:type="paragraph" w:customStyle="1" w:styleId="Spacer">
    <w:name w:val="Spacer"/>
    <w:basedOn w:val="Heading1"/>
    <w:link w:val="SpacerChar"/>
    <w:autoRedefine/>
    <w:uiPriority w:val="4"/>
    <w:qFormat/>
    <w:rsid w:val="00652300"/>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652300"/>
    <w:rPr>
      <w:rFonts w:ascii="Georgia" w:eastAsiaTheme="majorEastAsia" w:hAnsi="Georgia" w:cstheme="majorBidi"/>
      <w:b/>
      <w:szCs w:val="32"/>
    </w:rPr>
  </w:style>
  <w:style w:type="paragraph" w:customStyle="1" w:styleId="msonormal0">
    <w:name w:val="msonormal"/>
    <w:basedOn w:val="Normal"/>
    <w:rsid w:val="00652300"/>
    <w:pPr>
      <w:spacing w:before="100" w:beforeAutospacing="1" w:after="100" w:afterAutospacing="1"/>
    </w:pPr>
  </w:style>
  <w:style w:type="paragraph" w:customStyle="1" w:styleId="TxBr41p1">
    <w:name w:val="TxBr_41p1"/>
    <w:basedOn w:val="Normal"/>
    <w:qFormat/>
    <w:rsid w:val="00652300"/>
    <w:pPr>
      <w:tabs>
        <w:tab w:val="left" w:pos="204"/>
      </w:tabs>
      <w:autoSpaceDE w:val="0"/>
      <w:autoSpaceDN w:val="0"/>
      <w:adjustRightInd w:val="0"/>
      <w:spacing w:line="238" w:lineRule="atLeast"/>
      <w:jc w:val="both"/>
    </w:pPr>
  </w:style>
  <w:style w:type="character" w:customStyle="1" w:styleId="BlockTitleCharChar">
    <w:name w:val="Block Title Char Char"/>
    <w:rsid w:val="00652300"/>
    <w:rPr>
      <w:rFonts w:ascii="Georgia" w:eastAsia="Times New Roman" w:hAnsi="Georgia" w:cs="Arial" w:hint="default"/>
      <w:b/>
      <w:bCs/>
      <w:kern w:val="32"/>
      <w:sz w:val="28"/>
      <w:szCs w:val="32"/>
    </w:rPr>
  </w:style>
  <w:style w:type="character" w:customStyle="1" w:styleId="CiteReal0">
    <w:name w:val="CiteReal"/>
    <w:uiPriority w:val="1"/>
    <w:qFormat/>
    <w:rsid w:val="00652300"/>
    <w:rPr>
      <w:rFonts w:ascii="Arial" w:hAnsi="Arial"/>
      <w:b/>
      <w:sz w:val="24"/>
      <w:u w:val="single"/>
    </w:rPr>
  </w:style>
  <w:style w:type="character" w:customStyle="1" w:styleId="dropcap1">
    <w:name w:val="dropcap1"/>
    <w:rsid w:val="00652300"/>
  </w:style>
  <w:style w:type="paragraph" w:customStyle="1" w:styleId="Style31">
    <w:name w:val="Style31"/>
    <w:basedOn w:val="Normal"/>
    <w:uiPriority w:val="99"/>
    <w:rsid w:val="00652300"/>
    <w:pPr>
      <w:spacing w:line="197" w:lineRule="exact"/>
      <w:jc w:val="both"/>
    </w:pPr>
    <w:rPr>
      <w:rFonts w:ascii="Palatino Linotype" w:hAnsi="Palatino Linotype" w:cs="Palatino Linotype"/>
    </w:rPr>
  </w:style>
  <w:style w:type="paragraph" w:customStyle="1" w:styleId="Style42">
    <w:name w:val="Style42"/>
    <w:basedOn w:val="Normal"/>
    <w:uiPriority w:val="99"/>
    <w:rsid w:val="00652300"/>
    <w:pPr>
      <w:spacing w:line="202" w:lineRule="exact"/>
      <w:jc w:val="both"/>
    </w:pPr>
    <w:rPr>
      <w:rFonts w:ascii="Palatino Linotype" w:hAnsi="Palatino Linotype" w:cs="Palatino Linotype"/>
    </w:rPr>
  </w:style>
  <w:style w:type="paragraph" w:customStyle="1" w:styleId="Style51">
    <w:name w:val="Style51"/>
    <w:basedOn w:val="Normal"/>
    <w:uiPriority w:val="99"/>
    <w:rsid w:val="00652300"/>
    <w:pPr>
      <w:spacing w:line="200" w:lineRule="exact"/>
      <w:jc w:val="both"/>
    </w:pPr>
    <w:rPr>
      <w:rFonts w:ascii="Palatino Linotype" w:hAnsi="Palatino Linotype" w:cs="Palatino Linotype"/>
    </w:rPr>
  </w:style>
  <w:style w:type="character" w:customStyle="1" w:styleId="FontStyle72">
    <w:name w:val="Font Style72"/>
    <w:uiPriority w:val="99"/>
    <w:rsid w:val="00652300"/>
    <w:rPr>
      <w:rFonts w:ascii="Cambria" w:hAnsi="Cambria" w:cs="Cambria" w:hint="default"/>
      <w:sz w:val="16"/>
      <w:szCs w:val="16"/>
    </w:rPr>
  </w:style>
  <w:style w:type="character" w:customStyle="1" w:styleId="FontStyle73">
    <w:name w:val="Font Style73"/>
    <w:uiPriority w:val="99"/>
    <w:rsid w:val="00652300"/>
    <w:rPr>
      <w:rFonts w:ascii="Cambria" w:hAnsi="Cambria" w:cs="Cambria" w:hint="default"/>
      <w:i/>
      <w:iCs/>
      <w:sz w:val="16"/>
      <w:szCs w:val="16"/>
    </w:rPr>
  </w:style>
  <w:style w:type="character" w:customStyle="1" w:styleId="UnderlinestyleChar2">
    <w:name w:val="Underline style Char2"/>
    <w:rsid w:val="00652300"/>
    <w:rPr>
      <w:sz w:val="22"/>
      <w:szCs w:val="24"/>
      <w:u w:val="single"/>
      <w:lang w:val="en-US" w:eastAsia="en-US" w:bidi="ar-SA"/>
    </w:rPr>
  </w:style>
  <w:style w:type="paragraph" w:customStyle="1" w:styleId="CitationCharChar">
    <w:name w:val="Citation Char Char"/>
    <w:basedOn w:val="Normal"/>
    <w:uiPriority w:val="6"/>
    <w:qFormat/>
    <w:rsid w:val="00652300"/>
    <w:pPr>
      <w:ind w:left="1440" w:right="1440"/>
    </w:pPr>
    <w:rPr>
      <w:rFonts w:ascii="Cambria" w:eastAsia="Verdana" w:hAnsi="Cambria" w:cs="Cambria"/>
      <w:szCs w:val="20"/>
      <w:u w:val="single"/>
    </w:rPr>
  </w:style>
  <w:style w:type="character" w:customStyle="1" w:styleId="FontStyle49">
    <w:name w:val="Font Style49"/>
    <w:uiPriority w:val="99"/>
    <w:rsid w:val="00652300"/>
    <w:rPr>
      <w:rFonts w:ascii="Cambria" w:hAnsi="Cambria" w:cs="Cambria"/>
      <w:sz w:val="20"/>
      <w:szCs w:val="20"/>
    </w:rPr>
  </w:style>
  <w:style w:type="character" w:customStyle="1" w:styleId="FontStyle50">
    <w:name w:val="Font Style50"/>
    <w:uiPriority w:val="99"/>
    <w:rsid w:val="0065230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5230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52300"/>
    <w:rPr>
      <w:rFonts w:ascii="Cambria" w:eastAsia="Cambria" w:hAnsi="Cambria" w:cs="Cambria"/>
      <w:spacing w:val="-3"/>
      <w:sz w:val="22"/>
      <w:szCs w:val="20"/>
    </w:rPr>
  </w:style>
  <w:style w:type="character" w:customStyle="1" w:styleId="kn">
    <w:name w:val="kn"/>
    <w:basedOn w:val="DefaultParagraphFont"/>
    <w:rsid w:val="00652300"/>
  </w:style>
  <w:style w:type="character" w:customStyle="1" w:styleId="StyleStyleUnderlineUnderlineStyleBoldUnderlineIntenseEmphas">
    <w:name w:val="Style Style UnderlineUnderlineStyle Bold UnderlineIntense Emphas..."/>
    <w:basedOn w:val="DefaultParagraphFont"/>
    <w:rsid w:val="00652300"/>
    <w:rPr>
      <w:b/>
      <w:bCs/>
      <w:sz w:val="26"/>
      <w:u w:val="single"/>
    </w:rPr>
  </w:style>
  <w:style w:type="character" w:customStyle="1" w:styleId="articoloinside">
    <w:name w:val="articolo_inside"/>
    <w:rsid w:val="00652300"/>
  </w:style>
  <w:style w:type="paragraph" w:customStyle="1" w:styleId="pagetools">
    <w:name w:val="pagetools"/>
    <w:basedOn w:val="Normal"/>
    <w:rsid w:val="00652300"/>
    <w:pPr>
      <w:spacing w:before="100" w:beforeAutospacing="1" w:after="100" w:afterAutospacing="1"/>
    </w:pPr>
    <w:rPr>
      <w:rFonts w:ascii="Cambria" w:eastAsia="Cambria" w:hAnsi="Cambria"/>
    </w:rPr>
  </w:style>
  <w:style w:type="character" w:customStyle="1" w:styleId="desc">
    <w:name w:val="desc"/>
    <w:basedOn w:val="DefaultParagraphFont"/>
    <w:rsid w:val="00652300"/>
  </w:style>
  <w:style w:type="character" w:customStyle="1" w:styleId="job">
    <w:name w:val="job"/>
    <w:basedOn w:val="DefaultParagraphFont"/>
    <w:rsid w:val="00652300"/>
  </w:style>
  <w:style w:type="character" w:customStyle="1" w:styleId="publisher">
    <w:name w:val="publisher"/>
    <w:basedOn w:val="DefaultParagraphFont"/>
    <w:rsid w:val="00652300"/>
  </w:style>
  <w:style w:type="character" w:customStyle="1" w:styleId="pubyear">
    <w:name w:val="pubyear"/>
    <w:basedOn w:val="DefaultParagraphFont"/>
    <w:rsid w:val="00652300"/>
  </w:style>
  <w:style w:type="character" w:customStyle="1" w:styleId="pubcity">
    <w:name w:val="pubcity"/>
    <w:basedOn w:val="DefaultParagraphFont"/>
    <w:rsid w:val="00652300"/>
  </w:style>
  <w:style w:type="character" w:customStyle="1" w:styleId="bodycontentlink">
    <w:name w:val="bodycontentlink"/>
    <w:basedOn w:val="DefaultParagraphFont"/>
    <w:rsid w:val="00652300"/>
  </w:style>
  <w:style w:type="paragraph" w:customStyle="1" w:styleId="C-Text">
    <w:name w:val="C-Text"/>
    <w:basedOn w:val="Normal"/>
    <w:rsid w:val="00652300"/>
    <w:pPr>
      <w:tabs>
        <w:tab w:val="num" w:pos="720"/>
      </w:tabs>
      <w:ind w:left="720" w:hanging="360"/>
    </w:pPr>
    <w:rPr>
      <w:rFonts w:ascii="Book Antiqua" w:hAnsi="Book Antiqua"/>
    </w:rPr>
  </w:style>
  <w:style w:type="character" w:customStyle="1" w:styleId="ecdate">
    <w:name w:val="ec_date"/>
    <w:basedOn w:val="DefaultParagraphFont"/>
    <w:rsid w:val="00652300"/>
    <w:rPr>
      <w:rFonts w:ascii="Symbol" w:hAnsi="Symbol" w:hint="default"/>
      <w:sz w:val="20"/>
      <w:szCs w:val="20"/>
      <w:shd w:val="clear" w:color="auto" w:fill="FFFFFF"/>
    </w:rPr>
  </w:style>
  <w:style w:type="paragraph" w:customStyle="1" w:styleId="ecmsonormal">
    <w:name w:val="ec_msonormal"/>
    <w:basedOn w:val="Normal"/>
    <w:rsid w:val="0065230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52300"/>
  </w:style>
  <w:style w:type="character" w:customStyle="1" w:styleId="articleheadline">
    <w:name w:val="articleheadline"/>
    <w:basedOn w:val="DefaultParagraphFont"/>
    <w:rsid w:val="00652300"/>
  </w:style>
  <w:style w:type="paragraph" w:customStyle="1" w:styleId="u-intro">
    <w:name w:val="u-intro"/>
    <w:basedOn w:val="Normal"/>
    <w:rsid w:val="00652300"/>
    <w:pPr>
      <w:spacing w:before="100" w:beforeAutospacing="1" w:after="100" w:afterAutospacing="1"/>
    </w:pPr>
    <w:rPr>
      <w:rFonts w:ascii="Georgia" w:hAnsi="Georgia"/>
    </w:rPr>
  </w:style>
  <w:style w:type="character" w:customStyle="1" w:styleId="u-byline">
    <w:name w:val="u-byline"/>
    <w:basedOn w:val="DefaultParagraphFont"/>
    <w:rsid w:val="00652300"/>
  </w:style>
  <w:style w:type="character" w:customStyle="1" w:styleId="articlebya">
    <w:name w:val="articleby_a"/>
    <w:basedOn w:val="DefaultParagraphFont"/>
    <w:rsid w:val="00652300"/>
  </w:style>
  <w:style w:type="character" w:customStyle="1" w:styleId="popupwinby">
    <w:name w:val="popupwinby"/>
    <w:basedOn w:val="DefaultParagraphFont"/>
    <w:rsid w:val="00652300"/>
  </w:style>
  <w:style w:type="character" w:customStyle="1" w:styleId="storyheader">
    <w:name w:val="storyheader"/>
    <w:basedOn w:val="DefaultParagraphFont"/>
    <w:rsid w:val="00652300"/>
  </w:style>
  <w:style w:type="character" w:customStyle="1" w:styleId="marron">
    <w:name w:val="marron"/>
    <w:basedOn w:val="DefaultParagraphFont"/>
    <w:rsid w:val="00652300"/>
  </w:style>
  <w:style w:type="paragraph" w:customStyle="1" w:styleId="StyleNormalWeb10pt">
    <w:name w:val="Style Normal (Web) + 10 pt"/>
    <w:basedOn w:val="NormalWeb"/>
    <w:next w:val="Normal"/>
    <w:rsid w:val="00652300"/>
    <w:rPr>
      <w:rFonts w:ascii="Bookman Old Style" w:hAnsi="Bookman Old Style"/>
      <w:sz w:val="20"/>
    </w:rPr>
  </w:style>
  <w:style w:type="character" w:customStyle="1" w:styleId="StyleNormalWeb10ptChar">
    <w:name w:val="Style Normal (Web) + 10 pt Char"/>
    <w:basedOn w:val="DefaultParagraphFont"/>
    <w:rsid w:val="00652300"/>
    <w:rPr>
      <w:szCs w:val="24"/>
      <w:lang w:val="en-US" w:eastAsia="en-US" w:bidi="ar-SA"/>
    </w:rPr>
  </w:style>
  <w:style w:type="paragraph" w:customStyle="1" w:styleId="TagCiteShells">
    <w:name w:val="Tag/Cite/Shells"/>
    <w:basedOn w:val="Normal"/>
    <w:rsid w:val="00652300"/>
    <w:rPr>
      <w:rFonts w:ascii="Georgia" w:hAnsi="Georgia"/>
      <w:b/>
    </w:rPr>
  </w:style>
  <w:style w:type="paragraph" w:customStyle="1" w:styleId="DefinitionTerm">
    <w:name w:val="Definition Term"/>
    <w:basedOn w:val="Normal"/>
    <w:next w:val="Normal"/>
    <w:rsid w:val="00652300"/>
    <w:rPr>
      <w:rFonts w:ascii="Georgia" w:hAnsi="Georgia"/>
      <w:snapToGrid w:val="0"/>
    </w:rPr>
  </w:style>
  <w:style w:type="character" w:customStyle="1" w:styleId="Style3CharChar">
    <w:name w:val="Style3 Char Char"/>
    <w:basedOn w:val="DefaultParagraphFont"/>
    <w:rsid w:val="0065230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52300"/>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652300"/>
    <w:rPr>
      <w:lang w:eastAsia="en-US"/>
    </w:rPr>
  </w:style>
  <w:style w:type="character" w:customStyle="1" w:styleId="BoldUnderlineChar2">
    <w:name w:val="Bold + Underline Char"/>
    <w:basedOn w:val="DefaultParagraphFont"/>
    <w:rsid w:val="0065230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52300"/>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652300"/>
  </w:style>
  <w:style w:type="character" w:customStyle="1" w:styleId="CharacterStyle7">
    <w:name w:val="Character Style 7"/>
    <w:rsid w:val="00652300"/>
    <w:rPr>
      <w:rFonts w:ascii="Trebuchet MS" w:hAnsi="Trebuchet MS" w:cs="Trebuchet MS"/>
      <w:sz w:val="20"/>
      <w:szCs w:val="20"/>
      <w:u w:val="single"/>
    </w:rPr>
  </w:style>
  <w:style w:type="character" w:customStyle="1" w:styleId="StyleStyle4Char">
    <w:name w:val="Style Style4 + Char"/>
    <w:basedOn w:val="DefaultParagraphFont"/>
    <w:rsid w:val="0065230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5230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52300"/>
    <w:rPr>
      <w:rFonts w:ascii="Symbol" w:hAnsi="Symbol"/>
      <w:sz w:val="21"/>
      <w:szCs w:val="21"/>
      <w:u w:val="thick"/>
    </w:rPr>
  </w:style>
  <w:style w:type="character" w:customStyle="1" w:styleId="UnderlinedEvidenceCharChar">
    <w:name w:val="Underlined Evidence Char Char"/>
    <w:basedOn w:val="DefaultParagraphFont"/>
    <w:rsid w:val="00652300"/>
    <w:rPr>
      <w:rFonts w:ascii="Symbol" w:hAnsi="Symbol"/>
      <w:sz w:val="21"/>
      <w:szCs w:val="21"/>
      <w:u w:val="thick"/>
      <w:lang w:val="en-US" w:eastAsia="en-US" w:bidi="ar-SA"/>
    </w:rPr>
  </w:style>
  <w:style w:type="character" w:styleId="PlaceholderText">
    <w:name w:val="Placeholder Text"/>
    <w:basedOn w:val="DefaultParagraphFont"/>
    <w:uiPriority w:val="99"/>
    <w:rsid w:val="00652300"/>
    <w:rPr>
      <w:color w:val="808080"/>
    </w:rPr>
  </w:style>
  <w:style w:type="paragraph" w:customStyle="1" w:styleId="Cite8">
    <w:name w:val="Cite8"/>
    <w:basedOn w:val="Normal"/>
    <w:autoRedefine/>
    <w:qFormat/>
    <w:rsid w:val="00652300"/>
    <w:rPr>
      <w:rFonts w:ascii="Trebuchet MS" w:eastAsia="Verdana" w:hAnsi="Trebuchet MS" w:cs="Cambria"/>
    </w:rPr>
  </w:style>
  <w:style w:type="paragraph" w:customStyle="1" w:styleId="8font">
    <w:name w:val="8font"/>
    <w:basedOn w:val="Normal"/>
    <w:next w:val="Normal"/>
    <w:autoRedefine/>
    <w:qFormat/>
    <w:rsid w:val="00652300"/>
    <w:rPr>
      <w:rFonts w:ascii="Georgia" w:eastAsia="Cambria Math" w:hAnsi="Georgia" w:cs="Cambria"/>
      <w:szCs w:val="16"/>
    </w:rPr>
  </w:style>
  <w:style w:type="character" w:customStyle="1" w:styleId="NoterefInText">
    <w:name w:val="_NoterefInText"/>
    <w:uiPriority w:val="99"/>
    <w:rsid w:val="00652300"/>
    <w:rPr>
      <w:rFonts w:cs="AKDPE C+ Utopia"/>
      <w:color w:val="000000"/>
    </w:rPr>
  </w:style>
  <w:style w:type="character" w:customStyle="1" w:styleId="postauthor">
    <w:name w:val="postauthor"/>
    <w:basedOn w:val="DefaultParagraphFont"/>
    <w:rsid w:val="00652300"/>
  </w:style>
  <w:style w:type="paragraph" w:customStyle="1" w:styleId="notes-source-hasnotes">
    <w:name w:val="notes-source-hasnotes"/>
    <w:basedOn w:val="Normal"/>
    <w:rsid w:val="00652300"/>
    <w:pPr>
      <w:spacing w:before="100" w:beforeAutospacing="1" w:after="100" w:afterAutospacing="1"/>
    </w:pPr>
    <w:rPr>
      <w:rFonts w:ascii="Tahoma" w:hAnsi="Tahoma"/>
      <w:szCs w:val="20"/>
    </w:rPr>
  </w:style>
  <w:style w:type="character" w:customStyle="1" w:styleId="span">
    <w:name w:val="span"/>
    <w:basedOn w:val="DefaultParagraphFont"/>
    <w:rsid w:val="00652300"/>
  </w:style>
  <w:style w:type="character" w:customStyle="1" w:styleId="maintitle">
    <w:name w:val="maintitle"/>
    <w:basedOn w:val="DefaultParagraphFont"/>
    <w:rsid w:val="00652300"/>
  </w:style>
  <w:style w:type="character" w:customStyle="1" w:styleId="thirdparty-logo">
    <w:name w:val="thirdparty-logo"/>
    <w:basedOn w:val="DefaultParagraphFont"/>
    <w:rsid w:val="00652300"/>
  </w:style>
  <w:style w:type="character" w:customStyle="1" w:styleId="posted">
    <w:name w:val="posted"/>
    <w:basedOn w:val="DefaultParagraphFont"/>
    <w:rsid w:val="00652300"/>
  </w:style>
  <w:style w:type="character" w:customStyle="1" w:styleId="ticker">
    <w:name w:val="ticker"/>
    <w:basedOn w:val="DefaultParagraphFont"/>
    <w:rsid w:val="00652300"/>
  </w:style>
  <w:style w:type="paragraph" w:customStyle="1" w:styleId="articlemeta">
    <w:name w:val="articlemeta"/>
    <w:basedOn w:val="Normal"/>
    <w:rsid w:val="00652300"/>
    <w:pPr>
      <w:spacing w:before="100" w:beforeAutospacing="1" w:after="100" w:afterAutospacing="1"/>
    </w:pPr>
    <w:rPr>
      <w:rFonts w:ascii="Tahoma" w:hAnsi="Tahoma"/>
      <w:szCs w:val="20"/>
    </w:rPr>
  </w:style>
  <w:style w:type="character" w:customStyle="1" w:styleId="vcard">
    <w:name w:val="vcard"/>
    <w:basedOn w:val="DefaultParagraphFont"/>
    <w:rsid w:val="00652300"/>
  </w:style>
  <w:style w:type="character" w:customStyle="1" w:styleId="print-footnote">
    <w:name w:val="print-footnote"/>
    <w:basedOn w:val="DefaultParagraphFont"/>
    <w:rsid w:val="00652300"/>
  </w:style>
  <w:style w:type="character" w:customStyle="1" w:styleId="datestring">
    <w:name w:val="datestring"/>
    <w:basedOn w:val="DefaultParagraphFont"/>
    <w:rsid w:val="00652300"/>
  </w:style>
  <w:style w:type="paragraph" w:customStyle="1" w:styleId="noindent0">
    <w:name w:val="no_indent"/>
    <w:basedOn w:val="Normal"/>
    <w:rsid w:val="00652300"/>
    <w:pPr>
      <w:spacing w:before="100" w:beforeAutospacing="1" w:after="100" w:afterAutospacing="1"/>
    </w:pPr>
    <w:rPr>
      <w:rFonts w:ascii="Tahoma" w:hAnsi="Tahoma"/>
      <w:szCs w:val="20"/>
    </w:rPr>
  </w:style>
  <w:style w:type="character" w:customStyle="1" w:styleId="email">
    <w:name w:val="email"/>
    <w:basedOn w:val="DefaultParagraphFont"/>
    <w:rsid w:val="00652300"/>
  </w:style>
  <w:style w:type="paragraph" w:customStyle="1" w:styleId="left">
    <w:name w:val="left"/>
    <w:basedOn w:val="Normal"/>
    <w:rsid w:val="00652300"/>
    <w:pPr>
      <w:spacing w:before="100" w:beforeAutospacing="1" w:after="100" w:afterAutospacing="1"/>
    </w:pPr>
    <w:rPr>
      <w:rFonts w:ascii="Tahoma" w:hAnsi="Tahoma"/>
      <w:szCs w:val="20"/>
    </w:rPr>
  </w:style>
  <w:style w:type="paragraph" w:customStyle="1" w:styleId="right">
    <w:name w:val="right"/>
    <w:basedOn w:val="Normal"/>
    <w:rsid w:val="00652300"/>
    <w:pPr>
      <w:spacing w:before="100" w:beforeAutospacing="1" w:after="100" w:afterAutospacing="1"/>
    </w:pPr>
    <w:rPr>
      <w:rFonts w:ascii="Tahoma" w:hAnsi="Tahoma"/>
      <w:szCs w:val="20"/>
    </w:rPr>
  </w:style>
  <w:style w:type="character" w:customStyle="1" w:styleId="gptad">
    <w:name w:val="gptad"/>
    <w:basedOn w:val="DefaultParagraphFont"/>
    <w:rsid w:val="00652300"/>
  </w:style>
  <w:style w:type="paragraph" w:customStyle="1" w:styleId="creditpostedmodified">
    <w:name w:val="credit_posted_modified"/>
    <w:basedOn w:val="Normal"/>
    <w:rsid w:val="00652300"/>
    <w:pPr>
      <w:spacing w:before="100" w:beforeAutospacing="1" w:after="100" w:afterAutospacing="1"/>
    </w:pPr>
    <w:rPr>
      <w:rFonts w:ascii="Tahoma" w:hAnsi="Tahoma"/>
      <w:szCs w:val="20"/>
    </w:rPr>
  </w:style>
  <w:style w:type="character" w:customStyle="1" w:styleId="creditline">
    <w:name w:val="creditline"/>
    <w:basedOn w:val="DefaultParagraphFont"/>
    <w:rsid w:val="00652300"/>
  </w:style>
  <w:style w:type="character" w:customStyle="1" w:styleId="grd">
    <w:name w:val="grd"/>
    <w:basedOn w:val="DefaultParagraphFont"/>
    <w:rsid w:val="00652300"/>
  </w:style>
  <w:style w:type="paragraph" w:customStyle="1" w:styleId="hs-text-container">
    <w:name w:val="hs-text-container"/>
    <w:basedOn w:val="Normal"/>
    <w:rsid w:val="00652300"/>
    <w:pPr>
      <w:spacing w:before="100" w:beforeAutospacing="1" w:after="100" w:afterAutospacing="1"/>
    </w:pPr>
    <w:rPr>
      <w:rFonts w:ascii="Tahoma" w:hAnsi="Tahoma"/>
      <w:szCs w:val="20"/>
    </w:rPr>
  </w:style>
  <w:style w:type="character" w:customStyle="1" w:styleId="created">
    <w:name w:val="created"/>
    <w:basedOn w:val="DefaultParagraphFont"/>
    <w:rsid w:val="00652300"/>
  </w:style>
  <w:style w:type="character" w:customStyle="1" w:styleId="changed">
    <w:name w:val="changed"/>
    <w:basedOn w:val="DefaultParagraphFont"/>
    <w:rsid w:val="00652300"/>
  </w:style>
  <w:style w:type="character" w:customStyle="1" w:styleId="article-author-name">
    <w:name w:val="article-author-name"/>
    <w:basedOn w:val="DefaultParagraphFont"/>
    <w:rsid w:val="00652300"/>
  </w:style>
  <w:style w:type="character" w:customStyle="1" w:styleId="bioexcerpt">
    <w:name w:val="bio_excerpt"/>
    <w:basedOn w:val="DefaultParagraphFont"/>
    <w:rsid w:val="00652300"/>
  </w:style>
  <w:style w:type="character" w:customStyle="1" w:styleId="commentcount">
    <w:name w:val="comment_count"/>
    <w:basedOn w:val="DefaultParagraphFont"/>
    <w:rsid w:val="00652300"/>
  </w:style>
  <w:style w:type="character" w:customStyle="1" w:styleId="searchtermshighlighted">
    <w:name w:val="searchtermshighlighted"/>
    <w:basedOn w:val="DefaultParagraphFont"/>
    <w:rsid w:val="00652300"/>
  </w:style>
  <w:style w:type="character" w:customStyle="1" w:styleId="contributornametrigger">
    <w:name w:val="contributornametrigger"/>
    <w:basedOn w:val="DefaultParagraphFont"/>
    <w:rsid w:val="00652300"/>
  </w:style>
  <w:style w:type="character" w:customStyle="1" w:styleId="bylinepipe">
    <w:name w:val="bylinepipe"/>
    <w:basedOn w:val="DefaultParagraphFont"/>
    <w:rsid w:val="00652300"/>
  </w:style>
  <w:style w:type="character" w:customStyle="1" w:styleId="lucenesearchresulturlb">
    <w:name w:val="lucene_search_result_url_b"/>
    <w:basedOn w:val="DefaultParagraphFont"/>
    <w:rsid w:val="00652300"/>
  </w:style>
  <w:style w:type="character" w:customStyle="1" w:styleId="faculty-title">
    <w:name w:val="faculty-title"/>
    <w:basedOn w:val="DefaultParagraphFont"/>
    <w:rsid w:val="00652300"/>
  </w:style>
  <w:style w:type="character" w:customStyle="1" w:styleId="count">
    <w:name w:val="count"/>
    <w:basedOn w:val="DefaultParagraphFont"/>
    <w:rsid w:val="00652300"/>
  </w:style>
  <w:style w:type="character" w:customStyle="1" w:styleId="volume">
    <w:name w:val="volume"/>
    <w:basedOn w:val="DefaultParagraphFont"/>
    <w:rsid w:val="00652300"/>
  </w:style>
  <w:style w:type="character" w:customStyle="1" w:styleId="issue">
    <w:name w:val="issue"/>
    <w:basedOn w:val="DefaultParagraphFont"/>
    <w:rsid w:val="00652300"/>
  </w:style>
  <w:style w:type="character" w:customStyle="1" w:styleId="pages">
    <w:name w:val="pages"/>
    <w:basedOn w:val="DefaultParagraphFont"/>
    <w:rsid w:val="00652300"/>
  </w:style>
  <w:style w:type="character" w:customStyle="1" w:styleId="field-content">
    <w:name w:val="field-content"/>
    <w:basedOn w:val="DefaultParagraphFont"/>
    <w:rsid w:val="00652300"/>
  </w:style>
  <w:style w:type="character" w:customStyle="1" w:styleId="person">
    <w:name w:val="person"/>
    <w:basedOn w:val="DefaultParagraphFont"/>
    <w:rsid w:val="00652300"/>
  </w:style>
  <w:style w:type="character" w:customStyle="1" w:styleId="corresponding">
    <w:name w:val="corresponding"/>
    <w:basedOn w:val="DefaultParagraphFont"/>
    <w:rsid w:val="00652300"/>
  </w:style>
  <w:style w:type="character" w:customStyle="1" w:styleId="entry-date">
    <w:name w:val="entry-date"/>
    <w:basedOn w:val="DefaultParagraphFont"/>
    <w:rsid w:val="00652300"/>
  </w:style>
  <w:style w:type="paragraph" w:customStyle="1" w:styleId="entry-meta">
    <w:name w:val="entry-meta"/>
    <w:basedOn w:val="Normal"/>
    <w:rsid w:val="00652300"/>
    <w:pPr>
      <w:spacing w:before="100" w:beforeAutospacing="1" w:after="100" w:afterAutospacing="1"/>
    </w:pPr>
    <w:rPr>
      <w:rFonts w:ascii="Tahoma" w:hAnsi="Tahoma"/>
      <w:szCs w:val="20"/>
    </w:rPr>
  </w:style>
  <w:style w:type="character" w:customStyle="1" w:styleId="post-time">
    <w:name w:val="post-time"/>
    <w:basedOn w:val="DefaultParagraphFont"/>
    <w:rsid w:val="00652300"/>
  </w:style>
  <w:style w:type="character" w:customStyle="1" w:styleId="post-category">
    <w:name w:val="post-category"/>
    <w:basedOn w:val="DefaultParagraphFont"/>
    <w:rsid w:val="00652300"/>
  </w:style>
  <w:style w:type="character" w:customStyle="1" w:styleId="post-author">
    <w:name w:val="post-author"/>
    <w:basedOn w:val="DefaultParagraphFont"/>
    <w:rsid w:val="00652300"/>
  </w:style>
  <w:style w:type="character" w:customStyle="1" w:styleId="A10">
    <w:name w:val="A10"/>
    <w:uiPriority w:val="99"/>
    <w:rsid w:val="00652300"/>
    <w:rPr>
      <w:rFonts w:cs="MS Mincho"/>
      <w:color w:val="000000"/>
      <w:sz w:val="11"/>
      <w:szCs w:val="11"/>
    </w:rPr>
  </w:style>
  <w:style w:type="paragraph" w:customStyle="1" w:styleId="Pa10">
    <w:name w:val="Pa10"/>
    <w:basedOn w:val="Default"/>
    <w:next w:val="Default"/>
    <w:uiPriority w:val="99"/>
    <w:rsid w:val="0065230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52300"/>
    <w:pPr>
      <w:widowControl w:val="0"/>
      <w:spacing w:line="241" w:lineRule="atLeast"/>
    </w:pPr>
    <w:rPr>
      <w:rFonts w:ascii="Verdana" w:eastAsiaTheme="minorEastAsia" w:hAnsi="Verdana" w:cs="Cambria"/>
      <w:color w:val="auto"/>
    </w:rPr>
  </w:style>
  <w:style w:type="character" w:customStyle="1" w:styleId="A9">
    <w:name w:val="A9"/>
    <w:uiPriority w:val="99"/>
    <w:rsid w:val="00652300"/>
    <w:rPr>
      <w:rFonts w:cs="MS Mincho"/>
      <w:color w:val="000000"/>
      <w:sz w:val="14"/>
      <w:szCs w:val="14"/>
    </w:rPr>
  </w:style>
  <w:style w:type="paragraph" w:customStyle="1" w:styleId="articledetails">
    <w:name w:val="articledetails"/>
    <w:basedOn w:val="Normal"/>
    <w:rsid w:val="00652300"/>
    <w:pPr>
      <w:spacing w:before="100" w:beforeAutospacing="1" w:after="100" w:afterAutospacing="1"/>
    </w:pPr>
    <w:rPr>
      <w:rFonts w:ascii="Tahoma" w:hAnsi="Tahoma"/>
      <w:szCs w:val="20"/>
    </w:rPr>
  </w:style>
  <w:style w:type="character" w:customStyle="1" w:styleId="posted-and-updated">
    <w:name w:val="posted-and-updated"/>
    <w:basedOn w:val="DefaultParagraphFont"/>
    <w:rsid w:val="00652300"/>
  </w:style>
  <w:style w:type="paragraph" w:customStyle="1" w:styleId="aff">
    <w:name w:val="aff"/>
    <w:basedOn w:val="Normal"/>
    <w:rsid w:val="00652300"/>
    <w:pPr>
      <w:spacing w:before="100" w:beforeAutospacing="1" w:after="100" w:afterAutospacing="1"/>
    </w:pPr>
    <w:rPr>
      <w:rFonts w:ascii="Tahoma" w:hAnsi="Tahoma"/>
      <w:szCs w:val="20"/>
    </w:rPr>
  </w:style>
  <w:style w:type="character" w:customStyle="1" w:styleId="entry-author">
    <w:name w:val="entry-author"/>
    <w:basedOn w:val="DefaultParagraphFont"/>
    <w:rsid w:val="00652300"/>
  </w:style>
  <w:style w:type="character" w:customStyle="1" w:styleId="entry-author-name">
    <w:name w:val="entry-author-name"/>
    <w:basedOn w:val="DefaultParagraphFont"/>
    <w:rsid w:val="00652300"/>
  </w:style>
  <w:style w:type="character" w:customStyle="1" w:styleId="arial11">
    <w:name w:val="arial_11"/>
    <w:basedOn w:val="DefaultParagraphFont"/>
    <w:rsid w:val="00652300"/>
  </w:style>
  <w:style w:type="character" w:customStyle="1" w:styleId="contrib-degrees">
    <w:name w:val="contrib-degrees"/>
    <w:basedOn w:val="DefaultParagraphFont"/>
    <w:rsid w:val="00652300"/>
  </w:style>
  <w:style w:type="character" w:customStyle="1" w:styleId="contrib-on-behalf-of">
    <w:name w:val="contrib-on-behalf-of"/>
    <w:basedOn w:val="DefaultParagraphFont"/>
    <w:rsid w:val="00652300"/>
  </w:style>
  <w:style w:type="character" w:customStyle="1" w:styleId="pubtime">
    <w:name w:val="pubtime"/>
    <w:basedOn w:val="DefaultParagraphFont"/>
    <w:rsid w:val="00652300"/>
  </w:style>
  <w:style w:type="character" w:customStyle="1" w:styleId="time">
    <w:name w:val="time"/>
    <w:basedOn w:val="DefaultParagraphFont"/>
    <w:rsid w:val="00652300"/>
  </w:style>
  <w:style w:type="character" w:customStyle="1" w:styleId="fbcommentscount">
    <w:name w:val="fb_comments_count"/>
    <w:basedOn w:val="DefaultParagraphFont"/>
    <w:rsid w:val="00652300"/>
  </w:style>
  <w:style w:type="character" w:customStyle="1" w:styleId="stsharethiscustom">
    <w:name w:val="st_sharethis_custom"/>
    <w:basedOn w:val="DefaultParagraphFont"/>
    <w:rsid w:val="00652300"/>
  </w:style>
  <w:style w:type="paragraph" w:customStyle="1" w:styleId="permalinkable">
    <w:name w:val="permalinkable"/>
    <w:basedOn w:val="Normal"/>
    <w:rsid w:val="00652300"/>
    <w:pPr>
      <w:spacing w:before="100" w:beforeAutospacing="1" w:after="100" w:afterAutospacing="1"/>
    </w:pPr>
    <w:rPr>
      <w:rFonts w:ascii="Tahoma" w:hAnsi="Tahoma"/>
      <w:szCs w:val="20"/>
    </w:rPr>
  </w:style>
  <w:style w:type="character" w:customStyle="1" w:styleId="post-date">
    <w:name w:val="post-date"/>
    <w:basedOn w:val="DefaultParagraphFont"/>
    <w:rsid w:val="00652300"/>
  </w:style>
  <w:style w:type="character" w:customStyle="1" w:styleId="link-external">
    <w:name w:val="link-external"/>
    <w:basedOn w:val="DefaultParagraphFont"/>
    <w:rsid w:val="00652300"/>
  </w:style>
  <w:style w:type="character" w:customStyle="1" w:styleId="articleauthor">
    <w:name w:val="article_author"/>
    <w:basedOn w:val="DefaultParagraphFont"/>
    <w:rsid w:val="00652300"/>
  </w:style>
  <w:style w:type="character" w:customStyle="1" w:styleId="articleissue">
    <w:name w:val="article_issue"/>
    <w:basedOn w:val="DefaultParagraphFont"/>
    <w:rsid w:val="00652300"/>
  </w:style>
  <w:style w:type="character" w:customStyle="1" w:styleId="a-size-large">
    <w:name w:val="a-size-large"/>
    <w:basedOn w:val="DefaultParagraphFont"/>
    <w:rsid w:val="00652300"/>
  </w:style>
  <w:style w:type="character" w:customStyle="1" w:styleId="a-size-medium">
    <w:name w:val="a-size-medium"/>
    <w:basedOn w:val="DefaultParagraphFont"/>
    <w:rsid w:val="00652300"/>
  </w:style>
  <w:style w:type="character" w:customStyle="1" w:styleId="contribution">
    <w:name w:val="contribution"/>
    <w:basedOn w:val="DefaultParagraphFont"/>
    <w:rsid w:val="00652300"/>
  </w:style>
  <w:style w:type="character" w:customStyle="1" w:styleId="a-color-secondary">
    <w:name w:val="a-color-secondary"/>
    <w:basedOn w:val="DefaultParagraphFont"/>
    <w:rsid w:val="00652300"/>
  </w:style>
  <w:style w:type="paragraph" w:customStyle="1" w:styleId="sbyline">
    <w:name w:val="sbyline"/>
    <w:basedOn w:val="Normal"/>
    <w:rsid w:val="00652300"/>
    <w:pPr>
      <w:spacing w:before="100" w:beforeAutospacing="1" w:after="100" w:afterAutospacing="1"/>
    </w:pPr>
    <w:rPr>
      <w:rFonts w:ascii="Tahoma" w:hAnsi="Tahoma"/>
      <w:szCs w:val="20"/>
    </w:rPr>
  </w:style>
  <w:style w:type="character" w:customStyle="1" w:styleId="ui-author">
    <w:name w:val="ui-author"/>
    <w:basedOn w:val="DefaultParagraphFont"/>
    <w:rsid w:val="00652300"/>
  </w:style>
  <w:style w:type="character" w:customStyle="1" w:styleId="ui-staffline">
    <w:name w:val="ui-staffline"/>
    <w:basedOn w:val="DefaultParagraphFont"/>
    <w:rsid w:val="00652300"/>
  </w:style>
  <w:style w:type="paragraph" w:customStyle="1" w:styleId="promotion-tag-p">
    <w:name w:val="promotion-tag-p"/>
    <w:basedOn w:val="Normal"/>
    <w:rsid w:val="00652300"/>
    <w:pPr>
      <w:spacing w:before="100" w:beforeAutospacing="1" w:after="100" w:afterAutospacing="1"/>
    </w:pPr>
    <w:rPr>
      <w:rFonts w:ascii="Tahoma" w:hAnsi="Tahoma"/>
      <w:szCs w:val="20"/>
    </w:rPr>
  </w:style>
  <w:style w:type="paragraph" w:customStyle="1" w:styleId="heading">
    <w:name w:val="heading"/>
    <w:basedOn w:val="Normal"/>
    <w:rsid w:val="00652300"/>
    <w:pPr>
      <w:spacing w:before="100" w:beforeAutospacing="1" w:after="100" w:afterAutospacing="1"/>
    </w:pPr>
    <w:rPr>
      <w:rFonts w:ascii="Tahoma" w:hAnsi="Tahoma"/>
      <w:szCs w:val="20"/>
    </w:rPr>
  </w:style>
  <w:style w:type="character" w:customStyle="1" w:styleId="value">
    <w:name w:val="value"/>
    <w:basedOn w:val="DefaultParagraphFont"/>
    <w:rsid w:val="00652300"/>
  </w:style>
  <w:style w:type="character" w:customStyle="1" w:styleId="specialissuelabel">
    <w:name w:val="specialissuelabel"/>
    <w:basedOn w:val="DefaultParagraphFont"/>
    <w:rsid w:val="00652300"/>
  </w:style>
  <w:style w:type="character" w:customStyle="1" w:styleId="referencediv">
    <w:name w:val="referencediv"/>
    <w:basedOn w:val="DefaultParagraphFont"/>
    <w:rsid w:val="00652300"/>
  </w:style>
  <w:style w:type="character" w:customStyle="1" w:styleId="wp-smiley">
    <w:name w:val="wp-smiley"/>
    <w:basedOn w:val="DefaultParagraphFont"/>
    <w:rsid w:val="00652300"/>
  </w:style>
  <w:style w:type="character" w:customStyle="1" w:styleId="meta-prep">
    <w:name w:val="meta-prep"/>
    <w:basedOn w:val="DefaultParagraphFont"/>
    <w:rsid w:val="00652300"/>
  </w:style>
  <w:style w:type="character" w:customStyle="1" w:styleId="artjournal">
    <w:name w:val="art_journal"/>
    <w:basedOn w:val="DefaultParagraphFont"/>
    <w:rsid w:val="00652300"/>
  </w:style>
  <w:style w:type="character" w:customStyle="1" w:styleId="artdatevolumeissuepart">
    <w:name w:val="art_datevolumeissuepart"/>
    <w:basedOn w:val="DefaultParagraphFont"/>
    <w:rsid w:val="00652300"/>
  </w:style>
  <w:style w:type="character" w:customStyle="1" w:styleId="artpages">
    <w:name w:val="art_pages"/>
    <w:basedOn w:val="DefaultParagraphFont"/>
    <w:rsid w:val="00652300"/>
  </w:style>
  <w:style w:type="character" w:customStyle="1" w:styleId="singlehighlightclass">
    <w:name w:val="single_highlight_class"/>
    <w:basedOn w:val="DefaultParagraphFont"/>
    <w:rsid w:val="00652300"/>
  </w:style>
  <w:style w:type="character" w:customStyle="1" w:styleId="degree">
    <w:name w:val="degree"/>
    <w:basedOn w:val="DefaultParagraphFont"/>
    <w:rsid w:val="00652300"/>
  </w:style>
  <w:style w:type="character" w:customStyle="1" w:styleId="major">
    <w:name w:val="major"/>
    <w:basedOn w:val="DefaultParagraphFont"/>
    <w:rsid w:val="00652300"/>
  </w:style>
  <w:style w:type="character" w:customStyle="1" w:styleId="authors">
    <w:name w:val="authors"/>
    <w:basedOn w:val="DefaultParagraphFont"/>
    <w:rsid w:val="00652300"/>
  </w:style>
  <w:style w:type="character" w:customStyle="1" w:styleId="views">
    <w:name w:val="views"/>
    <w:basedOn w:val="DefaultParagraphFont"/>
    <w:rsid w:val="00652300"/>
  </w:style>
  <w:style w:type="character" w:customStyle="1" w:styleId="stmainservices">
    <w:name w:val="stmainservices"/>
    <w:basedOn w:val="DefaultParagraphFont"/>
    <w:rsid w:val="00652300"/>
  </w:style>
  <w:style w:type="character" w:customStyle="1" w:styleId="stbubblehcount">
    <w:name w:val="stbubble_hcount"/>
    <w:basedOn w:val="DefaultParagraphFont"/>
    <w:rsid w:val="00652300"/>
  </w:style>
  <w:style w:type="paragraph" w:customStyle="1" w:styleId="Document">
    <w:name w:val="_Document"/>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52300"/>
    <w:pPr>
      <w:widowControl w:val="0"/>
    </w:pPr>
    <w:rPr>
      <w:rFonts w:ascii="AKDPE C+ Utopia" w:eastAsiaTheme="minorEastAsia" w:hAnsi="AKDPE C+ Utopia" w:cs="Cambria"/>
      <w:color w:val="auto"/>
    </w:rPr>
  </w:style>
  <w:style w:type="paragraph" w:customStyle="1" w:styleId="collapsed-hide">
    <w:name w:val="collapsed-hide"/>
    <w:basedOn w:val="Normal"/>
    <w:rsid w:val="00652300"/>
    <w:pPr>
      <w:spacing w:before="100" w:beforeAutospacing="1" w:after="100" w:afterAutospacing="1"/>
    </w:pPr>
    <w:rPr>
      <w:rFonts w:ascii="Tahoma" w:hAnsi="Tahoma"/>
      <w:szCs w:val="20"/>
    </w:rPr>
  </w:style>
  <w:style w:type="paragraph" w:customStyle="1" w:styleId="Pa7">
    <w:name w:val="Pa7"/>
    <w:basedOn w:val="Default"/>
    <w:next w:val="Default"/>
    <w:uiPriority w:val="99"/>
    <w:rsid w:val="00652300"/>
    <w:pPr>
      <w:widowControl w:val="0"/>
      <w:spacing w:line="211" w:lineRule="atLeast"/>
    </w:pPr>
    <w:rPr>
      <w:rFonts w:ascii="Courier New" w:eastAsiaTheme="minorEastAsia" w:hAnsi="Courier New" w:cs="Cambria"/>
      <w:color w:val="auto"/>
    </w:rPr>
  </w:style>
  <w:style w:type="paragraph" w:customStyle="1" w:styleId="odd">
    <w:name w:val="odd"/>
    <w:basedOn w:val="Normal"/>
    <w:rsid w:val="00652300"/>
    <w:pPr>
      <w:spacing w:before="100" w:beforeAutospacing="1" w:after="100" w:afterAutospacing="1"/>
    </w:pPr>
    <w:rPr>
      <w:rFonts w:ascii="Tahoma" w:hAnsi="Tahoma"/>
      <w:szCs w:val="20"/>
    </w:rPr>
  </w:style>
  <w:style w:type="character" w:customStyle="1" w:styleId="article-date">
    <w:name w:val="article-date"/>
    <w:basedOn w:val="DefaultParagraphFont"/>
    <w:rsid w:val="00652300"/>
  </w:style>
  <w:style w:type="character" w:customStyle="1" w:styleId="article-author">
    <w:name w:val="article-author"/>
    <w:basedOn w:val="DefaultParagraphFont"/>
    <w:rsid w:val="00652300"/>
  </w:style>
  <w:style w:type="character" w:customStyle="1" w:styleId="tolocaltime">
    <w:name w:val="tolocaltime"/>
    <w:basedOn w:val="DefaultParagraphFont"/>
    <w:rsid w:val="00652300"/>
  </w:style>
  <w:style w:type="character" w:customStyle="1" w:styleId="pb-byline">
    <w:name w:val="pb-byline"/>
    <w:basedOn w:val="DefaultParagraphFont"/>
    <w:rsid w:val="00652300"/>
  </w:style>
  <w:style w:type="character" w:customStyle="1" w:styleId="pb-timestamp">
    <w:name w:val="pb-timestamp"/>
    <w:basedOn w:val="DefaultParagraphFont"/>
    <w:rsid w:val="00652300"/>
  </w:style>
  <w:style w:type="paragraph" w:customStyle="1" w:styleId="Pa8">
    <w:name w:val="Pa8"/>
    <w:basedOn w:val="Default"/>
    <w:next w:val="Default"/>
    <w:uiPriority w:val="99"/>
    <w:rsid w:val="0065230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5230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52300"/>
  </w:style>
  <w:style w:type="character" w:customStyle="1" w:styleId="even">
    <w:name w:val="even"/>
    <w:basedOn w:val="DefaultParagraphFont"/>
    <w:rsid w:val="00652300"/>
  </w:style>
  <w:style w:type="paragraph" w:customStyle="1" w:styleId="volissue">
    <w:name w:val="volissue"/>
    <w:basedOn w:val="Normal"/>
    <w:rsid w:val="00652300"/>
    <w:pPr>
      <w:spacing w:before="100" w:beforeAutospacing="1" w:after="100" w:afterAutospacing="1"/>
    </w:pPr>
    <w:rPr>
      <w:rFonts w:ascii="Tahoma" w:hAnsi="Tahoma"/>
      <w:szCs w:val="20"/>
    </w:rPr>
  </w:style>
  <w:style w:type="character" w:customStyle="1" w:styleId="view-count">
    <w:name w:val="view-count"/>
    <w:basedOn w:val="DefaultParagraphFont"/>
    <w:rsid w:val="00652300"/>
  </w:style>
  <w:style w:type="paragraph" w:customStyle="1" w:styleId="BoldUnderlineChar20">
    <w:name w:val="BoldUnderline Char2"/>
    <w:link w:val="BoldUnderlineChar2Char"/>
    <w:rsid w:val="0065230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52300"/>
    <w:rPr>
      <w:rFonts w:ascii="Times New Roman" w:eastAsia="Times New Roman" w:hAnsi="Times New Roman" w:cs="Times New Roman"/>
      <w:b/>
      <w:sz w:val="20"/>
      <w:u w:val="single"/>
    </w:rPr>
  </w:style>
  <w:style w:type="character" w:customStyle="1" w:styleId="UnderlineCharChar4">
    <w:name w:val="Underline Char Char4"/>
    <w:rsid w:val="00652300"/>
    <w:rPr>
      <w:szCs w:val="24"/>
      <w:u w:val="single"/>
      <w:lang w:val="en-US" w:eastAsia="en-US" w:bidi="ar-SA"/>
    </w:rPr>
  </w:style>
  <w:style w:type="character" w:customStyle="1" w:styleId="BoldUnderlineCharChar3">
    <w:name w:val="BoldUnderline Char Char3"/>
    <w:rsid w:val="00652300"/>
    <w:rPr>
      <w:b/>
      <w:szCs w:val="24"/>
      <w:u w:val="single"/>
      <w:lang w:val="en-US" w:eastAsia="en-US" w:bidi="ar-SA"/>
    </w:rPr>
  </w:style>
  <w:style w:type="character" w:customStyle="1" w:styleId="BoldUnderlineCharChar2">
    <w:name w:val="BoldUnderline Char Char2"/>
    <w:rsid w:val="00652300"/>
    <w:rPr>
      <w:b/>
      <w:szCs w:val="24"/>
      <w:u w:val="single"/>
      <w:lang w:val="en-US" w:eastAsia="en-US" w:bidi="ar-SA"/>
    </w:rPr>
  </w:style>
  <w:style w:type="paragraph" w:customStyle="1" w:styleId="UnderlineCard0">
    <w:name w:val="UnderlineCard"/>
    <w:basedOn w:val="Heading3"/>
    <w:link w:val="UnderlineCardChar"/>
    <w:qFormat/>
    <w:rsid w:val="0065230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652300"/>
    <w:rPr>
      <w:rFonts w:ascii="Georgia" w:eastAsia="Calibri" w:hAnsi="Georgia" w:cs="Times New Roman"/>
      <w:bCs/>
      <w:sz w:val="20"/>
      <w:szCs w:val="20"/>
      <w:u w:val="single"/>
      <w:lang w:val="x-none" w:eastAsia="x-none"/>
    </w:rPr>
  </w:style>
  <w:style w:type="character" w:customStyle="1" w:styleId="5Notunderlined">
    <w:name w:val="5 Not underlined"/>
    <w:rsid w:val="00652300"/>
    <w:rPr>
      <w:rFonts w:ascii="Times New Roman" w:hAnsi="Times New Roman"/>
      <w:sz w:val="16"/>
    </w:rPr>
  </w:style>
  <w:style w:type="character" w:customStyle="1" w:styleId="volume-issue">
    <w:name w:val="volume-issue"/>
    <w:rsid w:val="00652300"/>
    <w:rPr>
      <w:rFonts w:cs="Times New Roman"/>
    </w:rPr>
  </w:style>
  <w:style w:type="character" w:customStyle="1" w:styleId="i">
    <w:name w:val="i"/>
    <w:basedOn w:val="DefaultParagraphFont"/>
    <w:uiPriority w:val="99"/>
    <w:rsid w:val="00652300"/>
  </w:style>
  <w:style w:type="character" w:customStyle="1" w:styleId="storytext">
    <w:name w:val="storytext"/>
    <w:basedOn w:val="DefaultParagraphFont"/>
    <w:rsid w:val="00652300"/>
  </w:style>
  <w:style w:type="character" w:customStyle="1" w:styleId="heading3char0">
    <w:name w:val="heading3char"/>
    <w:rsid w:val="00652300"/>
  </w:style>
  <w:style w:type="character" w:customStyle="1" w:styleId="boldness1">
    <w:name w:val="boldness1"/>
    <w:rsid w:val="00652300"/>
  </w:style>
  <w:style w:type="paragraph" w:customStyle="1" w:styleId="Cardd">
    <w:name w:val="Cardd"/>
    <w:basedOn w:val="Normal"/>
    <w:uiPriority w:val="4"/>
    <w:qFormat/>
    <w:rsid w:val="00652300"/>
    <w:pPr>
      <w:ind w:left="288" w:right="288"/>
    </w:pPr>
    <w:rPr>
      <w:rFonts w:ascii="Georgia" w:hAnsi="Georgia"/>
    </w:rPr>
  </w:style>
  <w:style w:type="paragraph" w:customStyle="1" w:styleId="document0">
    <w:name w:val="document"/>
    <w:basedOn w:val="Normal"/>
    <w:rsid w:val="00652300"/>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652300"/>
    <w:rPr>
      <w:rFonts w:cs="Arial"/>
      <w:bCs/>
      <w:szCs w:val="26"/>
      <w:u w:val="single"/>
      <w:lang w:val="en-US" w:eastAsia="en-US" w:bidi="ar-SA"/>
    </w:rPr>
  </w:style>
  <w:style w:type="character" w:customStyle="1" w:styleId="current-selection">
    <w:name w:val="current-selection"/>
    <w:basedOn w:val="DefaultParagraphFont"/>
    <w:rsid w:val="00652300"/>
  </w:style>
  <w:style w:type="character" w:customStyle="1" w:styleId="a2">
    <w:name w:val="_"/>
    <w:basedOn w:val="DefaultParagraphFont"/>
    <w:rsid w:val="00652300"/>
  </w:style>
  <w:style w:type="paragraph" w:customStyle="1" w:styleId="Shrink6">
    <w:name w:val="Shrink 6"/>
    <w:basedOn w:val="Normal"/>
    <w:qFormat/>
    <w:rsid w:val="00652300"/>
    <w:rPr>
      <w:rFonts w:ascii="Georgia" w:eastAsia="Calibri" w:hAnsi="Georgia"/>
      <w:sz w:val="12"/>
    </w:rPr>
  </w:style>
  <w:style w:type="character" w:customStyle="1" w:styleId="messagecontent">
    <w:name w:val="message_content"/>
    <w:rsid w:val="00652300"/>
  </w:style>
  <w:style w:type="character" w:customStyle="1" w:styleId="StyleUnderlineChar">
    <w:name w:val="Style Underline Char"/>
    <w:basedOn w:val="DefaultParagraphFont"/>
    <w:rsid w:val="0065230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5230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652300"/>
    <w:rPr>
      <w:rFonts w:ascii="Georgia" w:eastAsia="Times New Roman" w:hAnsi="Georgia" w:cs="Arial"/>
      <w:b/>
      <w:kern w:val="32"/>
      <w:szCs w:val="32"/>
      <w:u w:val="single"/>
    </w:rPr>
  </w:style>
  <w:style w:type="character" w:customStyle="1" w:styleId="twelptblackblack1">
    <w:name w:val="twelptblackblack1"/>
    <w:basedOn w:val="DefaultParagraphFont"/>
    <w:rsid w:val="00652300"/>
    <w:rPr>
      <w:rFonts w:ascii="Verdana" w:hAnsi="Verdana" w:hint="default"/>
      <w:color w:val="000000"/>
      <w:sz w:val="16"/>
      <w:szCs w:val="16"/>
    </w:rPr>
  </w:style>
  <w:style w:type="character" w:customStyle="1" w:styleId="Heading3CharCharCharChar1">
    <w:name w:val="Heading 3 Char Char Char Char1"/>
    <w:rsid w:val="00652300"/>
    <w:rPr>
      <w:rFonts w:cs="Arial"/>
      <w:bCs/>
      <w:szCs w:val="26"/>
      <w:u w:val="single"/>
      <w:lang w:val="en-US" w:eastAsia="en-US" w:bidi="ar-SA"/>
    </w:rPr>
  </w:style>
  <w:style w:type="paragraph" w:customStyle="1" w:styleId="conintrotext">
    <w:name w:val="conintrotext"/>
    <w:basedOn w:val="Normal"/>
    <w:uiPriority w:val="99"/>
    <w:rsid w:val="00652300"/>
    <w:pPr>
      <w:spacing w:before="100" w:beforeAutospacing="1" w:after="100" w:afterAutospacing="1"/>
    </w:pPr>
    <w:rPr>
      <w:rFonts w:ascii="Georgia" w:hAnsi="Georgia"/>
    </w:rPr>
  </w:style>
  <w:style w:type="character" w:customStyle="1" w:styleId="comment-body">
    <w:name w:val="comment-body"/>
    <w:rsid w:val="00652300"/>
  </w:style>
  <w:style w:type="character" w:customStyle="1" w:styleId="UnderlineCharCharChar1">
    <w:name w:val="Underline Char Char Char1"/>
    <w:rsid w:val="0065230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5230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52300"/>
    <w:rPr>
      <w:rFonts w:asciiTheme="minorHAnsi" w:eastAsia="MS Mincho" w:hAnsiTheme="minorHAnsi"/>
      <w:b/>
      <w:sz w:val="24"/>
      <w:u w:val="single"/>
    </w:rPr>
  </w:style>
  <w:style w:type="character" w:customStyle="1" w:styleId="mw-headline">
    <w:name w:val="mw-headline"/>
    <w:rsid w:val="00652300"/>
  </w:style>
  <w:style w:type="character" w:customStyle="1" w:styleId="flagicon">
    <w:name w:val="flagicon"/>
    <w:rsid w:val="00652300"/>
  </w:style>
  <w:style w:type="paragraph" w:customStyle="1" w:styleId="assert">
    <w:name w:val="assert"/>
    <w:basedOn w:val="Normal"/>
    <w:uiPriority w:val="99"/>
    <w:rsid w:val="00652300"/>
    <w:pPr>
      <w:spacing w:before="100" w:beforeAutospacing="1" w:after="100" w:afterAutospacing="1"/>
    </w:pPr>
    <w:rPr>
      <w:rFonts w:ascii="Georgia" w:hAnsi="Georgia"/>
    </w:rPr>
  </w:style>
  <w:style w:type="character" w:customStyle="1" w:styleId="apturelink">
    <w:name w:val="apturelink"/>
    <w:rsid w:val="00652300"/>
  </w:style>
  <w:style w:type="character" w:customStyle="1" w:styleId="apturelinkicon">
    <w:name w:val="apturelinkicon"/>
    <w:rsid w:val="00652300"/>
  </w:style>
  <w:style w:type="paragraph" w:customStyle="1" w:styleId="Default1">
    <w:name w:val="Default1"/>
    <w:basedOn w:val="Default"/>
    <w:next w:val="Default"/>
    <w:uiPriority w:val="99"/>
    <w:rsid w:val="00652300"/>
    <w:rPr>
      <w:color w:val="auto"/>
    </w:rPr>
  </w:style>
  <w:style w:type="paragraph" w:customStyle="1" w:styleId="center">
    <w:name w:val="center"/>
    <w:basedOn w:val="Normal"/>
    <w:uiPriority w:val="99"/>
    <w:rsid w:val="00652300"/>
    <w:pPr>
      <w:spacing w:before="100" w:beforeAutospacing="1" w:after="100" w:afterAutospacing="1"/>
    </w:pPr>
    <w:rPr>
      <w:rFonts w:ascii="Georgia" w:hAnsi="Georgia"/>
    </w:rPr>
  </w:style>
  <w:style w:type="character" w:customStyle="1" w:styleId="LittleChar">
    <w:name w:val="Little Char"/>
    <w:link w:val="Little"/>
    <w:uiPriority w:val="99"/>
    <w:rsid w:val="00652300"/>
    <w:rPr>
      <w:rFonts w:ascii="Garamond" w:hAnsi="Garamond"/>
      <w:sz w:val="22"/>
    </w:rPr>
  </w:style>
  <w:style w:type="character" w:customStyle="1" w:styleId="UnderlineChar1Char">
    <w:name w:val="Underline Char1 Char"/>
    <w:rsid w:val="0065230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5230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5230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5230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52300"/>
    <w:rPr>
      <w:rFonts w:asciiTheme="minorHAnsi" w:eastAsia="MS Mincho" w:hAnsiTheme="minorHAnsi"/>
      <w:b/>
      <w:sz w:val="24"/>
      <w:u w:val="single"/>
    </w:rPr>
  </w:style>
  <w:style w:type="paragraph" w:customStyle="1" w:styleId="CardBody">
    <w:name w:val="Card Body"/>
    <w:basedOn w:val="Normal"/>
    <w:link w:val="CardBodyChar"/>
    <w:qFormat/>
    <w:rsid w:val="00652300"/>
    <w:rPr>
      <w:rFonts w:ascii="Georgia" w:hAnsi="Georgia"/>
    </w:rPr>
  </w:style>
  <w:style w:type="character" w:customStyle="1" w:styleId="CardBodyChar">
    <w:name w:val="Card Body Char"/>
    <w:link w:val="CardBody"/>
    <w:rsid w:val="00652300"/>
    <w:rPr>
      <w:rFonts w:ascii="Georgia" w:hAnsi="Georgia"/>
      <w:sz w:val="22"/>
    </w:rPr>
  </w:style>
  <w:style w:type="character" w:customStyle="1" w:styleId="ptitleinside">
    <w:name w:val="p_title_inside"/>
    <w:rsid w:val="00652300"/>
  </w:style>
  <w:style w:type="paragraph" w:customStyle="1" w:styleId="StyleBoldandUnderlineChar11ptBorderSinglesolidline">
    <w:name w:val="Style Bold and Underline Char + 11 pt Border: : (Single solid line..."/>
    <w:link w:val="StyleBoldandUnderlineChar11ptBorderSinglesolidlineChar"/>
    <w:rsid w:val="0065230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52300"/>
    <w:rPr>
      <w:rFonts w:eastAsia="Times New Roman"/>
      <w:b/>
      <w:bCs/>
      <w:sz w:val="22"/>
      <w:szCs w:val="20"/>
      <w:u w:val="single"/>
      <w:bdr w:val="single" w:sz="4" w:space="0" w:color="auto"/>
    </w:rPr>
  </w:style>
  <w:style w:type="character" w:customStyle="1" w:styleId="Heading1CharChar1">
    <w:name w:val="Heading 1 Char Char1"/>
    <w:rsid w:val="00652300"/>
    <w:rPr>
      <w:rFonts w:cs="Arial"/>
      <w:b/>
      <w:bCs/>
      <w:szCs w:val="32"/>
      <w:lang w:val="en-US" w:eastAsia="en-US" w:bidi="ar-SA"/>
    </w:rPr>
  </w:style>
  <w:style w:type="paragraph" w:customStyle="1" w:styleId="Indentation">
    <w:name w:val="Indentation"/>
    <w:basedOn w:val="Normal"/>
    <w:uiPriority w:val="99"/>
    <w:rsid w:val="00652300"/>
    <w:pPr>
      <w:ind w:left="288" w:right="288"/>
    </w:pPr>
    <w:rPr>
      <w:rFonts w:ascii="Georgia" w:hAnsi="Georgia"/>
    </w:rPr>
  </w:style>
  <w:style w:type="character" w:customStyle="1" w:styleId="StyleUnderlineCharChar9ptBold">
    <w:name w:val="Style Underline Char Char + 9 pt Bold"/>
    <w:rsid w:val="0065230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52300"/>
    <w:rPr>
      <w:rFonts w:ascii="Georgia" w:hAnsi="Georgia"/>
      <w:u w:val="single"/>
    </w:rPr>
  </w:style>
  <w:style w:type="character" w:customStyle="1" w:styleId="StyleStyle4ArialNarrow9ptChar">
    <w:name w:val="Style Style4 + Arial Narrow 9 pt Char"/>
    <w:link w:val="StyleStyle4ArialNarrow9pt"/>
    <w:rsid w:val="00652300"/>
    <w:rPr>
      <w:rFonts w:ascii="Georgia" w:hAnsi="Georgia"/>
      <w:sz w:val="22"/>
      <w:u w:val="single"/>
    </w:rPr>
  </w:style>
  <w:style w:type="paragraph" w:customStyle="1" w:styleId="StyleStyle4ArialNarrow9ptBold">
    <w:name w:val="Style Style4 + Arial Narrow 9 pt Bold"/>
    <w:basedOn w:val="Normal"/>
    <w:link w:val="StyleStyle4ArialNarrow9ptBoldChar"/>
    <w:rsid w:val="00652300"/>
    <w:rPr>
      <w:rFonts w:ascii="Georgia" w:hAnsi="Georgia"/>
      <w:b/>
      <w:bCs/>
      <w:u w:val="single"/>
    </w:rPr>
  </w:style>
  <w:style w:type="character" w:customStyle="1" w:styleId="StyleStyle4ArialNarrow9ptBoldChar">
    <w:name w:val="Style Style4 + Arial Narrow 9 pt Bold Char"/>
    <w:link w:val="StyleStyle4ArialNarrow9ptBold"/>
    <w:rsid w:val="00652300"/>
    <w:rPr>
      <w:rFonts w:ascii="Georgia" w:hAnsi="Georgia"/>
      <w:b/>
      <w:bCs/>
      <w:sz w:val="22"/>
      <w:u w:val="single"/>
    </w:rPr>
  </w:style>
  <w:style w:type="character" w:customStyle="1" w:styleId="StyleBoldandUnderlineCharChar29pt">
    <w:name w:val="Style Bold and Underline Char Char2 + 9 pt"/>
    <w:rsid w:val="00652300"/>
    <w:rPr>
      <w:rFonts w:ascii="Times New Roman" w:hAnsi="Times New Roman"/>
      <w:b/>
      <w:bCs/>
      <w:noProof w:val="0"/>
      <w:sz w:val="20"/>
      <w:u w:val="single"/>
    </w:rPr>
  </w:style>
  <w:style w:type="character" w:customStyle="1" w:styleId="StyleUnderlineCharChar19pt">
    <w:name w:val="Style Underline Char Char1 + 9 pt"/>
    <w:rsid w:val="0065230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5230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52300"/>
    <w:rPr>
      <w:rFonts w:ascii="Georgia" w:eastAsia="Times New Roman" w:hAnsi="Georgia"/>
      <w:b/>
      <w:smallCaps/>
      <w:sz w:val="24"/>
      <w:szCs w:val="24"/>
      <w:u w:val="single"/>
    </w:rPr>
  </w:style>
  <w:style w:type="character" w:customStyle="1" w:styleId="CardTextCharChar">
    <w:name w:val="Card Text Char Char"/>
    <w:rsid w:val="00652300"/>
    <w:rPr>
      <w:rFonts w:ascii="Times New Roman" w:eastAsia="Times New Roman" w:hAnsi="Times New Roman" w:cs="Times New Roman"/>
      <w:sz w:val="20"/>
      <w:szCs w:val="20"/>
    </w:rPr>
  </w:style>
  <w:style w:type="character" w:customStyle="1" w:styleId="citeChar1">
    <w:name w:val="cite Char"/>
    <w:locked/>
    <w:rsid w:val="0065230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5230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5230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52300"/>
    <w:rPr>
      <w:i/>
      <w:iCs/>
      <w:sz w:val="20"/>
      <w:u w:val="single"/>
    </w:rPr>
  </w:style>
  <w:style w:type="character" w:customStyle="1" w:styleId="HIGHLIGHT0">
    <w:name w:val="HIGHLIGHT"/>
    <w:uiPriority w:val="1"/>
    <w:rsid w:val="0065230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52300"/>
    <w:pPr>
      <w:widowControl w:val="0"/>
      <w:autoSpaceDE/>
      <w:autoSpaceDN/>
      <w:adjustRightInd/>
      <w:outlineLvl w:val="9"/>
    </w:pPr>
    <w:rPr>
      <w:sz w:val="28"/>
      <w:szCs w:val="24"/>
    </w:rPr>
  </w:style>
  <w:style w:type="character" w:customStyle="1" w:styleId="HiddenBlockHeaderChar">
    <w:name w:val="Hidden Block Header Char"/>
    <w:link w:val="HiddenBlockHeader"/>
    <w:rsid w:val="00652300"/>
    <w:rPr>
      <w:rFonts w:ascii="Calibri" w:hAnsi="Calibri"/>
      <w:b/>
      <w:sz w:val="28"/>
    </w:rPr>
  </w:style>
  <w:style w:type="character" w:customStyle="1" w:styleId="FifthChar">
    <w:name w:val="Fifth Char"/>
    <w:link w:val="Fifth"/>
    <w:uiPriority w:val="99"/>
    <w:rsid w:val="00652300"/>
    <w:rPr>
      <w:rFonts w:ascii="Calibri" w:eastAsia="Calibri" w:hAnsi="Calibri"/>
      <w:sz w:val="22"/>
    </w:rPr>
  </w:style>
  <w:style w:type="paragraph" w:customStyle="1" w:styleId="Third">
    <w:name w:val="Third"/>
    <w:basedOn w:val="Normal"/>
    <w:link w:val="ThirdChar"/>
    <w:rsid w:val="00652300"/>
    <w:rPr>
      <w:rFonts w:ascii="Georgia" w:hAnsi="Georgia"/>
      <w:b/>
      <w:u w:val="single"/>
      <w:lang w:val="x-none" w:eastAsia="x-none"/>
    </w:rPr>
  </w:style>
  <w:style w:type="character" w:customStyle="1" w:styleId="ThirdChar">
    <w:name w:val="Third Char"/>
    <w:link w:val="Third"/>
    <w:rsid w:val="00652300"/>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52300"/>
    <w:pPr>
      <w:widowControl w:val="0"/>
      <w:jc w:val="both"/>
      <w:outlineLvl w:val="1"/>
    </w:pPr>
    <w:rPr>
      <w:rFonts w:ascii="Times New Roman" w:eastAsia="Times New Roman" w:hAnsi="Times New Roman" w:cs="Times New Roman"/>
      <w:b/>
    </w:rPr>
  </w:style>
  <w:style w:type="character" w:customStyle="1" w:styleId="CardsCharChar">
    <w:name w:val="Cards Char Char"/>
    <w:rsid w:val="00652300"/>
    <w:rPr>
      <w:rFonts w:ascii="Times New Roman" w:eastAsia="Times New Roman" w:hAnsi="Times New Roman"/>
      <w:szCs w:val="24"/>
    </w:rPr>
  </w:style>
  <w:style w:type="character" w:customStyle="1" w:styleId="article-record-publication-volume-issue">
    <w:name w:val="article-record-publication-volume-issue"/>
    <w:rsid w:val="00652300"/>
  </w:style>
  <w:style w:type="character" w:customStyle="1" w:styleId="NothingCharChar">
    <w:name w:val="Nothing Char Char"/>
    <w:link w:val="NothingCharCharChar"/>
    <w:rsid w:val="00652300"/>
  </w:style>
  <w:style w:type="paragraph" w:customStyle="1" w:styleId="DebateUnderlineBoldChar">
    <w:name w:val="Debate Underline Bold Char"/>
    <w:basedOn w:val="Normal"/>
    <w:link w:val="DebateUnderlineBoldCharChar"/>
    <w:rsid w:val="00652300"/>
    <w:pPr>
      <w:jc w:val="both"/>
    </w:pPr>
    <w:rPr>
      <w:rFonts w:ascii="Georgia" w:hAnsi="Georgia"/>
      <w:b/>
      <w:u w:val="thick"/>
    </w:rPr>
  </w:style>
  <w:style w:type="character" w:customStyle="1" w:styleId="DebateUnderlineBoldCharChar">
    <w:name w:val="Debate Underline Bold Char Char"/>
    <w:link w:val="DebateUnderlineBoldChar"/>
    <w:rsid w:val="00652300"/>
    <w:rPr>
      <w:rFonts w:ascii="Georgia" w:hAnsi="Georgia"/>
      <w:b/>
      <w:sz w:val="22"/>
      <w:u w:val="thick"/>
    </w:rPr>
  </w:style>
  <w:style w:type="character" w:customStyle="1" w:styleId="resultbodyblack">
    <w:name w:val="resultbodyblack"/>
    <w:rsid w:val="00652300"/>
    <w:rPr>
      <w:rFonts w:cs="Times New Roman"/>
    </w:rPr>
  </w:style>
  <w:style w:type="paragraph" w:customStyle="1" w:styleId="bloctitles">
    <w:name w:val="bloc titles"/>
    <w:basedOn w:val="Heading1"/>
    <w:next w:val="Normal"/>
    <w:link w:val="bloctitlesChar"/>
    <w:autoRedefine/>
    <w:rsid w:val="0065230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652300"/>
    <w:rPr>
      <w:rFonts w:ascii="Georgia" w:eastAsia="Malgun Gothic" w:hAnsi="Georgia" w:cs="Arial"/>
      <w:b/>
      <w:sz w:val="28"/>
      <w:szCs w:val="32"/>
      <w:u w:val="single"/>
    </w:rPr>
  </w:style>
  <w:style w:type="paragraph" w:customStyle="1" w:styleId="CiteSmallText">
    <w:name w:val="Cite Small Text"/>
    <w:basedOn w:val="Normal"/>
    <w:uiPriority w:val="99"/>
    <w:rsid w:val="00652300"/>
    <w:pPr>
      <w:widowControl w:val="0"/>
      <w:spacing w:after="200"/>
    </w:pPr>
    <w:rPr>
      <w:rFonts w:ascii="Helvetica Neue" w:hAnsi="Helvetica Neue"/>
      <w:b/>
      <w:sz w:val="18"/>
    </w:rPr>
  </w:style>
  <w:style w:type="character" w:customStyle="1" w:styleId="3TagCite">
    <w:name w:val="3 Tag/Cite"/>
    <w:rsid w:val="00652300"/>
    <w:rPr>
      <w:rFonts w:ascii="Times New Roman" w:hAnsi="Times New Roman"/>
      <w:b/>
    </w:rPr>
  </w:style>
  <w:style w:type="character" w:customStyle="1" w:styleId="4Qualifications">
    <w:name w:val="4 Qualifications"/>
    <w:rsid w:val="00652300"/>
    <w:rPr>
      <w:rFonts w:ascii="Times New Roman" w:hAnsi="Times New Roman"/>
      <w:sz w:val="19"/>
    </w:rPr>
  </w:style>
  <w:style w:type="character" w:customStyle="1" w:styleId="6Underlined">
    <w:name w:val="6 Underlined"/>
    <w:rsid w:val="00652300"/>
    <w:rPr>
      <w:rFonts w:ascii="Times New Roman" w:hAnsi="Times New Roman"/>
      <w:b/>
      <w:sz w:val="21"/>
      <w:u w:val="single"/>
    </w:rPr>
  </w:style>
  <w:style w:type="paragraph" w:customStyle="1" w:styleId="Cards1CharChar">
    <w:name w:val="Cards1 Char Char"/>
    <w:basedOn w:val="Normal"/>
    <w:link w:val="Cards1CharCharChar"/>
    <w:rsid w:val="0065230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52300"/>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652300"/>
    <w:rPr>
      <w:u w:val="single"/>
    </w:rPr>
  </w:style>
  <w:style w:type="paragraph" w:customStyle="1" w:styleId="UnderlineCharCharCharCharCharCharChar">
    <w:name w:val="Underline Char Char Char Char Char Char Char"/>
    <w:basedOn w:val="Normal"/>
    <w:link w:val="UnderlineCharCharCharCharCharCharCharChar"/>
    <w:rsid w:val="00652300"/>
    <w:rPr>
      <w:rFonts w:asciiTheme="minorHAnsi" w:hAnsiTheme="minorHAnsi"/>
      <w:sz w:val="24"/>
      <w:u w:val="single"/>
    </w:rPr>
  </w:style>
  <w:style w:type="paragraph" w:customStyle="1" w:styleId="CitesCharChar">
    <w:name w:val="Cites Char Char"/>
    <w:next w:val="Normal"/>
    <w:link w:val="CitesCharCharChar"/>
    <w:rsid w:val="0065230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52300"/>
    <w:rPr>
      <w:rFonts w:ascii="Times New Roman" w:eastAsia="Times New Roman" w:hAnsi="Times New Roman" w:cs="Times New Roman"/>
      <w:sz w:val="20"/>
    </w:rPr>
  </w:style>
  <w:style w:type="character" w:customStyle="1" w:styleId="nohighlighting">
    <w:name w:val="no highlighting"/>
    <w:rsid w:val="0065230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52300"/>
    <w:rPr>
      <w:rFonts w:ascii="Cambria" w:hAnsi="Cambria" w:hint="default"/>
      <w:sz w:val="21"/>
      <w:u w:val="single"/>
    </w:rPr>
  </w:style>
  <w:style w:type="paragraph" w:customStyle="1" w:styleId="Swag">
    <w:name w:val="Swag"/>
    <w:basedOn w:val="Normal"/>
    <w:link w:val="SwagChar"/>
    <w:qFormat/>
    <w:rsid w:val="00652300"/>
    <w:rPr>
      <w:rFonts w:ascii="Georgia" w:hAnsi="Georgia"/>
      <w:color w:val="0000FF"/>
      <w:sz w:val="12"/>
      <w:u w:val="single"/>
    </w:rPr>
  </w:style>
  <w:style w:type="character" w:customStyle="1" w:styleId="SwagChar">
    <w:name w:val="Swag Char"/>
    <w:link w:val="Swag"/>
    <w:rsid w:val="00652300"/>
    <w:rPr>
      <w:rFonts w:ascii="Georgia" w:hAnsi="Georgia"/>
      <w:color w:val="0000FF"/>
      <w:sz w:val="12"/>
      <w:u w:val="single"/>
    </w:rPr>
  </w:style>
  <w:style w:type="paragraph" w:customStyle="1" w:styleId="StyleUnderlineTimesNewRoman1">
    <w:name w:val="Style Underline + Times New Roman1"/>
    <w:link w:val="StyleUnderlineTimesNewRoman1Char"/>
    <w:rsid w:val="0065230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5230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5230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5230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52300"/>
    <w:rPr>
      <w:rFonts w:ascii="Garamond" w:eastAsia="MS Mincho" w:hAnsi="Garamond"/>
    </w:rPr>
  </w:style>
  <w:style w:type="character" w:customStyle="1" w:styleId="StyleStyleCardTextLeft-075Right0Char">
    <w:name w:val="Style Style Card Text + Left:  -0.75&quot; + Right:  0&quot; Char"/>
    <w:link w:val="StyleStyleCardTextLeft-075Right0"/>
    <w:rsid w:val="00652300"/>
    <w:rPr>
      <w:rFonts w:ascii="Garamond" w:eastAsia="MS Mincho" w:hAnsi="Garamond"/>
      <w:sz w:val="22"/>
    </w:rPr>
  </w:style>
  <w:style w:type="character" w:customStyle="1" w:styleId="CharChar61">
    <w:name w:val="Char Char61"/>
    <w:rsid w:val="00652300"/>
    <w:rPr>
      <w:rFonts w:cs="Arial"/>
      <w:bCs/>
      <w:sz w:val="16"/>
      <w:szCs w:val="26"/>
      <w:lang w:val="en-US" w:eastAsia="en-US" w:bidi="ar-SA"/>
    </w:rPr>
  </w:style>
  <w:style w:type="character" w:customStyle="1" w:styleId="ListBulletChar">
    <w:name w:val="List Bullet Char"/>
    <w:link w:val="ListBullet"/>
    <w:uiPriority w:val="99"/>
    <w:rsid w:val="00652300"/>
    <w:rPr>
      <w:rFonts w:ascii="Calibri" w:eastAsia="Calibri" w:hAnsi="Calibri"/>
      <w:sz w:val="22"/>
    </w:rPr>
  </w:style>
  <w:style w:type="paragraph" w:customStyle="1" w:styleId="subhead10">
    <w:name w:val="subhead1"/>
    <w:basedOn w:val="Normal"/>
    <w:uiPriority w:val="99"/>
    <w:rsid w:val="00652300"/>
    <w:pPr>
      <w:spacing w:before="100" w:beforeAutospacing="1" w:after="100" w:afterAutospacing="1"/>
    </w:pPr>
    <w:rPr>
      <w:rFonts w:ascii="Georgia" w:hAnsi="Georgia"/>
    </w:rPr>
  </w:style>
  <w:style w:type="character" w:customStyle="1" w:styleId="styledate">
    <w:name w:val="styledate"/>
    <w:rsid w:val="00652300"/>
  </w:style>
  <w:style w:type="character" w:customStyle="1" w:styleId="BoldandUnderlineChar1">
    <w:name w:val="Bold and Underline Char1"/>
    <w:rsid w:val="00652300"/>
    <w:rPr>
      <w:b/>
      <w:szCs w:val="24"/>
      <w:u w:val="single"/>
      <w:lang w:val="en-US" w:eastAsia="en-US" w:bidi="ar-SA"/>
    </w:rPr>
  </w:style>
  <w:style w:type="character" w:customStyle="1" w:styleId="BoldandUnderlineChar1Char2">
    <w:name w:val="Bold and Underline Char1 Char2"/>
    <w:rsid w:val="00652300"/>
    <w:rPr>
      <w:b/>
      <w:szCs w:val="24"/>
      <w:u w:val="single"/>
      <w:lang w:val="en-US" w:eastAsia="en-US" w:bidi="ar-SA"/>
    </w:rPr>
  </w:style>
  <w:style w:type="character" w:customStyle="1" w:styleId="BoldandUnderlineCharChar1">
    <w:name w:val="Bold and Underline Char Char1"/>
    <w:rsid w:val="00652300"/>
    <w:rPr>
      <w:b/>
      <w:szCs w:val="24"/>
      <w:u w:val="single"/>
      <w:lang w:val="en-US" w:eastAsia="en-US" w:bidi="ar-SA"/>
    </w:rPr>
  </w:style>
  <w:style w:type="character" w:customStyle="1" w:styleId="BoldandUnderlineChar6">
    <w:name w:val="Bold and Underline Char6"/>
    <w:rsid w:val="00652300"/>
    <w:rPr>
      <w:b/>
      <w:szCs w:val="24"/>
      <w:u w:val="single"/>
      <w:lang w:val="en-US" w:eastAsia="en-US" w:bidi="ar-SA"/>
    </w:rPr>
  </w:style>
  <w:style w:type="character" w:customStyle="1" w:styleId="title-link-wrapper">
    <w:name w:val="title-link-wrapper"/>
    <w:rsid w:val="00652300"/>
  </w:style>
  <w:style w:type="character" w:customStyle="1" w:styleId="medium-font">
    <w:name w:val="medium-font"/>
    <w:rsid w:val="00652300"/>
  </w:style>
  <w:style w:type="paragraph" w:customStyle="1" w:styleId="abstract">
    <w:name w:val="abstract"/>
    <w:basedOn w:val="Normal"/>
    <w:uiPriority w:val="99"/>
    <w:rsid w:val="00652300"/>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652300"/>
    <w:rPr>
      <w:rFonts w:ascii="Georgia" w:hAnsi="Georgia"/>
      <w:b/>
      <w:bCs/>
      <w:u w:val="single"/>
    </w:rPr>
  </w:style>
  <w:style w:type="character" w:customStyle="1" w:styleId="StyleUnderlineChar11ptBold2Char">
    <w:name w:val="Style Underline Char + 11 pt Bold2 Char"/>
    <w:link w:val="StyleUnderlineChar11ptBold2"/>
    <w:rsid w:val="00652300"/>
    <w:rPr>
      <w:rFonts w:ascii="Georgia" w:hAnsi="Georgia"/>
      <w:b/>
      <w:bCs/>
      <w:sz w:val="22"/>
      <w:u w:val="single"/>
    </w:rPr>
  </w:style>
  <w:style w:type="character" w:customStyle="1" w:styleId="ReallySamllTextChar">
    <w:name w:val="ReallySamllText Char"/>
    <w:rsid w:val="0065230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52300"/>
    <w:rPr>
      <w:rFonts w:ascii="Georgia" w:hAnsi="Georgia"/>
      <w:u w:val="single"/>
    </w:rPr>
  </w:style>
  <w:style w:type="character" w:customStyle="1" w:styleId="StyleStyleUnderlineTimesNewRoman11ptChar">
    <w:name w:val="Style Style Underline + Times New Roman + 11 pt Char"/>
    <w:link w:val="StyleStyleUnderlineTimesNewRoman11pt"/>
    <w:rsid w:val="00652300"/>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52300"/>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52300"/>
    <w:rPr>
      <w:rFonts w:ascii="Georgia" w:hAnsi="Georgia"/>
      <w:sz w:val="22"/>
      <w:u w:val="single"/>
    </w:rPr>
  </w:style>
  <w:style w:type="character" w:customStyle="1" w:styleId="style10">
    <w:name w:val="style1"/>
    <w:rsid w:val="00652300"/>
  </w:style>
  <w:style w:type="character" w:customStyle="1" w:styleId="pmtermsel">
    <w:name w:val="pmtermsel"/>
    <w:rsid w:val="00652300"/>
  </w:style>
  <w:style w:type="character" w:customStyle="1" w:styleId="showipapr">
    <w:name w:val="show_ipapr"/>
    <w:rsid w:val="00652300"/>
  </w:style>
  <w:style w:type="character" w:customStyle="1" w:styleId="dnindex">
    <w:name w:val="dnindex"/>
    <w:rsid w:val="00652300"/>
  </w:style>
  <w:style w:type="character" w:customStyle="1" w:styleId="23">
    <w:name w:val="23"/>
    <w:rsid w:val="00652300"/>
    <w:rPr>
      <w:rFonts w:ascii="Times New Roman" w:hAnsi="Times New Roman" w:cs="Arial"/>
      <w:bCs/>
      <w:sz w:val="20"/>
      <w:u w:val="single"/>
      <w:lang w:val="en-US" w:eastAsia="en-US" w:bidi="ar-SA"/>
    </w:rPr>
  </w:style>
  <w:style w:type="character" w:customStyle="1" w:styleId="33">
    <w:name w:val="33"/>
    <w:rsid w:val="00652300"/>
    <w:rPr>
      <w:rFonts w:ascii="Times New Roman" w:hAnsi="Times New Roman" w:cs="Arial"/>
      <w:b/>
      <w:bCs/>
      <w:sz w:val="20"/>
      <w:u w:val="single"/>
      <w:lang w:val="en-US" w:eastAsia="en-US" w:bidi="ar-SA"/>
    </w:rPr>
  </w:style>
  <w:style w:type="character" w:customStyle="1" w:styleId="55">
    <w:name w:val="55"/>
    <w:rsid w:val="00652300"/>
    <w:rPr>
      <w:rFonts w:cs="Arial"/>
      <w:bCs/>
      <w:sz w:val="20"/>
      <w:u w:val="single"/>
      <w:lang w:val="en-US" w:eastAsia="en-US" w:bidi="ar-SA"/>
    </w:rPr>
  </w:style>
  <w:style w:type="character" w:customStyle="1" w:styleId="authoraffil">
    <w:name w:val="authoraffil"/>
    <w:rsid w:val="00652300"/>
  </w:style>
  <w:style w:type="character" w:customStyle="1" w:styleId="CharChar8">
    <w:name w:val="Char Char8"/>
    <w:rsid w:val="00652300"/>
    <w:rPr>
      <w:rFonts w:ascii="Georgia" w:eastAsia="Times New Roman" w:hAnsi="Georgia"/>
      <w:b/>
      <w:bCs/>
      <w:sz w:val="30"/>
      <w:szCs w:val="28"/>
      <w:u w:val="single"/>
    </w:rPr>
  </w:style>
  <w:style w:type="character" w:customStyle="1" w:styleId="FontStyle13">
    <w:name w:val="Font Style13"/>
    <w:uiPriority w:val="99"/>
    <w:rsid w:val="00652300"/>
    <w:rPr>
      <w:rFonts w:ascii="Constantia" w:hAnsi="Constantia" w:cs="Constantia"/>
      <w:sz w:val="18"/>
      <w:szCs w:val="18"/>
    </w:rPr>
  </w:style>
  <w:style w:type="character" w:customStyle="1" w:styleId="TagsCharCharCharChar">
    <w:name w:val="Tags Char Char Char Char"/>
    <w:rsid w:val="00652300"/>
    <w:rPr>
      <w:rFonts w:ascii="Times New Roman" w:eastAsia="Times New Roman" w:hAnsi="Times New Roman" w:cs="Times New Roman"/>
      <w:b/>
      <w:sz w:val="24"/>
      <w:szCs w:val="24"/>
    </w:rPr>
  </w:style>
  <w:style w:type="character" w:customStyle="1" w:styleId="Citation1Char">
    <w:name w:val="Citation1 Char"/>
    <w:link w:val="Citation10"/>
    <w:locked/>
    <w:rsid w:val="00652300"/>
    <w:rPr>
      <w:rFonts w:ascii="Georgia" w:hAnsi="Georgia"/>
      <w:b/>
      <w:u w:val="single"/>
    </w:rPr>
  </w:style>
  <w:style w:type="paragraph" w:customStyle="1" w:styleId="Citation10">
    <w:name w:val="Citation1"/>
    <w:basedOn w:val="Normal"/>
    <w:link w:val="Citation1Char"/>
    <w:qFormat/>
    <w:rsid w:val="00652300"/>
    <w:rPr>
      <w:rFonts w:ascii="Georgia" w:hAnsi="Georgia"/>
      <w:b/>
      <w:sz w:val="24"/>
      <w:u w:val="single"/>
    </w:rPr>
  </w:style>
  <w:style w:type="character" w:customStyle="1" w:styleId="TaglineChar">
    <w:name w:val="Tagline Char"/>
    <w:link w:val="Tagline0"/>
    <w:locked/>
    <w:rsid w:val="00652300"/>
    <w:rPr>
      <w:rFonts w:ascii="Georgia" w:hAnsi="Georgia"/>
      <w:b/>
    </w:rPr>
  </w:style>
  <w:style w:type="paragraph" w:customStyle="1" w:styleId="Tagline0">
    <w:name w:val="Tagline"/>
    <w:basedOn w:val="Normal"/>
    <w:link w:val="TaglineChar"/>
    <w:qFormat/>
    <w:rsid w:val="00652300"/>
    <w:rPr>
      <w:rFonts w:ascii="Georgia" w:hAnsi="Georgia"/>
      <w:b/>
      <w:sz w:val="24"/>
    </w:rPr>
  </w:style>
  <w:style w:type="paragraph" w:customStyle="1" w:styleId="NothingCharCharChar">
    <w:name w:val="Nothing Char Char Char"/>
    <w:link w:val="NothingCharChar"/>
    <w:rsid w:val="00652300"/>
    <w:pPr>
      <w:jc w:val="both"/>
    </w:pPr>
  </w:style>
  <w:style w:type="paragraph" w:customStyle="1" w:styleId="StyleLeft021">
    <w:name w:val="Style Left:  0.2&quot;1"/>
    <w:basedOn w:val="Normal"/>
    <w:uiPriority w:val="99"/>
    <w:rsid w:val="0065230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52300"/>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52300"/>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52300"/>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52300"/>
    <w:rPr>
      <w:rFonts w:ascii="Georgia" w:hAnsi="Georgia"/>
      <w:sz w:val="22"/>
      <w:u w:val="single"/>
      <w:bdr w:val="single" w:sz="4" w:space="0" w:color="auto"/>
    </w:rPr>
  </w:style>
  <w:style w:type="character" w:customStyle="1" w:styleId="boldcitationChar">
    <w:name w:val="bold citation Char"/>
    <w:rsid w:val="00652300"/>
    <w:rPr>
      <w:rFonts w:ascii="Arial" w:hAnsi="Arial"/>
      <w:b/>
      <w:sz w:val="28"/>
      <w:szCs w:val="24"/>
      <w:u w:val="thick"/>
      <w:lang w:val="en-US" w:eastAsia="en-US" w:bidi="ar-SA"/>
    </w:rPr>
  </w:style>
  <w:style w:type="paragraph" w:customStyle="1" w:styleId="BlockTitle20">
    <w:name w:val="Block Title #2"/>
    <w:basedOn w:val="Normal"/>
    <w:uiPriority w:val="99"/>
    <w:rsid w:val="0065230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652300"/>
    <w:rPr>
      <w:rFonts w:ascii="Georgia" w:hAnsi="Georgia"/>
      <w:b/>
    </w:rPr>
  </w:style>
  <w:style w:type="character" w:customStyle="1" w:styleId="BoldunderlineChar3">
    <w:name w:val="Bold/underline Char"/>
    <w:rsid w:val="00652300"/>
    <w:rPr>
      <w:rFonts w:eastAsia="SimSun"/>
      <w:b/>
      <w:noProof w:val="0"/>
      <w:sz w:val="24"/>
      <w:szCs w:val="24"/>
      <w:u w:val="single"/>
      <w:lang w:val="en-US" w:eastAsia="zh-CN" w:bidi="ar-SA"/>
    </w:rPr>
  </w:style>
  <w:style w:type="character" w:customStyle="1" w:styleId="underlinetextchar0">
    <w:name w:val="underlinetextchar"/>
    <w:rsid w:val="00652300"/>
  </w:style>
  <w:style w:type="character" w:customStyle="1" w:styleId="boldciteChar1">
    <w:name w:val="bold cite Char1"/>
    <w:rsid w:val="00652300"/>
    <w:rPr>
      <w:b/>
      <w:sz w:val="28"/>
      <w:u w:val="thick" w:color="000000"/>
    </w:rPr>
  </w:style>
  <w:style w:type="character" w:customStyle="1" w:styleId="tagCharCharChar1">
    <w:name w:val="tag Char Char Char1"/>
    <w:rsid w:val="00652300"/>
    <w:rPr>
      <w:b/>
      <w:sz w:val="24"/>
      <w:lang w:val="en-US" w:eastAsia="en-US" w:bidi="ar-SA"/>
    </w:rPr>
  </w:style>
  <w:style w:type="character" w:customStyle="1" w:styleId="underlinecardChar0">
    <w:name w:val="underline card Char"/>
    <w:rsid w:val="00652300"/>
    <w:rPr>
      <w:rFonts w:ascii="Arial" w:hAnsi="Arial"/>
      <w:sz w:val="18"/>
      <w:szCs w:val="24"/>
      <w:u w:val="single"/>
      <w:lang w:val="en-US" w:eastAsia="en-US" w:bidi="ar-SA"/>
    </w:rPr>
  </w:style>
  <w:style w:type="paragraph" w:customStyle="1" w:styleId="date-comments">
    <w:name w:val="date-comments"/>
    <w:basedOn w:val="Normal"/>
    <w:uiPriority w:val="99"/>
    <w:rsid w:val="00652300"/>
    <w:pPr>
      <w:spacing w:before="100" w:beforeAutospacing="1" w:after="100" w:afterAutospacing="1"/>
    </w:pPr>
    <w:rPr>
      <w:rFonts w:ascii="Times" w:hAnsi="Times"/>
      <w:szCs w:val="20"/>
    </w:rPr>
  </w:style>
  <w:style w:type="character" w:customStyle="1" w:styleId="articleauthor0">
    <w:name w:val="articleauthor"/>
    <w:rsid w:val="00652300"/>
  </w:style>
  <w:style w:type="character" w:customStyle="1" w:styleId="bodysubtoc">
    <w:name w:val="bodysubtoc"/>
    <w:rsid w:val="00652300"/>
  </w:style>
  <w:style w:type="character" w:customStyle="1" w:styleId="lefttitlesmaller">
    <w:name w:val="lefttitlesmaller"/>
    <w:rsid w:val="00652300"/>
  </w:style>
  <w:style w:type="character" w:customStyle="1" w:styleId="mb">
    <w:name w:val="mb"/>
    <w:rsid w:val="00652300"/>
  </w:style>
  <w:style w:type="character" w:customStyle="1" w:styleId="submitted-date">
    <w:name w:val="submitted-date"/>
    <w:rsid w:val="00652300"/>
  </w:style>
  <w:style w:type="character" w:customStyle="1" w:styleId="submitted-time">
    <w:name w:val="submitted-time"/>
    <w:rsid w:val="00652300"/>
  </w:style>
  <w:style w:type="character" w:customStyle="1" w:styleId="A20">
    <w:name w:val="A2"/>
    <w:uiPriority w:val="99"/>
    <w:rsid w:val="00652300"/>
    <w:rPr>
      <w:rFonts w:ascii="Sabon LT Std" w:hAnsi="Sabon LT Std" w:cs="Sabon LT Std" w:hint="default"/>
      <w:color w:val="000000"/>
      <w:sz w:val="15"/>
      <w:szCs w:val="15"/>
    </w:rPr>
  </w:style>
  <w:style w:type="character" w:customStyle="1" w:styleId="searchword">
    <w:name w:val="searchword"/>
    <w:rsid w:val="00652300"/>
  </w:style>
  <w:style w:type="paragraph" w:customStyle="1" w:styleId="Heading2Char2CharChar12">
    <w:name w:val="Heading 2 Char2 Char Char12"/>
    <w:aliases w:val="Char Char Char Char Char Char1 Char Char Char Char Char1,Char Char22"/>
    <w:next w:val="Normal"/>
    <w:uiPriority w:val="99"/>
    <w:rsid w:val="0065230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52300"/>
    <w:rPr>
      <w:rFonts w:ascii="Times New Roman" w:hAnsi="Times New Roman" w:cs="Times New Roman"/>
      <w:sz w:val="18"/>
      <w:szCs w:val="18"/>
    </w:rPr>
  </w:style>
  <w:style w:type="character" w:customStyle="1" w:styleId="bylines">
    <w:name w:val="bylines"/>
    <w:basedOn w:val="DefaultParagraphFont"/>
    <w:rsid w:val="00652300"/>
  </w:style>
  <w:style w:type="character" w:customStyle="1" w:styleId="StyleStyleBoldUnderlineUnderlineIntenseEmphasis1apple-style-2">
    <w:name w:val="Style Style Bold UnderlineUnderlineIntense Emphasis1apple-style-...2"/>
    <w:basedOn w:val="DefaultParagraphFont"/>
    <w:rsid w:val="00652300"/>
    <w:rPr>
      <w:b w:val="0"/>
      <w:bCs/>
      <w:sz w:val="22"/>
      <w:u w:val="single"/>
    </w:rPr>
  </w:style>
  <w:style w:type="character" w:customStyle="1" w:styleId="FontStyle57">
    <w:name w:val="Font Style57"/>
    <w:rsid w:val="00652300"/>
    <w:rPr>
      <w:rFonts w:ascii="Georgia" w:hAnsi="Georgia" w:cs="Georgia"/>
      <w:b/>
      <w:bCs/>
      <w:sz w:val="14"/>
      <w:szCs w:val="14"/>
    </w:rPr>
  </w:style>
  <w:style w:type="character" w:customStyle="1" w:styleId="FontStyle89">
    <w:name w:val="Font Style89"/>
    <w:rsid w:val="00652300"/>
    <w:rPr>
      <w:rFonts w:ascii="Times New Roman" w:hAnsi="Times New Roman" w:cs="Times New Roman"/>
      <w:b/>
      <w:bCs/>
      <w:smallCaps/>
      <w:spacing w:val="40"/>
      <w:sz w:val="16"/>
      <w:szCs w:val="16"/>
    </w:rPr>
  </w:style>
  <w:style w:type="character" w:customStyle="1" w:styleId="style3Char0">
    <w:name w:val="style 3 Char"/>
    <w:rsid w:val="00652300"/>
    <w:rPr>
      <w:sz w:val="18"/>
      <w:szCs w:val="24"/>
      <w:lang w:val="en-US" w:eastAsia="en-US" w:bidi="ar-SA"/>
    </w:rPr>
  </w:style>
  <w:style w:type="paragraph" w:customStyle="1" w:styleId="003Cite">
    <w:name w:val="003Cite"/>
    <w:basedOn w:val="Normal"/>
    <w:qFormat/>
    <w:rsid w:val="00652300"/>
    <w:rPr>
      <w:rFonts w:eastAsia="Calibri"/>
      <w:szCs w:val="16"/>
    </w:rPr>
  </w:style>
  <w:style w:type="paragraph" w:customStyle="1" w:styleId="NormalBold">
    <w:name w:val="Normal + Bold"/>
    <w:aliases w:val="Double Underline"/>
    <w:basedOn w:val="Normal"/>
    <w:link w:val="NormalBoldChar"/>
    <w:rsid w:val="0065230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52300"/>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652300"/>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652300"/>
    <w:rPr>
      <w:rFonts w:ascii="Calibri" w:hAnsi="Calibri"/>
      <w:sz w:val="22"/>
      <w:u w:val="thick"/>
      <w:lang w:val="x-none" w:eastAsia="x-none"/>
    </w:rPr>
  </w:style>
  <w:style w:type="character" w:customStyle="1" w:styleId="BlockHeadingsChar1">
    <w:name w:val="Block Headings Char1"/>
    <w:rsid w:val="00652300"/>
    <w:rPr>
      <w:b/>
      <w:caps/>
    </w:rPr>
  </w:style>
  <w:style w:type="character" w:customStyle="1" w:styleId="Longcite">
    <w:name w:val="Longcite"/>
    <w:rsid w:val="00652300"/>
    <w:rPr>
      <w:sz w:val="16"/>
    </w:rPr>
  </w:style>
  <w:style w:type="paragraph" w:customStyle="1" w:styleId="NormalUnderline0">
    <w:name w:val="Normal + Underline"/>
    <w:basedOn w:val="Normal"/>
    <w:link w:val="NormalUnderlineChar0"/>
    <w:rsid w:val="00652300"/>
    <w:pPr>
      <w:ind w:left="720"/>
    </w:pPr>
    <w:rPr>
      <w:b/>
      <w:u w:val="single"/>
      <w:lang w:val="x-none" w:eastAsia="x-none"/>
    </w:rPr>
  </w:style>
  <w:style w:type="character" w:customStyle="1" w:styleId="NormalUnderlineChar0">
    <w:name w:val="Normal + Underline Char"/>
    <w:link w:val="NormalUnderline0"/>
    <w:rsid w:val="00652300"/>
    <w:rPr>
      <w:rFonts w:ascii="Calibri" w:hAnsi="Calibri"/>
      <w:b/>
      <w:sz w:val="22"/>
      <w:u w:val="single"/>
      <w:lang w:val="x-none" w:eastAsia="x-none"/>
    </w:rPr>
  </w:style>
  <w:style w:type="character" w:customStyle="1" w:styleId="FontStyle170">
    <w:name w:val="Font Style170"/>
    <w:uiPriority w:val="99"/>
    <w:rsid w:val="00652300"/>
    <w:rPr>
      <w:rFonts w:ascii="Bookman Old Style" w:hAnsi="Bookman Old Style" w:cs="Bookman Old Style"/>
      <w:sz w:val="16"/>
      <w:szCs w:val="16"/>
    </w:rPr>
  </w:style>
  <w:style w:type="character" w:customStyle="1" w:styleId="FontStyle17">
    <w:name w:val="Font Style17"/>
    <w:uiPriority w:val="99"/>
    <w:rsid w:val="00652300"/>
    <w:rPr>
      <w:rFonts w:ascii="Book Antiqua" w:hAnsi="Book Antiqua" w:cs="Book Antiqua"/>
      <w:i/>
      <w:iCs/>
      <w:spacing w:val="10"/>
      <w:sz w:val="22"/>
      <w:szCs w:val="22"/>
    </w:rPr>
  </w:style>
  <w:style w:type="character" w:customStyle="1" w:styleId="FontStyle329">
    <w:name w:val="Font Style329"/>
    <w:basedOn w:val="DefaultParagraphFont"/>
    <w:uiPriority w:val="99"/>
    <w:rsid w:val="0065230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652300"/>
    <w:rPr>
      <w:color w:val="2B579A"/>
      <w:shd w:val="clear" w:color="auto" w:fill="E6E6E6"/>
    </w:rPr>
  </w:style>
  <w:style w:type="character" w:customStyle="1" w:styleId="UnresolvedMention3">
    <w:name w:val="Unresolved Mention3"/>
    <w:basedOn w:val="DefaultParagraphFont"/>
    <w:uiPriority w:val="99"/>
    <w:unhideWhenUsed/>
    <w:rsid w:val="00652300"/>
    <w:rPr>
      <w:color w:val="808080"/>
      <w:shd w:val="clear" w:color="auto" w:fill="E6E6E6"/>
    </w:rPr>
  </w:style>
  <w:style w:type="character" w:customStyle="1" w:styleId="m-895152127622952443gmail-style13ptbold">
    <w:name w:val="m_-895152127622952443gmail-style13ptbold"/>
    <w:basedOn w:val="DefaultParagraphFont"/>
    <w:rsid w:val="00652300"/>
  </w:style>
  <w:style w:type="character" w:customStyle="1" w:styleId="m4133802843404377303gmail-style13ptbold">
    <w:name w:val="m_4133802843404377303gmail-style13ptbold"/>
    <w:basedOn w:val="DefaultParagraphFont"/>
    <w:rsid w:val="00652300"/>
  </w:style>
  <w:style w:type="character" w:customStyle="1" w:styleId="m4133802843404377303gmail-styleunderline">
    <w:name w:val="m_4133802843404377303gmail-styleunderline"/>
    <w:basedOn w:val="DefaultParagraphFont"/>
    <w:rsid w:val="00652300"/>
  </w:style>
  <w:style w:type="character" w:customStyle="1" w:styleId="m1864609289044096952gmail-style13ptbold">
    <w:name w:val="m_1864609289044096952gmail-style13ptbold"/>
    <w:basedOn w:val="DefaultParagraphFont"/>
    <w:rsid w:val="00652300"/>
  </w:style>
  <w:style w:type="character" w:customStyle="1" w:styleId="m-2434640214339110092gmail-style13ptbold">
    <w:name w:val="m_-2434640214339110092gmail-style13ptbold"/>
    <w:basedOn w:val="DefaultParagraphFont"/>
    <w:rsid w:val="00652300"/>
  </w:style>
  <w:style w:type="character" w:customStyle="1" w:styleId="m-2434640214339110092gmail-styleunderline">
    <w:name w:val="m_-2434640214339110092gmail-styleunderline"/>
    <w:basedOn w:val="DefaultParagraphFont"/>
    <w:rsid w:val="00652300"/>
  </w:style>
  <w:style w:type="character" w:customStyle="1" w:styleId="hvr">
    <w:name w:val="hvr"/>
    <w:basedOn w:val="DefaultParagraphFont"/>
    <w:rsid w:val="00652300"/>
  </w:style>
  <w:style w:type="character" w:customStyle="1" w:styleId="m-3350902899047358468gmail-styleunderline">
    <w:name w:val="m_-3350902899047358468gmail-styleunderline"/>
    <w:basedOn w:val="DefaultParagraphFont"/>
    <w:rsid w:val="00652300"/>
  </w:style>
  <w:style w:type="paragraph" w:customStyle="1" w:styleId="Style5pt">
    <w:name w:val="Style 5 pt"/>
    <w:basedOn w:val="Normal"/>
    <w:link w:val="Style5ptChar"/>
    <w:rsid w:val="00652300"/>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652300"/>
    <w:rPr>
      <w:rFonts w:ascii="Calibri" w:hAnsi="Calibri"/>
      <w:sz w:val="10"/>
      <w:szCs w:val="10"/>
    </w:rPr>
  </w:style>
  <w:style w:type="character" w:customStyle="1" w:styleId="m462447500549623171gmail-style13ptbold">
    <w:name w:val="m_462447500549623171gmail-style13ptbold"/>
    <w:basedOn w:val="DefaultParagraphFont"/>
    <w:rsid w:val="00652300"/>
  </w:style>
  <w:style w:type="paragraph" w:customStyle="1" w:styleId="m462447500549623171gmail-msonormal">
    <w:name w:val="m_462447500549623171gmail-msonormal"/>
    <w:basedOn w:val="Normal"/>
    <w:uiPriority w:val="99"/>
    <w:rsid w:val="00652300"/>
    <w:pPr>
      <w:spacing w:before="100" w:beforeAutospacing="1" w:after="100" w:afterAutospacing="1"/>
    </w:pPr>
  </w:style>
  <w:style w:type="character" w:customStyle="1" w:styleId="m462447500549623171gmail-styleunderline">
    <w:name w:val="m_462447500549623171gmail-styleunderline"/>
    <w:basedOn w:val="DefaultParagraphFont"/>
    <w:rsid w:val="00652300"/>
  </w:style>
  <w:style w:type="character" w:customStyle="1" w:styleId="SmallerReal">
    <w:name w:val="SmallerReal"/>
    <w:basedOn w:val="DefaultParagraphFont"/>
    <w:uiPriority w:val="1"/>
    <w:qFormat/>
    <w:rsid w:val="00652300"/>
    <w:rPr>
      <w:rFonts w:ascii="Garamond" w:hAnsi="Garamond" w:hint="default"/>
      <w:sz w:val="16"/>
    </w:rPr>
  </w:style>
  <w:style w:type="paragraph" w:styleId="HTMLAddress">
    <w:name w:val="HTML Address"/>
    <w:basedOn w:val="Normal"/>
    <w:link w:val="HTMLAddressChar"/>
    <w:uiPriority w:val="99"/>
    <w:semiHidden/>
    <w:unhideWhenUsed/>
    <w:rsid w:val="00652300"/>
    <w:rPr>
      <w:i/>
      <w:iCs/>
    </w:rPr>
  </w:style>
  <w:style w:type="character" w:customStyle="1" w:styleId="HTMLAddressChar">
    <w:name w:val="HTML Address Char"/>
    <w:basedOn w:val="DefaultParagraphFont"/>
    <w:link w:val="HTMLAddress"/>
    <w:uiPriority w:val="99"/>
    <w:semiHidden/>
    <w:rsid w:val="00652300"/>
    <w:rPr>
      <w:rFonts w:ascii="Calibri" w:hAnsi="Calibri"/>
      <w:i/>
      <w:iCs/>
      <w:sz w:val="22"/>
    </w:rPr>
  </w:style>
  <w:style w:type="character" w:customStyle="1" w:styleId="separator">
    <w:name w:val="separator"/>
    <w:basedOn w:val="DefaultParagraphFont"/>
    <w:rsid w:val="00652300"/>
  </w:style>
  <w:style w:type="paragraph" w:customStyle="1" w:styleId="dek">
    <w:name w:val="dek"/>
    <w:basedOn w:val="Normal"/>
    <w:uiPriority w:val="99"/>
    <w:rsid w:val="00652300"/>
    <w:pPr>
      <w:spacing w:before="100" w:beforeAutospacing="1" w:after="100" w:afterAutospacing="1"/>
    </w:pPr>
  </w:style>
  <w:style w:type="character" w:customStyle="1" w:styleId="arttitle">
    <w:name w:val="art_title"/>
    <w:basedOn w:val="DefaultParagraphFont"/>
    <w:rsid w:val="00652300"/>
  </w:style>
  <w:style w:type="character" w:customStyle="1" w:styleId="serialtitle">
    <w:name w:val="serial_title"/>
    <w:basedOn w:val="DefaultParagraphFont"/>
    <w:rsid w:val="00652300"/>
  </w:style>
  <w:style w:type="character" w:customStyle="1" w:styleId="volumeissue">
    <w:name w:val="volume_issue"/>
    <w:basedOn w:val="DefaultParagraphFont"/>
    <w:rsid w:val="00652300"/>
  </w:style>
  <w:style w:type="character" w:customStyle="1" w:styleId="pagerange">
    <w:name w:val="page_range"/>
    <w:basedOn w:val="DefaultParagraphFont"/>
    <w:rsid w:val="00652300"/>
  </w:style>
  <w:style w:type="character" w:customStyle="1" w:styleId="doilink">
    <w:name w:val="doi_link"/>
    <w:basedOn w:val="DefaultParagraphFont"/>
    <w:rsid w:val="00652300"/>
  </w:style>
  <w:style w:type="paragraph" w:customStyle="1" w:styleId="para">
    <w:name w:val="para"/>
    <w:basedOn w:val="Normal"/>
    <w:rsid w:val="00652300"/>
    <w:pPr>
      <w:spacing w:before="100" w:beforeAutospacing="1" w:after="100" w:afterAutospacing="1" w:line="256" w:lineRule="auto"/>
    </w:pPr>
  </w:style>
  <w:style w:type="character" w:customStyle="1" w:styleId="headingnumber">
    <w:name w:val="headingnumber"/>
    <w:basedOn w:val="DefaultParagraphFont"/>
    <w:rsid w:val="00652300"/>
  </w:style>
  <w:style w:type="character" w:customStyle="1" w:styleId="internalref">
    <w:name w:val="internalref"/>
    <w:basedOn w:val="DefaultParagraphFont"/>
    <w:rsid w:val="00652300"/>
  </w:style>
  <w:style w:type="character" w:customStyle="1" w:styleId="articlepage-articlebody-firstletter">
    <w:name w:val="articlepage-articlebody-firstletter"/>
    <w:basedOn w:val="DefaultParagraphFont"/>
    <w:rsid w:val="00652300"/>
  </w:style>
  <w:style w:type="character" w:customStyle="1" w:styleId="m-2745674872889869693gmail-style13ptbold">
    <w:name w:val="m_-2745674872889869693gmail-style13ptbold"/>
    <w:basedOn w:val="DefaultParagraphFont"/>
    <w:rsid w:val="00652300"/>
  </w:style>
  <w:style w:type="character" w:customStyle="1" w:styleId="m-2745674872889869693gmail-styleunderline">
    <w:name w:val="m_-2745674872889869693gmail-styleunderline"/>
    <w:basedOn w:val="DefaultParagraphFont"/>
    <w:rsid w:val="00652300"/>
  </w:style>
  <w:style w:type="character" w:customStyle="1" w:styleId="UnresolvedMention31">
    <w:name w:val="Unresolved Mention31"/>
    <w:basedOn w:val="DefaultParagraphFont"/>
    <w:uiPriority w:val="99"/>
    <w:semiHidden/>
    <w:unhideWhenUsed/>
    <w:rsid w:val="00652300"/>
    <w:rPr>
      <w:color w:val="808080"/>
      <w:shd w:val="clear" w:color="auto" w:fill="E6E6E6"/>
    </w:rPr>
  </w:style>
  <w:style w:type="character" w:customStyle="1" w:styleId="UnresolvedMention4">
    <w:name w:val="Unresolved Mention4"/>
    <w:basedOn w:val="DefaultParagraphFont"/>
    <w:uiPriority w:val="99"/>
    <w:semiHidden/>
    <w:unhideWhenUsed/>
    <w:rsid w:val="00652300"/>
    <w:rPr>
      <w:color w:val="808080"/>
      <w:shd w:val="clear" w:color="auto" w:fill="E6E6E6"/>
    </w:rPr>
  </w:style>
  <w:style w:type="character" w:customStyle="1" w:styleId="m-8082899869479211226gmail-styleunderline">
    <w:name w:val="m_-8082899869479211226gmail-styleunderline"/>
    <w:basedOn w:val="DefaultParagraphFont"/>
    <w:rsid w:val="00652300"/>
  </w:style>
  <w:style w:type="paragraph" w:customStyle="1" w:styleId="NoteLevel23">
    <w:name w:val="Note Level 23"/>
    <w:basedOn w:val="Normal"/>
    <w:next w:val="Normal"/>
    <w:uiPriority w:val="99"/>
    <w:qFormat/>
    <w:rsid w:val="0065230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52300"/>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65230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52300"/>
    <w:rPr>
      <w:color w:val="605E5C"/>
      <w:shd w:val="clear" w:color="auto" w:fill="E1DFDD"/>
    </w:rPr>
  </w:style>
  <w:style w:type="character" w:customStyle="1" w:styleId="UnresolvedMention6">
    <w:name w:val="Unresolved Mention6"/>
    <w:basedOn w:val="DefaultParagraphFont"/>
    <w:uiPriority w:val="99"/>
    <w:semiHidden/>
    <w:unhideWhenUsed/>
    <w:rsid w:val="00652300"/>
    <w:rPr>
      <w:color w:val="605E5C"/>
      <w:shd w:val="clear" w:color="auto" w:fill="E1DFDD"/>
    </w:rPr>
  </w:style>
  <w:style w:type="character" w:customStyle="1" w:styleId="footnote">
    <w:name w:val="footnote"/>
    <w:basedOn w:val="DefaultParagraphFont"/>
    <w:rsid w:val="00652300"/>
  </w:style>
  <w:style w:type="character" w:customStyle="1" w:styleId="hubidentifier">
    <w:name w:val="hub_identifier"/>
    <w:basedOn w:val="DefaultParagraphFont"/>
    <w:rsid w:val="00652300"/>
  </w:style>
  <w:style w:type="paragraph" w:customStyle="1" w:styleId="standardeinzug">
    <w:name w:val="standardeinzug"/>
    <w:basedOn w:val="Normal"/>
    <w:rsid w:val="00652300"/>
    <w:pPr>
      <w:spacing w:before="100" w:beforeAutospacing="1" w:after="100" w:afterAutospacing="1"/>
    </w:pPr>
  </w:style>
  <w:style w:type="paragraph" w:customStyle="1" w:styleId="aufzhlungnormal">
    <w:name w:val="aufzhlungnormal"/>
    <w:basedOn w:val="Normal"/>
    <w:rsid w:val="00652300"/>
    <w:pPr>
      <w:spacing w:before="100" w:beforeAutospacing="1" w:after="100" w:afterAutospacing="1"/>
    </w:pPr>
  </w:style>
  <w:style w:type="character" w:customStyle="1" w:styleId="auszeichnungkursiv">
    <w:name w:val="auszeichnungkursiv"/>
    <w:basedOn w:val="DefaultParagraphFont"/>
    <w:rsid w:val="00652300"/>
  </w:style>
  <w:style w:type="paragraph" w:customStyle="1" w:styleId="entrefilet">
    <w:name w:val="entrefilet"/>
    <w:basedOn w:val="Normal"/>
    <w:rsid w:val="00652300"/>
    <w:pPr>
      <w:spacing w:before="100" w:beforeAutospacing="1" w:after="100" w:afterAutospacing="1"/>
    </w:pPr>
  </w:style>
  <w:style w:type="paragraph" w:customStyle="1" w:styleId="kapitelreferenzkopf">
    <w:name w:val="kapitelreferenzkopf"/>
    <w:basedOn w:val="Normal"/>
    <w:rsid w:val="00652300"/>
    <w:pPr>
      <w:spacing w:before="100" w:beforeAutospacing="1" w:after="100" w:afterAutospacing="1"/>
    </w:pPr>
  </w:style>
  <w:style w:type="paragraph" w:customStyle="1" w:styleId="tabberschrift">
    <w:name w:val="tabberschrift"/>
    <w:basedOn w:val="Normal"/>
    <w:rsid w:val="00652300"/>
    <w:pPr>
      <w:spacing w:before="100" w:beforeAutospacing="1" w:after="100" w:afterAutospacing="1"/>
    </w:pPr>
  </w:style>
  <w:style w:type="character" w:customStyle="1" w:styleId="tabgrafikformalbezeichnungnr">
    <w:name w:val="tabgrafikformalbezeichnungnr"/>
    <w:basedOn w:val="DefaultParagraphFont"/>
    <w:rsid w:val="00652300"/>
  </w:style>
  <w:style w:type="character" w:customStyle="1" w:styleId="m-268162420547309261gmail-stylestylebold12pt">
    <w:name w:val="m_-268162420547309261gmail-stylestylebold12pt"/>
    <w:basedOn w:val="DefaultParagraphFont"/>
    <w:rsid w:val="00652300"/>
  </w:style>
  <w:style w:type="character" w:customStyle="1" w:styleId="m-268162420547309261gmail-styleboldunderline">
    <w:name w:val="m_-268162420547309261gmail-styleboldunderline"/>
    <w:basedOn w:val="DefaultParagraphFont"/>
    <w:rsid w:val="00652300"/>
  </w:style>
  <w:style w:type="character" w:customStyle="1" w:styleId="m-5621139387307470627gmail-style13ptbold">
    <w:name w:val="m_-5621139387307470627gmail-style13ptbold"/>
    <w:basedOn w:val="DefaultParagraphFont"/>
    <w:rsid w:val="00652300"/>
  </w:style>
  <w:style w:type="character" w:customStyle="1" w:styleId="m-5621139387307470627gmail-styleunderline">
    <w:name w:val="m_-5621139387307470627gmail-styleunderline"/>
    <w:basedOn w:val="DefaultParagraphFont"/>
    <w:rsid w:val="00652300"/>
  </w:style>
  <w:style w:type="character" w:customStyle="1" w:styleId="m-4930835733434609408gmail-style13ptbold">
    <w:name w:val="m_-4930835733434609408gmail-style13ptbold"/>
    <w:basedOn w:val="DefaultParagraphFont"/>
    <w:rsid w:val="00652300"/>
  </w:style>
  <w:style w:type="character" w:customStyle="1" w:styleId="m-4930835733434609408gmail-styleunderline">
    <w:name w:val="m_-4930835733434609408gmail-styleunderline"/>
    <w:basedOn w:val="DefaultParagraphFont"/>
    <w:rsid w:val="00652300"/>
  </w:style>
  <w:style w:type="character" w:customStyle="1" w:styleId="m-2456650549122369157gmail-style13ptbold">
    <w:name w:val="m_-2456650549122369157gmail-style13ptbold"/>
    <w:basedOn w:val="DefaultParagraphFont"/>
    <w:rsid w:val="00652300"/>
  </w:style>
  <w:style w:type="character" w:customStyle="1" w:styleId="m-2456650549122369157gmail-styleunderline">
    <w:name w:val="m_-2456650549122369157gmail-styleunderline"/>
    <w:basedOn w:val="DefaultParagraphFont"/>
    <w:rsid w:val="00652300"/>
  </w:style>
  <w:style w:type="paragraph" w:customStyle="1" w:styleId="paragraph">
    <w:name w:val="paragraph"/>
    <w:basedOn w:val="Normal"/>
    <w:rsid w:val="00652300"/>
    <w:pPr>
      <w:spacing w:before="100" w:beforeAutospacing="1" w:after="100" w:afterAutospacing="1"/>
    </w:pPr>
  </w:style>
  <w:style w:type="character" w:customStyle="1" w:styleId="normaltextrun">
    <w:name w:val="normaltextrun"/>
    <w:basedOn w:val="DefaultParagraphFont"/>
    <w:rsid w:val="00652300"/>
  </w:style>
  <w:style w:type="character" w:customStyle="1" w:styleId="eop">
    <w:name w:val="eop"/>
    <w:basedOn w:val="DefaultParagraphFont"/>
    <w:rsid w:val="00652300"/>
  </w:style>
  <w:style w:type="character" w:customStyle="1" w:styleId="spellingerror">
    <w:name w:val="spellingerror"/>
    <w:basedOn w:val="DefaultParagraphFont"/>
    <w:rsid w:val="00652300"/>
  </w:style>
  <w:style w:type="character" w:customStyle="1" w:styleId="credit-label">
    <w:name w:val="credit-label"/>
    <w:basedOn w:val="DefaultParagraphFont"/>
    <w:rsid w:val="00652300"/>
  </w:style>
  <w:style w:type="character" w:customStyle="1" w:styleId="credit-text">
    <w:name w:val="credit-text"/>
    <w:basedOn w:val="DefaultParagraphFont"/>
    <w:rsid w:val="00652300"/>
  </w:style>
  <w:style w:type="character" w:customStyle="1" w:styleId="s1">
    <w:name w:val="s1"/>
    <w:basedOn w:val="DefaultParagraphFont"/>
    <w:rsid w:val="00652300"/>
  </w:style>
  <w:style w:type="paragraph" w:customStyle="1" w:styleId="p3">
    <w:name w:val="p3"/>
    <w:basedOn w:val="Normal"/>
    <w:rsid w:val="00652300"/>
    <w:pPr>
      <w:spacing w:before="100" w:beforeAutospacing="1" w:after="100" w:afterAutospacing="1"/>
    </w:pPr>
  </w:style>
  <w:style w:type="paragraph" w:customStyle="1" w:styleId="p4">
    <w:name w:val="p4"/>
    <w:basedOn w:val="Normal"/>
    <w:rsid w:val="00652300"/>
    <w:pPr>
      <w:spacing w:before="100" w:beforeAutospacing="1" w:after="100" w:afterAutospacing="1"/>
    </w:pPr>
  </w:style>
  <w:style w:type="paragraph" w:customStyle="1" w:styleId="p5">
    <w:name w:val="p5"/>
    <w:basedOn w:val="Normal"/>
    <w:rsid w:val="00652300"/>
    <w:pPr>
      <w:spacing w:before="100" w:beforeAutospacing="1" w:after="100" w:afterAutospacing="1"/>
    </w:pPr>
  </w:style>
  <w:style w:type="paragraph" w:customStyle="1" w:styleId="p2">
    <w:name w:val="p2"/>
    <w:basedOn w:val="Normal"/>
    <w:rsid w:val="00652300"/>
    <w:pPr>
      <w:spacing w:before="100" w:beforeAutospacing="1" w:after="100" w:afterAutospacing="1"/>
    </w:pPr>
  </w:style>
  <w:style w:type="character" w:customStyle="1" w:styleId="pull-quote">
    <w:name w:val="pull-quote"/>
    <w:basedOn w:val="DefaultParagraphFont"/>
    <w:rsid w:val="00652300"/>
  </w:style>
  <w:style w:type="character" w:customStyle="1" w:styleId="a-size-base-plus">
    <w:name w:val="a-size-base-plus"/>
    <w:basedOn w:val="DefaultParagraphFont"/>
    <w:rsid w:val="00652300"/>
  </w:style>
  <w:style w:type="character" w:customStyle="1" w:styleId="title-text">
    <w:name w:val="title-text"/>
    <w:basedOn w:val="DefaultParagraphFont"/>
    <w:rsid w:val="00652300"/>
  </w:style>
  <w:style w:type="character" w:customStyle="1" w:styleId="contribdegrees">
    <w:name w:val="contribdegrees"/>
    <w:basedOn w:val="DefaultParagraphFont"/>
    <w:rsid w:val="00652300"/>
  </w:style>
  <w:style w:type="character" w:customStyle="1" w:styleId="facultytitle">
    <w:name w:val="faculty_title"/>
    <w:basedOn w:val="DefaultParagraphFont"/>
    <w:rsid w:val="00652300"/>
  </w:style>
  <w:style w:type="character" w:customStyle="1" w:styleId="textexposedshow">
    <w:name w:val="text_exposed_show"/>
    <w:basedOn w:val="DefaultParagraphFont"/>
    <w:rsid w:val="00652300"/>
  </w:style>
  <w:style w:type="character" w:customStyle="1" w:styleId="nlmattrib">
    <w:name w:val="nlm_attrib"/>
    <w:basedOn w:val="DefaultParagraphFont"/>
    <w:rsid w:val="00652300"/>
  </w:style>
  <w:style w:type="character" w:customStyle="1" w:styleId="ref-lnk">
    <w:name w:val="ref-lnk"/>
    <w:basedOn w:val="DefaultParagraphFont"/>
    <w:rsid w:val="00652300"/>
  </w:style>
  <w:style w:type="character" w:customStyle="1" w:styleId="ref-overlay">
    <w:name w:val="ref-overlay"/>
    <w:basedOn w:val="DefaultParagraphFont"/>
    <w:rsid w:val="00652300"/>
  </w:style>
  <w:style w:type="character" w:customStyle="1" w:styleId="ref-fn-p">
    <w:name w:val="ref-fn-p"/>
    <w:basedOn w:val="DefaultParagraphFont"/>
    <w:rsid w:val="00652300"/>
  </w:style>
  <w:style w:type="character" w:customStyle="1" w:styleId="nlmarticle-title">
    <w:name w:val="nlm_article-title"/>
    <w:basedOn w:val="DefaultParagraphFont"/>
    <w:rsid w:val="00652300"/>
  </w:style>
  <w:style w:type="character" w:customStyle="1" w:styleId="specialtitle">
    <w:name w:val="specialtitle"/>
    <w:basedOn w:val="DefaultParagraphFont"/>
    <w:rsid w:val="00652300"/>
  </w:style>
  <w:style w:type="paragraph" w:customStyle="1" w:styleId="ng-scope">
    <w:name w:val="ng-scope"/>
    <w:basedOn w:val="Normal"/>
    <w:rsid w:val="00652300"/>
    <w:pPr>
      <w:spacing w:before="100" w:beforeAutospacing="1" w:after="100" w:afterAutospacing="1"/>
    </w:pPr>
  </w:style>
  <w:style w:type="character" w:customStyle="1" w:styleId="hlfld-contribauthor">
    <w:name w:val="hlfld-contribauthor"/>
    <w:basedOn w:val="DefaultParagraphFont"/>
    <w:rsid w:val="00652300"/>
  </w:style>
  <w:style w:type="character" w:customStyle="1" w:styleId="nlmgiven-names">
    <w:name w:val="nlm_given-names"/>
    <w:basedOn w:val="DefaultParagraphFont"/>
    <w:rsid w:val="00652300"/>
  </w:style>
  <w:style w:type="character" w:customStyle="1" w:styleId="nlmyear">
    <w:name w:val="nlm_year"/>
    <w:basedOn w:val="DefaultParagraphFont"/>
    <w:rsid w:val="00652300"/>
  </w:style>
  <w:style w:type="character" w:customStyle="1" w:styleId="nlmpublisher-loc">
    <w:name w:val="nlm_publisher-loc"/>
    <w:basedOn w:val="DefaultParagraphFont"/>
    <w:rsid w:val="00652300"/>
  </w:style>
  <w:style w:type="character" w:customStyle="1" w:styleId="nlmpublisher-name">
    <w:name w:val="nlm_publisher-name"/>
    <w:basedOn w:val="DefaultParagraphFont"/>
    <w:rsid w:val="00652300"/>
  </w:style>
  <w:style w:type="character" w:customStyle="1" w:styleId="ref-links">
    <w:name w:val="ref-links"/>
    <w:basedOn w:val="DefaultParagraphFont"/>
    <w:rsid w:val="00652300"/>
  </w:style>
  <w:style w:type="character" w:customStyle="1" w:styleId="xlinks-container">
    <w:name w:val="xlinks-container"/>
    <w:basedOn w:val="DefaultParagraphFont"/>
    <w:rsid w:val="00652300"/>
  </w:style>
  <w:style w:type="character" w:customStyle="1" w:styleId="googlescholar-container">
    <w:name w:val="googlescholar-container"/>
    <w:basedOn w:val="DefaultParagraphFont"/>
    <w:rsid w:val="00652300"/>
  </w:style>
  <w:style w:type="character" w:customStyle="1" w:styleId="nlmfpage">
    <w:name w:val="nlm_fpage"/>
    <w:basedOn w:val="DefaultParagraphFont"/>
    <w:rsid w:val="00652300"/>
  </w:style>
  <w:style w:type="character" w:customStyle="1" w:styleId="nlmlpage">
    <w:name w:val="nlm_lpage"/>
    <w:basedOn w:val="DefaultParagraphFont"/>
    <w:rsid w:val="00652300"/>
  </w:style>
  <w:style w:type="character" w:customStyle="1" w:styleId="supnum">
    <w:name w:val="supnum"/>
    <w:basedOn w:val="DefaultParagraphFont"/>
    <w:rsid w:val="00652300"/>
  </w:style>
  <w:style w:type="character" w:customStyle="1" w:styleId="pre">
    <w:name w:val="pre"/>
    <w:basedOn w:val="DefaultParagraphFont"/>
    <w:rsid w:val="00652300"/>
  </w:style>
  <w:style w:type="paragraph" w:customStyle="1" w:styleId="kp">
    <w:name w:val="kp"/>
    <w:basedOn w:val="Normal"/>
    <w:rsid w:val="00652300"/>
    <w:pPr>
      <w:spacing w:before="100" w:beforeAutospacing="1" w:after="100" w:afterAutospacing="1"/>
    </w:pPr>
  </w:style>
  <w:style w:type="paragraph" w:customStyle="1" w:styleId="footnotedescription">
    <w:name w:val="footnote description"/>
    <w:next w:val="Normal"/>
    <w:link w:val="footnotedescriptionChar"/>
    <w:hidden/>
    <w:rsid w:val="0065230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652300"/>
    <w:rPr>
      <w:rFonts w:ascii="Times New Roman" w:eastAsia="Times New Roman" w:hAnsi="Times New Roman" w:cs="Times New Roman"/>
      <w:color w:val="000000"/>
      <w:sz w:val="16"/>
      <w:szCs w:val="22"/>
    </w:rPr>
  </w:style>
  <w:style w:type="character" w:customStyle="1" w:styleId="footnotemark">
    <w:name w:val="footnote mark"/>
    <w:hidden/>
    <w:rsid w:val="00652300"/>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652300"/>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652300"/>
  </w:style>
  <w:style w:type="character" w:customStyle="1" w:styleId="FontStyle40">
    <w:name w:val="Font Style40"/>
    <w:basedOn w:val="DefaultParagraphFont"/>
    <w:uiPriority w:val="99"/>
    <w:rsid w:val="00652300"/>
    <w:rPr>
      <w:rFonts w:ascii="Cambria" w:hAnsi="Cambria" w:cs="Cambria"/>
      <w:i/>
      <w:iCs/>
      <w:sz w:val="22"/>
      <w:szCs w:val="22"/>
    </w:rPr>
  </w:style>
  <w:style w:type="character" w:customStyle="1" w:styleId="FontStyle42">
    <w:name w:val="Font Style42"/>
    <w:basedOn w:val="DefaultParagraphFont"/>
    <w:uiPriority w:val="99"/>
    <w:rsid w:val="00652300"/>
    <w:rPr>
      <w:rFonts w:ascii="Cambria" w:hAnsi="Cambria" w:cs="Cambria"/>
      <w:sz w:val="22"/>
      <w:szCs w:val="22"/>
    </w:rPr>
  </w:style>
  <w:style w:type="paragraph" w:customStyle="1" w:styleId="Style17">
    <w:name w:val="Style17"/>
    <w:basedOn w:val="Normal"/>
    <w:uiPriority w:val="99"/>
    <w:rsid w:val="0065230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652300"/>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652300"/>
    <w:rPr>
      <w:rFonts w:cs="Times New Roman"/>
      <w:sz w:val="24"/>
      <w:u w:val="single"/>
    </w:rPr>
  </w:style>
  <w:style w:type="character" w:customStyle="1" w:styleId="CardChar10">
    <w:name w:val="Card Char1"/>
    <w:rsid w:val="00652300"/>
    <w:rPr>
      <w:lang w:val="en-US" w:eastAsia="en-US" w:bidi="ar-SA"/>
    </w:rPr>
  </w:style>
  <w:style w:type="character" w:customStyle="1" w:styleId="tChar">
    <w:name w:val="t Char"/>
    <w:rsid w:val="00652300"/>
    <w:rPr>
      <w:rFonts w:ascii="Georgia" w:eastAsia="Times New Roman" w:hAnsi="Georgia" w:cs="Calibri"/>
      <w:b/>
      <w:lang w:val="x-none" w:eastAsia="x-none"/>
    </w:rPr>
  </w:style>
  <w:style w:type="character" w:customStyle="1" w:styleId="m-2054744658166780348cite">
    <w:name w:val="m_-2054744658166780348cite"/>
    <w:rsid w:val="00652300"/>
  </w:style>
  <w:style w:type="paragraph" w:customStyle="1" w:styleId="Second">
    <w:name w:val="Second"/>
    <w:basedOn w:val="Normal"/>
    <w:rsid w:val="00652300"/>
    <w:rPr>
      <w:rFonts w:eastAsia="Calibri"/>
      <w:b/>
      <w:caps/>
      <w:szCs w:val="20"/>
    </w:rPr>
  </w:style>
  <w:style w:type="character" w:customStyle="1" w:styleId="gmail-m5226785990326652285gmail-style13ptbold">
    <w:name w:val="gmail-m_5226785990326652285gmail-style13ptbold"/>
    <w:basedOn w:val="DefaultParagraphFont"/>
    <w:rsid w:val="00652300"/>
  </w:style>
  <w:style w:type="character" w:customStyle="1" w:styleId="gmail-m5226785990326652285gmail-styleunderline">
    <w:name w:val="gmail-m_5226785990326652285gmail-styleunderline"/>
    <w:basedOn w:val="DefaultParagraphFont"/>
    <w:rsid w:val="00652300"/>
  </w:style>
  <w:style w:type="character" w:customStyle="1" w:styleId="balancedheadline">
    <w:name w:val="balancedheadline"/>
    <w:basedOn w:val="DefaultParagraphFont"/>
    <w:rsid w:val="00652300"/>
  </w:style>
  <w:style w:type="character" w:customStyle="1" w:styleId="author-ref">
    <w:name w:val="author-ref"/>
    <w:basedOn w:val="DefaultParagraphFont"/>
    <w:rsid w:val="00652300"/>
  </w:style>
  <w:style w:type="paragraph" w:customStyle="1" w:styleId="u-mb-2">
    <w:name w:val="u-mb-2"/>
    <w:basedOn w:val="Normal"/>
    <w:rsid w:val="00652300"/>
    <w:pPr>
      <w:spacing w:before="100" w:beforeAutospacing="1" w:after="100" w:afterAutospacing="1"/>
    </w:pPr>
  </w:style>
  <w:style w:type="character" w:customStyle="1" w:styleId="authorsname">
    <w:name w:val="authors__name"/>
    <w:basedOn w:val="DefaultParagraphFont"/>
    <w:rsid w:val="00652300"/>
  </w:style>
  <w:style w:type="character" w:customStyle="1" w:styleId="authorscontact">
    <w:name w:val="authors__contact"/>
    <w:basedOn w:val="DefaultParagraphFont"/>
    <w:rsid w:val="00652300"/>
  </w:style>
  <w:style w:type="character" w:customStyle="1" w:styleId="affiliationdepartment">
    <w:name w:val="affiliation__department"/>
    <w:basedOn w:val="DefaultParagraphFont"/>
    <w:rsid w:val="00652300"/>
  </w:style>
  <w:style w:type="character" w:customStyle="1" w:styleId="affiliationname">
    <w:name w:val="affiliation__name"/>
    <w:basedOn w:val="DefaultParagraphFont"/>
    <w:rsid w:val="00652300"/>
  </w:style>
  <w:style w:type="character" w:customStyle="1" w:styleId="affiliationcity">
    <w:name w:val="affiliation__city"/>
    <w:basedOn w:val="DefaultParagraphFont"/>
    <w:rsid w:val="00652300"/>
  </w:style>
  <w:style w:type="character" w:customStyle="1" w:styleId="affiliationcountry">
    <w:name w:val="affiliation__country"/>
    <w:basedOn w:val="DefaultParagraphFont"/>
    <w:rsid w:val="00652300"/>
  </w:style>
  <w:style w:type="character" w:customStyle="1" w:styleId="journaltitle">
    <w:name w:val="journaltitle"/>
    <w:basedOn w:val="DefaultParagraphFont"/>
    <w:rsid w:val="00652300"/>
  </w:style>
  <w:style w:type="paragraph" w:customStyle="1" w:styleId="nav-linksstylessectiontitle-sc-1tike8v-3">
    <w:name w:val="nav-linksstyles__sectiontitle-sc-1tike8v-3"/>
    <w:basedOn w:val="Normal"/>
    <w:rsid w:val="00652300"/>
    <w:pPr>
      <w:spacing w:before="100" w:beforeAutospacing="1" w:after="100" w:afterAutospacing="1"/>
    </w:pPr>
  </w:style>
  <w:style w:type="character" w:customStyle="1" w:styleId="text-sc-1amvtpj-0-span">
    <w:name w:val="text-sc-1amvtpj-0-span"/>
    <w:basedOn w:val="DefaultParagraphFont"/>
    <w:rsid w:val="00652300"/>
  </w:style>
  <w:style w:type="character" w:customStyle="1" w:styleId="section-front-header-modulesubtitle">
    <w:name w:val="section-front-header-module__subtitle"/>
    <w:basedOn w:val="DefaultParagraphFont"/>
    <w:rsid w:val="00652300"/>
  </w:style>
  <w:style w:type="character" w:customStyle="1" w:styleId="article-classifiergap">
    <w:name w:val="article-classifier__gap"/>
    <w:basedOn w:val="DefaultParagraphFont"/>
    <w:rsid w:val="00652300"/>
  </w:style>
  <w:style w:type="character" w:customStyle="1" w:styleId="a-size-extra-large">
    <w:name w:val="a-size-extra-large"/>
    <w:basedOn w:val="DefaultParagraphFont"/>
    <w:rsid w:val="00652300"/>
  </w:style>
  <w:style w:type="paragraph" w:customStyle="1" w:styleId="generic-articlebody">
    <w:name w:val="generic-article__body"/>
    <w:basedOn w:val="Normal"/>
    <w:rsid w:val="00652300"/>
    <w:pPr>
      <w:spacing w:before="100" w:beforeAutospacing="1" w:after="100" w:afterAutospacing="1"/>
    </w:pPr>
  </w:style>
  <w:style w:type="character" w:customStyle="1" w:styleId="m-3219784662334730384gmail-style13ptbold">
    <w:name w:val="m_-3219784662334730384gmail-style13ptbold"/>
    <w:basedOn w:val="DefaultParagraphFont"/>
    <w:rsid w:val="00652300"/>
  </w:style>
  <w:style w:type="character" w:customStyle="1" w:styleId="m-6919561637539550718gmail-style13ptbold">
    <w:name w:val="m_-6919561637539550718gmail-style13ptbold"/>
    <w:basedOn w:val="DefaultParagraphFont"/>
    <w:rsid w:val="00652300"/>
  </w:style>
  <w:style w:type="character" w:customStyle="1" w:styleId="m-6919561637539550718gmail-styleunderline">
    <w:name w:val="m_-6919561637539550718gmail-styleunderline"/>
    <w:basedOn w:val="DefaultParagraphFont"/>
    <w:rsid w:val="00652300"/>
  </w:style>
  <w:style w:type="paragraph" w:customStyle="1" w:styleId="element">
    <w:name w:val="element"/>
    <w:basedOn w:val="Normal"/>
    <w:rsid w:val="00652300"/>
    <w:pPr>
      <w:spacing w:before="100" w:beforeAutospacing="1" w:after="100" w:afterAutospacing="1"/>
    </w:pPr>
  </w:style>
  <w:style w:type="character" w:customStyle="1" w:styleId="creditlabel">
    <w:name w:val="credit_label"/>
    <w:basedOn w:val="DefaultParagraphFont"/>
    <w:rsid w:val="00652300"/>
  </w:style>
  <w:style w:type="paragraph" w:customStyle="1" w:styleId="speakable-paragraph">
    <w:name w:val="speakable-paragraph"/>
    <w:basedOn w:val="Normal"/>
    <w:rsid w:val="00652300"/>
    <w:pPr>
      <w:spacing w:before="100" w:beforeAutospacing="1" w:after="100" w:afterAutospacing="1"/>
    </w:pPr>
  </w:style>
  <w:style w:type="paragraph" w:customStyle="1" w:styleId="excerpt">
    <w:name w:val="excerpt"/>
    <w:basedOn w:val="Normal"/>
    <w:rsid w:val="00652300"/>
    <w:pPr>
      <w:spacing w:before="100" w:beforeAutospacing="1" w:after="100" w:afterAutospacing="1"/>
    </w:pPr>
  </w:style>
  <w:style w:type="character" w:customStyle="1" w:styleId="by">
    <w:name w:val="by"/>
    <w:basedOn w:val="DefaultParagraphFont"/>
    <w:rsid w:val="00652300"/>
  </w:style>
  <w:style w:type="paragraph" w:customStyle="1" w:styleId="cardbody0">
    <w:name w:val="cardbody"/>
    <w:basedOn w:val="Normal"/>
    <w:rsid w:val="00652300"/>
    <w:pPr>
      <w:spacing w:before="100" w:beforeAutospacing="1" w:after="100" w:afterAutospacing="1"/>
    </w:pPr>
  </w:style>
  <w:style w:type="paragraph" w:customStyle="1" w:styleId="Textbody">
    <w:name w:val="Text body"/>
    <w:basedOn w:val="Normal"/>
    <w:rsid w:val="00652300"/>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652300"/>
  </w:style>
  <w:style w:type="character" w:customStyle="1" w:styleId="xn-location">
    <w:name w:val="xn-location"/>
    <w:basedOn w:val="DefaultParagraphFont"/>
    <w:rsid w:val="00652300"/>
  </w:style>
  <w:style w:type="character" w:customStyle="1" w:styleId="xn-chron">
    <w:name w:val="xn-chron"/>
    <w:basedOn w:val="DefaultParagraphFont"/>
    <w:rsid w:val="00652300"/>
  </w:style>
  <w:style w:type="character" w:customStyle="1" w:styleId="xn-money">
    <w:name w:val="xn-money"/>
    <w:basedOn w:val="DefaultParagraphFont"/>
    <w:rsid w:val="00652300"/>
  </w:style>
  <w:style w:type="character" w:customStyle="1" w:styleId="xn-person">
    <w:name w:val="xn-person"/>
    <w:basedOn w:val="DefaultParagraphFont"/>
    <w:rsid w:val="00652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equitablegrowth.org/understanding-the-importance-of-monopsony-power-in-the-u-s-labor-market/" TargetMode="External"/><Relationship Id="rId3" Type="http://schemas.openxmlformats.org/officeDocument/2006/relationships/customXml" Target="../customXml/item3.xml"/><Relationship Id="rId21" Type="http://schemas.openxmlformats.org/officeDocument/2006/relationships/hyperlink" Target="https://www.jstor.org/stable/10.1017/s002238161100048x?seq=1" TargetMode="Externa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equitablegrowth.org/factsheet-the-pro-act-addresses-income-inequality-by-boosting-the-organizing-power-of-u-s-workers/"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www.newstatesman.com/world/2021/04/joe-biden-s-first-100-days-have-been-action-packed-foreign-policy-he" TargetMode="External"/><Relationship Id="rId29" Type="http://schemas.openxmlformats.org/officeDocument/2006/relationships/hyperlink" Target="https://www.jstor.org/stable/2669299?seq=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www.nber.org/papers/w245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the-wage-divide-for-black-and-latinx-workers-goes-deeper-than-a-skills-gap-or-requiring-more-credentials/" TargetMode="External"/><Relationship Id="rId28" Type="http://schemas.openxmlformats.org/officeDocument/2006/relationships/hyperlink" Target="https://people.duke.edu/~ds381/papers/Stegmueller_Becher_UnionsRepresentation_Jan2019.pdf"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www.newstatesman.com/international-politics/democracy-international-politics/2021/11/liberal-democracy-is-still-under-threa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www.nber.org/papers/w24587" TargetMode="External"/><Relationship Id="rId27" Type="http://schemas.openxmlformats.org/officeDocument/2006/relationships/hyperlink" Target="https://investorsforhumanrights.org/corporate-capture" TargetMode="External"/><Relationship Id="rId30" Type="http://schemas.openxmlformats.org/officeDocument/2006/relationships/hyperlink" Target="https://prospect.org/labor/unions-boost-democratic-particip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13892</Words>
  <Characters>79190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2021-12-02T22:11:00Z</dcterms:created>
  <dcterms:modified xsi:type="dcterms:W3CDTF">2021-12-02T23:27:00Z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