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D14740" w14:textId="77777777" w:rsidR="00AC1BC8" w:rsidRDefault="00AC1BC8" w:rsidP="00AC1BC8">
      <w:pPr>
        <w:pStyle w:val="Heading1"/>
      </w:pPr>
      <w:r>
        <w:t>1AC</w:t>
      </w:r>
    </w:p>
    <w:p w14:paraId="10A74AC7" w14:textId="77777777" w:rsidR="00AC1BC8" w:rsidRPr="003010D8" w:rsidRDefault="00AC1BC8" w:rsidP="00AC1BC8">
      <w:pPr>
        <w:pStyle w:val="Heading4"/>
      </w:pPr>
      <w:r>
        <w:t>Plan- The United States ought to recognize an unconditional right of workers to strike.</w:t>
      </w:r>
    </w:p>
    <w:p w14:paraId="7CEC76C0" w14:textId="77777777" w:rsidR="00AC1BC8" w:rsidRDefault="00AC1BC8" w:rsidP="00AC1BC8">
      <w:pPr>
        <w:pStyle w:val="Heading3"/>
      </w:pPr>
      <w:r>
        <w:lastRenderedPageBreak/>
        <w:t>Inherency</w:t>
      </w:r>
    </w:p>
    <w:p w14:paraId="1694A860" w14:textId="77777777" w:rsidR="00AC1BC8" w:rsidRDefault="00AC1BC8" w:rsidP="00AC1BC8">
      <w:pPr>
        <w:pStyle w:val="Heading4"/>
      </w:pPr>
      <w:r>
        <w:t xml:space="preserve">Unionization percentages in the US are declining. </w:t>
      </w:r>
    </w:p>
    <w:p w14:paraId="600C31D5" w14:textId="77777777" w:rsidR="00AC1BC8" w:rsidRPr="002F4EF0" w:rsidRDefault="00AC1BC8" w:rsidP="00AC1BC8">
      <w:r w:rsidRPr="009D3B9E">
        <w:rPr>
          <w:rStyle w:val="Style13ptBold"/>
        </w:rPr>
        <w:t>Human Rights Watch, 4-29</w:t>
      </w:r>
      <w:r w:rsidRPr="002F4EF0">
        <w:t>-2021, "Why the US PRO Act Matters for the Right to Unionize: Questions and Answers," https://www.hrw.org/news/2021/04/29/why-us-pro-act-matters-right-unionize-questions-and-answers</w:t>
      </w:r>
    </w:p>
    <w:p w14:paraId="4EE092BE" w14:textId="77777777" w:rsidR="00AC1BC8" w:rsidRPr="002F4EF0" w:rsidRDefault="00AC1BC8" w:rsidP="00AC1BC8">
      <w:r w:rsidRPr="002F4EF0">
        <w:t>What is the state of union membership in the United States?</w:t>
      </w:r>
      <w:r>
        <w:t xml:space="preserve"> (Loyola IB)</w:t>
      </w:r>
    </w:p>
    <w:p w14:paraId="186A5F1D" w14:textId="77777777" w:rsidR="00AC1BC8" w:rsidRPr="002F4EF0" w:rsidRDefault="00AC1BC8" w:rsidP="00AC1BC8">
      <w:r w:rsidRPr="002F4EF0">
        <w:t xml:space="preserve">In </w:t>
      </w:r>
      <w:r w:rsidRPr="0057637B">
        <w:rPr>
          <w:rStyle w:val="Emphasis"/>
          <w:highlight w:val="cyan"/>
        </w:rPr>
        <w:t>2020</w:t>
      </w:r>
      <w:r w:rsidRPr="00AB483B">
        <w:rPr>
          <w:rStyle w:val="StyleUnderline"/>
        </w:rPr>
        <w:t xml:space="preserve">, after a period of steady decline, </w:t>
      </w:r>
      <w:r w:rsidRPr="0057637B">
        <w:rPr>
          <w:rStyle w:val="StyleUnderline"/>
          <w:highlight w:val="cyan"/>
        </w:rPr>
        <w:t>union membership</w:t>
      </w:r>
      <w:r w:rsidRPr="002F4EF0">
        <w:t xml:space="preserve"> (the share of workers who are members of a union, also referred to as union density) </w:t>
      </w:r>
      <w:r w:rsidRPr="0057637B">
        <w:rPr>
          <w:highlight w:val="cyan"/>
        </w:rPr>
        <w:t xml:space="preserve">in </w:t>
      </w:r>
      <w:r w:rsidRPr="0057637B">
        <w:rPr>
          <w:rStyle w:val="Emphasis"/>
          <w:highlight w:val="cyan"/>
        </w:rPr>
        <w:t>the United</w:t>
      </w:r>
      <w:r w:rsidRPr="00AB483B">
        <w:rPr>
          <w:rStyle w:val="Emphasis"/>
        </w:rPr>
        <w:t xml:space="preserve"> </w:t>
      </w:r>
      <w:r w:rsidRPr="0057637B">
        <w:rPr>
          <w:rStyle w:val="Emphasis"/>
          <w:highlight w:val="cyan"/>
        </w:rPr>
        <w:t>S</w:t>
      </w:r>
      <w:r w:rsidRPr="002240F2">
        <w:rPr>
          <w:rStyle w:val="Emphasis"/>
        </w:rPr>
        <w:t>t</w:t>
      </w:r>
      <w:r w:rsidRPr="00AB483B">
        <w:rPr>
          <w:rStyle w:val="Emphasis"/>
        </w:rPr>
        <w:t xml:space="preserve">ates </w:t>
      </w:r>
      <w:r w:rsidRPr="0057637B">
        <w:rPr>
          <w:rStyle w:val="Emphasis"/>
          <w:highlight w:val="cyan"/>
        </w:rPr>
        <w:t>stood at a very low </w:t>
      </w:r>
      <w:hyperlink r:id="rId6" w:tgtFrame="_blank" w:history="1">
        <w:r w:rsidRPr="0057637B">
          <w:rPr>
            <w:rStyle w:val="Emphasis"/>
            <w:rFonts w:eastAsiaTheme="majorEastAsia"/>
            <w:highlight w:val="cyan"/>
          </w:rPr>
          <w:t>10.8 percent</w:t>
        </w:r>
      </w:hyperlink>
      <w:r w:rsidRPr="002F4EF0">
        <w:t xml:space="preserve">. The share of US </w:t>
      </w:r>
      <w:r w:rsidRPr="0057637B">
        <w:rPr>
          <w:highlight w:val="cyan"/>
        </w:rPr>
        <w:t>workers</w:t>
      </w:r>
      <w:r w:rsidRPr="002F4EF0">
        <w:t xml:space="preserve"> with </w:t>
      </w:r>
      <w:r w:rsidRPr="00AB483B">
        <w:rPr>
          <w:rStyle w:val="StyleUnderline"/>
        </w:rPr>
        <w:t>collective bargaining coverage</w:t>
      </w:r>
      <w:r w:rsidRPr="002F4EF0">
        <w:t xml:space="preserve"> (those </w:t>
      </w:r>
      <w:r w:rsidRPr="0057637B">
        <w:rPr>
          <w:highlight w:val="cyan"/>
        </w:rPr>
        <w:t>represented by a union</w:t>
      </w:r>
      <w:r w:rsidRPr="002F4EF0">
        <w:t xml:space="preserve">, including nonunion members) </w:t>
      </w:r>
      <w:r w:rsidRPr="0057637B">
        <w:rPr>
          <w:rStyle w:val="Emphasis"/>
          <w:highlight w:val="cyan"/>
        </w:rPr>
        <w:t>was similarly low, at </w:t>
      </w:r>
      <w:hyperlink r:id="rId7" w:tgtFrame="_blank" w:history="1">
        <w:r w:rsidRPr="0057637B">
          <w:rPr>
            <w:rStyle w:val="Emphasis"/>
            <w:rFonts w:eastAsiaTheme="majorEastAsia"/>
            <w:highlight w:val="cyan"/>
          </w:rPr>
          <w:t>12.1 percent</w:t>
        </w:r>
      </w:hyperlink>
      <w:r w:rsidRPr="00AB483B">
        <w:rPr>
          <w:rStyle w:val="Emphasis"/>
        </w:rPr>
        <w:t xml:space="preserve">. </w:t>
      </w:r>
      <w:r w:rsidRPr="002F4EF0">
        <w:t>Union membership was significantly higher in the 1950s through the 1970s with about a third of workers being part of, or protected by, a union, but after 1973, union membership in the private sector became the target of antiworker politicians and corporations.</w:t>
      </w:r>
    </w:p>
    <w:p w14:paraId="43CF9814" w14:textId="77777777" w:rsidR="00AC1BC8" w:rsidRDefault="00AC1BC8" w:rsidP="00AC1BC8">
      <w:r w:rsidRPr="002F4EF0">
        <w:t>Historical </w:t>
      </w:r>
      <w:hyperlink r:id="rId8" w:tgtFrame="_blank" w:history="1">
        <w:r w:rsidRPr="002F4EF0">
          <w:rPr>
            <w:rStyle w:val="Hyperlink"/>
            <w:rFonts w:eastAsiaTheme="majorEastAsia"/>
          </w:rPr>
          <w:t>data</w:t>
        </w:r>
      </w:hyperlink>
      <w:r w:rsidRPr="002F4EF0">
        <w:t xml:space="preserve"> show that the </w:t>
      </w:r>
      <w:r w:rsidRPr="0057637B">
        <w:rPr>
          <w:rStyle w:val="StyleUnderline"/>
          <w:highlight w:val="cyan"/>
        </w:rPr>
        <w:t>decline in </w:t>
      </w:r>
      <w:hyperlink r:id="rId9" w:tgtFrame="_blank" w:history="1">
        <w:r w:rsidRPr="0057637B">
          <w:rPr>
            <w:rStyle w:val="StyleUnderline"/>
            <w:rFonts w:eastAsiaTheme="majorEastAsia"/>
            <w:highlight w:val="cyan"/>
          </w:rPr>
          <w:t>bargaining</w:t>
        </w:r>
      </w:hyperlink>
      <w:r w:rsidRPr="0057637B">
        <w:rPr>
          <w:rStyle w:val="StyleUnderline"/>
          <w:highlight w:val="cyan"/>
        </w:rPr>
        <w:t> power coincided with stagnating </w:t>
      </w:r>
      <w:hyperlink r:id="rId10" w:tgtFrame="_blank" w:history="1">
        <w:r w:rsidRPr="0057637B">
          <w:rPr>
            <w:rStyle w:val="StyleUnderline"/>
            <w:rFonts w:eastAsiaTheme="majorEastAsia"/>
            <w:highlight w:val="cyan"/>
          </w:rPr>
          <w:t>wages for lower income workers and growing</w:t>
        </w:r>
      </w:hyperlink>
      <w:r w:rsidRPr="00AB483B">
        <w:rPr>
          <w:rStyle w:val="StyleUnderline"/>
        </w:rPr>
        <w:t> income inequality.</w:t>
      </w:r>
      <w:r w:rsidRPr="002F4EF0">
        <w:t xml:space="preserve"> Researchers at Harvard University and the University of Washington found that the drop in union density may have accounted for as much as </w:t>
      </w:r>
      <w:hyperlink r:id="rId11" w:tgtFrame="_blank" w:history="1">
        <w:r w:rsidRPr="002F4EF0">
          <w:rPr>
            <w:rStyle w:val="Hyperlink"/>
            <w:rFonts w:eastAsiaTheme="majorEastAsia"/>
          </w:rPr>
          <w:t>40 percent of rising inequality</w:t>
        </w:r>
      </w:hyperlink>
      <w:r w:rsidRPr="002F4EF0">
        <w:t>.</w:t>
      </w:r>
    </w:p>
    <w:p w14:paraId="0E0A081E" w14:textId="77777777" w:rsidR="00AC1BC8" w:rsidRDefault="00AC1BC8" w:rsidP="00AC1BC8">
      <w:r w:rsidRPr="002F4EF0">
        <w:t xml:space="preserve">Presently, </w:t>
      </w:r>
      <w:r w:rsidRPr="0057637B">
        <w:rPr>
          <w:rStyle w:val="Emphasis"/>
          <w:highlight w:val="cyan"/>
        </w:rPr>
        <w:t>a worker covered by a collective bargaining agreement in the U</w:t>
      </w:r>
      <w:r w:rsidRPr="00AB483B">
        <w:rPr>
          <w:rStyle w:val="Emphasis"/>
        </w:rPr>
        <w:t xml:space="preserve">nited </w:t>
      </w:r>
      <w:r w:rsidRPr="0057637B">
        <w:rPr>
          <w:rStyle w:val="Emphasis"/>
          <w:highlight w:val="cyan"/>
        </w:rPr>
        <w:t>S</w:t>
      </w:r>
      <w:r w:rsidRPr="00AB483B">
        <w:rPr>
          <w:rStyle w:val="Emphasis"/>
        </w:rPr>
        <w:t>tates </w:t>
      </w:r>
      <w:hyperlink r:id="rId12" w:tgtFrame="_blank" w:history="1">
        <w:r w:rsidRPr="0057637B">
          <w:rPr>
            <w:rStyle w:val="Emphasis"/>
            <w:rFonts w:eastAsiaTheme="majorEastAsia"/>
            <w:highlight w:val="cyan"/>
          </w:rPr>
          <w:t>on average earns about 11.2 percent more</w:t>
        </w:r>
      </w:hyperlink>
      <w:r w:rsidRPr="00AB483B">
        <w:rPr>
          <w:rStyle w:val="StyleUnderline"/>
        </w:rPr>
        <w:t> than a worker with a similar education</w:t>
      </w:r>
      <w:r w:rsidRPr="002F4EF0">
        <w:t xml:space="preserve">, occupation, </w:t>
      </w:r>
      <w:r w:rsidRPr="009D3B9E">
        <w:t xml:space="preserve">and </w:t>
      </w:r>
      <w:r w:rsidRPr="009D3B9E">
        <w:rPr>
          <w:rStyle w:val="Emphasis"/>
        </w:rPr>
        <w:t>experience in a nonunionized workplace in the same sector</w:t>
      </w:r>
      <w:r w:rsidRPr="00AB483B">
        <w:rPr>
          <w:rStyle w:val="Emphasis"/>
        </w:rPr>
        <w:t xml:space="preserve">. </w:t>
      </w:r>
      <w:r w:rsidRPr="002F4EF0">
        <w:t xml:space="preserve">This difference is more pronounced for Black and Hispanic workers, which suggests that </w:t>
      </w:r>
      <w:r w:rsidRPr="00AB483B">
        <w:rPr>
          <w:rStyle w:val="StyleUnderline"/>
        </w:rPr>
        <w:t>unions can help to reduce the racial wage gap</w:t>
      </w:r>
      <w:r w:rsidRPr="002F4EF0">
        <w:t>. On average, Black workers represented by a union earn </w:t>
      </w:r>
      <w:hyperlink r:id="rId13" w:tgtFrame="_blank" w:history="1">
        <w:r w:rsidRPr="002F4EF0">
          <w:rPr>
            <w:rStyle w:val="Hyperlink"/>
            <w:rFonts w:eastAsiaTheme="majorEastAsia"/>
          </w:rPr>
          <w:t>13.7 percent more</w:t>
        </w:r>
      </w:hyperlink>
      <w:r w:rsidRPr="002F4EF0">
        <w:t> than their nonunionized peers, and </w:t>
      </w:r>
      <w:hyperlink r:id="rId14" w:tgtFrame="_blank" w:history="1">
        <w:r w:rsidRPr="002F4EF0">
          <w:rPr>
            <w:rStyle w:val="Hyperlink"/>
            <w:rFonts w:eastAsiaTheme="majorEastAsia"/>
          </w:rPr>
          <w:t>Hispanic workers</w:t>
        </w:r>
      </w:hyperlink>
      <w:r w:rsidRPr="002F4EF0">
        <w:t> represented by a union earn </w:t>
      </w:r>
      <w:hyperlink r:id="rId15" w:tgtFrame="_blank" w:history="1">
        <w:r w:rsidRPr="002F4EF0">
          <w:rPr>
            <w:rStyle w:val="Hyperlink"/>
            <w:rFonts w:eastAsiaTheme="majorEastAsia"/>
          </w:rPr>
          <w:t>20.1 percent more</w:t>
        </w:r>
      </w:hyperlink>
      <w:r w:rsidRPr="002F4EF0">
        <w:t>.</w:t>
      </w:r>
    </w:p>
    <w:p w14:paraId="31E61A00" w14:textId="77777777" w:rsidR="00AC1BC8" w:rsidRDefault="00AC1BC8" w:rsidP="00AC1BC8">
      <w:pPr>
        <w:pStyle w:val="Heading4"/>
      </w:pPr>
      <w:r>
        <w:t>Under the National Labor Relations Act, the US right to strike has become meaningless with a laundry list of exceptions and loopholes that prevents effective strikes</w:t>
      </w:r>
    </w:p>
    <w:p w14:paraId="63804731" w14:textId="77777777" w:rsidR="00AC1BC8" w:rsidRDefault="00AC1BC8" w:rsidP="00AC1BC8">
      <w:r w:rsidRPr="003956E2">
        <w:rPr>
          <w:rStyle w:val="Heading4Char"/>
        </w:rPr>
        <w:t>Reddy 21</w:t>
      </w:r>
      <w:r>
        <w:t xml:space="preserve"> [Diana S. Reddy, Doctoral Fellow at the Law, Economics, and Politics Center at UC Berkeley Law, PhD candidate in UCB's Jurisprudence and Social Policy Program and former Fellow in the General Counsel's Office of the AFL-CIO, “There Is No Such Thing as an Illegal Strike”: Reconceptualizing the Strike in Law and Political Economy,” Yale Law Journal, https://www.yalelawjournal.org/forum/there-is-no-such-thing-as-an-illegal-strike-reconceptualizing-the-strike-in-law-and-political-economy]/Kankee</w:t>
      </w:r>
    </w:p>
    <w:p w14:paraId="4B3810CC" w14:textId="77777777" w:rsidR="00AC1BC8" w:rsidRPr="00D72039" w:rsidRDefault="00AC1BC8" w:rsidP="00AC1BC8">
      <w:pPr>
        <w:rPr>
          <w:sz w:val="16"/>
        </w:rPr>
      </w:pPr>
      <w:r w:rsidRPr="00D72039">
        <w:rPr>
          <w:sz w:val="16"/>
        </w:rPr>
        <w:t xml:space="preserve">The “Right” to Strike </w:t>
      </w:r>
      <w:r w:rsidRPr="003956E2">
        <w:rPr>
          <w:rStyle w:val="StyleUnderline"/>
        </w:rPr>
        <w:t>Under the NLRA</w:t>
      </w:r>
      <w:r w:rsidRPr="00D72039">
        <w:rPr>
          <w:sz w:val="16"/>
        </w:rPr>
        <w:t xml:space="preserve">, </w:t>
      </w:r>
      <w:r w:rsidRPr="003956E2">
        <w:rPr>
          <w:rStyle w:val="StyleUnderline"/>
        </w:rPr>
        <w:t xml:space="preserve">workers are </w:t>
      </w:r>
      <w:r w:rsidRPr="00D72039">
        <w:rPr>
          <w:sz w:val="16"/>
        </w:rPr>
        <w:t xml:space="preserve">generally </w:t>
      </w:r>
      <w:r w:rsidRPr="003956E2">
        <w:rPr>
          <w:rStyle w:val="StyleUnderline"/>
        </w:rPr>
        <w:t>understood to have a “right” to strike.</w:t>
      </w:r>
      <w:r w:rsidRPr="00D72039">
        <w:rPr>
          <w:sz w:val="16"/>
        </w:rPr>
        <w:t xml:space="preserve"> </w:t>
      </w:r>
      <w:r w:rsidRPr="003956E2">
        <w:rPr>
          <w:rStyle w:val="StyleUnderline"/>
        </w:rPr>
        <w:t>Section 7</w:t>
      </w:r>
      <w:r w:rsidRPr="00D72039">
        <w:rPr>
          <w:sz w:val="16"/>
        </w:rPr>
        <w:t xml:space="preserve"> of the Act </w:t>
      </w:r>
      <w:r w:rsidRPr="003956E2">
        <w:rPr>
          <w:rStyle w:val="StyleUnderline"/>
        </w:rPr>
        <w:t>states</w:t>
      </w:r>
      <w:r w:rsidRPr="00D72039">
        <w:rPr>
          <w:sz w:val="16"/>
        </w:rPr>
        <w:t xml:space="preserve"> that em</w:t>
      </w:r>
      <w:r w:rsidRPr="003956E2">
        <w:rPr>
          <w:rStyle w:val="StyleUnderline"/>
        </w:rPr>
        <w:t>ployees have the right to engage in “concerted activities for . . . mutual aid or protection,”</w:t>
      </w:r>
      <w:r w:rsidRPr="00D72039">
        <w:rPr>
          <w:sz w:val="16"/>
        </w:rPr>
        <w:t xml:space="preserve">79 </w:t>
      </w:r>
      <w:r w:rsidRPr="003956E2">
        <w:rPr>
          <w:rStyle w:val="StyleUnderline"/>
        </w:rPr>
        <w:t>which includes striking</w:t>
      </w:r>
      <w:r w:rsidRPr="00D72039">
        <w:rPr>
          <w:sz w:val="16"/>
        </w:rPr>
        <w:t xml:space="preserve">. To drive this point home, </w:t>
      </w:r>
      <w:r w:rsidRPr="003956E2">
        <w:rPr>
          <w:rStyle w:val="StyleUnderline"/>
        </w:rPr>
        <w:t>section 13</w:t>
      </w:r>
      <w:r w:rsidRPr="00D72039">
        <w:rPr>
          <w:sz w:val="16"/>
        </w:rPr>
        <w:t xml:space="preserve"> of the NLRA </w:t>
      </w:r>
      <w:r w:rsidRPr="003956E2">
        <w:rPr>
          <w:rStyle w:val="StyleUnderline"/>
        </w:rPr>
        <w:t>specifies</w:t>
      </w:r>
      <w:r w:rsidRPr="00D72039">
        <w:rPr>
          <w:sz w:val="16"/>
        </w:rPr>
        <w:t>, “</w:t>
      </w:r>
      <w:r w:rsidRPr="003956E2">
        <w:rPr>
          <w:rStyle w:val="StyleUnderline"/>
        </w:rPr>
        <w:t>Nothing in this [Act] . . . shall be construed so as</w:t>
      </w:r>
      <w:r w:rsidRPr="00D72039">
        <w:rPr>
          <w:sz w:val="16"/>
        </w:rPr>
        <w:t xml:space="preserve"> either </w:t>
      </w:r>
      <w:r w:rsidRPr="003956E2">
        <w:rPr>
          <w:rStyle w:val="StyleUnderline"/>
        </w:rPr>
        <w:t>to interfere with or impede</w:t>
      </w:r>
      <w:r w:rsidRPr="00D72039">
        <w:rPr>
          <w:sz w:val="16"/>
        </w:rPr>
        <w:t xml:space="preserve"> or diminish </w:t>
      </w:r>
      <w:r w:rsidRPr="003956E2">
        <w:rPr>
          <w:rStyle w:val="StyleUnderline"/>
        </w:rPr>
        <w:t>in any way the right to strike</w:t>
      </w:r>
      <w:r w:rsidRPr="00D72039">
        <w:rPr>
          <w:sz w:val="16"/>
        </w:rPr>
        <w:t xml:space="preserve"> . . .”80 Note that it is a testament to deeply-held disagreements about the strike (is it a fundamental right which needs no statutory claim to protection, or a privilege to be granted by the legislature?) that the statute’s language is framed in this way: the law which first codified a right to strike does so by insisting that it does not “interfere with or impede or diminish” a right, which had never previously been held to </w:t>
      </w:r>
      <w:r w:rsidRPr="00D72039">
        <w:rPr>
          <w:sz w:val="16"/>
          <w:szCs w:val="16"/>
        </w:rPr>
        <w:t>exist.81</w:t>
      </w:r>
      <w:r w:rsidRPr="003956E2">
        <w:rPr>
          <w:rStyle w:val="StyleUnderline"/>
        </w:rPr>
        <w:t xml:space="preserve"> </w:t>
      </w:r>
      <w:r w:rsidRPr="0057637B">
        <w:rPr>
          <w:rStyle w:val="StyleUnderline"/>
          <w:highlight w:val="cyan"/>
        </w:rPr>
        <w:t>To say</w:t>
      </w:r>
      <w:r w:rsidRPr="003956E2">
        <w:rPr>
          <w:rStyle w:val="StyleUnderline"/>
        </w:rPr>
        <w:t xml:space="preserve"> that </w:t>
      </w:r>
      <w:r w:rsidRPr="0057637B">
        <w:rPr>
          <w:rStyle w:val="StyleUnderline"/>
          <w:highlight w:val="cyan"/>
        </w:rPr>
        <w:t>a strike is</w:t>
      </w:r>
      <w:r w:rsidRPr="003956E2">
        <w:rPr>
          <w:rStyle w:val="StyleUnderline"/>
        </w:rPr>
        <w:t xml:space="preserve"> ostensibly </w:t>
      </w:r>
      <w:r w:rsidRPr="0057637B">
        <w:rPr>
          <w:rStyle w:val="Emphasis"/>
          <w:highlight w:val="cyan"/>
        </w:rPr>
        <w:t>legal</w:t>
      </w:r>
      <w:r w:rsidRPr="00D72039">
        <w:rPr>
          <w:sz w:val="16"/>
        </w:rPr>
        <w:t xml:space="preserve">, though, </w:t>
      </w:r>
      <w:r w:rsidRPr="0057637B">
        <w:rPr>
          <w:rStyle w:val="StyleUnderline"/>
          <w:highlight w:val="cyan"/>
        </w:rPr>
        <w:t>is not to say whether it is</w:t>
      </w:r>
      <w:r w:rsidRPr="003956E2">
        <w:rPr>
          <w:rStyle w:val="StyleUnderline"/>
        </w:rPr>
        <w:t xml:space="preserve"> </w:t>
      </w:r>
      <w:r w:rsidRPr="0057637B">
        <w:rPr>
          <w:rStyle w:val="Emphasis"/>
          <w:highlight w:val="cyan"/>
        </w:rPr>
        <w:t>sufficiently protected</w:t>
      </w:r>
      <w:r w:rsidRPr="003956E2">
        <w:rPr>
          <w:rStyle w:val="StyleUnderline"/>
        </w:rPr>
        <w:t xml:space="preserve"> as </w:t>
      </w:r>
      <w:r w:rsidRPr="0057637B">
        <w:rPr>
          <w:rStyle w:val="StyleUnderline"/>
          <w:highlight w:val="cyan"/>
        </w:rPr>
        <w:t xml:space="preserve">to make it </w:t>
      </w:r>
      <w:r w:rsidRPr="0057637B">
        <w:rPr>
          <w:rStyle w:val="Emphasis"/>
          <w:highlight w:val="cyan"/>
        </w:rPr>
        <w:t>practicable</w:t>
      </w:r>
      <w:r w:rsidRPr="003956E2">
        <w:rPr>
          <w:rStyle w:val="StyleUnderline"/>
        </w:rPr>
        <w:t xml:space="preserve"> for working</w:t>
      </w:r>
      <w:r w:rsidRPr="00D72039">
        <w:rPr>
          <w:sz w:val="16"/>
        </w:rPr>
        <w:t xml:space="preserve"> </w:t>
      </w:r>
      <w:r w:rsidRPr="003956E2">
        <w:rPr>
          <w:rStyle w:val="StyleUnderline"/>
        </w:rPr>
        <w:t>people</w:t>
      </w:r>
      <w:r w:rsidRPr="00D72039">
        <w:rPr>
          <w:sz w:val="16"/>
        </w:rPr>
        <w:t xml:space="preserve">. Within the world of labor law, this distinction is often framed as the difference between whether an activity is legal and whether it is protected. </w:t>
      </w:r>
      <w:r w:rsidRPr="003956E2">
        <w:rPr>
          <w:rStyle w:val="StyleUnderline"/>
        </w:rPr>
        <w:t xml:space="preserve">So long as the state-as-regulator will not punish you for engaging in a </w:t>
      </w:r>
      <w:r w:rsidRPr="003956E2">
        <w:rPr>
          <w:rStyle w:val="StyleUnderline"/>
        </w:rPr>
        <w:lastRenderedPageBreak/>
        <w:t>strike, that strike is legal</w:t>
      </w:r>
      <w:r w:rsidRPr="00D72039">
        <w:rPr>
          <w:sz w:val="16"/>
        </w:rPr>
        <w:t xml:space="preserve">. But </w:t>
      </w:r>
      <w:r w:rsidRPr="0057637B">
        <w:rPr>
          <w:rStyle w:val="StyleUnderline"/>
          <w:highlight w:val="cyan"/>
        </w:rPr>
        <w:t>given</w:t>
      </w:r>
      <w:r w:rsidRPr="003956E2">
        <w:rPr>
          <w:rStyle w:val="StyleUnderline"/>
        </w:rPr>
        <w:t xml:space="preserve"> that </w:t>
      </w:r>
      <w:r w:rsidRPr="0057637B">
        <w:rPr>
          <w:rStyle w:val="StyleUnderline"/>
          <w:highlight w:val="cyan"/>
        </w:rPr>
        <w:t xml:space="preserve">striking is </w:t>
      </w:r>
      <w:proofErr w:type="gramStart"/>
      <w:r w:rsidRPr="0057637B">
        <w:rPr>
          <w:rStyle w:val="StyleUnderline"/>
          <w:highlight w:val="cyan"/>
        </w:rPr>
        <w:t>protest against</w:t>
      </w:r>
      <w:proofErr w:type="gramEnd"/>
      <w:r w:rsidRPr="0057637B">
        <w:rPr>
          <w:rStyle w:val="StyleUnderline"/>
          <w:highlight w:val="cyan"/>
        </w:rPr>
        <w:t xml:space="preserve"> an employer</w:t>
      </w:r>
      <w:r w:rsidRPr="003956E2">
        <w:rPr>
          <w:rStyle w:val="StyleUnderline"/>
        </w:rPr>
        <w:t xml:space="preserve">, rather than against the state-as-regulator, </w:t>
      </w:r>
      <w:r w:rsidRPr="0057637B">
        <w:rPr>
          <w:rStyle w:val="StyleUnderline"/>
          <w:highlight w:val="cyan"/>
        </w:rPr>
        <w:t xml:space="preserve">being legal is </w:t>
      </w:r>
      <w:r w:rsidRPr="0057637B">
        <w:rPr>
          <w:rStyle w:val="Emphasis"/>
          <w:highlight w:val="cyan"/>
        </w:rPr>
        <w:t>insufficient protection</w:t>
      </w:r>
      <w:r w:rsidRPr="00D72039">
        <w:rPr>
          <w:sz w:val="16"/>
        </w:rPr>
        <w:t xml:space="preserve"> </w:t>
      </w:r>
      <w:r w:rsidRPr="0057637B">
        <w:rPr>
          <w:rStyle w:val="StyleUnderline"/>
          <w:highlight w:val="cyan"/>
        </w:rPr>
        <w:t xml:space="preserve">from </w:t>
      </w:r>
      <w:r w:rsidRPr="003956E2">
        <w:rPr>
          <w:rStyle w:val="StyleUnderline"/>
        </w:rPr>
        <w:t xml:space="preserve">the </w:t>
      </w:r>
      <w:r w:rsidRPr="0057637B">
        <w:rPr>
          <w:rStyle w:val="Emphasis"/>
          <w:highlight w:val="cyan"/>
        </w:rPr>
        <w:t>repercussion</w:t>
      </w:r>
      <w:r w:rsidRPr="00D72039">
        <w:rPr>
          <w:sz w:val="16"/>
        </w:rPr>
        <w:t xml:space="preserve"> </w:t>
      </w:r>
      <w:r w:rsidRPr="003956E2">
        <w:rPr>
          <w:rStyle w:val="StyleUnderline"/>
        </w:rPr>
        <w:t xml:space="preserve">most likely to </w:t>
      </w:r>
      <w:r w:rsidRPr="003956E2">
        <w:rPr>
          <w:rStyle w:val="Emphasis"/>
        </w:rPr>
        <w:t>deter</w:t>
      </w:r>
      <w:r w:rsidRPr="003956E2">
        <w:rPr>
          <w:rStyle w:val="StyleUnderline"/>
        </w:rPr>
        <w:t xml:space="preserve"> it—</w:t>
      </w:r>
      <w:r w:rsidRPr="003956E2">
        <w:rPr>
          <w:rStyle w:val="Emphasis"/>
        </w:rPr>
        <w:t>job loss</w:t>
      </w:r>
      <w:r w:rsidRPr="003956E2">
        <w:rPr>
          <w:rStyle w:val="StyleUnderline"/>
        </w:rPr>
        <w:t>.</w:t>
      </w:r>
      <w:r>
        <w:rPr>
          <w:rStyle w:val="StyleUnderline"/>
        </w:rPr>
        <w:t xml:space="preserve"> </w:t>
      </w:r>
      <w:r w:rsidRPr="0057637B">
        <w:rPr>
          <w:rStyle w:val="StyleUnderline"/>
          <w:highlight w:val="cyan"/>
        </w:rPr>
        <w:t xml:space="preserve">Employees </w:t>
      </w:r>
      <w:r w:rsidRPr="0057637B">
        <w:rPr>
          <w:rStyle w:val="Emphasis"/>
          <w:highlight w:val="cyan"/>
        </w:rPr>
        <w:t>technically</w:t>
      </w:r>
      <w:r w:rsidRPr="0057637B">
        <w:rPr>
          <w:rStyle w:val="StyleUnderline"/>
          <w:highlight w:val="cyan"/>
        </w:rPr>
        <w:t xml:space="preserve"> cannot be</w:t>
      </w:r>
      <w:r w:rsidRPr="003956E2">
        <w:rPr>
          <w:rStyle w:val="StyleUnderline"/>
        </w:rPr>
        <w:t xml:space="preserve"> </w:t>
      </w:r>
      <w:r w:rsidRPr="0057637B">
        <w:rPr>
          <w:rStyle w:val="StyleUnderline"/>
          <w:highlight w:val="cyan"/>
        </w:rPr>
        <w:t>fired for</w:t>
      </w:r>
      <w:r w:rsidRPr="003956E2">
        <w:rPr>
          <w:rStyle w:val="StyleUnderline"/>
        </w:rPr>
        <w:t xml:space="preserve"> protected concerted activity under the NLRA, including protected </w:t>
      </w:r>
      <w:r w:rsidRPr="0057637B">
        <w:rPr>
          <w:rStyle w:val="StyleUnderline"/>
          <w:highlight w:val="cyan"/>
        </w:rPr>
        <w:t>strikes</w:t>
      </w:r>
      <w:r w:rsidRPr="00D72039">
        <w:rPr>
          <w:sz w:val="16"/>
        </w:rPr>
        <w:t xml:space="preserve">. But in a distinction that </w:t>
      </w:r>
      <w:proofErr w:type="spellStart"/>
      <w:r w:rsidRPr="00D72039">
        <w:rPr>
          <w:sz w:val="16"/>
        </w:rPr>
        <w:t>Getman</w:t>
      </w:r>
      <w:proofErr w:type="spellEnd"/>
      <w:r w:rsidRPr="00D72039">
        <w:rPr>
          <w:sz w:val="16"/>
        </w:rPr>
        <w:t xml:space="preserve"> and Kohler note “only a lawyer could love—or even have imagined,”82, </w:t>
      </w:r>
      <w:r w:rsidRPr="003956E2">
        <w:rPr>
          <w:rStyle w:val="StyleUnderline"/>
        </w:rPr>
        <w:t xml:space="preserve">judicial construction of </w:t>
      </w:r>
      <w:r w:rsidRPr="0057637B">
        <w:rPr>
          <w:rStyle w:val="StyleUnderline"/>
          <w:highlight w:val="cyan"/>
        </w:rPr>
        <w:t xml:space="preserve">the NLRA permits employers to </w:t>
      </w:r>
      <w:r w:rsidRPr="0057637B">
        <w:rPr>
          <w:rStyle w:val="Emphasis"/>
          <w:highlight w:val="cyan"/>
        </w:rPr>
        <w:t>permanently replace</w:t>
      </w:r>
      <w:r w:rsidRPr="003956E2">
        <w:rPr>
          <w:rStyle w:val="StyleUnderline"/>
        </w:rPr>
        <w:t xml:space="preserve"> </w:t>
      </w:r>
      <w:r w:rsidRPr="0057637B">
        <w:rPr>
          <w:rStyle w:val="StyleUnderline"/>
          <w:highlight w:val="cyan"/>
        </w:rPr>
        <w:t>them</w:t>
      </w:r>
      <w:r w:rsidRPr="00D72039">
        <w:rPr>
          <w:sz w:val="16"/>
        </w:rPr>
        <w:t xml:space="preserve"> in many cases. Consequently, </w:t>
      </w:r>
      <w:r w:rsidRPr="003956E2">
        <w:rPr>
          <w:rStyle w:val="StyleUnderline"/>
        </w:rPr>
        <w:t xml:space="preserve">under the </w:t>
      </w:r>
      <w:r w:rsidRPr="003956E2">
        <w:rPr>
          <w:rStyle w:val="Emphasis"/>
        </w:rPr>
        <w:t>perverse incentives</w:t>
      </w:r>
      <w:r w:rsidRPr="003956E2">
        <w:rPr>
          <w:rStyle w:val="StyleUnderline"/>
        </w:rPr>
        <w:t xml:space="preserve"> of this</w:t>
      </w:r>
      <w:r w:rsidRPr="00D72039">
        <w:rPr>
          <w:sz w:val="16"/>
        </w:rPr>
        <w:t xml:space="preserve"> </w:t>
      </w:r>
      <w:r w:rsidRPr="003956E2">
        <w:rPr>
          <w:rStyle w:val="StyleUnderline"/>
        </w:rPr>
        <w:t>regime</w:t>
      </w:r>
      <w:r w:rsidRPr="00D72039">
        <w:rPr>
          <w:sz w:val="16"/>
        </w:rPr>
        <w:t xml:space="preserve">, </w:t>
      </w:r>
      <w:r w:rsidRPr="0057637B">
        <w:rPr>
          <w:rStyle w:val="StyleUnderline"/>
          <w:highlight w:val="cyan"/>
        </w:rPr>
        <w:t xml:space="preserve">strikes can facilitate </w:t>
      </w:r>
      <w:proofErr w:type="spellStart"/>
      <w:r w:rsidRPr="0057637B">
        <w:rPr>
          <w:rStyle w:val="Emphasis"/>
          <w:highlight w:val="cyan"/>
        </w:rPr>
        <w:t>deunionization</w:t>
      </w:r>
      <w:proofErr w:type="spellEnd"/>
      <w:r w:rsidRPr="00D72039">
        <w:rPr>
          <w:sz w:val="16"/>
        </w:rPr>
        <w:t xml:space="preserve">. </w:t>
      </w:r>
      <w:r w:rsidRPr="003956E2">
        <w:rPr>
          <w:rStyle w:val="StyleUnderline"/>
        </w:rPr>
        <w:t xml:space="preserve">Strikes provide </w:t>
      </w:r>
      <w:r w:rsidRPr="0057637B">
        <w:rPr>
          <w:rStyle w:val="StyleUnderline"/>
          <w:highlight w:val="cyan"/>
        </w:rPr>
        <w:t>employers</w:t>
      </w:r>
      <w:r w:rsidRPr="003956E2">
        <w:rPr>
          <w:rStyle w:val="StyleUnderline"/>
        </w:rPr>
        <w:t xml:space="preserve"> an opportunity, unavailable at any other point in the employment relationship, to </w:t>
      </w:r>
      <w:r w:rsidRPr="0057637B">
        <w:rPr>
          <w:rStyle w:val="StyleUnderline"/>
          <w:highlight w:val="cyan"/>
        </w:rPr>
        <w:t>replace</w:t>
      </w:r>
      <w:r w:rsidRPr="003956E2">
        <w:rPr>
          <w:rStyle w:val="StyleUnderline"/>
        </w:rPr>
        <w:t xml:space="preserve"> those </w:t>
      </w:r>
      <w:r w:rsidRPr="0057637B">
        <w:rPr>
          <w:rStyle w:val="StyleUnderline"/>
          <w:highlight w:val="cyan"/>
        </w:rPr>
        <w:t>employees who most support the union</w:t>
      </w:r>
      <w:r w:rsidRPr="003956E2">
        <w:rPr>
          <w:rStyle w:val="StyleUnderline"/>
        </w:rPr>
        <w:t>—those who go out on strike—in o</w:t>
      </w:r>
      <w:r w:rsidRPr="003956E2">
        <w:rPr>
          <w:rStyle w:val="Emphasis"/>
        </w:rPr>
        <w:t>ne fell swoop</w:t>
      </w:r>
      <w:r w:rsidRPr="00D72039">
        <w:rPr>
          <w:sz w:val="16"/>
        </w:rPr>
        <w:t xml:space="preserve">. As </w:t>
      </w:r>
      <w:r w:rsidRPr="003956E2">
        <w:rPr>
          <w:rStyle w:val="StyleUnderline"/>
        </w:rPr>
        <w:t>employers</w:t>
      </w:r>
      <w:r w:rsidRPr="00D72039">
        <w:rPr>
          <w:sz w:val="16"/>
        </w:rPr>
        <w:t xml:space="preserve"> have </w:t>
      </w:r>
      <w:r w:rsidRPr="003956E2">
        <w:rPr>
          <w:rStyle w:val="StyleUnderline"/>
        </w:rPr>
        <w:t>increasingly turned to permanent replacement of strikers</w:t>
      </w:r>
      <w:r w:rsidRPr="00D72039">
        <w:rPr>
          <w:sz w:val="16"/>
        </w:rPr>
        <w:t xml:space="preserve"> in recent decades, </w:t>
      </w:r>
      <w:r w:rsidRPr="003956E2">
        <w:rPr>
          <w:rStyle w:val="StyleUnderline"/>
        </w:rPr>
        <w:t xml:space="preserve">strikes have </w:t>
      </w:r>
      <w:r w:rsidRPr="003956E2">
        <w:rPr>
          <w:rStyle w:val="Emphasis"/>
        </w:rPr>
        <w:t>decreased</w:t>
      </w:r>
      <w:r w:rsidRPr="00D72039">
        <w:rPr>
          <w:sz w:val="16"/>
        </w:rPr>
        <w:t xml:space="preserve">.83 </w:t>
      </w:r>
      <w:r w:rsidRPr="003956E2">
        <w:rPr>
          <w:rStyle w:val="StyleUnderline"/>
        </w:rPr>
        <w:t>A law with a stated policy of giving workers “full freedom of association [and] actual liberty of contract” offers a</w:t>
      </w:r>
      <w:r w:rsidRPr="00D72039">
        <w:rPr>
          <w:sz w:val="16"/>
        </w:rPr>
        <w:t xml:space="preserve"> “</w:t>
      </w:r>
      <w:r w:rsidRPr="003956E2">
        <w:rPr>
          <w:rStyle w:val="StyleUnderline"/>
        </w:rPr>
        <w:t>right</w:t>
      </w:r>
      <w:r w:rsidRPr="00D72039">
        <w:rPr>
          <w:sz w:val="16"/>
        </w:rPr>
        <w:t xml:space="preserve">” which too many </w:t>
      </w:r>
      <w:r w:rsidRPr="003956E2">
        <w:rPr>
          <w:rStyle w:val="StyleUnderline"/>
        </w:rPr>
        <w:t>workers cannot afford to invoke</w:t>
      </w:r>
      <w:r w:rsidRPr="00D72039">
        <w:rPr>
          <w:sz w:val="16"/>
        </w:rPr>
        <w:t xml:space="preserve">.84 It is not just that </w:t>
      </w:r>
      <w:r w:rsidRPr="0057637B">
        <w:rPr>
          <w:rStyle w:val="StyleUnderline"/>
          <w:highlight w:val="cyan"/>
        </w:rPr>
        <w:t>the right</w:t>
      </w:r>
      <w:r w:rsidRPr="00D72039">
        <w:rPr>
          <w:sz w:val="16"/>
        </w:rPr>
        <w:t xml:space="preserve"> is too “expensive,” however; it is that its scope </w:t>
      </w:r>
      <w:r w:rsidRPr="0057637B">
        <w:rPr>
          <w:rStyle w:val="StyleUnderline"/>
          <w:highlight w:val="cyan"/>
        </w:rPr>
        <w:t xml:space="preserve">is </w:t>
      </w:r>
      <w:r w:rsidRPr="0057637B">
        <w:rPr>
          <w:rStyle w:val="Emphasis"/>
          <w:highlight w:val="cyan"/>
        </w:rPr>
        <w:t>too narrow</w:t>
      </w:r>
      <w:r w:rsidRPr="00D72039">
        <w:rPr>
          <w:sz w:val="16"/>
        </w:rPr>
        <w:t xml:space="preserve">, particularly </w:t>
      </w:r>
      <w:r w:rsidRPr="003956E2">
        <w:rPr>
          <w:rStyle w:val="StyleUnderline"/>
        </w:rPr>
        <w:t>following the Taft-Hartley Amendments.</w:t>
      </w:r>
      <w:r w:rsidRPr="00D72039">
        <w:rPr>
          <w:sz w:val="16"/>
        </w:rPr>
        <w:t xml:space="preserve"> </w:t>
      </w:r>
      <w:r w:rsidRPr="003956E2">
        <w:rPr>
          <w:rStyle w:val="StyleUnderline"/>
        </w:rPr>
        <w:t xml:space="preserve">Law cabins legitimate strike activity, </w:t>
      </w:r>
      <w:r w:rsidRPr="0057637B">
        <w:rPr>
          <w:rStyle w:val="StyleUnderline"/>
          <w:highlight w:val="cyan"/>
        </w:rPr>
        <w:t xml:space="preserve">based on </w:t>
      </w:r>
      <w:r w:rsidRPr="003956E2">
        <w:rPr>
          <w:rStyle w:val="StyleUnderline"/>
        </w:rPr>
        <w:t xml:space="preserve">employees’ </w:t>
      </w:r>
      <w:r w:rsidRPr="0057637B">
        <w:rPr>
          <w:rStyle w:val="StyleUnderline"/>
          <w:highlight w:val="cyan"/>
        </w:rPr>
        <w:t>motivation</w:t>
      </w:r>
      <w:r w:rsidRPr="003956E2">
        <w:rPr>
          <w:rStyle w:val="StyleUnderline"/>
        </w:rPr>
        <w:t xml:space="preserve">, their </w:t>
      </w:r>
      <w:r w:rsidRPr="0057637B">
        <w:rPr>
          <w:rStyle w:val="StyleUnderline"/>
          <w:highlight w:val="cyan"/>
        </w:rPr>
        <w:t>conduct</w:t>
      </w:r>
      <w:r w:rsidRPr="003956E2">
        <w:rPr>
          <w:rStyle w:val="StyleUnderline"/>
        </w:rPr>
        <w:t xml:space="preserve">, </w:t>
      </w:r>
      <w:r w:rsidRPr="0057637B">
        <w:rPr>
          <w:rStyle w:val="StyleUnderline"/>
          <w:highlight w:val="cyan"/>
        </w:rPr>
        <w:t xml:space="preserve">and </w:t>
      </w:r>
      <w:r w:rsidRPr="003956E2">
        <w:rPr>
          <w:rStyle w:val="StyleUnderline"/>
        </w:rPr>
        <w:t xml:space="preserve">their </w:t>
      </w:r>
      <w:r w:rsidRPr="0057637B">
        <w:rPr>
          <w:rStyle w:val="StyleUnderline"/>
          <w:highlight w:val="cyan"/>
        </w:rPr>
        <w:t>targets</w:t>
      </w:r>
      <w:r w:rsidRPr="00D72039">
        <w:rPr>
          <w:sz w:val="16"/>
        </w:rPr>
        <w:t xml:space="preserve">. The </w:t>
      </w:r>
      <w:r w:rsidRPr="003956E2">
        <w:rPr>
          <w:rStyle w:val="StyleUnderline"/>
        </w:rPr>
        <w:t>legitimate purposes are largely bifurcated</w:t>
      </w:r>
      <w:r w:rsidRPr="00D72039">
        <w:rPr>
          <w:sz w:val="16"/>
        </w:rPr>
        <w:t xml:space="preserve">, </w:t>
      </w:r>
      <w:r w:rsidRPr="003956E2">
        <w:rPr>
          <w:rStyle w:val="StyleUnderline"/>
        </w:rPr>
        <w:t>either</w:t>
      </w:r>
      <w:r w:rsidRPr="00D72039">
        <w:rPr>
          <w:sz w:val="16"/>
        </w:rPr>
        <w:t xml:space="preserve"> “</w:t>
      </w:r>
      <w:r w:rsidRPr="003956E2">
        <w:rPr>
          <w:rStyle w:val="StyleUnderline"/>
        </w:rPr>
        <w:t>economic</w:t>
      </w:r>
      <w:r w:rsidRPr="00D72039">
        <w:rPr>
          <w:sz w:val="16"/>
        </w:rPr>
        <w:t xml:space="preserve">,” that is to provide workers with leverage in a bargain with their employer, </w:t>
      </w:r>
      <w:r w:rsidRPr="003956E2">
        <w:rPr>
          <w:rStyle w:val="StyleUnderline"/>
        </w:rPr>
        <w:t>or</w:t>
      </w:r>
      <w:r w:rsidRPr="00D72039">
        <w:rPr>
          <w:sz w:val="16"/>
        </w:rPr>
        <w:t xml:space="preserve"> to punish an employer’s “</w:t>
      </w:r>
      <w:r w:rsidRPr="003956E2">
        <w:rPr>
          <w:rStyle w:val="StyleUnderline"/>
        </w:rPr>
        <w:t>unfair labor practice</w:t>
      </w:r>
      <w:r w:rsidRPr="00D72039">
        <w:rPr>
          <w:sz w:val="16"/>
        </w:rPr>
        <w:t xml:space="preserve">,” its violation of labor law (but not other laws). A host of reasons that workers might want to protest are unprotected—Minneapolis bus drivers not wanting their labor to be used to “shut down calls for justice,” for instance. </w:t>
      </w:r>
      <w:r w:rsidRPr="003956E2">
        <w:rPr>
          <w:rStyle w:val="StyleUnderline"/>
        </w:rPr>
        <w:t>Striking employees</w:t>
      </w:r>
      <w:r w:rsidRPr="00D72039">
        <w:rPr>
          <w:sz w:val="16"/>
        </w:rPr>
        <w:t xml:space="preserve"> also </w:t>
      </w:r>
      <w:r w:rsidRPr="003956E2">
        <w:rPr>
          <w:rStyle w:val="StyleUnderline"/>
        </w:rPr>
        <w:t>lose their</w:t>
      </w:r>
      <w:r w:rsidRPr="00D72039">
        <w:rPr>
          <w:sz w:val="16"/>
        </w:rPr>
        <w:t xml:space="preserve"> limited </w:t>
      </w:r>
      <w:r w:rsidRPr="003956E2">
        <w:rPr>
          <w:rStyle w:val="StyleUnderline"/>
        </w:rPr>
        <w:t>protection if they act in ways that are deemed</w:t>
      </w:r>
      <w:r w:rsidRPr="00D72039">
        <w:rPr>
          <w:sz w:val="16"/>
        </w:rPr>
        <w:t xml:space="preserve"> “</w:t>
      </w:r>
      <w:r w:rsidRPr="003956E2">
        <w:rPr>
          <w:rStyle w:val="StyleUnderline"/>
        </w:rPr>
        <w:t>disloyal to their</w:t>
      </w:r>
      <w:r w:rsidRPr="00D72039">
        <w:rPr>
          <w:sz w:val="16"/>
        </w:rPr>
        <w:t xml:space="preserve">” </w:t>
      </w:r>
      <w:r w:rsidRPr="003956E2">
        <w:rPr>
          <w:rStyle w:val="StyleUnderline"/>
        </w:rPr>
        <w:t>employer</w:t>
      </w:r>
      <w:r w:rsidRPr="00D72039">
        <w:rPr>
          <w:sz w:val="16"/>
        </w:rPr>
        <w:t xml:space="preserve">,85 </w:t>
      </w:r>
      <w:r w:rsidRPr="003956E2">
        <w:rPr>
          <w:rStyle w:val="StyleUnderline"/>
        </w:rPr>
        <w:t>or if they engage in</w:t>
      </w:r>
      <w:r w:rsidRPr="00D72039">
        <w:rPr>
          <w:sz w:val="16"/>
        </w:rPr>
        <w:t xml:space="preserve"> the broad swath of non-violent activity construed to involve “violence,” such as </w:t>
      </w:r>
      <w:r w:rsidRPr="003956E2">
        <w:rPr>
          <w:rStyle w:val="StyleUnderline"/>
        </w:rPr>
        <w:t>mass picketing</w:t>
      </w:r>
      <w:r w:rsidRPr="00D72039">
        <w:rPr>
          <w:sz w:val="16"/>
        </w:rPr>
        <w:t xml:space="preserve">.86 Tactically, </w:t>
      </w:r>
      <w:r w:rsidRPr="003956E2">
        <w:rPr>
          <w:rStyle w:val="StyleUnderline"/>
        </w:rPr>
        <w:t>intermittent strikes, slow-downs, secondary strikes, and sit-down strikes are unprotected.</w:t>
      </w:r>
      <w:r w:rsidRPr="00D72039">
        <w:rPr>
          <w:sz w:val="16"/>
        </w:rPr>
        <w:t xml:space="preserve">87 </w:t>
      </w:r>
      <w:r w:rsidRPr="003956E2">
        <w:rPr>
          <w:rStyle w:val="StyleUnderline"/>
        </w:rPr>
        <w:t>Strikes</w:t>
      </w:r>
      <w:r w:rsidRPr="00D72039">
        <w:rPr>
          <w:sz w:val="16"/>
        </w:rPr>
        <w:t xml:space="preserve"> </w:t>
      </w:r>
      <w:r w:rsidRPr="003956E2">
        <w:rPr>
          <w:rStyle w:val="StyleUnderline"/>
        </w:rPr>
        <w:t>are</w:t>
      </w:r>
      <w:r w:rsidRPr="00D72039">
        <w:rPr>
          <w:sz w:val="16"/>
        </w:rPr>
        <w:t xml:space="preserve"> also </w:t>
      </w:r>
      <w:r w:rsidRPr="003956E2">
        <w:rPr>
          <w:rStyle w:val="StyleUnderline"/>
        </w:rPr>
        <w:t>unprotected if unionized workers engage in them without their union’s approval</w:t>
      </w:r>
      <w:r w:rsidRPr="00D72039">
        <w:rPr>
          <w:sz w:val="16"/>
        </w:rPr>
        <w:t xml:space="preserve">,88 </w:t>
      </w:r>
      <w:r w:rsidRPr="003956E2">
        <w:rPr>
          <w:rStyle w:val="StyleUnderline"/>
        </w:rPr>
        <w:t>if they concern nonmandatory subjects of bargaining</w:t>
      </w:r>
      <w:r w:rsidRPr="00D72039">
        <w:rPr>
          <w:sz w:val="16"/>
        </w:rPr>
        <w:t xml:space="preserve">,89 </w:t>
      </w:r>
      <w:r w:rsidRPr="003956E2">
        <w:rPr>
          <w:rStyle w:val="StyleUnderline"/>
        </w:rPr>
        <w:t>or if they are inconsistent with a no-strike</w:t>
      </w:r>
      <w:r w:rsidRPr="00D72039">
        <w:rPr>
          <w:sz w:val="16"/>
        </w:rPr>
        <w:t xml:space="preserve"> </w:t>
      </w:r>
      <w:r w:rsidRPr="003956E2">
        <w:rPr>
          <w:rStyle w:val="StyleUnderline"/>
        </w:rPr>
        <w:t>clause</w:t>
      </w:r>
      <w:r w:rsidRPr="00D72039">
        <w:rPr>
          <w:sz w:val="16"/>
        </w:rPr>
        <w:t xml:space="preserve">.90 </w:t>
      </w:r>
      <w:r w:rsidRPr="003956E2">
        <w:rPr>
          <w:rStyle w:val="StyleUnderline"/>
        </w:rPr>
        <w:t>Independent contractors who engage in strikes face antitrust</w:t>
      </w:r>
      <w:r w:rsidRPr="00D72039">
        <w:rPr>
          <w:sz w:val="16"/>
        </w:rPr>
        <w:t xml:space="preserve"> </w:t>
      </w:r>
      <w:r w:rsidRPr="003956E2">
        <w:rPr>
          <w:rStyle w:val="StyleUnderline"/>
        </w:rPr>
        <w:t>actions</w:t>
      </w:r>
      <w:r w:rsidRPr="00D72039">
        <w:rPr>
          <w:sz w:val="16"/>
        </w:rPr>
        <w:t xml:space="preserve">.91 </w:t>
      </w:r>
      <w:r w:rsidRPr="003956E2">
        <w:rPr>
          <w:rStyle w:val="StyleUnderline"/>
        </w:rPr>
        <w:t xml:space="preserve">Labor unions who sanction unprotected strikes face </w:t>
      </w:r>
      <w:r w:rsidRPr="00D72039">
        <w:rPr>
          <w:sz w:val="16"/>
        </w:rPr>
        <w:t xml:space="preserve">potentially bankrupting </w:t>
      </w:r>
      <w:r w:rsidRPr="003956E2">
        <w:rPr>
          <w:rStyle w:val="StyleUnderline"/>
        </w:rPr>
        <w:t>liability</w:t>
      </w:r>
      <w:r w:rsidRPr="00D72039">
        <w:rPr>
          <w:sz w:val="16"/>
        </w:rPr>
        <w:t xml:space="preserve">.92 The National Labor Relations Board—the institution charged with enforcing the policies of the Act—summarizes these “qualifications and limitations” on the right to strike on its website in the following way: The lawfulness of a strike may depend on the object, or purpose, of the strike, on its timing, or on the conduct of the strikers. The object, or objects, of a strike and whether the objects are lawful are matters that are not always easy to determine. Such issues often </w:t>
      </w:r>
      <w:proofErr w:type="gramStart"/>
      <w:r w:rsidRPr="00D72039">
        <w:rPr>
          <w:sz w:val="16"/>
        </w:rPr>
        <w:t>have to</w:t>
      </w:r>
      <w:proofErr w:type="gramEnd"/>
      <w:r w:rsidRPr="00D72039">
        <w:rPr>
          <w:sz w:val="16"/>
        </w:rPr>
        <w:t xml:space="preserve"> be decided by the National Labor Relations Board. The consequences can be severe to striking employees and struck employers, involving as they do questions of reinstatement and backpay.93 </w:t>
      </w:r>
      <w:r w:rsidRPr="0057637B">
        <w:rPr>
          <w:rStyle w:val="StyleUnderline"/>
          <w:highlight w:val="cyan"/>
        </w:rPr>
        <w:t>The</w:t>
      </w:r>
      <w:r w:rsidRPr="003956E2">
        <w:rPr>
          <w:rStyle w:val="StyleUnderline"/>
        </w:rPr>
        <w:t xml:space="preserve"> “</w:t>
      </w:r>
      <w:r w:rsidRPr="0057637B">
        <w:rPr>
          <w:rStyle w:val="StyleUnderline"/>
          <w:highlight w:val="cyan"/>
        </w:rPr>
        <w:t>right</w:t>
      </w:r>
      <w:r w:rsidRPr="003956E2">
        <w:rPr>
          <w:rStyle w:val="StyleUnderline"/>
        </w:rPr>
        <w:t xml:space="preserve">” </w:t>
      </w:r>
      <w:r w:rsidRPr="0057637B">
        <w:rPr>
          <w:rStyle w:val="StyleUnderline"/>
          <w:highlight w:val="cyan"/>
        </w:rPr>
        <w:t>to strike</w:t>
      </w:r>
      <w:r w:rsidRPr="00D72039">
        <w:rPr>
          <w:sz w:val="16"/>
        </w:rPr>
        <w:t xml:space="preserve">, it seems, </w:t>
      </w:r>
      <w:r w:rsidRPr="0057637B">
        <w:rPr>
          <w:rStyle w:val="StyleUnderline"/>
          <w:highlight w:val="cyan"/>
        </w:rPr>
        <w:t>is filled with</w:t>
      </w:r>
      <w:r w:rsidRPr="003956E2">
        <w:rPr>
          <w:rStyle w:val="StyleUnderline"/>
        </w:rPr>
        <w:t xml:space="preserve"> </w:t>
      </w:r>
      <w:r w:rsidRPr="0057637B">
        <w:rPr>
          <w:rStyle w:val="Emphasis"/>
          <w:highlight w:val="cyan"/>
        </w:rPr>
        <w:t>uncertainty and peril</w:t>
      </w:r>
      <w:r w:rsidRPr="00D72039">
        <w:rPr>
          <w:sz w:val="16"/>
        </w:rPr>
        <w:t xml:space="preserve">. Collectively, </w:t>
      </w:r>
      <w:r w:rsidRPr="003956E2">
        <w:rPr>
          <w:rStyle w:val="StyleUnderline"/>
        </w:rPr>
        <w:t xml:space="preserve">these </w:t>
      </w:r>
      <w:r w:rsidRPr="0057637B">
        <w:rPr>
          <w:rStyle w:val="StyleUnderline"/>
          <w:highlight w:val="cyan"/>
        </w:rPr>
        <w:t>rules</w:t>
      </w:r>
      <w:r w:rsidRPr="003956E2">
        <w:rPr>
          <w:rStyle w:val="StyleUnderline"/>
        </w:rPr>
        <w:t xml:space="preserve"> </w:t>
      </w:r>
      <w:r w:rsidRPr="0057637B">
        <w:rPr>
          <w:rStyle w:val="Emphasis"/>
          <w:highlight w:val="cyan"/>
        </w:rPr>
        <w:t>prohibit</w:t>
      </w:r>
      <w:r w:rsidRPr="00D72039">
        <w:rPr>
          <w:sz w:val="16"/>
        </w:rPr>
        <w:t xml:space="preserve"> many of the </w:t>
      </w:r>
      <w:r w:rsidRPr="0057637B">
        <w:rPr>
          <w:rStyle w:val="StyleUnderline"/>
          <w:highlight w:val="cyan"/>
        </w:rPr>
        <w:t>strikes which</w:t>
      </w:r>
      <w:r w:rsidRPr="003956E2">
        <w:rPr>
          <w:rStyle w:val="StyleUnderline"/>
        </w:rPr>
        <w:t xml:space="preserve"> </w:t>
      </w:r>
      <w:r w:rsidRPr="0057637B">
        <w:rPr>
          <w:rStyle w:val="StyleUnderline"/>
          <w:highlight w:val="cyan"/>
        </w:rPr>
        <w:t xml:space="preserve">helped build the </w:t>
      </w:r>
      <w:r w:rsidRPr="0057637B">
        <w:rPr>
          <w:rStyle w:val="Emphasis"/>
          <w:highlight w:val="cyan"/>
        </w:rPr>
        <w:t>labor movement</w:t>
      </w:r>
      <w:r w:rsidRPr="00D72039">
        <w:rPr>
          <w:sz w:val="16"/>
        </w:rPr>
        <w:t xml:space="preserve"> in its current form. Ahmed White accordingly argues </w:t>
      </w:r>
      <w:r w:rsidRPr="003956E2">
        <w:rPr>
          <w:rStyle w:val="StyleUnderline"/>
        </w:rPr>
        <w:t xml:space="preserve">that </w:t>
      </w:r>
      <w:r w:rsidRPr="0057637B">
        <w:rPr>
          <w:rStyle w:val="StyleUnderline"/>
          <w:highlight w:val="cyan"/>
        </w:rPr>
        <w:t xml:space="preserve">law prohibits </w:t>
      </w:r>
      <w:r w:rsidRPr="0057637B">
        <w:rPr>
          <w:rStyle w:val="Emphasis"/>
          <w:highlight w:val="cyan"/>
        </w:rPr>
        <w:t>effective strikes</w:t>
      </w:r>
      <w:r w:rsidRPr="00D72039">
        <w:rPr>
          <w:sz w:val="16"/>
        </w:rPr>
        <w:t xml:space="preserve">, strikes </w:t>
      </w:r>
      <w:r w:rsidRPr="0057637B">
        <w:rPr>
          <w:rStyle w:val="StyleUnderline"/>
          <w:highlight w:val="cyan"/>
        </w:rPr>
        <w:t>which could</w:t>
      </w:r>
      <w:r w:rsidRPr="00D72039">
        <w:rPr>
          <w:sz w:val="16"/>
        </w:rPr>
        <w:t xml:space="preserve"> </w:t>
      </w:r>
      <w:proofErr w:type="gramStart"/>
      <w:r w:rsidRPr="00D72039">
        <w:rPr>
          <w:sz w:val="16"/>
        </w:rPr>
        <w:t xml:space="preserve">actually </w:t>
      </w:r>
      <w:r w:rsidRPr="0057637B">
        <w:rPr>
          <w:rStyle w:val="StyleUnderline"/>
          <w:highlight w:val="cyan"/>
        </w:rPr>
        <w:t>change</w:t>
      </w:r>
      <w:proofErr w:type="gramEnd"/>
      <w:r w:rsidRPr="0057637B">
        <w:rPr>
          <w:rStyle w:val="StyleUnderline"/>
          <w:highlight w:val="cyan"/>
        </w:rPr>
        <w:t xml:space="preserve"> employer</w:t>
      </w:r>
      <w:r w:rsidRPr="003956E2">
        <w:rPr>
          <w:rStyle w:val="StyleUnderline"/>
        </w:rPr>
        <w:t xml:space="preserve"> </w:t>
      </w:r>
      <w:r w:rsidRPr="0057637B">
        <w:rPr>
          <w:rStyle w:val="StyleUnderline"/>
          <w:highlight w:val="cyan"/>
        </w:rPr>
        <w:t>behavior</w:t>
      </w:r>
      <w:r w:rsidRPr="00D72039">
        <w:rPr>
          <w:sz w:val="16"/>
        </w:rPr>
        <w:t>: “</w:t>
      </w:r>
      <w:r w:rsidRPr="003956E2">
        <w:rPr>
          <w:rStyle w:val="StyleUnderline"/>
        </w:rPr>
        <w:t>Their inherent affronts to property and public order place them well beyond the purview of what could ever constitute a viable legal right in liberal society</w:t>
      </w:r>
      <w:r w:rsidRPr="00D72039">
        <w:rPr>
          <w:sz w:val="16"/>
        </w:rPr>
        <w:t>; and they have been treated accordingly by courts, Congress, and other elite authorities.”94 B. The Limits of Legal Categories</w:t>
      </w:r>
    </w:p>
    <w:p w14:paraId="40E92E76" w14:textId="77777777" w:rsidR="00AC1BC8" w:rsidRDefault="00AC1BC8" w:rsidP="00AC1BC8">
      <w:pPr>
        <w:pStyle w:val="Heading4"/>
      </w:pPr>
      <w:r>
        <w:t>Strikes generate support for unions – its critical to their power</w:t>
      </w:r>
    </w:p>
    <w:p w14:paraId="4CA8423A" w14:textId="77777777" w:rsidR="00AC1BC8" w:rsidRDefault="00AC1BC8" w:rsidP="00AC1BC8">
      <w:r w:rsidRPr="00463DA2">
        <w:rPr>
          <w:rStyle w:val="Style13ptBold"/>
        </w:rPr>
        <w:t>Reich</w:t>
      </w:r>
      <w:r>
        <w:rPr>
          <w:rStyle w:val="Style13ptBold"/>
        </w:rPr>
        <w:t xml:space="preserve"> et al, </w:t>
      </w:r>
      <w:r w:rsidRPr="00463DA2">
        <w:rPr>
          <w:rStyle w:val="Style13ptBold"/>
        </w:rPr>
        <w:t>2021</w:t>
      </w:r>
      <w:r>
        <w:rPr>
          <w:rStyle w:val="Style13ptBold"/>
        </w:rPr>
        <w:t xml:space="preserve">. </w:t>
      </w:r>
      <w:r>
        <w:t xml:space="preserve">Alexander </w:t>
      </w:r>
      <w:r w:rsidRPr="00463DA2">
        <w:t xml:space="preserve">Hertel-Fernandez et </w:t>
      </w:r>
      <w:proofErr w:type="gramStart"/>
      <w:r w:rsidRPr="00463DA2">
        <w:t>al,</w:t>
      </w:r>
      <w:r>
        <w:rPr>
          <w:rStyle w:val="Style13ptBold"/>
        </w:rPr>
        <w:t>.</w:t>
      </w:r>
      <w:proofErr w:type="gramEnd"/>
      <w:r>
        <w:t xml:space="preserve"> Suresh Naidu, and </w:t>
      </w:r>
      <w:r w:rsidRPr="00463DA2">
        <w:t>Adam Reich et al, 2021.</w:t>
      </w:r>
      <w:r>
        <w:t xml:space="preserve"> Alexander Hertel-Fernandez is an associate professor of public affairs at Columbia University, where he studies American political economy, with a focus on the politics of business, labor, wealthy donors, and policy. Adam Reich is an associate professor of sociology at Columbia University, Naidu is a professor of economics and public affairs at Columbia University. “Schooled by Strikes? The Effects of Large-Scale Labor Unrest on Mass Attitudes toward the Labor Movement.” </w:t>
      </w:r>
      <w:r>
        <w:rPr>
          <w:i/>
          <w:iCs/>
        </w:rPr>
        <w:t xml:space="preserve">Perspectives on </w:t>
      </w:r>
      <w:r w:rsidRPr="009937CE">
        <w:rPr>
          <w:i/>
          <w:iCs/>
        </w:rPr>
        <w:t>Politics</w:t>
      </w:r>
      <w:r>
        <w:t xml:space="preserve">, </w:t>
      </w:r>
      <w:r w:rsidRPr="009937CE">
        <w:t>American</w:t>
      </w:r>
      <w:r>
        <w:t xml:space="preserve"> Political Science Association, March 2021 Vol 19 No. 1. doi:10.1017/S1537592720001279</w:t>
      </w:r>
    </w:p>
    <w:p w14:paraId="6E019158" w14:textId="77777777" w:rsidR="00AC1BC8" w:rsidRDefault="00AC1BC8" w:rsidP="00AC1BC8">
      <w:r>
        <w:t xml:space="preserve">We examined </w:t>
      </w:r>
      <w:r w:rsidRPr="009D3B9E">
        <w:rPr>
          <w:rStyle w:val="Emphasis"/>
        </w:rPr>
        <w:t>the political consequences</w:t>
      </w:r>
      <w:r w:rsidRPr="006E2394">
        <w:rPr>
          <w:rStyle w:val="Emphasis"/>
        </w:rPr>
        <w:t xml:space="preserve"> </w:t>
      </w:r>
      <w:r w:rsidRPr="006E2394">
        <w:t xml:space="preserve">of large-scale teacher </w:t>
      </w:r>
      <w:r w:rsidRPr="009D3B9E">
        <w:t>strikes</w:t>
      </w:r>
      <w:r w:rsidRPr="0057637B">
        <w:rPr>
          <w:highlight w:val="cyan"/>
        </w:rPr>
        <w:t>,</w:t>
      </w:r>
      <w:r>
        <w:t xml:space="preserve"> studying how firsthand exposure changed mass attitudes and public preferences. Across a range of specifications and approaches, we find that increased </w:t>
      </w:r>
      <w:r w:rsidRPr="0057637B">
        <w:rPr>
          <w:highlight w:val="cyan"/>
        </w:rPr>
        <w:t xml:space="preserve">exposure to </w:t>
      </w:r>
      <w:r w:rsidRPr="009D3B9E">
        <w:t xml:space="preserve">the </w:t>
      </w:r>
      <w:r w:rsidRPr="0057637B">
        <w:rPr>
          <w:highlight w:val="cyan"/>
        </w:rPr>
        <w:t xml:space="preserve">strikes </w:t>
      </w:r>
      <w:r w:rsidRPr="0057637B">
        <w:rPr>
          <w:rStyle w:val="Emphasis"/>
          <w:highlight w:val="cyan"/>
        </w:rPr>
        <w:t xml:space="preserve">led to </w:t>
      </w:r>
      <w:r w:rsidRPr="009D3B9E">
        <w:rPr>
          <w:rStyle w:val="Emphasis"/>
        </w:rPr>
        <w:t>greater support for the walkouts</w:t>
      </w:r>
      <w:r w:rsidRPr="009D3B9E">
        <w:t>,</w:t>
      </w:r>
      <w:r>
        <w:t xml:space="preserve"> </w:t>
      </w:r>
      <w:r w:rsidRPr="00463DA2">
        <w:rPr>
          <w:rStyle w:val="StyleUnderline"/>
        </w:rPr>
        <w:t xml:space="preserve">more support for legal </w:t>
      </w:r>
      <w:r w:rsidRPr="00463DA2">
        <w:rPr>
          <w:rStyle w:val="StyleUnderline"/>
        </w:rPr>
        <w:lastRenderedPageBreak/>
        <w:t>rights for teachers and unions, and, especially, greater personal interest in labor action at people’s own jobs, though not necessarily through traditional unions.</w:t>
      </w:r>
      <w:r>
        <w:t xml:space="preserve"> Returning to the theoretical expectations we outlined earlier, the teacher strikes appear to have changed the ways that parents think about the labor movement</w:t>
      </w:r>
      <w:r w:rsidRPr="0057637B">
        <w:rPr>
          <w:highlight w:val="cyan"/>
        </w:rPr>
        <w:t xml:space="preserve">, </w:t>
      </w:r>
      <w:r w:rsidRPr="009D3B9E">
        <w:rPr>
          <w:rStyle w:val="Emphasis"/>
        </w:rPr>
        <w:t xml:space="preserve">generating </w:t>
      </w:r>
      <w:r w:rsidRPr="0057637B">
        <w:rPr>
          <w:rStyle w:val="Emphasis"/>
          <w:highlight w:val="cyan"/>
        </w:rPr>
        <w:t>greater public support</w:t>
      </w:r>
      <w:r>
        <w:t xml:space="preserve">. The results regarding workers’ interest in undertaking labor action in their own jobs also suggests evidence in favor of the public inspiration and imitation hypothesis, underscoring the role </w:t>
      </w:r>
      <w:proofErr w:type="gramStart"/>
      <w:r w:rsidRPr="00463DA2">
        <w:rPr>
          <w:rStyle w:val="StyleUnderline"/>
        </w:rPr>
        <w:t xml:space="preserve">that </w:t>
      </w:r>
      <w:r w:rsidRPr="009D3B9E">
        <w:rPr>
          <w:rStyle w:val="StyleUnderline"/>
        </w:rPr>
        <w:t xml:space="preserve">social movements and </w:t>
      </w:r>
      <w:r w:rsidRPr="0057637B">
        <w:rPr>
          <w:rStyle w:val="StyleUnderline"/>
          <w:highlight w:val="cyan"/>
        </w:rPr>
        <w:t>mobilizations</w:t>
      </w:r>
      <w:proofErr w:type="gramEnd"/>
      <w:r w:rsidRPr="0057637B">
        <w:rPr>
          <w:rStyle w:val="StyleUnderline"/>
          <w:highlight w:val="cyan"/>
        </w:rPr>
        <w:t xml:space="preserve"> </w:t>
      </w:r>
      <w:r w:rsidRPr="009D3B9E">
        <w:rPr>
          <w:rStyle w:val="StyleUnderline"/>
        </w:rPr>
        <w:t xml:space="preserve">can play in </w:t>
      </w:r>
      <w:r w:rsidRPr="0057637B">
        <w:rPr>
          <w:rStyle w:val="StyleUnderline"/>
          <w:highlight w:val="cyan"/>
        </w:rPr>
        <w:t xml:space="preserve">teaching noninvolved members about </w:t>
      </w:r>
      <w:r w:rsidRPr="009D3B9E">
        <w:rPr>
          <w:rStyle w:val="StyleUnderline"/>
        </w:rPr>
        <w:t xml:space="preserve">the movement and </w:t>
      </w:r>
      <w:r w:rsidRPr="0057637B">
        <w:rPr>
          <w:rStyle w:val="StyleUnderline"/>
          <w:highlight w:val="cyan"/>
        </w:rPr>
        <w:t>tactics</w:t>
      </w:r>
      <w:r>
        <w:t xml:space="preserve">. Still, an important caveat to these findings is that strike-exposed parents were not more likely to say that they would vote for a traditional union at their jobs, possibly reflecting the fact that the strikes emphasized individual teachers and not necessarily teacher unions as organizations either in schools or in parents’ own workplaces. Further research might explore this difference, together with the fact that we find somewhat stronger evidence in favor of the imitation hypothesis (i.e., support for labor action at one’s own work) than for the public support hypothesis (i.e., support for the striking teachers). Before we discuss the broader implications of our findings for the understanding of the labor movement, we briefly review and address several caveats to the interpretation of our results. One concern is whether the results we identify from a single survey can speak to enduring changes in public opinion about the strikes and unions. Given the timing of the teacher strikes in the first half of 2018, our respondents were reflecting on events that happened 7–12 months in the past. </w:t>
      </w:r>
      <w:r w:rsidRPr="009D3B9E">
        <w:rPr>
          <w:rStyle w:val="StyleUnderline"/>
        </w:rPr>
        <w:t xml:space="preserve">We therefore think that </w:t>
      </w:r>
      <w:r w:rsidRPr="0057637B">
        <w:rPr>
          <w:rStyle w:val="StyleUnderline"/>
          <w:highlight w:val="cyan"/>
        </w:rPr>
        <w:t xml:space="preserve">our results represent </w:t>
      </w:r>
      <w:r w:rsidRPr="009D3B9E">
        <w:rPr>
          <w:rStyle w:val="StyleUnderline"/>
        </w:rPr>
        <w:t xml:space="preserve">more </w:t>
      </w:r>
      <w:r w:rsidRPr="0057637B">
        <w:rPr>
          <w:rStyle w:val="StyleUnderline"/>
          <w:highlight w:val="cyan"/>
        </w:rPr>
        <w:t>durable changes in opinion</w:t>
      </w:r>
      <w:r w:rsidRPr="00463DA2">
        <w:rPr>
          <w:rStyle w:val="StyleUnderline"/>
        </w:rPr>
        <w:t xml:space="preserve"> </w:t>
      </w:r>
      <w:proofErr w:type="gramStart"/>
      <w:r w:rsidRPr="00463DA2">
        <w:rPr>
          <w:rStyle w:val="StyleUnderline"/>
        </w:rPr>
        <w:t>as a result of</w:t>
      </w:r>
      <w:proofErr w:type="gramEnd"/>
      <w:r w:rsidRPr="00463DA2">
        <w:rPr>
          <w:rStyle w:val="StyleUnderline"/>
        </w:rPr>
        <w:t xml:space="preserve"> the strikes, in line with other studies of </w:t>
      </w:r>
      <w:r w:rsidRPr="0057637B">
        <w:rPr>
          <w:rStyle w:val="StyleUnderline"/>
          <w:highlight w:val="cyan"/>
        </w:rPr>
        <w:t>historical mobilizations and long-term changes in attitudes</w:t>
      </w:r>
      <w:r w:rsidRPr="00463DA2">
        <w:rPr>
          <w:rStyle w:val="StyleUnderline"/>
        </w:rPr>
        <w:t xml:space="preserve"> (</w:t>
      </w:r>
      <w:proofErr w:type="spellStart"/>
      <w:r w:rsidRPr="00463DA2">
        <w:rPr>
          <w:rStyle w:val="StyleUnderline"/>
        </w:rPr>
        <w:t>Mazumder</w:t>
      </w:r>
      <w:proofErr w:type="spellEnd"/>
      <w:r w:rsidRPr="00463DA2">
        <w:rPr>
          <w:rStyle w:val="StyleUnderline"/>
        </w:rPr>
        <w:t xml:space="preserve"> 2018</w:t>
      </w:r>
      <w:r>
        <w:t xml:space="preserve">). The AFL-CIO time-series polling data, moreover, further suggest that there were </w:t>
      </w:r>
      <w:r w:rsidRPr="00463DA2">
        <w:rPr>
          <w:rStyle w:val="StyleUnderline"/>
        </w:rPr>
        <w:t>increases in aggregate public support for unions in the strike states after the strikes occurred</w:t>
      </w:r>
      <w:r>
        <w:t xml:space="preserve">. Nevertheless, follow-up studies should examine how opinion toward, and interest in, unions evolve in the mass teacher strike states, and it would be especially interesting to understand whether unions have begun capitalizing on the interest in the labor movement that the strikes generated. We also note that, despite the large sample size of our original survey, we still lack sufficient statistical power to fully explore the effects of the strikes on </w:t>
      </w:r>
      <w:proofErr w:type="gramStart"/>
      <w:r>
        <w:t>all of</w:t>
      </w:r>
      <w:proofErr w:type="gramEnd"/>
      <w:r>
        <w:t xml:space="preserve"> our survey outcomes. Future studies ought to consider alternative designs with the power to probe the individual outcomes that were not considered in this study.</w:t>
      </w:r>
    </w:p>
    <w:p w14:paraId="4D31DAD9" w14:textId="77777777" w:rsidR="00AC1BC8" w:rsidRDefault="00AC1BC8" w:rsidP="00AC1BC8">
      <w:r>
        <w:t xml:space="preserve">Another question is how to generalize from our results to other strikes and labor actions. Although it is beyond the scope of this article to develop and test a more general theory of strike action, there are factors that suggest that the </w:t>
      </w:r>
      <w:r w:rsidRPr="00463DA2">
        <w:rPr>
          <w:rStyle w:val="StyleUnderline"/>
        </w:rPr>
        <w:t xml:space="preserve">teacher </w:t>
      </w:r>
      <w:r w:rsidRPr="009D3B9E">
        <w:rPr>
          <w:rStyle w:val="StyleUnderline"/>
        </w:rPr>
        <w:t>strikes we study here represent a hard test for building public support. The affected states had relatively weak public sector labor movements, meaning that few individuals had personal connections to unions; most were also generally conservative and Republican leaning, further potentially reducing the receptivity of the public to the teachers’ demands</w:t>
      </w:r>
      <w:r w:rsidRPr="0057637B">
        <w:rPr>
          <w:highlight w:val="cyan"/>
        </w:rPr>
        <w:t>.</w:t>
      </w:r>
      <w:r>
        <w:t xml:space="preserve"> And lastly, the type of work we study —teaching—involves close interaction with a very sympathetic constituency: children and their parents. This should make strike disruptions more controversial and increase the likelihood of political backlash (and indeed, we do find that the strikes were less persuasive for parents who may have lacked access to childcare). Nevertheless, additional factors may have strengthened the effects of the strikes; namely, that education spending in the strike and walkout states had dropped so precipitously since the Great Recession, giving teachers the opportunity to connect their demands to broader public goods. </w:t>
      </w:r>
      <w:r w:rsidRPr="00463DA2">
        <w:rPr>
          <w:rStyle w:val="StyleUnderline"/>
        </w:rPr>
        <w:t xml:space="preserve">Considering these factors together, we feel comfortable arguing that </w:t>
      </w:r>
      <w:r w:rsidRPr="009D3B9E">
        <w:rPr>
          <w:rStyle w:val="StyleUnderline"/>
        </w:rPr>
        <w:t>strikes are likely to be successful in other contexts where involved employees can successfully leverage close connections to the clients and customers they serve and connect their grievances to the interests</w:t>
      </w:r>
      <w:r w:rsidRPr="00463DA2">
        <w:rPr>
          <w:rStyle w:val="StyleUnderline"/>
        </w:rPr>
        <w:t xml:space="preserve"> of the broader community</w:t>
      </w:r>
      <w:r>
        <w:t xml:space="preserve">. This is likely to be especially true in cases where individuals feel they are not </w:t>
      </w:r>
      <w:r>
        <w:lastRenderedPageBreak/>
        <w:t xml:space="preserve">receiving the level of quality service they deserve from businesses or governments. The flip side of our argument is that strikes are less likely to be successful—and may produce backlash—when </w:t>
      </w:r>
      <w:r w:rsidRPr="0057637B">
        <w:rPr>
          <w:highlight w:val="cyan"/>
        </w:rPr>
        <w:t xml:space="preserve">the </w:t>
      </w:r>
      <w:r w:rsidRPr="009D3B9E">
        <w:t xml:space="preserve">mass </w:t>
      </w:r>
      <w:r w:rsidRPr="0057637B">
        <w:rPr>
          <w:highlight w:val="cyan"/>
        </w:rPr>
        <w:t>public views striking workers’ demands as illegitimate or opposed to their own interests</w:t>
      </w:r>
      <w:r>
        <w:t xml:space="preserve"> or when individuals are especially inconvenienced by labor action and do not have readily available alternatives (such as lacking childcare during school strikes). This suggests that teachers’ unions’ provision of meals and childcare to parents (as happened in </w:t>
      </w:r>
      <w:proofErr w:type="gramStart"/>
      <w:r>
        <w:t>a number of</w:t>
      </w:r>
      <w:proofErr w:type="gramEnd"/>
      <w:r>
        <w:t xml:space="preserve"> the recent strikes) is a particularly important tactic to avoid public backlash. In addition, our results suggest that future strikes on their own are unlikely to change public opinion if all they do is to provide information about workers’ grievances or disrupt work routines. Our exploratory </w:t>
      </w:r>
      <w:r w:rsidRPr="0057637B">
        <w:rPr>
          <w:highlight w:val="cyan"/>
        </w:rPr>
        <w:t>analysis</w:t>
      </w:r>
      <w:r w:rsidRPr="001C697E">
        <w:t xml:space="preserve"> of the mechanisms driving </w:t>
      </w:r>
      <w:r w:rsidRPr="001C697E">
        <w:rPr>
          <w:rStyle w:val="StyleUnderline"/>
        </w:rPr>
        <w:t xml:space="preserve">our results </w:t>
      </w:r>
      <w:r w:rsidRPr="0057637B">
        <w:rPr>
          <w:rStyle w:val="StyleUnderline"/>
          <w:highlight w:val="cyan"/>
        </w:rPr>
        <w:t>suggests that it was not necessarily information</w:t>
      </w:r>
      <w:r>
        <w:t xml:space="preserve"> about poor school quality or the strikes themselves </w:t>
      </w:r>
      <w:r w:rsidRPr="0057637B">
        <w:rPr>
          <w:rStyle w:val="StyleUnderline"/>
          <w:highlight w:val="cyan"/>
        </w:rPr>
        <w:t xml:space="preserve">that changed parents’ minds, but </w:t>
      </w:r>
      <w:r w:rsidRPr="001C697E">
        <w:rPr>
          <w:rStyle w:val="StyleUnderline"/>
        </w:rPr>
        <w:t xml:space="preserve">perhaps </w:t>
      </w:r>
      <w:r w:rsidRPr="0057637B">
        <w:rPr>
          <w:rStyle w:val="StyleUnderline"/>
          <w:highlight w:val="cyan"/>
        </w:rPr>
        <w:t>the fact that the teachers were discussing the</w:t>
      </w:r>
      <w:r w:rsidRPr="001C697E">
        <w:rPr>
          <w:rStyle w:val="StyleUnderline"/>
        </w:rPr>
        <w:t xml:space="preserve"> public goods they were seeking for the broader </w:t>
      </w:r>
      <w:r w:rsidRPr="0057637B">
        <w:rPr>
          <w:rStyle w:val="StyleUnderline"/>
          <w:highlight w:val="cyan"/>
        </w:rPr>
        <w:t>community</w:t>
      </w:r>
      <w:r w:rsidRPr="001C697E">
        <w:rPr>
          <w:rStyle w:val="StyleUnderline"/>
        </w:rPr>
        <w:t xml:space="preserve">. </w:t>
      </w:r>
      <w:r w:rsidRPr="0057637B">
        <w:rPr>
          <w:rStyle w:val="StyleUnderline"/>
          <w:highlight w:val="cyan"/>
        </w:rPr>
        <w:t>We anticipate</w:t>
      </w:r>
      <w:r w:rsidRPr="001C697E">
        <w:rPr>
          <w:rStyle w:val="StyleUnderline"/>
        </w:rPr>
        <w:t xml:space="preserve"> that </w:t>
      </w:r>
      <w:r w:rsidRPr="0057637B">
        <w:rPr>
          <w:rStyle w:val="StyleUnderline"/>
          <w:highlight w:val="cyan"/>
        </w:rPr>
        <w:t>strikes</w:t>
      </w:r>
      <w:r w:rsidRPr="001C697E">
        <w:rPr>
          <w:rStyle w:val="StyleUnderline"/>
        </w:rPr>
        <w:t xml:space="preserve"> or walkouts </w:t>
      </w:r>
      <w:r w:rsidRPr="0057637B">
        <w:rPr>
          <w:rStyle w:val="StyleUnderline"/>
          <w:highlight w:val="cyan"/>
        </w:rPr>
        <w:t>that adopt</w:t>
      </w:r>
      <w:r w:rsidRPr="001C697E">
        <w:rPr>
          <w:rStyle w:val="StyleUnderline"/>
        </w:rPr>
        <w:t xml:space="preserve"> a similar strategy—</w:t>
      </w:r>
      <w:proofErr w:type="gramStart"/>
      <w:r w:rsidRPr="001C697E">
        <w:rPr>
          <w:rStyle w:val="StyleUnderline"/>
        </w:rPr>
        <w:t>similar to</w:t>
      </w:r>
      <w:proofErr w:type="gramEnd"/>
      <w:r w:rsidRPr="001C697E">
        <w:rPr>
          <w:rStyle w:val="StyleUnderline"/>
        </w:rPr>
        <w:t xml:space="preserve"> the notion of “</w:t>
      </w:r>
      <w:r w:rsidRPr="0057637B">
        <w:rPr>
          <w:rStyle w:val="StyleUnderline"/>
          <w:highlight w:val="cyan"/>
        </w:rPr>
        <w:t>bargaining for the common good</w:t>
      </w:r>
      <w:r w:rsidRPr="001C697E">
        <w:rPr>
          <w:rStyle w:val="StyleUnderline"/>
        </w:rPr>
        <w:t>”—would be most likely to register effects like ours in the future (</w:t>
      </w:r>
      <w:proofErr w:type="spellStart"/>
      <w:r w:rsidRPr="001C697E">
        <w:rPr>
          <w:rStyle w:val="StyleUnderline"/>
        </w:rPr>
        <w:t>McCartin</w:t>
      </w:r>
      <w:proofErr w:type="spellEnd"/>
      <w:r>
        <w:t xml:space="preserve"> 2016). Notably, that is exactly the strategy deployed by teachers in Los Angeles, who spent several years building ties to community members and explaining the broader benefits that a stronger union could offer to their community in the run-up to a strike in early 2019 (Caputo-Pearl and </w:t>
      </w:r>
      <w:proofErr w:type="spellStart"/>
      <w:r>
        <w:t>McAlevey</w:t>
      </w:r>
      <w:proofErr w:type="spellEnd"/>
      <w:r>
        <w:t xml:space="preserve"> 2019). In all, our results complement a long line of work arguing for the primacy of the strike as a tactic for labor influence (</w:t>
      </w:r>
      <w:proofErr w:type="gramStart"/>
      <w:r>
        <w:t>e.g.</w:t>
      </w:r>
      <w:proofErr w:type="gramEnd"/>
      <w:r>
        <w:t xml:space="preserve"> Burns 2011; Rosenfeld 2006; Rubin 1986). Although this literature generally has focused on the economic consequences of strikes, we have shown that strikes can also have significant effects on public opinion. Even though </w:t>
      </w:r>
      <w:r w:rsidRPr="0057637B">
        <w:rPr>
          <w:rStyle w:val="Emphasis"/>
          <w:highlight w:val="cyan"/>
        </w:rPr>
        <w:t>private sector strikes have long sought to</w:t>
      </w:r>
      <w:r w:rsidRPr="006122FC">
        <w:rPr>
          <w:rStyle w:val="Emphasis"/>
        </w:rPr>
        <w:t xml:space="preserve"> </w:t>
      </w:r>
      <w:r w:rsidRPr="0057637B">
        <w:rPr>
          <w:rStyle w:val="Emphasis"/>
          <w:highlight w:val="cyan"/>
        </w:rPr>
        <w:t>amass public support</w:t>
      </w:r>
      <w:r>
        <w:t xml:space="preserve">, public-facing </w:t>
      </w:r>
      <w:r w:rsidRPr="0057637B">
        <w:rPr>
          <w:rStyle w:val="Emphasis"/>
          <w:highlight w:val="cyan"/>
        </w:rPr>
        <w:t>strikes are even more important for public sector labor unions</w:t>
      </w:r>
      <w:r>
        <w:t xml:space="preserve">, given their </w:t>
      </w:r>
      <w:r w:rsidRPr="0057637B">
        <w:rPr>
          <w:rStyle w:val="Emphasis"/>
          <w:highlight w:val="cyan"/>
        </w:rPr>
        <w:t>structure of production</w:t>
      </w:r>
      <w:r>
        <w:t xml:space="preserve"> and the fact that </w:t>
      </w:r>
      <w:proofErr w:type="spellStart"/>
      <w:proofErr w:type="gramStart"/>
      <w:r>
        <w:t>their“</w:t>
      </w:r>
      <w:proofErr w:type="gramEnd"/>
      <w:r>
        <w:t>managers”are</w:t>
      </w:r>
      <w:proofErr w:type="spellEnd"/>
      <w:r>
        <w:t xml:space="preserve"> ultimately elected officials. But how should we view strikes relative to the other strategies that </w:t>
      </w:r>
      <w:r w:rsidRPr="0057637B">
        <w:rPr>
          <w:rStyle w:val="Emphasis"/>
          <w:highlight w:val="cyan"/>
        </w:rPr>
        <w:t>public sector unions might deploy in politics</w:t>
      </w:r>
      <w:r>
        <w:t xml:space="preserve">, such as campaign contributions, inside lobbying, or mobilization of their members (cf. DiSalvo 2015; Moe 2011)? Given the large cost of mass strikes in terms of time and grassroots organizing, we expect that public sector unions will be most likely to turn to public-facing strikes (like the 2018 teacher walkouts) when these other lower-cost inside strategies </w:t>
      </w:r>
      <w:proofErr w:type="gramStart"/>
      <w:r>
        <w:t>are</w:t>
      </w:r>
      <w:proofErr w:type="gramEnd"/>
      <w:r>
        <w:t xml:space="preserve"> unsuccessful and when their demands are popular in the mass public.</w:t>
      </w:r>
    </w:p>
    <w:p w14:paraId="0CA596AB" w14:textId="77777777" w:rsidR="00AC1BC8" w:rsidRPr="00A540C2" w:rsidRDefault="00AC1BC8" w:rsidP="00AC1BC8">
      <w:pPr>
        <w:rPr>
          <w:u w:val="single"/>
        </w:rPr>
      </w:pPr>
      <w:r>
        <w:t xml:space="preserve">Under these circumstances, government unions have every reason to broaden the scope of conflict to include the mass public (cf. Schattschneider 1960). But when unions can deploy less costly activities (like simply having a lobbyist meet with lawmakers) or when they are pursuing demands that are more controversial with the public, we suspect that unions will opt for less public-facing strategies (on the logic of inside versus outside lobbying more generally, see, for example, </w:t>
      </w:r>
      <w:proofErr w:type="spellStart"/>
      <w:r>
        <w:t>Kollman</w:t>
      </w:r>
      <w:proofErr w:type="spellEnd"/>
      <w:r>
        <w:t xml:space="preserve"> 1998). Indeed, our results complement work by Terry Moe and Sarah Anzia describing how teacher unions work through low-salience and low-visibility strategies, such as capturing school boards, pension boards, or education bureaucracies, when they are pushing policies that tend not to be supported by the public (Anzia 2013; Anzia and Moe 2015; Moe 2011). Our results yield a final implication for thinking about the historical development of the labor </w:t>
      </w:r>
      <w:proofErr w:type="spellStart"/>
      <w:r>
        <w:t>smovement</w:t>
      </w:r>
      <w:proofErr w:type="spellEnd"/>
      <w:r>
        <w:t xml:space="preserve">: suggest that the decline of strikes we tracked in Figure 1 may form a vicious cycle for the long-term political power of labor. </w:t>
      </w:r>
      <w:r w:rsidRPr="00586372">
        <w:rPr>
          <w:rStyle w:val="StyleUnderline"/>
        </w:rPr>
        <w:t xml:space="preserve">As we have documented, </w:t>
      </w:r>
      <w:r w:rsidRPr="006122FC">
        <w:rPr>
          <w:rStyle w:val="Emphasis"/>
        </w:rPr>
        <w:t>strikes seem to be an important way that people form opinions about unions and develop interest in labor action</w:t>
      </w:r>
      <w:r w:rsidRPr="00586372">
        <w:rPr>
          <w:rStyle w:val="StyleUnderline"/>
        </w:rPr>
        <w:t xml:space="preserve">. As both strikes and union membership have declined precipitously over the past decades, few members of the public have had opportunities to gain firsthand knowledge and interest in unions. Moreover, </w:t>
      </w:r>
      <w:r w:rsidRPr="006122FC">
        <w:rPr>
          <w:rStyle w:val="StyleUnderline"/>
        </w:rPr>
        <w:t>strikes appear to foster greater interest in further strikes</w:t>
      </w:r>
      <w:r w:rsidRPr="00586372">
        <w:rPr>
          <w:rStyle w:val="StyleUnderline"/>
        </w:rPr>
        <w:t xml:space="preserve">, feeding on one another. If unions are to regain any </w:t>
      </w:r>
      <w:r w:rsidRPr="00586372">
        <w:rPr>
          <w:rStyle w:val="StyleUnderline"/>
        </w:rPr>
        <w:lastRenderedPageBreak/>
        <w:t>economic or political clout in the coming years, our study suggests that the strike must be a central strategy of the labor movement.</w:t>
      </w:r>
    </w:p>
    <w:p w14:paraId="4791DDCF" w14:textId="77777777" w:rsidR="00AC1BC8" w:rsidRDefault="00AC1BC8" w:rsidP="00AC1BC8">
      <w:pPr>
        <w:pStyle w:val="Heading3"/>
      </w:pPr>
      <w:r>
        <w:lastRenderedPageBreak/>
        <w:t>Advantage</w:t>
      </w:r>
    </w:p>
    <w:p w14:paraId="41F7372D" w14:textId="77777777" w:rsidR="00AC1BC8" w:rsidRDefault="00AC1BC8" w:rsidP="00AC1BC8">
      <w:pPr>
        <w:pStyle w:val="Heading4"/>
      </w:pPr>
      <w:r>
        <w:t xml:space="preserve">The advantage is Right Wing Populism. </w:t>
      </w:r>
    </w:p>
    <w:p w14:paraId="440C7F2E" w14:textId="77777777" w:rsidR="00AC1BC8" w:rsidRPr="007B17CE" w:rsidRDefault="00AC1BC8" w:rsidP="00AC1BC8">
      <w:pPr>
        <w:pStyle w:val="Heading4"/>
      </w:pPr>
      <w:r w:rsidRPr="007B17CE">
        <w:t xml:space="preserve">RWP is on the rise in </w:t>
      </w:r>
      <w:r>
        <w:t>democracies especially the United States even after Biden’s victory</w:t>
      </w:r>
      <w:r w:rsidRPr="007B17CE">
        <w:t xml:space="preserve"> </w:t>
      </w:r>
    </w:p>
    <w:p w14:paraId="2E77ECA4" w14:textId="77777777" w:rsidR="00AC1BC8" w:rsidRPr="00540952" w:rsidRDefault="00AC1BC8" w:rsidP="00AC1BC8">
      <w:r w:rsidRPr="00D423BF">
        <w:rPr>
          <w:rStyle w:val="Style13ptBold"/>
        </w:rPr>
        <w:t>Stryker, 11-11</w:t>
      </w:r>
      <w:r w:rsidRPr="00540952">
        <w:t xml:space="preserve">-2021, "Liberal democracy is still under threat," New Statesman, </w:t>
      </w:r>
      <w:hyperlink r:id="rId16" w:history="1">
        <w:r w:rsidRPr="00540952">
          <w:rPr>
            <w:rStyle w:val="Hyperlink"/>
          </w:rPr>
          <w:t>https://www.newstatesman.com/international-politics/democracy-international-politics/2021/11/liberal-democracy-is-still-under-threat</w:t>
        </w:r>
      </w:hyperlink>
      <w:r w:rsidRPr="007B17CE">
        <w:t xml:space="preserve"> (Loyola IB)</w:t>
      </w:r>
    </w:p>
    <w:p w14:paraId="49BE1CC1" w14:textId="77777777" w:rsidR="00AC1BC8" w:rsidRPr="00696AA0" w:rsidRDefault="00AC1BC8" w:rsidP="00AC1BC8">
      <w:pPr>
        <w:spacing w:after="100" w:afterAutospacing="1"/>
        <w:rPr>
          <w:rFonts w:asciiTheme="majorHAnsi" w:hAnsiTheme="majorHAnsi" w:cstheme="majorHAnsi"/>
          <w:color w:val="252524"/>
        </w:rPr>
      </w:pPr>
      <w:r w:rsidRPr="00696AA0">
        <w:rPr>
          <w:rFonts w:asciiTheme="majorHAnsi" w:hAnsiTheme="majorHAnsi" w:cstheme="majorHAnsi"/>
          <w:color w:val="252524"/>
        </w:rPr>
        <w:t xml:space="preserve">Sighs of relief could be heard around the world following Joe Biden’s election victory as US president last year. </w:t>
      </w:r>
      <w:r w:rsidRPr="00696AA0">
        <w:rPr>
          <w:rStyle w:val="StyleUnderline"/>
          <w:rFonts w:asciiTheme="majorHAnsi" w:hAnsiTheme="majorHAnsi" w:cstheme="majorHAnsi"/>
        </w:rPr>
        <w:t xml:space="preserve">For many in the West, his win over Donald Trump </w:t>
      </w:r>
      <w:proofErr w:type="spellStart"/>
      <w:r w:rsidRPr="00696AA0">
        <w:rPr>
          <w:rStyle w:val="StyleUnderline"/>
          <w:rFonts w:asciiTheme="majorHAnsi" w:hAnsiTheme="majorHAnsi" w:cstheme="majorHAnsi"/>
        </w:rPr>
        <w:t>signalled</w:t>
      </w:r>
      <w:proofErr w:type="spellEnd"/>
      <w:r w:rsidRPr="00696AA0">
        <w:rPr>
          <w:rStyle w:val="StyleUnderline"/>
          <w:rFonts w:asciiTheme="majorHAnsi" w:hAnsiTheme="majorHAnsi" w:cstheme="majorHAnsi"/>
        </w:rPr>
        <w:t xml:space="preserve"> that populism could be beaten.</w:t>
      </w:r>
      <w:r w:rsidRPr="00696AA0">
        <w:rPr>
          <w:rFonts w:asciiTheme="majorHAnsi" w:hAnsiTheme="majorHAnsi" w:cstheme="majorHAnsi"/>
          <w:color w:val="252524"/>
        </w:rPr>
        <w:t xml:space="preserve"> The </w:t>
      </w:r>
      <w:r w:rsidRPr="00696AA0">
        <w:rPr>
          <w:rStyle w:val="StyleUnderline"/>
          <w:rFonts w:asciiTheme="majorHAnsi" w:hAnsiTheme="majorHAnsi" w:cstheme="majorHAnsi"/>
        </w:rPr>
        <w:t xml:space="preserve">Biden campaign’s strategy of firing up the liberal base while also reaching out to those on the fence worked </w:t>
      </w:r>
      <w:proofErr w:type="gramStart"/>
      <w:r w:rsidRPr="00696AA0">
        <w:rPr>
          <w:rStyle w:val="StyleUnderline"/>
          <w:rFonts w:asciiTheme="majorHAnsi" w:hAnsiTheme="majorHAnsi" w:cstheme="majorHAnsi"/>
        </w:rPr>
        <w:t>wonders</w:t>
      </w:r>
      <w:r w:rsidRPr="00696AA0">
        <w:rPr>
          <w:rFonts w:asciiTheme="majorHAnsi" w:hAnsiTheme="majorHAnsi" w:cstheme="majorHAnsi"/>
          <w:color w:val="252524"/>
        </w:rPr>
        <w:t>, and</w:t>
      </w:r>
      <w:proofErr w:type="gramEnd"/>
      <w:r w:rsidRPr="00696AA0">
        <w:rPr>
          <w:rFonts w:asciiTheme="majorHAnsi" w:hAnsiTheme="majorHAnsi" w:cstheme="majorHAnsi"/>
          <w:color w:val="252524"/>
        </w:rPr>
        <w:t xml:space="preserve"> presented advocates for liberal democracy with a win.</w:t>
      </w:r>
    </w:p>
    <w:p w14:paraId="1D61F567" w14:textId="77777777" w:rsidR="00AC1BC8" w:rsidRPr="00696AA0" w:rsidRDefault="00AC1BC8" w:rsidP="00AC1BC8">
      <w:pPr>
        <w:spacing w:after="100" w:afterAutospacing="1"/>
        <w:rPr>
          <w:rFonts w:asciiTheme="majorHAnsi" w:hAnsiTheme="majorHAnsi" w:cstheme="majorHAnsi"/>
          <w:color w:val="252524"/>
        </w:rPr>
      </w:pPr>
      <w:r w:rsidRPr="00696AA0">
        <w:rPr>
          <w:rFonts w:asciiTheme="majorHAnsi" w:hAnsiTheme="majorHAnsi" w:cstheme="majorHAnsi"/>
          <w:color w:val="252524"/>
        </w:rPr>
        <w:t xml:space="preserve">But </w:t>
      </w:r>
      <w:r w:rsidRPr="0057637B">
        <w:rPr>
          <w:rStyle w:val="Emphasis"/>
          <w:rFonts w:asciiTheme="majorHAnsi" w:hAnsiTheme="majorHAnsi" w:cstheme="majorHAnsi"/>
          <w:highlight w:val="cyan"/>
        </w:rPr>
        <w:t>Biden’s victory can’t be</w:t>
      </w:r>
      <w:r w:rsidRPr="00696AA0">
        <w:rPr>
          <w:rStyle w:val="Emphasis"/>
          <w:rFonts w:asciiTheme="majorHAnsi" w:hAnsiTheme="majorHAnsi" w:cstheme="majorHAnsi"/>
        </w:rPr>
        <w:t xml:space="preserve"> read as the </w:t>
      </w:r>
      <w:r w:rsidRPr="0057637B">
        <w:rPr>
          <w:rStyle w:val="Emphasis"/>
          <w:rFonts w:asciiTheme="majorHAnsi" w:hAnsiTheme="majorHAnsi" w:cstheme="majorHAnsi"/>
          <w:highlight w:val="cyan"/>
        </w:rPr>
        <w:t>death knell for populism</w:t>
      </w:r>
      <w:r w:rsidRPr="00696AA0">
        <w:rPr>
          <w:rStyle w:val="Emphasis"/>
          <w:rFonts w:asciiTheme="majorHAnsi" w:hAnsiTheme="majorHAnsi" w:cstheme="majorHAnsi"/>
        </w:rPr>
        <w:t xml:space="preserve">, </w:t>
      </w:r>
      <w:r w:rsidRPr="0057637B">
        <w:rPr>
          <w:rStyle w:val="Emphasis"/>
          <w:rFonts w:asciiTheme="majorHAnsi" w:hAnsiTheme="majorHAnsi" w:cstheme="majorHAnsi"/>
          <w:highlight w:val="cyan"/>
        </w:rPr>
        <w:t>be</w:t>
      </w:r>
      <w:r w:rsidRPr="00696AA0">
        <w:rPr>
          <w:rStyle w:val="Emphasis"/>
          <w:rFonts w:asciiTheme="majorHAnsi" w:hAnsiTheme="majorHAnsi" w:cstheme="majorHAnsi"/>
        </w:rPr>
        <w:t xml:space="preserve"> it in the </w:t>
      </w:r>
      <w:r w:rsidRPr="0057637B">
        <w:rPr>
          <w:rStyle w:val="Emphasis"/>
          <w:rFonts w:asciiTheme="majorHAnsi" w:hAnsiTheme="majorHAnsi" w:cstheme="majorHAnsi"/>
          <w:highlight w:val="cyan"/>
        </w:rPr>
        <w:t>US or elsewhere</w:t>
      </w:r>
      <w:r w:rsidRPr="00696AA0">
        <w:rPr>
          <w:rFonts w:asciiTheme="majorHAnsi" w:hAnsiTheme="majorHAnsi" w:cstheme="majorHAnsi"/>
          <w:color w:val="252524"/>
        </w:rPr>
        <w:t xml:space="preserve">. The issues </w:t>
      </w:r>
      <w:r w:rsidRPr="002511B0">
        <w:rPr>
          <w:rFonts w:asciiTheme="majorHAnsi" w:hAnsiTheme="majorHAnsi" w:cstheme="majorHAnsi"/>
          <w:color w:val="252524"/>
        </w:rPr>
        <w:t>that</w:t>
      </w:r>
      <w:r w:rsidRPr="002511B0">
        <w:rPr>
          <w:rStyle w:val="Emphasis"/>
          <w:rFonts w:asciiTheme="majorHAnsi" w:hAnsiTheme="majorHAnsi" w:cstheme="majorHAnsi"/>
        </w:rPr>
        <w:t xml:space="preserve"> </w:t>
      </w:r>
      <w:r w:rsidRPr="0057637B">
        <w:rPr>
          <w:rStyle w:val="Emphasis"/>
          <w:rFonts w:asciiTheme="majorHAnsi" w:hAnsiTheme="majorHAnsi" w:cstheme="majorHAnsi"/>
          <w:highlight w:val="cyan"/>
        </w:rPr>
        <w:t>transformed public disillusionment</w:t>
      </w:r>
      <w:r w:rsidRPr="00696AA0">
        <w:rPr>
          <w:rStyle w:val="Emphasis"/>
          <w:rFonts w:asciiTheme="majorHAnsi" w:hAnsiTheme="majorHAnsi" w:cstheme="majorHAnsi"/>
        </w:rPr>
        <w:t xml:space="preserve"> into wins for Trump,</w:t>
      </w:r>
      <w:r w:rsidRPr="00696AA0">
        <w:rPr>
          <w:rFonts w:asciiTheme="majorHAnsi" w:hAnsiTheme="majorHAnsi" w:cstheme="majorHAnsi"/>
          <w:color w:val="252524"/>
        </w:rPr>
        <w:t xml:space="preserve"> </w:t>
      </w:r>
      <w:proofErr w:type="gramStart"/>
      <w:r w:rsidRPr="00696AA0">
        <w:rPr>
          <w:rFonts w:asciiTheme="majorHAnsi" w:hAnsiTheme="majorHAnsi" w:cstheme="majorHAnsi"/>
          <w:color w:val="252524"/>
        </w:rPr>
        <w:t>Brexit</w:t>
      </w:r>
      <w:proofErr w:type="gramEnd"/>
      <w:r w:rsidRPr="00696AA0">
        <w:rPr>
          <w:rFonts w:asciiTheme="majorHAnsi" w:hAnsiTheme="majorHAnsi" w:cstheme="majorHAnsi"/>
          <w:color w:val="252524"/>
        </w:rPr>
        <w:t xml:space="preserve"> and other populist movements worldwide – both on the left and the right – are just as strong today as they were five or so years ago.</w:t>
      </w:r>
    </w:p>
    <w:p w14:paraId="5210295D" w14:textId="77777777" w:rsidR="00AC1BC8" w:rsidRPr="00696AA0" w:rsidRDefault="00AC1BC8" w:rsidP="00AC1BC8">
      <w:pPr>
        <w:spacing w:after="100" w:afterAutospacing="1"/>
        <w:rPr>
          <w:rFonts w:asciiTheme="majorHAnsi" w:hAnsiTheme="majorHAnsi" w:cstheme="majorHAnsi"/>
          <w:color w:val="252524"/>
        </w:rPr>
      </w:pPr>
      <w:r w:rsidRPr="00696AA0">
        <w:rPr>
          <w:rFonts w:asciiTheme="majorHAnsi" w:hAnsiTheme="majorHAnsi" w:cstheme="majorHAnsi"/>
          <w:color w:val="252524"/>
        </w:rPr>
        <w:t xml:space="preserve">A Pew Research survey of </w:t>
      </w:r>
      <w:r w:rsidRPr="0057637B">
        <w:rPr>
          <w:rStyle w:val="Emphasis"/>
          <w:rFonts w:asciiTheme="majorHAnsi" w:hAnsiTheme="majorHAnsi" w:cstheme="majorHAnsi"/>
          <w:highlight w:val="cyan"/>
        </w:rPr>
        <w:t>global attitudes earlier this year found distrust</w:t>
      </w:r>
      <w:r w:rsidRPr="00696AA0">
        <w:rPr>
          <w:rStyle w:val="Emphasis"/>
          <w:rFonts w:asciiTheme="majorHAnsi" w:hAnsiTheme="majorHAnsi" w:cstheme="majorHAnsi"/>
        </w:rPr>
        <w:t xml:space="preserve"> of the </w:t>
      </w:r>
      <w:r w:rsidRPr="0057637B">
        <w:rPr>
          <w:rStyle w:val="Emphasis"/>
          <w:rFonts w:asciiTheme="majorHAnsi" w:hAnsiTheme="majorHAnsi" w:cstheme="majorHAnsi"/>
          <w:highlight w:val="cyan"/>
        </w:rPr>
        <w:t>political and economic order</w:t>
      </w:r>
      <w:r w:rsidRPr="00696AA0">
        <w:rPr>
          <w:rStyle w:val="Emphasis"/>
          <w:rFonts w:asciiTheme="majorHAnsi" w:hAnsiTheme="majorHAnsi" w:cstheme="majorHAnsi"/>
        </w:rPr>
        <w:t xml:space="preserve"> was highest </w:t>
      </w:r>
      <w:r w:rsidRPr="0057637B">
        <w:rPr>
          <w:rStyle w:val="Emphasis"/>
          <w:rFonts w:asciiTheme="majorHAnsi" w:hAnsiTheme="majorHAnsi" w:cstheme="majorHAnsi"/>
          <w:highlight w:val="cyan"/>
        </w:rPr>
        <w:t>in some of the richest countries in the world</w:t>
      </w:r>
      <w:r w:rsidRPr="0057637B">
        <w:rPr>
          <w:rFonts w:asciiTheme="majorHAnsi" w:hAnsiTheme="majorHAnsi" w:cstheme="majorHAnsi"/>
          <w:color w:val="252524"/>
          <w:highlight w:val="cyan"/>
        </w:rPr>
        <w:t>.</w:t>
      </w:r>
      <w:r w:rsidRPr="00696AA0">
        <w:rPr>
          <w:rFonts w:asciiTheme="majorHAnsi" w:hAnsiTheme="majorHAnsi" w:cstheme="majorHAnsi"/>
          <w:color w:val="252524"/>
        </w:rPr>
        <w:t xml:space="preserve"> In the US, </w:t>
      </w:r>
      <w:r w:rsidRPr="00696AA0">
        <w:rPr>
          <w:rStyle w:val="StyleUnderline"/>
          <w:rFonts w:asciiTheme="majorHAnsi" w:hAnsiTheme="majorHAnsi" w:cstheme="majorHAnsi"/>
        </w:rPr>
        <w:t>85 per cent of Americans said the political order should be either completely reformed or subject to a major change</w:t>
      </w:r>
      <w:r w:rsidRPr="00696AA0">
        <w:rPr>
          <w:rFonts w:asciiTheme="majorHAnsi" w:hAnsiTheme="majorHAnsi" w:cstheme="majorHAnsi"/>
          <w:color w:val="252524"/>
        </w:rPr>
        <w:t xml:space="preserve">, while 66 per cent said the same about the economy, and 76 per cent about the healthcare system. </w:t>
      </w:r>
    </w:p>
    <w:p w14:paraId="510FB06C" w14:textId="77777777" w:rsidR="00AC1BC8" w:rsidRPr="00696AA0" w:rsidRDefault="00AC1BC8" w:rsidP="00AC1BC8">
      <w:pPr>
        <w:spacing w:after="100" w:afterAutospacing="1"/>
        <w:rPr>
          <w:rFonts w:asciiTheme="majorHAnsi" w:hAnsiTheme="majorHAnsi" w:cstheme="majorHAnsi"/>
          <w:color w:val="252524"/>
        </w:rPr>
      </w:pPr>
      <w:r w:rsidRPr="00696AA0">
        <w:rPr>
          <w:rFonts w:asciiTheme="majorHAnsi" w:hAnsiTheme="majorHAnsi" w:cstheme="majorHAnsi"/>
          <w:color w:val="252524"/>
        </w:rPr>
        <w:t xml:space="preserve">In Italy, Spain, Greece and France, </w:t>
      </w:r>
      <w:proofErr w:type="gramStart"/>
      <w:r w:rsidRPr="00696AA0">
        <w:rPr>
          <w:rFonts w:asciiTheme="majorHAnsi" w:hAnsiTheme="majorHAnsi" w:cstheme="majorHAnsi"/>
          <w:color w:val="252524"/>
        </w:rPr>
        <w:t>the vast majority of</w:t>
      </w:r>
      <w:proofErr w:type="gramEnd"/>
      <w:r w:rsidRPr="00696AA0">
        <w:rPr>
          <w:rFonts w:asciiTheme="majorHAnsi" w:hAnsiTheme="majorHAnsi" w:cstheme="majorHAnsi"/>
          <w:color w:val="252524"/>
        </w:rPr>
        <w:t xml:space="preserve"> voters were in alignment with Americans, expressing disaffection with the status quo, not to mention a dissatisfaction over the effectiveness of democracy, too.</w:t>
      </w:r>
    </w:p>
    <w:p w14:paraId="61EFFEB1" w14:textId="77777777" w:rsidR="00AC1BC8" w:rsidRPr="00696AA0" w:rsidRDefault="00AC1BC8" w:rsidP="00AC1BC8">
      <w:pPr>
        <w:spacing w:after="100" w:afterAutospacing="1"/>
        <w:rPr>
          <w:rStyle w:val="StyleUnderline"/>
          <w:rFonts w:asciiTheme="majorHAnsi" w:hAnsiTheme="majorHAnsi" w:cstheme="majorHAnsi"/>
        </w:rPr>
      </w:pPr>
      <w:r w:rsidRPr="00696AA0">
        <w:rPr>
          <w:rStyle w:val="StyleUnderline"/>
          <w:rFonts w:asciiTheme="majorHAnsi" w:hAnsiTheme="majorHAnsi" w:cstheme="majorHAnsi"/>
        </w:rPr>
        <w:t xml:space="preserve">Research shows that </w:t>
      </w:r>
      <w:r w:rsidRPr="0057637B">
        <w:rPr>
          <w:rStyle w:val="StyleUnderline"/>
          <w:rFonts w:asciiTheme="majorHAnsi" w:hAnsiTheme="majorHAnsi" w:cstheme="majorHAnsi"/>
          <w:highlight w:val="cyan"/>
        </w:rPr>
        <w:t>the electorates of many countries around the world are unsatisfied</w:t>
      </w:r>
      <w:r w:rsidRPr="00696AA0">
        <w:rPr>
          <w:rStyle w:val="StyleUnderline"/>
          <w:rFonts w:asciiTheme="majorHAnsi" w:hAnsiTheme="majorHAnsi" w:cstheme="majorHAnsi"/>
        </w:rPr>
        <w:t xml:space="preserve"> with their </w:t>
      </w:r>
      <w:r w:rsidRPr="0057637B">
        <w:rPr>
          <w:rStyle w:val="StyleUnderline"/>
          <w:rFonts w:asciiTheme="majorHAnsi" w:hAnsiTheme="majorHAnsi" w:cstheme="majorHAnsi"/>
          <w:highlight w:val="cyan"/>
        </w:rPr>
        <w:t>current political and economic systems</w:t>
      </w:r>
      <w:r w:rsidRPr="00696AA0">
        <w:rPr>
          <w:rFonts w:asciiTheme="majorHAnsi" w:hAnsiTheme="majorHAnsi" w:cstheme="majorHAnsi"/>
          <w:color w:val="252524"/>
        </w:rPr>
        <w:t xml:space="preserve">. The groups agitating for change in these countries may not be far right or far left. They don't need to be. But </w:t>
      </w:r>
      <w:r w:rsidRPr="00696AA0">
        <w:rPr>
          <w:rStyle w:val="StyleUnderline"/>
          <w:rFonts w:asciiTheme="majorHAnsi" w:hAnsiTheme="majorHAnsi" w:cstheme="majorHAnsi"/>
        </w:rPr>
        <w:t xml:space="preserve">they could threaten to </w:t>
      </w:r>
      <w:proofErr w:type="spellStart"/>
      <w:r w:rsidRPr="0057637B">
        <w:rPr>
          <w:rStyle w:val="StyleUnderline"/>
          <w:rFonts w:asciiTheme="majorHAnsi" w:hAnsiTheme="majorHAnsi" w:cstheme="majorHAnsi"/>
          <w:highlight w:val="cyan"/>
        </w:rPr>
        <w:t>destabilise</w:t>
      </w:r>
      <w:proofErr w:type="spellEnd"/>
      <w:r w:rsidRPr="0057637B">
        <w:rPr>
          <w:rStyle w:val="StyleUnderline"/>
          <w:rFonts w:asciiTheme="majorHAnsi" w:hAnsiTheme="majorHAnsi" w:cstheme="majorHAnsi"/>
          <w:highlight w:val="cyan"/>
        </w:rPr>
        <w:t xml:space="preserve"> those systems if those in power stick to a “steady as she goes</w:t>
      </w:r>
      <w:r w:rsidRPr="00696AA0">
        <w:rPr>
          <w:rStyle w:val="StyleUnderline"/>
          <w:rFonts w:asciiTheme="majorHAnsi" w:hAnsiTheme="majorHAnsi" w:cstheme="majorHAnsi"/>
        </w:rPr>
        <w:t>” agenda rather than a “change things up” one.</w:t>
      </w:r>
    </w:p>
    <w:p w14:paraId="4F0AB5E0" w14:textId="77777777" w:rsidR="00AC1BC8" w:rsidRPr="00696AA0" w:rsidRDefault="00AC1BC8" w:rsidP="00AC1BC8">
      <w:pPr>
        <w:spacing w:after="100" w:afterAutospacing="1"/>
        <w:rPr>
          <w:rStyle w:val="Emphasis"/>
          <w:rFonts w:asciiTheme="majorHAnsi" w:hAnsiTheme="majorHAnsi" w:cstheme="majorHAnsi"/>
        </w:rPr>
      </w:pPr>
      <w:r w:rsidRPr="00696AA0">
        <w:rPr>
          <w:rFonts w:asciiTheme="majorHAnsi" w:hAnsiTheme="majorHAnsi" w:cstheme="majorHAnsi"/>
          <w:color w:val="252524"/>
        </w:rPr>
        <w:t xml:space="preserve">Data indicates that the current systems most under threat are in the Mediterranean, </w:t>
      </w:r>
      <w:proofErr w:type="gramStart"/>
      <w:r w:rsidRPr="00696AA0">
        <w:rPr>
          <w:rFonts w:asciiTheme="majorHAnsi" w:hAnsiTheme="majorHAnsi" w:cstheme="majorHAnsi"/>
          <w:color w:val="252524"/>
        </w:rPr>
        <w:t>France</w:t>
      </w:r>
      <w:proofErr w:type="gramEnd"/>
      <w:r w:rsidRPr="00696AA0">
        <w:rPr>
          <w:rFonts w:asciiTheme="majorHAnsi" w:hAnsiTheme="majorHAnsi" w:cstheme="majorHAnsi"/>
          <w:color w:val="252524"/>
        </w:rPr>
        <w:t xml:space="preserve"> and the US. Biden's victory last year was more a win </w:t>
      </w:r>
      <w:r w:rsidRPr="00696AA0">
        <w:rPr>
          <w:rFonts w:asciiTheme="majorHAnsi" w:hAnsiTheme="majorHAnsi" w:cstheme="majorHAnsi"/>
          <w:i/>
          <w:iCs/>
          <w:color w:val="252524"/>
        </w:rPr>
        <w:t>against </w:t>
      </w:r>
      <w:r w:rsidRPr="00696AA0">
        <w:rPr>
          <w:rFonts w:asciiTheme="majorHAnsi" w:hAnsiTheme="majorHAnsi" w:cstheme="majorHAnsi"/>
          <w:color w:val="252524"/>
        </w:rPr>
        <w:t>Trump than a win </w:t>
      </w:r>
      <w:r w:rsidRPr="00696AA0">
        <w:rPr>
          <w:rFonts w:asciiTheme="majorHAnsi" w:hAnsiTheme="majorHAnsi" w:cstheme="majorHAnsi"/>
          <w:i/>
          <w:iCs/>
          <w:color w:val="252524"/>
        </w:rPr>
        <w:t>for </w:t>
      </w:r>
      <w:r w:rsidRPr="00696AA0">
        <w:rPr>
          <w:rStyle w:val="StyleUnderline"/>
          <w:rFonts w:asciiTheme="majorHAnsi" w:hAnsiTheme="majorHAnsi" w:cstheme="majorHAnsi"/>
        </w:rPr>
        <w:t xml:space="preserve">Biden. </w:t>
      </w:r>
      <w:r w:rsidRPr="0057637B">
        <w:rPr>
          <w:rStyle w:val="StyleUnderline"/>
          <w:rFonts w:asciiTheme="majorHAnsi" w:hAnsiTheme="majorHAnsi" w:cstheme="majorHAnsi"/>
          <w:highlight w:val="cyan"/>
        </w:rPr>
        <w:t xml:space="preserve">His victory shouldn’t be written as an endorsement for all things </w:t>
      </w:r>
      <w:proofErr w:type="spellStart"/>
      <w:r w:rsidRPr="0057637B">
        <w:rPr>
          <w:rStyle w:val="StyleUnderline"/>
          <w:rFonts w:asciiTheme="majorHAnsi" w:hAnsiTheme="majorHAnsi" w:cstheme="majorHAnsi"/>
          <w:highlight w:val="cyan"/>
        </w:rPr>
        <w:t>Bidenite</w:t>
      </w:r>
      <w:proofErr w:type="spellEnd"/>
      <w:r w:rsidRPr="00696AA0">
        <w:rPr>
          <w:rFonts w:asciiTheme="majorHAnsi" w:hAnsiTheme="majorHAnsi" w:cstheme="majorHAnsi"/>
          <w:color w:val="252524"/>
        </w:rPr>
        <w:t xml:space="preserve">. </w:t>
      </w:r>
      <w:r w:rsidRPr="0057637B">
        <w:rPr>
          <w:rStyle w:val="Emphasis"/>
          <w:rFonts w:asciiTheme="majorHAnsi" w:hAnsiTheme="majorHAnsi" w:cstheme="majorHAnsi"/>
          <w:highlight w:val="cyan"/>
        </w:rPr>
        <w:t xml:space="preserve">The political and economic order there </w:t>
      </w:r>
      <w:proofErr w:type="gramStart"/>
      <w:r w:rsidRPr="0057637B">
        <w:rPr>
          <w:rStyle w:val="Emphasis"/>
          <w:rFonts w:asciiTheme="majorHAnsi" w:hAnsiTheme="majorHAnsi" w:cstheme="majorHAnsi"/>
          <w:highlight w:val="cyan"/>
        </w:rPr>
        <w:t>is in need of</w:t>
      </w:r>
      <w:proofErr w:type="gramEnd"/>
      <w:r w:rsidRPr="0057637B">
        <w:rPr>
          <w:rStyle w:val="Emphasis"/>
          <w:rFonts w:asciiTheme="majorHAnsi" w:hAnsiTheme="majorHAnsi" w:cstheme="majorHAnsi"/>
          <w:highlight w:val="cyan"/>
        </w:rPr>
        <w:t xml:space="preserve"> repair</w:t>
      </w:r>
      <w:r w:rsidRPr="0057637B">
        <w:rPr>
          <w:rFonts w:asciiTheme="majorHAnsi" w:hAnsiTheme="majorHAnsi" w:cstheme="majorHAnsi"/>
          <w:color w:val="252524"/>
          <w:highlight w:val="cyan"/>
        </w:rPr>
        <w:t>.</w:t>
      </w:r>
      <w:r w:rsidRPr="00696AA0">
        <w:rPr>
          <w:rFonts w:asciiTheme="majorHAnsi" w:hAnsiTheme="majorHAnsi" w:cstheme="majorHAnsi"/>
          <w:color w:val="252524"/>
        </w:rPr>
        <w:t xml:space="preserve"> Voters want something to be </w:t>
      </w:r>
      <w:proofErr w:type="gramStart"/>
      <w:r w:rsidRPr="00696AA0">
        <w:rPr>
          <w:rFonts w:asciiTheme="majorHAnsi" w:hAnsiTheme="majorHAnsi" w:cstheme="majorHAnsi"/>
          <w:color w:val="252524"/>
        </w:rPr>
        <w:t>done, and</w:t>
      </w:r>
      <w:proofErr w:type="gramEnd"/>
      <w:r w:rsidRPr="00696AA0">
        <w:rPr>
          <w:rFonts w:asciiTheme="majorHAnsi" w:hAnsiTheme="majorHAnsi" w:cstheme="majorHAnsi"/>
          <w:color w:val="252524"/>
        </w:rPr>
        <w:t xml:space="preserve"> </w:t>
      </w:r>
      <w:r w:rsidRPr="00696AA0">
        <w:rPr>
          <w:rStyle w:val="StyleUnderline"/>
          <w:rFonts w:asciiTheme="majorHAnsi" w:hAnsiTheme="majorHAnsi" w:cstheme="majorHAnsi"/>
        </w:rPr>
        <w:t xml:space="preserve">want their leaders to be seen doing it. If they feel the systems, </w:t>
      </w:r>
      <w:proofErr w:type="gramStart"/>
      <w:r w:rsidRPr="0057637B">
        <w:rPr>
          <w:rStyle w:val="Emphasis"/>
          <w:rFonts w:asciiTheme="majorHAnsi" w:hAnsiTheme="majorHAnsi" w:cstheme="majorHAnsi"/>
          <w:highlight w:val="cyan"/>
        </w:rPr>
        <w:t>parties</w:t>
      </w:r>
      <w:proofErr w:type="gramEnd"/>
      <w:r w:rsidRPr="0057637B">
        <w:rPr>
          <w:rStyle w:val="Emphasis"/>
          <w:rFonts w:asciiTheme="majorHAnsi" w:hAnsiTheme="majorHAnsi" w:cstheme="majorHAnsi"/>
          <w:highlight w:val="cyan"/>
        </w:rPr>
        <w:t xml:space="preserve"> and candidates available are unable to deliver on that</w:t>
      </w:r>
      <w:r w:rsidRPr="00696AA0">
        <w:rPr>
          <w:rStyle w:val="StyleUnderline"/>
          <w:rFonts w:asciiTheme="majorHAnsi" w:hAnsiTheme="majorHAnsi" w:cstheme="majorHAnsi"/>
        </w:rPr>
        <w:t xml:space="preserve">, </w:t>
      </w:r>
      <w:r w:rsidRPr="00696AA0">
        <w:rPr>
          <w:rStyle w:val="Emphasis"/>
          <w:rFonts w:asciiTheme="majorHAnsi" w:hAnsiTheme="majorHAnsi" w:cstheme="majorHAnsi"/>
        </w:rPr>
        <w:t>they may go searching for alternative movements.</w:t>
      </w:r>
      <w:r w:rsidRPr="00696AA0">
        <w:rPr>
          <w:rStyle w:val="StyleUnderline"/>
          <w:rFonts w:asciiTheme="majorHAnsi" w:hAnsiTheme="majorHAnsi" w:cstheme="majorHAnsi"/>
        </w:rPr>
        <w:t xml:space="preserve"> </w:t>
      </w:r>
      <w:r w:rsidRPr="00696AA0">
        <w:rPr>
          <w:rFonts w:asciiTheme="majorHAnsi" w:hAnsiTheme="majorHAnsi" w:cstheme="majorHAnsi"/>
          <w:color w:val="252524"/>
        </w:rPr>
        <w:t>Pessimism in America that anything </w:t>
      </w:r>
      <w:r w:rsidRPr="00696AA0">
        <w:rPr>
          <w:rFonts w:asciiTheme="majorHAnsi" w:hAnsiTheme="majorHAnsi" w:cstheme="majorHAnsi"/>
          <w:i/>
          <w:iCs/>
          <w:color w:val="252524"/>
        </w:rPr>
        <w:t>can </w:t>
      </w:r>
      <w:r w:rsidRPr="00696AA0">
        <w:rPr>
          <w:rFonts w:asciiTheme="majorHAnsi" w:hAnsiTheme="majorHAnsi" w:cstheme="majorHAnsi"/>
          <w:color w:val="252524"/>
        </w:rPr>
        <w:t xml:space="preserve">change stands at 58 per cent. </w:t>
      </w:r>
      <w:r w:rsidRPr="0057637B">
        <w:rPr>
          <w:rStyle w:val="Emphasis"/>
          <w:rFonts w:asciiTheme="majorHAnsi" w:hAnsiTheme="majorHAnsi" w:cstheme="majorHAnsi"/>
          <w:highlight w:val="cyan"/>
        </w:rPr>
        <w:t>If Biden fails to convince voters that he can make changes, the conditions for a Trump (or Trump-style) comeback and subsequent win are there</w:t>
      </w:r>
      <w:r w:rsidRPr="00696AA0">
        <w:rPr>
          <w:rStyle w:val="Emphasis"/>
          <w:rFonts w:asciiTheme="majorHAnsi" w:hAnsiTheme="majorHAnsi" w:cstheme="majorHAnsi"/>
        </w:rPr>
        <w:t>.</w:t>
      </w:r>
    </w:p>
    <w:p w14:paraId="68F02997" w14:textId="77777777" w:rsidR="00AC1BC8" w:rsidRPr="006C37B9" w:rsidRDefault="00AC1BC8" w:rsidP="00AC1BC8">
      <w:pPr>
        <w:rPr>
          <w:rFonts w:asciiTheme="majorHAnsi" w:hAnsiTheme="majorHAnsi" w:cstheme="majorHAnsi"/>
        </w:rPr>
      </w:pPr>
      <w:r w:rsidRPr="00696AA0">
        <w:rPr>
          <w:rFonts w:asciiTheme="majorHAnsi" w:hAnsiTheme="majorHAnsi" w:cstheme="majorHAnsi"/>
        </w:rPr>
        <w:t>It appears Biden and his strategists know that, however. His first 100 days have, </w:t>
      </w:r>
      <w:hyperlink r:id="rId17" w:history="1">
        <w:r w:rsidRPr="00696AA0">
          <w:rPr>
            <w:rStyle w:val="Hyperlink"/>
            <w:rFonts w:asciiTheme="majorHAnsi" w:hAnsiTheme="majorHAnsi" w:cstheme="majorHAnsi"/>
          </w:rPr>
          <w:t xml:space="preserve">as my colleague Emily </w:t>
        </w:r>
        <w:proofErr w:type="spellStart"/>
        <w:r w:rsidRPr="00696AA0">
          <w:rPr>
            <w:rStyle w:val="Hyperlink"/>
            <w:rFonts w:asciiTheme="majorHAnsi" w:hAnsiTheme="majorHAnsi" w:cstheme="majorHAnsi"/>
          </w:rPr>
          <w:t>Tamkin</w:t>
        </w:r>
        <w:proofErr w:type="spellEnd"/>
        <w:r w:rsidRPr="00696AA0">
          <w:rPr>
            <w:rStyle w:val="Hyperlink"/>
            <w:rFonts w:asciiTheme="majorHAnsi" w:hAnsiTheme="majorHAnsi" w:cstheme="majorHAnsi"/>
          </w:rPr>
          <w:t xml:space="preserve"> writes</w:t>
        </w:r>
      </w:hyperlink>
      <w:r w:rsidRPr="00696AA0">
        <w:rPr>
          <w:rFonts w:asciiTheme="majorHAnsi" w:hAnsiTheme="majorHAnsi" w:cstheme="majorHAnsi"/>
        </w:rPr>
        <w:t xml:space="preserve">, been more “action-packed” than many expected. As to whether he continues to </w:t>
      </w:r>
      <w:r w:rsidRPr="00696AA0">
        <w:rPr>
          <w:rFonts w:asciiTheme="majorHAnsi" w:hAnsiTheme="majorHAnsi" w:cstheme="majorHAnsi"/>
        </w:rPr>
        <w:lastRenderedPageBreak/>
        <w:t>implement change though – and be seen to be making change – it is too early to say. Right now, he is more popular than Trump, but that gap grows smaller by the day.</w:t>
      </w:r>
    </w:p>
    <w:p w14:paraId="6078702D" w14:textId="77777777" w:rsidR="00AC1BC8" w:rsidRPr="00F42DE8" w:rsidRDefault="00AC1BC8" w:rsidP="00AC1BC8">
      <w:pPr>
        <w:pStyle w:val="Heading4"/>
      </w:pPr>
      <w:r>
        <w:t>The key internal link is economic inequality</w:t>
      </w:r>
    </w:p>
    <w:p w14:paraId="077464E3" w14:textId="77777777" w:rsidR="00AC1BC8" w:rsidRPr="00F42DE8" w:rsidRDefault="00AC1BC8" w:rsidP="00AC1BC8">
      <w:pPr>
        <w:rPr>
          <w:rStyle w:val="Style13ptBold"/>
        </w:rPr>
      </w:pPr>
      <w:proofErr w:type="spellStart"/>
      <w:r w:rsidRPr="00F42DE8">
        <w:rPr>
          <w:rStyle w:val="Style13ptBold"/>
        </w:rPr>
        <w:t>Aldhous</w:t>
      </w:r>
      <w:proofErr w:type="spellEnd"/>
      <w:r w:rsidRPr="00F42DE8">
        <w:rPr>
          <w:rStyle w:val="Style13ptBold"/>
        </w:rPr>
        <w:t xml:space="preserve"> </w:t>
      </w:r>
      <w:r w:rsidRPr="00142F47">
        <w:t>10-24-</w:t>
      </w:r>
      <w:r w:rsidRPr="00F42DE8">
        <w:rPr>
          <w:rStyle w:val="Style13ptBold"/>
        </w:rPr>
        <w:t>20</w:t>
      </w:r>
    </w:p>
    <w:p w14:paraId="174F1995" w14:textId="77777777" w:rsidR="00AC1BC8" w:rsidRPr="00F42DE8" w:rsidRDefault="00AC1BC8" w:rsidP="00AC1BC8">
      <w:pPr>
        <w:rPr>
          <w:sz w:val="16"/>
        </w:rPr>
      </w:pPr>
      <w:r w:rsidRPr="00F42DE8">
        <w:rPr>
          <w:sz w:val="16"/>
        </w:rPr>
        <w:t>(Peter, https://www.buzzfeednews.com/article/peteraldhous/political-violence-inequality-us-election)4r</w:t>
      </w:r>
    </w:p>
    <w:p w14:paraId="509516AF" w14:textId="77777777" w:rsidR="00AC1BC8" w:rsidRPr="00F42DE8" w:rsidRDefault="00AC1BC8" w:rsidP="00AC1BC8">
      <w:r w:rsidRPr="00F42DE8">
        <w:rPr>
          <w:sz w:val="16"/>
        </w:rPr>
        <w:t xml:space="preserve">Many </w:t>
      </w:r>
      <w:r w:rsidRPr="00F42DE8">
        <w:rPr>
          <w:rStyle w:val="StyleUnderline"/>
        </w:rPr>
        <w:t>Americans are clinging to the idea that</w:t>
      </w:r>
      <w:r w:rsidRPr="00F42DE8">
        <w:rPr>
          <w:sz w:val="16"/>
        </w:rPr>
        <w:t xml:space="preserve"> </w:t>
      </w:r>
      <w:r w:rsidRPr="0057637B">
        <w:rPr>
          <w:rStyle w:val="StyleUnderline"/>
          <w:highlight w:val="cyan"/>
        </w:rPr>
        <w:t>if</w:t>
      </w:r>
      <w:r w:rsidRPr="00F42DE8">
        <w:rPr>
          <w:sz w:val="16"/>
        </w:rPr>
        <w:t xml:space="preserve"> Joe </w:t>
      </w:r>
      <w:r w:rsidRPr="0057637B">
        <w:rPr>
          <w:rStyle w:val="StyleUnderline"/>
          <w:highlight w:val="cyan"/>
        </w:rPr>
        <w:t>Biden wins</w:t>
      </w:r>
      <w:r w:rsidRPr="00F42DE8">
        <w:rPr>
          <w:sz w:val="16"/>
        </w:rPr>
        <w:t xml:space="preserve"> the presidential election, </w:t>
      </w:r>
      <w:r w:rsidRPr="0057637B">
        <w:rPr>
          <w:rStyle w:val="Emphasis"/>
          <w:highlight w:val="cyan"/>
        </w:rPr>
        <w:t>calm can return</w:t>
      </w:r>
      <w:r w:rsidRPr="00F42DE8">
        <w:rPr>
          <w:sz w:val="16"/>
        </w:rPr>
        <w:t xml:space="preserve"> to a nation riven by protests and rattled by President Donald Trump’s authoritarian rhetoric. </w:t>
      </w:r>
      <w:r w:rsidRPr="0057637B">
        <w:rPr>
          <w:rStyle w:val="Emphasis"/>
          <w:highlight w:val="cyan"/>
        </w:rPr>
        <w:t>Not so fast</w:t>
      </w:r>
      <w:r w:rsidRPr="00F42DE8">
        <w:rPr>
          <w:sz w:val="16"/>
        </w:rPr>
        <w:t xml:space="preserve">, </w:t>
      </w:r>
      <w:r w:rsidRPr="00F42DE8">
        <w:rPr>
          <w:rStyle w:val="StyleUnderline"/>
        </w:rPr>
        <w:t>caution two academics who</w:t>
      </w:r>
      <w:r w:rsidRPr="00F42DE8">
        <w:rPr>
          <w:sz w:val="16"/>
        </w:rPr>
        <w:t xml:space="preserve"> claim they have </w:t>
      </w:r>
      <w:r w:rsidRPr="00F42DE8">
        <w:rPr>
          <w:rStyle w:val="StyleUnderline"/>
        </w:rPr>
        <w:t>devised a measure of political instability that shows</w:t>
      </w:r>
      <w:r w:rsidRPr="00F42DE8">
        <w:rPr>
          <w:sz w:val="16"/>
        </w:rPr>
        <w:t xml:space="preserve"> that </w:t>
      </w:r>
      <w:r w:rsidRPr="00F42DE8">
        <w:rPr>
          <w:rStyle w:val="Emphasis"/>
        </w:rPr>
        <w:t xml:space="preserve">the nation will still be </w:t>
      </w:r>
      <w:r w:rsidRPr="0057637B">
        <w:rPr>
          <w:rStyle w:val="Emphasis"/>
          <w:highlight w:val="cyan"/>
        </w:rPr>
        <w:t>a powder keg</w:t>
      </w:r>
      <w:r w:rsidRPr="00F42DE8">
        <w:rPr>
          <w:rStyle w:val="Emphasis"/>
        </w:rPr>
        <w:t xml:space="preserve"> that </w:t>
      </w:r>
      <w:r w:rsidRPr="0057637B">
        <w:rPr>
          <w:rStyle w:val="Emphasis"/>
          <w:highlight w:val="cyan"/>
        </w:rPr>
        <w:t>is waiting to blow</w:t>
      </w:r>
      <w:r w:rsidRPr="00F42DE8">
        <w:rPr>
          <w:sz w:val="16"/>
        </w:rPr>
        <w:t xml:space="preserve">, </w:t>
      </w:r>
      <w:r w:rsidRPr="00F42DE8">
        <w:rPr>
          <w:rStyle w:val="StyleUnderline"/>
        </w:rPr>
        <w:t>even if a Biden landslide</w:t>
      </w:r>
      <w:r w:rsidRPr="00F42DE8">
        <w:rPr>
          <w:sz w:val="16"/>
        </w:rPr>
        <w:t xml:space="preserve"> means that Trump has little choice but to step aside. “</w:t>
      </w:r>
      <w:r w:rsidRPr="00F42DE8">
        <w:rPr>
          <w:rStyle w:val="StyleUnderline"/>
        </w:rPr>
        <w:t>The tendency is to blame Trump, but I don’t</w:t>
      </w:r>
      <w:r w:rsidRPr="00F42DE8">
        <w:rPr>
          <w:sz w:val="16"/>
        </w:rPr>
        <w:t xml:space="preserve"> really </w:t>
      </w:r>
      <w:r w:rsidRPr="00F42DE8">
        <w:rPr>
          <w:rStyle w:val="StyleUnderline"/>
        </w:rPr>
        <w:t xml:space="preserve">agree </w:t>
      </w:r>
      <w:r w:rsidRPr="00F42DE8">
        <w:rPr>
          <w:sz w:val="16"/>
        </w:rPr>
        <w:t xml:space="preserve">with that,” Peter </w:t>
      </w:r>
      <w:proofErr w:type="spellStart"/>
      <w:r w:rsidRPr="00F42DE8">
        <w:rPr>
          <w:rStyle w:val="StyleUnderline"/>
        </w:rPr>
        <w:t>Turchin</w:t>
      </w:r>
      <w:proofErr w:type="spellEnd"/>
      <w:r w:rsidRPr="00F42DE8">
        <w:rPr>
          <w:rStyle w:val="StyleUnderline"/>
        </w:rPr>
        <w:t>, an evolutionary anthropologist</w:t>
      </w:r>
      <w:r w:rsidRPr="00F42DE8">
        <w:rPr>
          <w:sz w:val="16"/>
        </w:rPr>
        <w:t xml:space="preserve"> at the University of Connecticut </w:t>
      </w:r>
      <w:r w:rsidRPr="00F42DE8">
        <w:rPr>
          <w:rStyle w:val="StyleUnderline"/>
        </w:rPr>
        <w:t>who studies</w:t>
      </w:r>
      <w:r w:rsidRPr="00F42DE8">
        <w:rPr>
          <w:sz w:val="16"/>
        </w:rPr>
        <w:t xml:space="preserve"> the forces that drive </w:t>
      </w:r>
      <w:r w:rsidRPr="00F42DE8">
        <w:rPr>
          <w:rStyle w:val="Emphasis"/>
        </w:rPr>
        <w:t>political instability</w:t>
      </w:r>
      <w:r w:rsidRPr="00F42DE8">
        <w:rPr>
          <w:sz w:val="16"/>
        </w:rPr>
        <w:t xml:space="preserve">, </w:t>
      </w:r>
      <w:r w:rsidRPr="00F42DE8">
        <w:rPr>
          <w:rStyle w:val="StyleUnderline"/>
        </w:rPr>
        <w:t>told BuzzFeed News. “</w:t>
      </w:r>
      <w:r w:rsidRPr="0057637B">
        <w:rPr>
          <w:rStyle w:val="StyleUnderline"/>
          <w:highlight w:val="cyan"/>
        </w:rPr>
        <w:t>Trump is</w:t>
      </w:r>
      <w:r w:rsidRPr="00F42DE8">
        <w:rPr>
          <w:rStyle w:val="StyleUnderline"/>
        </w:rPr>
        <w:t xml:space="preserve"> really </w:t>
      </w:r>
      <w:r w:rsidRPr="0057637B">
        <w:rPr>
          <w:rStyle w:val="Emphasis"/>
          <w:highlight w:val="cyan"/>
        </w:rPr>
        <w:t>not the deep structural cause.</w:t>
      </w:r>
      <w:r w:rsidRPr="00F42DE8">
        <w:rPr>
          <w:rStyle w:val="Emphasis"/>
        </w:rPr>
        <w:t>”</w:t>
      </w:r>
      <w:r w:rsidRPr="00F42DE8">
        <w:rPr>
          <w:rStyle w:val="StyleUnderline"/>
        </w:rPr>
        <w:t xml:space="preserve"> </w:t>
      </w:r>
      <w:r w:rsidRPr="0057637B">
        <w:rPr>
          <w:rStyle w:val="StyleUnderline"/>
          <w:highlight w:val="cyan"/>
        </w:rPr>
        <w:t>The most dangerous element</w:t>
      </w:r>
      <w:r w:rsidRPr="00F42DE8">
        <w:rPr>
          <w:rStyle w:val="StyleUnderline"/>
        </w:rPr>
        <w:t xml:space="preserve"> in the mix, argue </w:t>
      </w:r>
      <w:proofErr w:type="spellStart"/>
      <w:r w:rsidRPr="00F42DE8">
        <w:rPr>
          <w:rStyle w:val="StyleUnderline"/>
        </w:rPr>
        <w:t>Turchin</w:t>
      </w:r>
      <w:proofErr w:type="spellEnd"/>
      <w:r w:rsidRPr="00F42DE8">
        <w:rPr>
          <w:rStyle w:val="StyleUnderline"/>
        </w:rPr>
        <w:t xml:space="preserve"> and</w:t>
      </w:r>
      <w:r w:rsidRPr="00F42DE8">
        <w:rPr>
          <w:sz w:val="16"/>
        </w:rPr>
        <w:t xml:space="preserve"> </w:t>
      </w:r>
      <w:r w:rsidRPr="00F42DE8">
        <w:rPr>
          <w:rStyle w:val="StyleUnderline"/>
        </w:rPr>
        <w:t>George Mason</w:t>
      </w:r>
      <w:r w:rsidRPr="00F42DE8">
        <w:rPr>
          <w:sz w:val="16"/>
        </w:rPr>
        <w:t xml:space="preserve"> University </w:t>
      </w:r>
      <w:r w:rsidRPr="00F42DE8">
        <w:rPr>
          <w:rStyle w:val="StyleUnderline"/>
        </w:rPr>
        <w:t>sociologist</w:t>
      </w:r>
      <w:r w:rsidRPr="00F42DE8">
        <w:rPr>
          <w:sz w:val="16"/>
        </w:rPr>
        <w:t xml:space="preserve"> Jack </w:t>
      </w:r>
      <w:r w:rsidRPr="00F42DE8">
        <w:rPr>
          <w:rStyle w:val="StyleUnderline"/>
        </w:rPr>
        <w:t>Goldstone</w:t>
      </w:r>
      <w:r w:rsidRPr="00F42DE8">
        <w:rPr>
          <w:sz w:val="16"/>
        </w:rPr>
        <w:t xml:space="preserve">, </w:t>
      </w:r>
      <w:r w:rsidRPr="0057637B">
        <w:rPr>
          <w:rStyle w:val="Emphasis"/>
          <w:highlight w:val="cyan"/>
        </w:rPr>
        <w:t>is the corrosive effect of inequality</w:t>
      </w:r>
      <w:r w:rsidRPr="00F42DE8">
        <w:rPr>
          <w:rStyle w:val="Emphasis"/>
        </w:rPr>
        <w:t xml:space="preserve"> on society</w:t>
      </w:r>
      <w:r w:rsidRPr="00F42DE8">
        <w:rPr>
          <w:sz w:val="16"/>
        </w:rPr>
        <w:t xml:space="preserve">. They believe they have a model that explains how </w:t>
      </w:r>
      <w:r w:rsidRPr="00F42DE8">
        <w:rPr>
          <w:rStyle w:val="StyleUnderline"/>
        </w:rPr>
        <w:t xml:space="preserve">inequality escalates and </w:t>
      </w:r>
      <w:r w:rsidRPr="0057637B">
        <w:rPr>
          <w:rStyle w:val="StyleUnderline"/>
          <w:highlight w:val="cyan"/>
        </w:rPr>
        <w:t xml:space="preserve">leads to </w:t>
      </w:r>
      <w:r w:rsidRPr="0057637B">
        <w:rPr>
          <w:rStyle w:val="Emphasis"/>
          <w:highlight w:val="cyan"/>
        </w:rPr>
        <w:t>political instability</w:t>
      </w:r>
      <w:r w:rsidRPr="00F42DE8">
        <w:rPr>
          <w:sz w:val="16"/>
        </w:rPr>
        <w:t xml:space="preserve">: Worsened by elites who monopolize economic gains, narrow the path to social mobility, and resist taxation, inequality ends up undermining state institutions while fomenting distrust and resentment. Building on Goldstone’s work showing that revolutions tend to follow periods of population growth and urbanization, </w:t>
      </w:r>
      <w:proofErr w:type="spellStart"/>
      <w:r w:rsidRPr="00F42DE8">
        <w:rPr>
          <w:rStyle w:val="StyleUnderline"/>
        </w:rPr>
        <w:t>Turchin</w:t>
      </w:r>
      <w:proofErr w:type="spellEnd"/>
      <w:r w:rsidRPr="00F42DE8">
        <w:rPr>
          <w:rStyle w:val="StyleUnderline"/>
        </w:rPr>
        <w:t xml:space="preserve"> has developed a statistic called the political stress indicator</w:t>
      </w:r>
      <w:r w:rsidRPr="00F42DE8">
        <w:rPr>
          <w:sz w:val="16"/>
        </w:rPr>
        <w:t xml:space="preserve">, or PSI. It incorporates measures of wage stagnation, national debt, competition between elites, distrust in government, urbanization, and the age structure of the population. </w:t>
      </w:r>
      <w:proofErr w:type="spellStart"/>
      <w:r w:rsidRPr="00F42DE8">
        <w:rPr>
          <w:rStyle w:val="StyleUnderline"/>
        </w:rPr>
        <w:t>Turchin</w:t>
      </w:r>
      <w:proofErr w:type="spellEnd"/>
      <w:r w:rsidRPr="00F42DE8">
        <w:rPr>
          <w:rStyle w:val="StyleUnderline"/>
        </w:rPr>
        <w:t xml:space="preserve"> raised </w:t>
      </w:r>
      <w:r w:rsidRPr="0057637B">
        <w:rPr>
          <w:rStyle w:val="StyleUnderline"/>
          <w:highlight w:val="cyan"/>
        </w:rPr>
        <w:t>warning signs</w:t>
      </w:r>
      <w:r w:rsidRPr="00F42DE8">
        <w:rPr>
          <w:rStyle w:val="StyleUnderline"/>
        </w:rPr>
        <w:t xml:space="preserve"> of a coming storm </w:t>
      </w:r>
      <w:r w:rsidRPr="0057637B">
        <w:rPr>
          <w:rStyle w:val="StyleUnderline"/>
          <w:highlight w:val="cyan"/>
        </w:rPr>
        <w:t xml:space="preserve">a </w:t>
      </w:r>
      <w:r w:rsidRPr="0057637B">
        <w:rPr>
          <w:rStyle w:val="Emphasis"/>
          <w:highlight w:val="cyan"/>
        </w:rPr>
        <w:t>decade ago</w:t>
      </w:r>
      <w:r w:rsidRPr="00F42DE8">
        <w:rPr>
          <w:rStyle w:val="StyleUnderline"/>
        </w:rPr>
        <w:t xml:space="preserve">, predicting that </w:t>
      </w:r>
      <w:r w:rsidRPr="00F42DE8">
        <w:rPr>
          <w:rStyle w:val="Emphasis"/>
        </w:rPr>
        <w:t>instability would peak</w:t>
      </w:r>
      <w:r w:rsidRPr="00F42DE8">
        <w:rPr>
          <w:rStyle w:val="StyleUnderline"/>
        </w:rPr>
        <w:t xml:space="preserve"> in the years around 2020</w:t>
      </w:r>
      <w:r w:rsidRPr="00F42DE8">
        <w:rPr>
          <w:sz w:val="16"/>
        </w:rPr>
        <w:t xml:space="preserve">. “In the United States, </w:t>
      </w:r>
      <w:r w:rsidRPr="00F42DE8">
        <w:rPr>
          <w:rStyle w:val="StyleUnderline"/>
        </w:rPr>
        <w:t>we have stagnating</w:t>
      </w:r>
      <w:r w:rsidRPr="00F42DE8">
        <w:rPr>
          <w:sz w:val="16"/>
        </w:rPr>
        <w:t xml:space="preserve"> or declining real </w:t>
      </w:r>
      <w:r w:rsidRPr="00F42DE8">
        <w:rPr>
          <w:rStyle w:val="StyleUnderline"/>
        </w:rPr>
        <w:t>wages, a growing gap between rich and poor,</w:t>
      </w:r>
      <w:r w:rsidRPr="00F42DE8">
        <w:rPr>
          <w:sz w:val="16"/>
        </w:rPr>
        <w:t xml:space="preserve"> overproduction of young graduates with advanced degrees, and exploding public debt,” he wrote, in a letter to the journal Nature. “</w:t>
      </w:r>
      <w:r w:rsidRPr="00F42DE8">
        <w:rPr>
          <w:rStyle w:val="StyleUnderline"/>
        </w:rPr>
        <w:t xml:space="preserve">Historically, such developments have served as leading indicators </w:t>
      </w:r>
      <w:r w:rsidRPr="00F42DE8">
        <w:rPr>
          <w:rStyle w:val="Emphasis"/>
        </w:rPr>
        <w:t>of looming political instability.”</w:t>
      </w:r>
      <w:r w:rsidRPr="00F42DE8">
        <w:rPr>
          <w:rStyle w:val="StyleUnderline"/>
        </w:rPr>
        <w:t xml:space="preserve"> Today</w:t>
      </w:r>
      <w:r w:rsidRPr="00F42DE8">
        <w:rPr>
          <w:sz w:val="16"/>
        </w:rPr>
        <w:t xml:space="preserve">, with the nation in turmoil, </w:t>
      </w:r>
      <w:proofErr w:type="spellStart"/>
      <w:r w:rsidRPr="00F42DE8">
        <w:rPr>
          <w:rStyle w:val="StyleUnderline"/>
        </w:rPr>
        <w:t>Turchin’s</w:t>
      </w:r>
      <w:proofErr w:type="spellEnd"/>
      <w:r w:rsidRPr="00F42DE8">
        <w:rPr>
          <w:rStyle w:val="StyleUnderline"/>
        </w:rPr>
        <w:t xml:space="preserve"> prediction seems </w:t>
      </w:r>
      <w:r w:rsidRPr="00F42DE8">
        <w:rPr>
          <w:rStyle w:val="Emphasis"/>
        </w:rPr>
        <w:t>remarkably prescient</w:t>
      </w:r>
      <w:r w:rsidRPr="00F42DE8">
        <w:rPr>
          <w:sz w:val="16"/>
        </w:rPr>
        <w:t xml:space="preserve">. </w:t>
      </w:r>
      <w:r w:rsidRPr="0057637B">
        <w:rPr>
          <w:rStyle w:val="StyleUnderline"/>
          <w:highlight w:val="cyan"/>
        </w:rPr>
        <w:t xml:space="preserve">We live in a </w:t>
      </w:r>
      <w:r w:rsidRPr="0057637B">
        <w:rPr>
          <w:rStyle w:val="Emphasis"/>
          <w:highlight w:val="cyan"/>
        </w:rPr>
        <w:t>pandemic hellscape</w:t>
      </w:r>
      <w:r w:rsidRPr="00F42DE8">
        <w:rPr>
          <w:rStyle w:val="StyleUnderline"/>
        </w:rPr>
        <w:t xml:space="preserve"> that has </w:t>
      </w:r>
      <w:r w:rsidRPr="0057637B">
        <w:rPr>
          <w:rStyle w:val="StyleUnderline"/>
          <w:highlight w:val="cyan"/>
        </w:rPr>
        <w:t>disproportionately harmed Black and brown Americans and those</w:t>
      </w:r>
      <w:r w:rsidRPr="00F42DE8">
        <w:rPr>
          <w:rStyle w:val="StyleUnderline"/>
        </w:rPr>
        <w:t xml:space="preserve"> </w:t>
      </w:r>
      <w:r w:rsidRPr="00F42DE8">
        <w:rPr>
          <w:rStyle w:val="Emphasis"/>
        </w:rPr>
        <w:t xml:space="preserve">living </w:t>
      </w:r>
      <w:r w:rsidRPr="0057637B">
        <w:rPr>
          <w:rStyle w:val="Emphasis"/>
          <w:highlight w:val="cyan"/>
        </w:rPr>
        <w:t>in poverty</w:t>
      </w:r>
      <w:r w:rsidRPr="00F42DE8">
        <w:rPr>
          <w:sz w:val="16"/>
        </w:rPr>
        <w:t xml:space="preserve">. </w:t>
      </w:r>
      <w:r w:rsidRPr="00F42DE8">
        <w:rPr>
          <w:rStyle w:val="Emphasis"/>
        </w:rPr>
        <w:t xml:space="preserve">We have </w:t>
      </w:r>
      <w:r w:rsidRPr="0057637B">
        <w:rPr>
          <w:rStyle w:val="Emphasis"/>
          <w:highlight w:val="cyan"/>
        </w:rPr>
        <w:t>widespread civil unrest over racial injustice</w:t>
      </w:r>
      <w:r w:rsidRPr="00F42DE8">
        <w:rPr>
          <w:sz w:val="16"/>
        </w:rPr>
        <w:t xml:space="preserve">. And we are hurtling toward an election in which Trump is stoking unfounded fears of voter fraud and refusing to commit to a peaceful transition of power. In August, </w:t>
      </w:r>
      <w:proofErr w:type="spellStart"/>
      <w:r w:rsidRPr="00F42DE8">
        <w:rPr>
          <w:rStyle w:val="StyleUnderline"/>
        </w:rPr>
        <w:t>Turchin</w:t>
      </w:r>
      <w:proofErr w:type="spellEnd"/>
      <w:r w:rsidRPr="00F42DE8">
        <w:rPr>
          <w:rStyle w:val="StyleUnderline"/>
        </w:rPr>
        <w:t xml:space="preserve"> gave himself a pat on the back</w:t>
      </w:r>
      <w:r w:rsidRPr="00F42DE8">
        <w:rPr>
          <w:sz w:val="16"/>
        </w:rPr>
        <w:t xml:space="preserve"> for his predictive ability with an analysis showing a significant rise in political demonstrations and violent riots over the last 10 years. </w:t>
      </w:r>
      <w:r w:rsidRPr="00F42DE8">
        <w:rPr>
          <w:rStyle w:val="StyleUnderline"/>
        </w:rPr>
        <w:t xml:space="preserve">But he and Goldstone fear that </w:t>
      </w:r>
      <w:r w:rsidRPr="00F42DE8">
        <w:rPr>
          <w:rStyle w:val="Emphasis"/>
        </w:rPr>
        <w:t>much worse is to come.</w:t>
      </w:r>
      <w:r w:rsidRPr="00F42DE8">
        <w:rPr>
          <w:rStyle w:val="StyleUnderline"/>
        </w:rPr>
        <w:t xml:space="preserve"> </w:t>
      </w:r>
      <w:r w:rsidRPr="0057637B">
        <w:rPr>
          <w:rStyle w:val="StyleUnderline"/>
          <w:highlight w:val="cyan"/>
        </w:rPr>
        <w:t>The political stress indicator</w:t>
      </w:r>
      <w:r w:rsidRPr="00F42DE8">
        <w:rPr>
          <w:rStyle w:val="StyleUnderline"/>
        </w:rPr>
        <w:t xml:space="preserve"> for the US </w:t>
      </w:r>
      <w:r w:rsidRPr="0057637B">
        <w:rPr>
          <w:rStyle w:val="StyleUnderline"/>
          <w:highlight w:val="cyan"/>
        </w:rPr>
        <w:t>is</w:t>
      </w:r>
      <w:r w:rsidRPr="00F42DE8">
        <w:rPr>
          <w:rStyle w:val="StyleUnderline"/>
        </w:rPr>
        <w:t xml:space="preserve"> </w:t>
      </w:r>
      <w:r w:rsidRPr="0057637B">
        <w:rPr>
          <w:rStyle w:val="StyleUnderline"/>
          <w:highlight w:val="cyan"/>
        </w:rPr>
        <w:t>rising</w:t>
      </w:r>
      <w:r w:rsidRPr="00F42DE8">
        <w:rPr>
          <w:rStyle w:val="StyleUnderline"/>
        </w:rPr>
        <w:t xml:space="preserve"> rapidly</w:t>
      </w:r>
      <w:r w:rsidRPr="00F42DE8">
        <w:rPr>
          <w:sz w:val="16"/>
        </w:rPr>
        <w:t xml:space="preserve">, </w:t>
      </w:r>
      <w:r w:rsidRPr="0057637B">
        <w:rPr>
          <w:rStyle w:val="Emphasis"/>
          <w:highlight w:val="cyan"/>
        </w:rPr>
        <w:t>much like it did before the Civil War</w:t>
      </w:r>
      <w:r w:rsidRPr="00F42DE8">
        <w:rPr>
          <w:sz w:val="16"/>
        </w:rPr>
        <w:t xml:space="preserve">. Charts show a similar rise in the political stress indicator in the buildup to the Civil War and today </w:t>
      </w:r>
      <w:r w:rsidRPr="00F42DE8">
        <w:rPr>
          <w:rStyle w:val="StyleUnderline"/>
        </w:rPr>
        <w:t>When Goldstone talks about America’s darkest days in the 1860s, he provocatively calls it the “First Civil War.” He fears that we may be on the way to a second one</w:t>
      </w:r>
      <w:r w:rsidRPr="00F42DE8">
        <w:rPr>
          <w:sz w:val="16"/>
        </w:rPr>
        <w:t xml:space="preserve">, with the 2020 election serving as a potential “fire-starter” event. </w:t>
      </w:r>
      <w:r w:rsidRPr="00F42DE8">
        <w:rPr>
          <w:rStyle w:val="StyleUnderline"/>
        </w:rPr>
        <w:t>Goldstone has some credentials in predicting conflict</w:t>
      </w:r>
      <w:r w:rsidRPr="00F42DE8">
        <w:rPr>
          <w:sz w:val="16"/>
        </w:rPr>
        <w:t xml:space="preserve">. </w:t>
      </w:r>
      <w:r w:rsidRPr="00F42DE8">
        <w:rPr>
          <w:rStyle w:val="StyleUnderline"/>
        </w:rPr>
        <w:t>In 1994</w:t>
      </w:r>
      <w:r w:rsidRPr="00F42DE8">
        <w:rPr>
          <w:sz w:val="16"/>
        </w:rPr>
        <w:t xml:space="preserve">, shortly </w:t>
      </w:r>
      <w:r w:rsidRPr="00F42DE8">
        <w:rPr>
          <w:rStyle w:val="StyleUnderline"/>
        </w:rPr>
        <w:t>after</w:t>
      </w:r>
      <w:r w:rsidRPr="00F42DE8">
        <w:rPr>
          <w:sz w:val="16"/>
        </w:rPr>
        <w:t xml:space="preserve"> the US military’s ill-fated efforts to support UN intervention in Somalia’s civil war, which led to </w:t>
      </w:r>
      <w:r w:rsidRPr="00F42DE8">
        <w:rPr>
          <w:rStyle w:val="StyleUnderline"/>
        </w:rPr>
        <w:t>the downing of two Black Hawk helicopters</w:t>
      </w:r>
      <w:r w:rsidRPr="00F42DE8">
        <w:rPr>
          <w:sz w:val="16"/>
        </w:rPr>
        <w:t xml:space="preserve"> and the gruesome spectacle of a dead US soldier being dragged through the streets, </w:t>
      </w:r>
      <w:r w:rsidRPr="00F42DE8">
        <w:rPr>
          <w:rStyle w:val="StyleUnderline"/>
        </w:rPr>
        <w:t xml:space="preserve">Goldstone was tapped by the CIA to help lead the </w:t>
      </w:r>
      <w:r w:rsidRPr="00F42DE8">
        <w:rPr>
          <w:rStyle w:val="Emphasis"/>
        </w:rPr>
        <w:t>State Failure Task Force</w:t>
      </w:r>
      <w:r w:rsidRPr="00F42DE8">
        <w:rPr>
          <w:sz w:val="16"/>
        </w:rPr>
        <w:t xml:space="preserve">. </w:t>
      </w:r>
      <w:r w:rsidRPr="00F42DE8">
        <w:rPr>
          <w:rStyle w:val="StyleUnderline"/>
        </w:rPr>
        <w:t>This group of academic social scientists was asked to identify factors that predict when a nation is likely to spiral into chaos</w:t>
      </w:r>
      <w:r w:rsidRPr="00F42DE8">
        <w:rPr>
          <w:sz w:val="16"/>
        </w:rPr>
        <w:t xml:space="preserve">. The task force’s initial report, published in 1995, identified three risk factors that seemed to predict whether a state would fail within the next two years in about two-thirds of cases: high infant mortality, low openness to international trade, and level of democracy. On the last measure, partial democracies were more vulnerable to collapse than fully democratic states or autocratic regimes. </w:t>
      </w:r>
      <w:r w:rsidRPr="00F42DE8">
        <w:rPr>
          <w:rStyle w:val="StyleUnderline"/>
        </w:rPr>
        <w:t>Goldstone continued to work on the project</w:t>
      </w:r>
      <w:r w:rsidRPr="00F42DE8">
        <w:rPr>
          <w:sz w:val="16"/>
        </w:rPr>
        <w:t xml:space="preserve">, later renamed the Political Instability Task Force, until 2012, </w:t>
      </w:r>
      <w:r w:rsidRPr="00F42DE8">
        <w:rPr>
          <w:rStyle w:val="StyleUnderline"/>
        </w:rPr>
        <w:t xml:space="preserve">tweaking its </w:t>
      </w:r>
      <w:r w:rsidRPr="0057637B">
        <w:rPr>
          <w:rStyle w:val="StyleUnderline"/>
          <w:highlight w:val="cyan"/>
        </w:rPr>
        <w:t>statistical model</w:t>
      </w:r>
      <w:r w:rsidRPr="00F42DE8">
        <w:rPr>
          <w:rStyle w:val="StyleUnderline"/>
        </w:rPr>
        <w:t xml:space="preserve"> to </w:t>
      </w:r>
      <w:r w:rsidRPr="0057637B">
        <w:rPr>
          <w:rStyle w:val="StyleUnderline"/>
          <w:highlight w:val="cyan"/>
        </w:rPr>
        <w:t>predict</w:t>
      </w:r>
      <w:r w:rsidRPr="00F42DE8">
        <w:rPr>
          <w:rStyle w:val="StyleUnderline"/>
        </w:rPr>
        <w:t xml:space="preserve"> both </w:t>
      </w:r>
      <w:r w:rsidRPr="0057637B">
        <w:rPr>
          <w:rStyle w:val="StyleUnderline"/>
          <w:highlight w:val="cyan"/>
        </w:rPr>
        <w:t>civil wars</w:t>
      </w:r>
      <w:r w:rsidRPr="00F42DE8">
        <w:rPr>
          <w:rStyle w:val="StyleUnderline"/>
        </w:rPr>
        <w:t xml:space="preserve"> and democratic collapses </w:t>
      </w:r>
      <w:r w:rsidRPr="0057637B">
        <w:rPr>
          <w:rStyle w:val="StyleUnderline"/>
          <w:highlight w:val="cyan"/>
        </w:rPr>
        <w:t>with</w:t>
      </w:r>
      <w:r w:rsidRPr="00F42DE8">
        <w:rPr>
          <w:rStyle w:val="StyleUnderline"/>
        </w:rPr>
        <w:t xml:space="preserve"> about </w:t>
      </w:r>
      <w:r w:rsidRPr="0057637B">
        <w:rPr>
          <w:rStyle w:val="Emphasis"/>
          <w:highlight w:val="cyan"/>
        </w:rPr>
        <w:t>80% accuracy</w:t>
      </w:r>
      <w:r w:rsidRPr="00F42DE8">
        <w:rPr>
          <w:rStyle w:val="StyleUnderline"/>
        </w:rPr>
        <w:t xml:space="preserve"> over the same two-year lead time. </w:t>
      </w:r>
      <w:r w:rsidRPr="00F42DE8">
        <w:rPr>
          <w:sz w:val="16"/>
        </w:rPr>
        <w:t xml:space="preserve">He didn’t think of applying a similar approach to assess the risk of political conflict in the US until </w:t>
      </w:r>
      <w:proofErr w:type="spellStart"/>
      <w:r w:rsidRPr="00F42DE8">
        <w:rPr>
          <w:sz w:val="16"/>
        </w:rPr>
        <w:t>Turchin</w:t>
      </w:r>
      <w:proofErr w:type="spellEnd"/>
      <w:r w:rsidRPr="00F42DE8">
        <w:rPr>
          <w:sz w:val="16"/>
        </w:rPr>
        <w:t xml:space="preserve"> got in touch in 2015. “</w:t>
      </w:r>
      <w:r w:rsidRPr="00F42DE8">
        <w:rPr>
          <w:rStyle w:val="StyleUnderline"/>
        </w:rPr>
        <w:t xml:space="preserve">I didn’t expect political violence because I believed the US was a strong and flexible democracy,” Goldstone said. But he is now convinced that </w:t>
      </w:r>
      <w:proofErr w:type="spellStart"/>
      <w:r w:rsidRPr="00F42DE8">
        <w:rPr>
          <w:rStyle w:val="StyleUnderline"/>
        </w:rPr>
        <w:lastRenderedPageBreak/>
        <w:t>Turchin’s</w:t>
      </w:r>
      <w:proofErr w:type="spellEnd"/>
      <w:r w:rsidRPr="00F42DE8">
        <w:rPr>
          <w:rStyle w:val="StyleUnderline"/>
        </w:rPr>
        <w:t xml:space="preserve"> PSI </w:t>
      </w:r>
      <w:r w:rsidRPr="0057637B">
        <w:rPr>
          <w:rStyle w:val="StyleUnderline"/>
          <w:highlight w:val="cyan"/>
        </w:rPr>
        <w:t xml:space="preserve">heralds a </w:t>
      </w:r>
      <w:r w:rsidRPr="0057637B">
        <w:rPr>
          <w:rStyle w:val="Emphasis"/>
          <w:highlight w:val="cyan"/>
        </w:rPr>
        <w:t>disturbing future</w:t>
      </w:r>
      <w:r w:rsidRPr="0057637B">
        <w:rPr>
          <w:rStyle w:val="StyleUnderline"/>
          <w:highlight w:val="cyan"/>
        </w:rPr>
        <w:t xml:space="preserve"> for the US</w:t>
      </w:r>
      <w:r w:rsidRPr="00F42DE8">
        <w:rPr>
          <w:rStyle w:val="StyleUnderline"/>
        </w:rPr>
        <w:t xml:space="preserve"> that won’t be solved by politics as usual</w:t>
      </w:r>
      <w:r w:rsidRPr="00F42DE8">
        <w:rPr>
          <w:sz w:val="16"/>
        </w:rPr>
        <w:t xml:space="preserve"> after the 2020 election, </w:t>
      </w:r>
      <w:r w:rsidRPr="00F42DE8">
        <w:rPr>
          <w:rStyle w:val="StyleUnderline"/>
        </w:rPr>
        <w:t>even if Trump is defeated and goes quietly</w:t>
      </w:r>
      <w:r w:rsidRPr="00F42DE8">
        <w:rPr>
          <w:sz w:val="16"/>
        </w:rPr>
        <w:t xml:space="preserve">. </w:t>
      </w:r>
      <w:r w:rsidRPr="00F42DE8">
        <w:rPr>
          <w:rStyle w:val="StyleUnderline"/>
        </w:rPr>
        <w:t>“If those trends continue after Trump departs, then the risks and the occurrence of violence will likely continue,”</w:t>
      </w:r>
      <w:r w:rsidRPr="00F42DE8">
        <w:rPr>
          <w:sz w:val="16"/>
        </w:rPr>
        <w:t xml:space="preserve"> Goldstone told BuzzFeed News. “I’m worried about that no matter who wins,” he added. “The social problems are the gasoline. Trump is throwing matches.” </w:t>
      </w:r>
      <w:r w:rsidRPr="00F42DE8">
        <w:rPr>
          <w:rStyle w:val="StyleUnderline"/>
        </w:rPr>
        <w:t xml:space="preserve">The PSI doesn’t explicitly address America’s deep divisions over racial justice. “Race has been an enduring </w:t>
      </w:r>
      <w:proofErr w:type="spellStart"/>
      <w:r w:rsidRPr="00F42DE8">
        <w:rPr>
          <w:rStyle w:val="StyleUnderline"/>
        </w:rPr>
        <w:t>faultline</w:t>
      </w:r>
      <w:proofErr w:type="spellEnd"/>
      <w:r w:rsidRPr="00F42DE8">
        <w:rPr>
          <w:rStyle w:val="StyleUnderline"/>
        </w:rPr>
        <w:t xml:space="preserve">, ever since the founding of the Republic,” </w:t>
      </w:r>
      <w:proofErr w:type="spellStart"/>
      <w:r w:rsidRPr="00F42DE8">
        <w:rPr>
          <w:rStyle w:val="StyleUnderline"/>
        </w:rPr>
        <w:t>Turchin</w:t>
      </w:r>
      <w:proofErr w:type="spellEnd"/>
      <w:r w:rsidRPr="00F42DE8">
        <w:rPr>
          <w:rStyle w:val="StyleUnderline"/>
        </w:rPr>
        <w:t xml:space="preserve"> said. But he argued that it’s the additional dynamics captured by the PSI that explain why tensions </w:t>
      </w:r>
      <w:r w:rsidRPr="00F42DE8">
        <w:rPr>
          <w:rStyle w:val="Emphasis"/>
        </w:rPr>
        <w:t>are boiling over right now.</w:t>
      </w:r>
      <w:r w:rsidRPr="00F42DE8">
        <w:rPr>
          <w:sz w:val="16"/>
        </w:rPr>
        <w:t xml:space="preserve"> </w:t>
      </w:r>
      <w:r w:rsidRPr="00F42DE8">
        <w:rPr>
          <w:rStyle w:val="StyleUnderline"/>
        </w:rPr>
        <w:t>One key concern,</w:t>
      </w:r>
      <w:r w:rsidRPr="00F42DE8">
        <w:rPr>
          <w:sz w:val="16"/>
        </w:rPr>
        <w:t xml:space="preserve"> according to Goldstone, is that </w:t>
      </w:r>
      <w:r w:rsidRPr="0057637B">
        <w:rPr>
          <w:rStyle w:val="Emphasis"/>
          <w:highlight w:val="cyan"/>
        </w:rPr>
        <w:t>people</w:t>
      </w:r>
      <w:r w:rsidRPr="00F42DE8">
        <w:rPr>
          <w:rStyle w:val="Emphasis"/>
        </w:rPr>
        <w:t xml:space="preserve"> across the political spectrum </w:t>
      </w:r>
      <w:r w:rsidRPr="0057637B">
        <w:rPr>
          <w:rStyle w:val="Emphasis"/>
          <w:highlight w:val="cyan"/>
        </w:rPr>
        <w:t>have lost faith in government</w:t>
      </w:r>
      <w:r w:rsidRPr="00F42DE8">
        <w:rPr>
          <w:rStyle w:val="Emphasis"/>
        </w:rPr>
        <w:t xml:space="preserve"> and political </w:t>
      </w:r>
      <w:r w:rsidRPr="0057637B">
        <w:rPr>
          <w:rStyle w:val="Emphasis"/>
          <w:highlight w:val="cyan"/>
        </w:rPr>
        <w:t>institutions</w:t>
      </w:r>
      <w:r w:rsidRPr="00F42DE8">
        <w:rPr>
          <w:sz w:val="16"/>
        </w:rPr>
        <w:t xml:space="preserve">. “In short, given the accumulated grievances, anger and distrust fanned for the last two decades, almost any election scenario this fall is likely to lead to popular protests on a scale we have not seen this century,” he and </w:t>
      </w:r>
      <w:proofErr w:type="spellStart"/>
      <w:r w:rsidRPr="00F42DE8">
        <w:rPr>
          <w:sz w:val="16"/>
        </w:rPr>
        <w:t>Turchin</w:t>
      </w:r>
      <w:proofErr w:type="spellEnd"/>
      <w:r w:rsidRPr="00F42DE8">
        <w:rPr>
          <w:sz w:val="16"/>
        </w:rPr>
        <w:t xml:space="preserve"> wrote in a recent article published by the Berggruen Institute, a think tank based in Los Angeles. This would hurtle the US into a period of political instability the researchers dubbed “the turbulent twenties.” “Given the Black Lives Matter protests and cascading clashes between competing armed factions in cities across the United States, from Portland, Oregon, to Kenosha, Wisconsin, we are already well on our way there,” the article said. “But worse likely lies ahead.” “The social problems are the gasoline. Trump is throwing matches.” </w:t>
      </w:r>
      <w:proofErr w:type="spellStart"/>
      <w:r w:rsidRPr="00F42DE8">
        <w:rPr>
          <w:rStyle w:val="StyleUnderline"/>
        </w:rPr>
        <w:t>Turchin</w:t>
      </w:r>
      <w:proofErr w:type="spellEnd"/>
      <w:r w:rsidRPr="00F42DE8">
        <w:rPr>
          <w:rStyle w:val="StyleUnderline"/>
        </w:rPr>
        <w:t xml:space="preserve"> said people who rule out the possibility of serious political violence in the US based on “the strength of American institutions” </w:t>
      </w:r>
      <w:r w:rsidRPr="00F42DE8">
        <w:rPr>
          <w:rStyle w:val="Emphasis"/>
        </w:rPr>
        <w:t>are being “unduly optimistic.”</w:t>
      </w:r>
      <w:r w:rsidRPr="00F42DE8">
        <w:rPr>
          <w:rStyle w:val="StyleUnderline"/>
        </w:rPr>
        <w:t xml:space="preserve"> </w:t>
      </w:r>
      <w:r w:rsidRPr="00F42DE8">
        <w:rPr>
          <w:sz w:val="16"/>
        </w:rPr>
        <w:t>“</w:t>
      </w:r>
      <w:r w:rsidRPr="0057637B">
        <w:rPr>
          <w:rStyle w:val="StyleUnderline"/>
          <w:highlight w:val="cyan"/>
        </w:rPr>
        <w:t>The</w:t>
      </w:r>
      <w:r w:rsidRPr="00F42DE8">
        <w:rPr>
          <w:rStyle w:val="StyleUnderline"/>
        </w:rPr>
        <w:t xml:space="preserve"> social </w:t>
      </w:r>
      <w:r w:rsidRPr="0057637B">
        <w:rPr>
          <w:rStyle w:val="StyleUnderline"/>
          <w:highlight w:val="cyan"/>
        </w:rPr>
        <w:t xml:space="preserve">system that we live in </w:t>
      </w:r>
      <w:r w:rsidRPr="0057637B">
        <w:rPr>
          <w:rStyle w:val="Emphasis"/>
          <w:highlight w:val="cyan"/>
        </w:rPr>
        <w:t>is extremely fragile</w:t>
      </w:r>
      <w:r w:rsidRPr="00F42DE8">
        <w:rPr>
          <w:rStyle w:val="Emphasis"/>
        </w:rPr>
        <w:t>,</w:t>
      </w:r>
      <w:r w:rsidRPr="00F42DE8">
        <w:rPr>
          <w:sz w:val="16"/>
        </w:rPr>
        <w:t xml:space="preserve"> </w:t>
      </w:r>
      <w:proofErr w:type="spellStart"/>
      <w:r w:rsidRPr="00F42DE8">
        <w:rPr>
          <w:sz w:val="16"/>
        </w:rPr>
        <w:t>Turchin</w:t>
      </w:r>
      <w:proofErr w:type="spellEnd"/>
      <w:r w:rsidRPr="00F42DE8">
        <w:rPr>
          <w:sz w:val="16"/>
        </w:rPr>
        <w:t xml:space="preserve"> said. </w:t>
      </w:r>
      <w:r w:rsidRPr="00F42DE8">
        <w:rPr>
          <w:rStyle w:val="StyleUnderline"/>
        </w:rPr>
        <w:t>Other social scientists</w:t>
      </w:r>
      <w:r w:rsidRPr="00F42DE8">
        <w:rPr>
          <w:sz w:val="16"/>
        </w:rPr>
        <w:t xml:space="preserve"> consulted by BuzzFeed News </w:t>
      </w:r>
      <w:r w:rsidRPr="00F42DE8">
        <w:rPr>
          <w:rStyle w:val="StyleUnderline"/>
        </w:rPr>
        <w:t>were skeptical that the US is on the brink of a civil war</w:t>
      </w:r>
      <w:r w:rsidRPr="00F42DE8">
        <w:rPr>
          <w:sz w:val="16"/>
        </w:rPr>
        <w:t xml:space="preserve">. But they were concerned about the trends highlighted by Goldstone and </w:t>
      </w:r>
      <w:proofErr w:type="spellStart"/>
      <w:r w:rsidRPr="00F42DE8">
        <w:rPr>
          <w:sz w:val="16"/>
        </w:rPr>
        <w:t>Turchin</w:t>
      </w:r>
      <w:proofErr w:type="spellEnd"/>
      <w:r w:rsidRPr="00F42DE8">
        <w:rPr>
          <w:sz w:val="16"/>
        </w:rPr>
        <w:t xml:space="preserve">, and worried about the potential for violence around the coming election — especially from right-wing militia groups if Trump loses and contests the result. “No matter what the outcome is, it is going to be disputed by some components of the other side,” Craig Jenkins, a sociologist at Ohio State University who studies political violence, told BuzzFeed News. “The difference is that the Trump forces have militia that have some capacity for violence and mayhem.” One reason that most experts in conflict studies don’t predict an outright civil war </w:t>
      </w:r>
      <w:proofErr w:type="gramStart"/>
      <w:r w:rsidRPr="00F42DE8">
        <w:rPr>
          <w:sz w:val="16"/>
        </w:rPr>
        <w:t>as a consequence of</w:t>
      </w:r>
      <w:proofErr w:type="gramEnd"/>
      <w:r w:rsidRPr="00F42DE8">
        <w:rPr>
          <w:sz w:val="16"/>
        </w:rPr>
        <w:t xml:space="preserve"> the US’s gap between rich and poor is that inequality hasn’t emerged as a major driving factor in studies of such conflicts in the modern era. “Civil war has been predominantly a phenomenon in low-income countries,” James Fearon, a political scientist at Stanford University and coauthor of a 2003 paper that identified national poverty as an important condition that can lead to violent insurgency, told BuzzFeed News. Another influential study, published in 2000 by the economists Paul Collier of the University of Oxford and </w:t>
      </w:r>
      <w:proofErr w:type="spellStart"/>
      <w:r w:rsidRPr="00F42DE8">
        <w:rPr>
          <w:sz w:val="16"/>
        </w:rPr>
        <w:t>Anke</w:t>
      </w:r>
      <w:proofErr w:type="spellEnd"/>
      <w:r w:rsidRPr="00F42DE8">
        <w:rPr>
          <w:sz w:val="16"/>
        </w:rPr>
        <w:t xml:space="preserve"> </w:t>
      </w:r>
      <w:proofErr w:type="spellStart"/>
      <w:r w:rsidRPr="00F42DE8">
        <w:rPr>
          <w:sz w:val="16"/>
        </w:rPr>
        <w:t>Hoeffler</w:t>
      </w:r>
      <w:proofErr w:type="spellEnd"/>
      <w:r w:rsidRPr="00F42DE8">
        <w:rPr>
          <w:sz w:val="16"/>
        </w:rPr>
        <w:t xml:space="preserve">, now at the University of Konstanz in Germany, suggested that an armed group’s ability to seize control over significant economic resources — such as diamonds in several conflict-prone African nations and drug crops in Colombia — was a key driver of modern civil wars. </w:t>
      </w:r>
      <w:r w:rsidRPr="00F42DE8">
        <w:rPr>
          <w:rStyle w:val="StyleUnderline"/>
        </w:rPr>
        <w:t xml:space="preserve">As a rich nation with a diverse and robust economy, the US should have a </w:t>
      </w:r>
      <w:proofErr w:type="gramStart"/>
      <w:r w:rsidRPr="00F42DE8">
        <w:rPr>
          <w:rStyle w:val="StyleUnderline"/>
        </w:rPr>
        <w:t>fairly low</w:t>
      </w:r>
      <w:proofErr w:type="gramEnd"/>
      <w:r w:rsidRPr="00F42DE8">
        <w:rPr>
          <w:rStyle w:val="StyleUnderline"/>
        </w:rPr>
        <w:t xml:space="preserve"> chance of falling into civil war according to these theories</w:t>
      </w:r>
      <w:r w:rsidRPr="00F42DE8">
        <w:rPr>
          <w:sz w:val="16"/>
        </w:rPr>
        <w:t xml:space="preserve">. And if push comes to shove and order needs to be restored by force, few experts in political conflict expect even a well-armed militia to be a match for federal law enforcement or the National Guard. The circumstances in the 19th century that led the US into the bloodiest conflict in its history were also unusual. The young nation was growing, adding states that either opposed or supported slavery, creating a fundamental economic and moral divide that couldn’t easily be resolved. “That was an irreconcilable dynamic,” Jenkins said. “I think you need the accumulation of irresolvable conflicts to get a true civil war.” </w:t>
      </w:r>
      <w:r w:rsidRPr="00F42DE8">
        <w:rPr>
          <w:rStyle w:val="Emphasis"/>
        </w:rPr>
        <w:t xml:space="preserve">But </w:t>
      </w:r>
      <w:r w:rsidRPr="0057637B">
        <w:rPr>
          <w:rStyle w:val="Emphasis"/>
          <w:highlight w:val="cyan"/>
        </w:rPr>
        <w:t>recent events</w:t>
      </w:r>
      <w:r w:rsidRPr="00F42DE8">
        <w:rPr>
          <w:sz w:val="16"/>
        </w:rPr>
        <w:t xml:space="preserve">, </w:t>
      </w:r>
      <w:r w:rsidRPr="0057637B">
        <w:rPr>
          <w:rStyle w:val="StyleUnderline"/>
          <w:highlight w:val="cyan"/>
        </w:rPr>
        <w:t>notably the plot</w:t>
      </w:r>
      <w:r w:rsidRPr="00F42DE8">
        <w:rPr>
          <w:rStyle w:val="StyleUnderline"/>
        </w:rPr>
        <w:t xml:space="preserve"> by a group of right-wing militants </w:t>
      </w:r>
      <w:r w:rsidRPr="0057637B">
        <w:rPr>
          <w:rStyle w:val="StyleUnderline"/>
          <w:highlight w:val="cyan"/>
        </w:rPr>
        <w:t>to kidnap</w:t>
      </w:r>
      <w:r w:rsidRPr="00F42DE8">
        <w:rPr>
          <w:sz w:val="16"/>
        </w:rPr>
        <w:t xml:space="preserve"> and potentially kill the Democratic governor of Michigan, Gretchen </w:t>
      </w:r>
      <w:r w:rsidRPr="0057637B">
        <w:rPr>
          <w:rStyle w:val="StyleUnderline"/>
          <w:highlight w:val="cyan"/>
        </w:rPr>
        <w:t>Whitmer</w:t>
      </w:r>
      <w:r w:rsidRPr="00F42DE8">
        <w:rPr>
          <w:sz w:val="16"/>
        </w:rPr>
        <w:t xml:space="preserve">, over her policies to limit the spread of the coronavirus, </w:t>
      </w:r>
      <w:r w:rsidRPr="0057637B">
        <w:rPr>
          <w:rStyle w:val="Emphasis"/>
          <w:highlight w:val="cyan"/>
        </w:rPr>
        <w:t xml:space="preserve">have shocked </w:t>
      </w:r>
      <w:r w:rsidRPr="00F42DE8">
        <w:rPr>
          <w:rStyle w:val="Emphasis"/>
        </w:rPr>
        <w:t xml:space="preserve">even </w:t>
      </w:r>
      <w:r w:rsidRPr="0057637B">
        <w:rPr>
          <w:rStyle w:val="Emphasis"/>
          <w:highlight w:val="cyan"/>
        </w:rPr>
        <w:t>skeptics</w:t>
      </w:r>
      <w:r w:rsidRPr="00F42DE8">
        <w:rPr>
          <w:sz w:val="16"/>
        </w:rPr>
        <w:t xml:space="preserve"> </w:t>
      </w:r>
      <w:r w:rsidRPr="00F42DE8">
        <w:rPr>
          <w:rStyle w:val="StyleUnderline"/>
        </w:rPr>
        <w:t>of the idea that the US is teetering on the brink of civil conflict. “This is really concerning,” Fearon said. The PSI isn’t the only indicator that has set alarm bells ringing</w:t>
      </w:r>
      <w:r w:rsidRPr="00F42DE8">
        <w:rPr>
          <w:sz w:val="16"/>
        </w:rPr>
        <w:t xml:space="preserve"> about the stability of the US. </w:t>
      </w:r>
      <w:r w:rsidRPr="00F42DE8">
        <w:rPr>
          <w:rStyle w:val="StyleUnderline"/>
        </w:rPr>
        <w:t>The Fund for Peace</w:t>
      </w:r>
      <w:r w:rsidRPr="00F42DE8">
        <w:rPr>
          <w:sz w:val="16"/>
        </w:rPr>
        <w:t xml:space="preserve">, a nonprofit based in Washington, DC, </w:t>
      </w:r>
      <w:r w:rsidRPr="00F42DE8">
        <w:rPr>
          <w:rStyle w:val="StyleUnderline"/>
        </w:rPr>
        <w:t>has developed a measure called the Fragile States Index</w:t>
      </w:r>
      <w:r w:rsidRPr="00F42DE8">
        <w:rPr>
          <w:sz w:val="16"/>
        </w:rPr>
        <w:t xml:space="preserve"> (FSI) that, like the work of the State Failure Task Force, seeks to identify nations that are at risk of violence and instability from a range of underlying pressures including economic distress, refugee flows, and their record on human rights. Overall, the US looks reasonably healthy on the FSI, ranked 149th out of 178 countries for its potential for instability. But </w:t>
      </w:r>
      <w:r w:rsidRPr="00F42DE8">
        <w:rPr>
          <w:rStyle w:val="StyleUnderline"/>
        </w:rPr>
        <w:t>there are worrying signs for the US on a component of the FSI labeled “cohesion</w:t>
      </w:r>
      <w:r w:rsidRPr="00F42DE8">
        <w:rPr>
          <w:sz w:val="16"/>
        </w:rPr>
        <w:t xml:space="preserve">,” according to Fund for Peace programs manager Natalie </w:t>
      </w:r>
      <w:proofErr w:type="spellStart"/>
      <w:r w:rsidRPr="00F42DE8">
        <w:rPr>
          <w:sz w:val="16"/>
        </w:rPr>
        <w:t>Fiertz</w:t>
      </w:r>
      <w:proofErr w:type="spellEnd"/>
      <w:r w:rsidRPr="00F42DE8">
        <w:rPr>
          <w:sz w:val="16"/>
        </w:rPr>
        <w:t xml:space="preserve">. “Over the past decade-plus, we’ve seen very rapid worsening of the score for those dimensions,” she told BuzzFeed News. The Fragile States Index shows that the US is becoming a less cohesive society. Chart showing how the cohesion component of the Fragile States Index for the US rose from the second best in the G7 in 2005 to the worst in 2019 Peter </w:t>
      </w:r>
      <w:proofErr w:type="spellStart"/>
      <w:r w:rsidRPr="00F42DE8">
        <w:rPr>
          <w:sz w:val="16"/>
        </w:rPr>
        <w:t>Aldhous</w:t>
      </w:r>
      <w:proofErr w:type="spellEnd"/>
      <w:r w:rsidRPr="00F42DE8">
        <w:rPr>
          <w:sz w:val="16"/>
        </w:rPr>
        <w:t xml:space="preserve"> / BuzzFeed News / Via fragilestatesindex.org ADVERTISEMENT This chart shows change in the average score across the three cohesion components of the FSI for the members of the G7 group of rich democracies. These measure security threats including terrorism and organized crime, </w:t>
      </w:r>
      <w:proofErr w:type="spellStart"/>
      <w:r w:rsidRPr="00F42DE8">
        <w:rPr>
          <w:sz w:val="16"/>
        </w:rPr>
        <w:t>factionalization</w:t>
      </w:r>
      <w:proofErr w:type="spellEnd"/>
      <w:r w:rsidRPr="00F42DE8">
        <w:rPr>
          <w:sz w:val="16"/>
        </w:rPr>
        <w:t xml:space="preserve"> of a nation’s elites, and schisms between different groups in society. Not surprisingly, given the intense and growing political polarization in the US, it is the last two measures that explain why the nation’s cohesion score has gone from the second best among the G7 to the worst in just 15 years. (In recent years, the UK has closely followed the US on this measure, driven by its own political divisions over Brexit.) </w:t>
      </w:r>
      <w:r w:rsidRPr="00F42DE8">
        <w:rPr>
          <w:rStyle w:val="StyleUnderline"/>
        </w:rPr>
        <w:t>But p</w:t>
      </w:r>
      <w:r w:rsidRPr="00F42DE8">
        <w:rPr>
          <w:rStyle w:val="Emphasis"/>
        </w:rPr>
        <w:t xml:space="preserve">olitical </w:t>
      </w:r>
      <w:r w:rsidRPr="0057637B">
        <w:rPr>
          <w:rStyle w:val="Emphasis"/>
          <w:highlight w:val="cyan"/>
        </w:rPr>
        <w:t>polarization may be</w:t>
      </w:r>
      <w:r w:rsidRPr="00F42DE8">
        <w:rPr>
          <w:rStyle w:val="Emphasis"/>
        </w:rPr>
        <w:t xml:space="preserve"> just </w:t>
      </w:r>
      <w:r w:rsidRPr="0057637B">
        <w:rPr>
          <w:rStyle w:val="Emphasis"/>
          <w:highlight w:val="cyan"/>
        </w:rPr>
        <w:t>another consequence of</w:t>
      </w:r>
      <w:r w:rsidRPr="00F42DE8">
        <w:rPr>
          <w:rStyle w:val="Emphasis"/>
        </w:rPr>
        <w:t xml:space="preserve"> the </w:t>
      </w:r>
      <w:r w:rsidRPr="0057637B">
        <w:rPr>
          <w:rStyle w:val="Emphasis"/>
          <w:highlight w:val="cyan"/>
        </w:rPr>
        <w:t>economic inequality</w:t>
      </w:r>
      <w:r w:rsidRPr="00F42DE8">
        <w:rPr>
          <w:sz w:val="16"/>
        </w:rPr>
        <w:t xml:space="preserve"> that Goldstone and </w:t>
      </w:r>
      <w:proofErr w:type="spellStart"/>
      <w:r w:rsidRPr="00F42DE8">
        <w:rPr>
          <w:sz w:val="16"/>
        </w:rPr>
        <w:t>Turchin</w:t>
      </w:r>
      <w:proofErr w:type="spellEnd"/>
      <w:r w:rsidRPr="00F42DE8">
        <w:rPr>
          <w:sz w:val="16"/>
        </w:rPr>
        <w:t xml:space="preserve"> argue lies at the heart of the US’s current vulnerability to political violence. </w:t>
      </w:r>
      <w:r w:rsidRPr="00F42DE8">
        <w:rPr>
          <w:rStyle w:val="StyleUnderline"/>
        </w:rPr>
        <w:t xml:space="preserve">Political scientists have put a great deal of energy into identifying why polarization in the US is escalating. But factors including the influence of </w:t>
      </w:r>
      <w:r w:rsidRPr="00F42DE8">
        <w:rPr>
          <w:rStyle w:val="StyleUnderline"/>
        </w:rPr>
        <w:lastRenderedPageBreak/>
        <w:t>partisan cable TV news and congressional redistricting don’t seem to provide the answer</w:t>
      </w:r>
      <w:r w:rsidRPr="00F42DE8">
        <w:rPr>
          <w:sz w:val="16"/>
        </w:rPr>
        <w:t xml:space="preserve"> — the latter, for instance, can’t explain why the Senate has become increasingly divided. </w:t>
      </w:r>
      <w:r w:rsidRPr="00F42DE8">
        <w:rPr>
          <w:rStyle w:val="Emphasis"/>
        </w:rPr>
        <w:t>What is clear is that polarization in Congress has historically tracked closely with income inequality</w:t>
      </w:r>
      <w:r w:rsidRPr="00F42DE8">
        <w:rPr>
          <w:sz w:val="16"/>
        </w:rPr>
        <w:t xml:space="preserve">. </w:t>
      </w:r>
      <w:r w:rsidRPr="00F42DE8">
        <w:rPr>
          <w:rStyle w:val="StyleUnderline"/>
        </w:rPr>
        <w:t xml:space="preserve">And recent studies have shown that states with greater income inequality tend to have more polarized state legislatures — supporting the idea that inequality </w:t>
      </w:r>
      <w:r w:rsidRPr="00F42DE8">
        <w:rPr>
          <w:rStyle w:val="Emphasis"/>
        </w:rPr>
        <w:t>is a fundamental cause</w:t>
      </w:r>
      <w:r w:rsidRPr="00F42DE8">
        <w:rPr>
          <w:rStyle w:val="StyleUnderline"/>
        </w:rPr>
        <w:t xml:space="preserve"> of America’s deep political divisions. </w:t>
      </w:r>
      <w:r w:rsidRPr="00F42DE8">
        <w:rPr>
          <w:sz w:val="16"/>
        </w:rPr>
        <w:t xml:space="preserve">“The social system that we live in is extremely fragile.” </w:t>
      </w:r>
      <w:r w:rsidRPr="00F42DE8">
        <w:rPr>
          <w:rStyle w:val="StyleUnderline"/>
        </w:rPr>
        <w:t>Even the I</w:t>
      </w:r>
      <w:r w:rsidRPr="00F42DE8">
        <w:rPr>
          <w:sz w:val="16"/>
        </w:rPr>
        <w:t xml:space="preserve">nternational </w:t>
      </w:r>
      <w:r w:rsidRPr="00F42DE8">
        <w:rPr>
          <w:rStyle w:val="StyleUnderline"/>
        </w:rPr>
        <w:t>M</w:t>
      </w:r>
      <w:r w:rsidRPr="00F42DE8">
        <w:rPr>
          <w:sz w:val="16"/>
        </w:rPr>
        <w:t xml:space="preserve">onetary </w:t>
      </w:r>
      <w:r w:rsidRPr="00F42DE8">
        <w:rPr>
          <w:rStyle w:val="StyleUnderline"/>
        </w:rPr>
        <w:t>F</w:t>
      </w:r>
      <w:r w:rsidRPr="00F42DE8">
        <w:rPr>
          <w:sz w:val="16"/>
        </w:rPr>
        <w:t xml:space="preserve">und </w:t>
      </w:r>
      <w:r w:rsidRPr="00F42DE8">
        <w:rPr>
          <w:rStyle w:val="StyleUnderline"/>
        </w:rPr>
        <w:t>has weighed in, warning nations of the corrosive effects of inequality</w:t>
      </w:r>
      <w:r w:rsidRPr="00F42DE8">
        <w:rPr>
          <w:sz w:val="16"/>
        </w:rPr>
        <w:t xml:space="preserve"> in a 2017 publication: “</w:t>
      </w:r>
      <w:r w:rsidRPr="00F42DE8">
        <w:rPr>
          <w:rStyle w:val="StyleUnderline"/>
        </w:rPr>
        <w:t>While some inequality is inevitable in a market-based economic system, excessive inequality can erode social cohesion, lead to political polarization, and ultimately lower economic growth</w:t>
      </w:r>
      <w:r w:rsidRPr="00F42DE8">
        <w:rPr>
          <w:sz w:val="16"/>
        </w:rPr>
        <w:t xml:space="preserve">.” </w:t>
      </w:r>
      <w:r w:rsidRPr="0057637B">
        <w:rPr>
          <w:rStyle w:val="Emphasis"/>
          <w:highlight w:val="cyan"/>
        </w:rPr>
        <w:t>Inequality can</w:t>
      </w:r>
      <w:r w:rsidRPr="00F42DE8">
        <w:rPr>
          <w:rStyle w:val="Emphasis"/>
        </w:rPr>
        <w:t xml:space="preserve"> also </w:t>
      </w:r>
      <w:r w:rsidRPr="0057637B">
        <w:rPr>
          <w:rStyle w:val="Emphasis"/>
          <w:highlight w:val="cyan"/>
        </w:rPr>
        <w:t>damage public health</w:t>
      </w:r>
      <w:r w:rsidRPr="00F42DE8">
        <w:rPr>
          <w:sz w:val="16"/>
        </w:rPr>
        <w:t xml:space="preserve">. In their 2009 book The Spirit Level, the </w:t>
      </w:r>
      <w:r w:rsidRPr="00F42DE8">
        <w:rPr>
          <w:rStyle w:val="StyleUnderline"/>
        </w:rPr>
        <w:t>British epidemiologists</w:t>
      </w:r>
      <w:r w:rsidRPr="00F42DE8">
        <w:rPr>
          <w:sz w:val="16"/>
        </w:rPr>
        <w:t xml:space="preserve"> Kate Pickett of the University of York and Richard Wilkinson of the University of Nottingham looked at differences across rich nations for an index of health and social outcomes including infant mortality, life expectancy, mental illness, incarceration, and literacy. They could find no correlation with gross national income per </w:t>
      </w:r>
      <w:proofErr w:type="gramStart"/>
      <w:r w:rsidRPr="00F42DE8">
        <w:rPr>
          <w:sz w:val="16"/>
        </w:rPr>
        <w:t>person, but</w:t>
      </w:r>
      <w:proofErr w:type="gramEnd"/>
      <w:r w:rsidRPr="00F42DE8">
        <w:rPr>
          <w:sz w:val="16"/>
        </w:rPr>
        <w:t xml:space="preserve"> </w:t>
      </w:r>
      <w:r w:rsidRPr="00F42DE8">
        <w:rPr>
          <w:rStyle w:val="StyleUnderline"/>
        </w:rPr>
        <w:t xml:space="preserve">found a strong relationship between poor outcomes and inequality, measured by the gap in incomes between the top and bottom 20% of a country’s earners. </w:t>
      </w:r>
      <w:r w:rsidRPr="00F42DE8">
        <w:rPr>
          <w:sz w:val="16"/>
        </w:rPr>
        <w:t>“</w:t>
      </w:r>
      <w:r w:rsidRPr="0057637B">
        <w:rPr>
          <w:rStyle w:val="Emphasis"/>
          <w:highlight w:val="cyan"/>
        </w:rPr>
        <w:t>Inequality is a social stressor</w:t>
      </w:r>
      <w:r w:rsidRPr="00F42DE8">
        <w:rPr>
          <w:sz w:val="16"/>
        </w:rPr>
        <w:t>,” Wilkinson told BuzzFeed News. “</w:t>
      </w:r>
      <w:r w:rsidRPr="00F42DE8">
        <w:rPr>
          <w:rStyle w:val="StyleUnderline"/>
        </w:rPr>
        <w:t xml:space="preserve">One of the big changes in our understanding of </w:t>
      </w:r>
      <w:r w:rsidRPr="00F42DE8">
        <w:rPr>
          <w:rStyle w:val="Emphasis"/>
        </w:rPr>
        <w:t>social determinants of health</w:t>
      </w:r>
      <w:r w:rsidRPr="00F42DE8">
        <w:rPr>
          <w:rStyle w:val="StyleUnderline"/>
        </w:rPr>
        <w:t xml:space="preserve"> is the role of chronic stress.” </w:t>
      </w:r>
      <w:r w:rsidRPr="00F42DE8">
        <w:rPr>
          <w:sz w:val="16"/>
        </w:rPr>
        <w:t xml:space="preserve">The pandemic has made inequality much worse — but it may also be a catalyst for change. Given </w:t>
      </w:r>
      <w:proofErr w:type="gramStart"/>
      <w:r w:rsidRPr="00F42DE8">
        <w:rPr>
          <w:sz w:val="16"/>
        </w:rPr>
        <w:t>all of</w:t>
      </w:r>
      <w:proofErr w:type="gramEnd"/>
      <w:r w:rsidRPr="00F42DE8">
        <w:rPr>
          <w:sz w:val="16"/>
        </w:rPr>
        <w:t xml:space="preserve"> the evidence linking inequality to a raft of bad outcomes, it should come as no surprise that unrest has surged during the coronavirus pandemic. Americans living in poverty and people of color have not only been disproportionately sickened and killed by the virus, but they have also been hit harder by the recession it has caused — which has further widened the gulf between rich and poor. “</w:t>
      </w:r>
      <w:r w:rsidRPr="00F42DE8">
        <w:rPr>
          <w:rStyle w:val="StyleUnderline"/>
        </w:rPr>
        <w:t>What we need is a new social contract that will enable us to get past extreme polarization to find consensus, tip the shares of economic growth back toward workers and improve government funding for public health, education and infrastructure</w:t>
      </w:r>
      <w:r w:rsidRPr="00F42DE8">
        <w:rPr>
          <w:sz w:val="16"/>
        </w:rPr>
        <w:t xml:space="preserve">,” Goldstone and </w:t>
      </w:r>
      <w:proofErr w:type="spellStart"/>
      <w:r w:rsidRPr="00F42DE8">
        <w:rPr>
          <w:sz w:val="16"/>
        </w:rPr>
        <w:t>Turchin</w:t>
      </w:r>
      <w:proofErr w:type="spellEnd"/>
      <w:r w:rsidRPr="00F42DE8">
        <w:rPr>
          <w:sz w:val="16"/>
        </w:rPr>
        <w:t xml:space="preserve"> wrote in their Berggruen Institute article. Can that really happen in today’s combat zone of weaponized social media, in which even modest proposals to ratchet back inequality are framed as “communism”? </w:t>
      </w:r>
      <w:r w:rsidRPr="00F42DE8">
        <w:rPr>
          <w:rStyle w:val="StyleUnderline"/>
        </w:rPr>
        <w:t>One hopeful sign is that the US has pulled back from the brink of chaos before through similar reforms</w:t>
      </w:r>
      <w:r w:rsidRPr="00F42DE8">
        <w:rPr>
          <w:sz w:val="16"/>
        </w:rPr>
        <w:t>, within the lifetime of its oldest citizens</w:t>
      </w:r>
      <w:r w:rsidRPr="00F42DE8">
        <w:rPr>
          <w:rStyle w:val="StyleUnderline"/>
        </w:rPr>
        <w:t xml:space="preserve">. In the 1930s, </w:t>
      </w:r>
      <w:r w:rsidRPr="0057637B">
        <w:rPr>
          <w:rStyle w:val="StyleUnderline"/>
          <w:highlight w:val="cyan"/>
        </w:rPr>
        <w:t>as</w:t>
      </w:r>
      <w:r w:rsidRPr="00F42DE8">
        <w:rPr>
          <w:rStyle w:val="StyleUnderline"/>
        </w:rPr>
        <w:t xml:space="preserve"> parts of </w:t>
      </w:r>
      <w:r w:rsidRPr="00F42DE8">
        <w:rPr>
          <w:rStyle w:val="Emphasis"/>
        </w:rPr>
        <w:t>E</w:t>
      </w:r>
      <w:r w:rsidRPr="0057637B">
        <w:rPr>
          <w:rStyle w:val="Emphasis"/>
          <w:highlight w:val="cyan"/>
        </w:rPr>
        <w:t>urope slid into fascism</w:t>
      </w:r>
      <w:r w:rsidRPr="0057637B">
        <w:rPr>
          <w:rStyle w:val="StyleUnderline"/>
          <w:highlight w:val="cyan"/>
        </w:rPr>
        <w:t>,</w:t>
      </w:r>
      <w:r w:rsidRPr="00F42DE8">
        <w:rPr>
          <w:rStyle w:val="StyleUnderline"/>
        </w:rPr>
        <w:t xml:space="preserve"> the US went in a different direction, electing Franklin D. </w:t>
      </w:r>
      <w:r w:rsidRPr="0057637B">
        <w:rPr>
          <w:rStyle w:val="StyleUnderline"/>
          <w:highlight w:val="cyan"/>
        </w:rPr>
        <w:t>Roosevelt</w:t>
      </w:r>
      <w:r w:rsidRPr="00F42DE8">
        <w:rPr>
          <w:rStyle w:val="StyleUnderline"/>
        </w:rPr>
        <w:t xml:space="preserve"> to drag the nation out of the Great Depression by </w:t>
      </w:r>
      <w:r w:rsidRPr="0057637B">
        <w:rPr>
          <w:rStyle w:val="StyleUnderline"/>
          <w:highlight w:val="cyan"/>
        </w:rPr>
        <w:t>usher</w:t>
      </w:r>
      <w:r w:rsidRPr="00F42DE8">
        <w:rPr>
          <w:rStyle w:val="StyleUnderline"/>
        </w:rPr>
        <w:t xml:space="preserve">ing </w:t>
      </w:r>
      <w:r w:rsidRPr="0057637B">
        <w:rPr>
          <w:rStyle w:val="StyleUnderline"/>
          <w:highlight w:val="cyan"/>
        </w:rPr>
        <w:t xml:space="preserve">in </w:t>
      </w:r>
      <w:r w:rsidRPr="0057637B">
        <w:rPr>
          <w:rStyle w:val="Emphasis"/>
          <w:highlight w:val="cyan"/>
        </w:rPr>
        <w:t>the New Deal</w:t>
      </w:r>
      <w:r w:rsidRPr="00F42DE8">
        <w:rPr>
          <w:rStyle w:val="Emphasis"/>
        </w:rPr>
        <w:t xml:space="preserve">. </w:t>
      </w:r>
      <w:r w:rsidRPr="00F42DE8">
        <w:rPr>
          <w:sz w:val="16"/>
        </w:rPr>
        <w:t xml:space="preserve">At least some </w:t>
      </w:r>
      <w:r w:rsidRPr="00F42DE8">
        <w:rPr>
          <w:rStyle w:val="StyleUnderline"/>
        </w:rPr>
        <w:t>social scientists think the US could pull off a similar feat again</w:t>
      </w:r>
      <w:r w:rsidRPr="00F42DE8">
        <w:rPr>
          <w:sz w:val="16"/>
        </w:rPr>
        <w:t>. “</w:t>
      </w:r>
      <w:r w:rsidRPr="0057637B">
        <w:rPr>
          <w:rStyle w:val="Emphasis"/>
          <w:highlight w:val="cyan"/>
        </w:rPr>
        <w:t>You can reform</w:t>
      </w:r>
      <w:r w:rsidRPr="00F42DE8">
        <w:rPr>
          <w:rStyle w:val="Emphasis"/>
        </w:rPr>
        <w:t xml:space="preserve"> your way out of </w:t>
      </w:r>
      <w:r w:rsidRPr="0057637B">
        <w:rPr>
          <w:rStyle w:val="Emphasis"/>
          <w:highlight w:val="cyan"/>
        </w:rPr>
        <w:t>dramatically polarized societies</w:t>
      </w:r>
      <w:r w:rsidRPr="00F42DE8">
        <w:rPr>
          <w:rStyle w:val="StyleUnderline"/>
        </w:rPr>
        <w:t>,” said</w:t>
      </w:r>
      <w:r w:rsidRPr="00F42DE8">
        <w:rPr>
          <w:sz w:val="16"/>
        </w:rPr>
        <w:t xml:space="preserve"> George </w:t>
      </w:r>
      <w:r w:rsidRPr="00F42DE8">
        <w:rPr>
          <w:rStyle w:val="StyleUnderline"/>
        </w:rPr>
        <w:t>Lawson of the Australian National University</w:t>
      </w:r>
      <w:r w:rsidRPr="00F42DE8">
        <w:rPr>
          <w:sz w:val="16"/>
        </w:rPr>
        <w:t xml:space="preserve"> in Canberra, </w:t>
      </w:r>
      <w:r w:rsidRPr="00F42DE8">
        <w:rPr>
          <w:rStyle w:val="StyleUnderline"/>
        </w:rPr>
        <w:t>who has studied societal transformations</w:t>
      </w:r>
      <w:r w:rsidRPr="00F42DE8">
        <w:rPr>
          <w:sz w:val="16"/>
        </w:rPr>
        <w:t xml:space="preserve"> including the peaceful transition to majority rule in South Africa. Even given Trump’s flouting of democratic norms and the current upsurge in civil unrest, Lawson believes the US, by and large, has withstood a political “stress test.” “I would err on the side that the system has shown to be more robust than fragile,” Lawson said. “One thing to come out of the past few years is an energization of political engagement that is healthy.”</w:t>
      </w:r>
    </w:p>
    <w:p w14:paraId="02942234" w14:textId="77777777" w:rsidR="00AC1BC8" w:rsidRDefault="00AC1BC8" w:rsidP="00AC1BC8">
      <w:pPr>
        <w:pStyle w:val="Heading4"/>
      </w:pPr>
      <w:r>
        <w:t>US populism shreds the liberal order</w:t>
      </w:r>
    </w:p>
    <w:p w14:paraId="07F0C437" w14:textId="77777777" w:rsidR="00AC1BC8" w:rsidRPr="00EE1F76" w:rsidRDefault="00AC1BC8" w:rsidP="00AC1BC8">
      <w:r w:rsidRPr="00F06688">
        <w:rPr>
          <w:rStyle w:val="Style13ptBold"/>
        </w:rPr>
        <w:t>Fukuyama 18</w:t>
      </w:r>
      <w:r w:rsidRPr="00EE1F76">
        <w:t xml:space="preserve"> [Francis Fukuyama, 2-9-2018, "The Populist Surge," American Interest, https://www.the-american-interest.com/2018/02/09/the-populist-surge/, accessed 8-31-2020]</w:t>
      </w:r>
      <w:r>
        <w:t xml:space="preserve"> (Loyola IB)</w:t>
      </w:r>
    </w:p>
    <w:p w14:paraId="3AA4229D" w14:textId="77777777" w:rsidR="00AC1BC8" w:rsidRPr="00F06688" w:rsidRDefault="00AC1BC8" w:rsidP="00AC1BC8">
      <w:pPr>
        <w:rPr>
          <w:sz w:val="16"/>
          <w:szCs w:val="16"/>
        </w:rPr>
      </w:pPr>
      <w:r w:rsidRPr="00F06688">
        <w:rPr>
          <w:sz w:val="16"/>
          <w:szCs w:val="16"/>
        </w:rPr>
        <w:t>The Future of Populism at Home and Abroad</w:t>
      </w:r>
    </w:p>
    <w:p w14:paraId="45D0A715" w14:textId="77777777" w:rsidR="00AC1BC8" w:rsidRPr="00F06688" w:rsidRDefault="00AC1BC8" w:rsidP="00AC1BC8">
      <w:pPr>
        <w:rPr>
          <w:rStyle w:val="StyleUnderline"/>
        </w:rPr>
      </w:pPr>
      <w:r w:rsidRPr="0057637B">
        <w:rPr>
          <w:rStyle w:val="StyleUnderline"/>
          <w:highlight w:val="cyan"/>
        </w:rPr>
        <w:t>What is the likelihood that the populist nationalist parties</w:t>
      </w:r>
      <w:r w:rsidRPr="00F06688">
        <w:rPr>
          <w:rStyle w:val="StyleUnderline"/>
        </w:rPr>
        <w:t xml:space="preserve"> </w:t>
      </w:r>
      <w:r w:rsidRPr="0057637B">
        <w:rPr>
          <w:rStyle w:val="StyleUnderline"/>
          <w:highlight w:val="cyan"/>
        </w:rPr>
        <w:t>threatening to undermine the liberal order will succeed?</w:t>
      </w:r>
    </w:p>
    <w:p w14:paraId="70A6BB2D" w14:textId="77777777" w:rsidR="00AC1BC8" w:rsidRPr="00E0055F" w:rsidRDefault="00AC1BC8" w:rsidP="00AC1BC8">
      <w:pPr>
        <w:rPr>
          <w:sz w:val="16"/>
        </w:rPr>
      </w:pPr>
      <w:r w:rsidRPr="00F06688">
        <w:rPr>
          <w:rStyle w:val="StyleUnderline"/>
        </w:rPr>
        <w:t xml:space="preserve">For better or worse, </w:t>
      </w:r>
      <w:r w:rsidRPr="0057637B">
        <w:rPr>
          <w:rStyle w:val="Emphasis"/>
          <w:highlight w:val="cyan"/>
        </w:rPr>
        <w:t>a lot depends on what will happen in the United States</w:t>
      </w:r>
      <w:r w:rsidRPr="00F06688">
        <w:rPr>
          <w:rStyle w:val="Emphasis"/>
        </w:rPr>
        <w:t>.</w:t>
      </w:r>
      <w:r w:rsidRPr="00F06688">
        <w:rPr>
          <w:sz w:val="16"/>
        </w:rPr>
        <w:t xml:space="preserve"> </w:t>
      </w:r>
      <w:r w:rsidRPr="00F06688">
        <w:rPr>
          <w:rStyle w:val="StyleUnderline"/>
        </w:rPr>
        <w:t xml:space="preserve">American power </w:t>
      </w:r>
      <w:r w:rsidRPr="0057637B">
        <w:rPr>
          <w:rStyle w:val="StyleUnderline"/>
          <w:highlight w:val="cyan"/>
        </w:rPr>
        <w:t xml:space="preserve">was </w:t>
      </w:r>
      <w:r w:rsidRPr="0057637B">
        <w:rPr>
          <w:rStyle w:val="Emphasis"/>
          <w:highlight w:val="cyan"/>
        </w:rPr>
        <w:t>critical</w:t>
      </w:r>
      <w:r w:rsidRPr="0057637B">
        <w:rPr>
          <w:rStyle w:val="StyleUnderline"/>
          <w:highlight w:val="cyan"/>
        </w:rPr>
        <w:t xml:space="preserve"> in establishing both the economic and political pillars</w:t>
      </w:r>
      <w:r w:rsidRPr="00F06688">
        <w:rPr>
          <w:rStyle w:val="StyleUnderline"/>
        </w:rPr>
        <w:t xml:space="preserve"> of the </w:t>
      </w:r>
      <w:r w:rsidRPr="0057637B">
        <w:rPr>
          <w:rStyle w:val="StyleUnderline"/>
          <w:highlight w:val="cyan"/>
        </w:rPr>
        <w:t>liberal order</w:t>
      </w:r>
      <w:r w:rsidRPr="00F06688">
        <w:rPr>
          <w:rStyle w:val="StyleUnderline"/>
        </w:rPr>
        <w:t>,</w:t>
      </w:r>
      <w:r w:rsidRPr="00F06688">
        <w:rPr>
          <w:sz w:val="16"/>
        </w:rPr>
        <w:t xml:space="preserve"> and </w:t>
      </w:r>
      <w:r w:rsidRPr="00F06688">
        <w:rPr>
          <w:rStyle w:val="StyleUnderline"/>
        </w:rPr>
        <w:t xml:space="preserve">if the </w:t>
      </w:r>
      <w:r w:rsidRPr="0057637B">
        <w:rPr>
          <w:rStyle w:val="StyleUnderline"/>
          <w:highlight w:val="cyan"/>
        </w:rPr>
        <w:t>U</w:t>
      </w:r>
      <w:r w:rsidRPr="00F06688">
        <w:rPr>
          <w:rStyle w:val="StyleUnderline"/>
        </w:rPr>
        <w:t xml:space="preserve">nited </w:t>
      </w:r>
      <w:r w:rsidRPr="0057637B">
        <w:rPr>
          <w:rStyle w:val="StyleUnderline"/>
          <w:highlight w:val="cyan"/>
        </w:rPr>
        <w:t>S</w:t>
      </w:r>
      <w:r w:rsidRPr="00EB49E0">
        <w:rPr>
          <w:rStyle w:val="StyleUnderline"/>
        </w:rPr>
        <w:t>t</w:t>
      </w:r>
      <w:r w:rsidRPr="00F06688">
        <w:rPr>
          <w:rStyle w:val="StyleUnderline"/>
        </w:rPr>
        <w:t xml:space="preserve">ates </w:t>
      </w:r>
      <w:r w:rsidRPr="0057637B">
        <w:rPr>
          <w:rStyle w:val="StyleUnderline"/>
          <w:highlight w:val="cyan"/>
        </w:rPr>
        <w:t>retreats from that leadership role</w:t>
      </w:r>
      <w:r w:rsidRPr="00F06688">
        <w:rPr>
          <w:rStyle w:val="StyleUnderline"/>
        </w:rPr>
        <w:t xml:space="preserve">, the </w:t>
      </w:r>
      <w:r w:rsidRPr="0057637B">
        <w:rPr>
          <w:rStyle w:val="StyleUnderline"/>
          <w:highlight w:val="cyan"/>
        </w:rPr>
        <w:t>pendulum will swing quickly in favor of the nationalists</w:t>
      </w:r>
      <w:r w:rsidRPr="00F06688">
        <w:rPr>
          <w:sz w:val="16"/>
        </w:rPr>
        <w:t xml:space="preserve">. </w:t>
      </w:r>
      <w:proofErr w:type="gramStart"/>
      <w:r w:rsidRPr="00F06688">
        <w:rPr>
          <w:sz w:val="16"/>
        </w:rPr>
        <w:t>So</w:t>
      </w:r>
      <w:proofErr w:type="gramEnd"/>
      <w:r w:rsidRPr="00F06688">
        <w:rPr>
          <w:sz w:val="16"/>
        </w:rPr>
        <w:t xml:space="preserve"> we need to understand how populism is likely to unfold in the </w:t>
      </w:r>
      <w:proofErr w:type="spellStart"/>
      <w:r w:rsidRPr="00F06688">
        <w:rPr>
          <w:sz w:val="16"/>
        </w:rPr>
        <w:t>worlds</w:t>
      </w:r>
      <w:proofErr w:type="spellEnd"/>
      <w:r w:rsidRPr="00F06688">
        <w:rPr>
          <w:sz w:val="16"/>
        </w:rPr>
        <w:t xml:space="preserve"> leading liberal democracy.</w:t>
      </w:r>
    </w:p>
    <w:p w14:paraId="4767926D" w14:textId="77777777" w:rsidR="00AC1BC8" w:rsidRDefault="00AC1BC8" w:rsidP="00AC1BC8">
      <w:pPr>
        <w:pStyle w:val="Heading4"/>
      </w:pPr>
      <w:r>
        <w:lastRenderedPageBreak/>
        <w:t xml:space="preserve">The liberal order prevents extinction from nuclear war, climate change, and rogue tech development </w:t>
      </w:r>
    </w:p>
    <w:p w14:paraId="6B693AC8" w14:textId="77777777" w:rsidR="00AC1BC8" w:rsidRDefault="00AC1BC8" w:rsidP="00AC1BC8">
      <w:r>
        <w:t xml:space="preserve">Yuval Noah </w:t>
      </w:r>
      <w:r w:rsidRPr="00B1021D">
        <w:rPr>
          <w:rStyle w:val="Style13ptBold"/>
        </w:rPr>
        <w:t>Harari 18</w:t>
      </w:r>
      <w:r>
        <w:t xml:space="preserve">, Professor of History at Hebrew University of Jerusalem, 9/26/18, “We need a post-liberal order now,” The Economist, </w:t>
      </w:r>
      <w:hyperlink r:id="rId18" w:history="1">
        <w:r w:rsidRPr="00EA45FC">
          <w:rPr>
            <w:rStyle w:val="Hyperlink"/>
          </w:rPr>
          <w:t>https://www.economist.com/open-future/2018/09/26/we-need-a-post-liberal-order-now</w:t>
        </w:r>
      </w:hyperlink>
    </w:p>
    <w:p w14:paraId="3F010D08" w14:textId="77777777" w:rsidR="00AC1BC8" w:rsidRPr="00B1043E" w:rsidRDefault="00AC1BC8" w:rsidP="00AC1BC8">
      <w:pPr>
        <w:rPr>
          <w:sz w:val="12"/>
        </w:rPr>
      </w:pPr>
      <w:r w:rsidRPr="00D423BF">
        <w:rPr>
          <w:rStyle w:val="StyleUnderline"/>
        </w:rPr>
        <w:t>For</w:t>
      </w:r>
      <w:r w:rsidRPr="00B04D05">
        <w:rPr>
          <w:rStyle w:val="StyleUnderline"/>
        </w:rPr>
        <w:t xml:space="preserve"> several </w:t>
      </w:r>
      <w:r w:rsidRPr="00D423BF">
        <w:rPr>
          <w:rStyle w:val="StyleUnderline"/>
        </w:rPr>
        <w:t>generations</w:t>
      </w:r>
      <w:r w:rsidRPr="00B04D05">
        <w:rPr>
          <w:rStyle w:val="StyleUnderline"/>
        </w:rPr>
        <w:t xml:space="preserve">, </w:t>
      </w:r>
      <w:r w:rsidRPr="0057637B">
        <w:rPr>
          <w:rStyle w:val="StyleUnderline"/>
          <w:highlight w:val="cyan"/>
        </w:rPr>
        <w:t>the world has been governed</w:t>
      </w:r>
      <w:r w:rsidRPr="00B04D05">
        <w:rPr>
          <w:rStyle w:val="StyleUnderline"/>
        </w:rPr>
        <w:t xml:space="preserve"> </w:t>
      </w:r>
      <w:r w:rsidRPr="0057637B">
        <w:rPr>
          <w:rStyle w:val="StyleUnderline"/>
          <w:highlight w:val="cyan"/>
        </w:rPr>
        <w:t>by</w:t>
      </w:r>
      <w:r w:rsidRPr="00B04D05">
        <w:rPr>
          <w:rStyle w:val="StyleUnderline"/>
        </w:rPr>
        <w:t xml:space="preserve"> what today we call “</w:t>
      </w:r>
      <w:r w:rsidRPr="0057637B">
        <w:rPr>
          <w:rStyle w:val="StyleUnderline"/>
          <w:highlight w:val="cyan"/>
        </w:rPr>
        <w:t xml:space="preserve">the </w:t>
      </w:r>
      <w:r w:rsidRPr="00B04D05">
        <w:rPr>
          <w:rStyle w:val="StyleUnderline"/>
        </w:rPr>
        <w:t xml:space="preserve">global </w:t>
      </w:r>
      <w:r w:rsidRPr="0057637B">
        <w:rPr>
          <w:rStyle w:val="StyleUnderline"/>
          <w:highlight w:val="cyan"/>
        </w:rPr>
        <w:t>liberal order</w:t>
      </w:r>
      <w:r w:rsidRPr="00B1043E">
        <w:rPr>
          <w:sz w:val="12"/>
        </w:rPr>
        <w:t xml:space="preserve">”. Behind these lofty words is </w:t>
      </w:r>
      <w:r w:rsidRPr="00D423BF">
        <w:rPr>
          <w:rStyle w:val="StyleUnderline"/>
        </w:rPr>
        <w:t xml:space="preserve">the idea </w:t>
      </w:r>
      <w:r w:rsidRPr="0057637B">
        <w:rPr>
          <w:rStyle w:val="StyleUnderline"/>
          <w:highlight w:val="cyan"/>
        </w:rPr>
        <w:t>that</w:t>
      </w:r>
      <w:r w:rsidRPr="00B1021D">
        <w:rPr>
          <w:rStyle w:val="StyleUnderline"/>
        </w:rPr>
        <w:t xml:space="preserve"> all </w:t>
      </w:r>
      <w:r w:rsidRPr="0057637B">
        <w:rPr>
          <w:rStyle w:val="StyleUnderline"/>
          <w:highlight w:val="cyan"/>
        </w:rPr>
        <w:t>humans share</w:t>
      </w:r>
      <w:r w:rsidRPr="00B1021D">
        <w:rPr>
          <w:rStyle w:val="StyleUnderline"/>
        </w:rPr>
        <w:t xml:space="preserve"> some </w:t>
      </w:r>
      <w:r w:rsidRPr="0057637B">
        <w:rPr>
          <w:rStyle w:val="StyleUnderline"/>
          <w:highlight w:val="cyan"/>
        </w:rPr>
        <w:t>core</w:t>
      </w:r>
      <w:r w:rsidRPr="00B1021D">
        <w:rPr>
          <w:rStyle w:val="StyleUnderline"/>
        </w:rPr>
        <w:t xml:space="preserve"> experiences, </w:t>
      </w:r>
      <w:proofErr w:type="gramStart"/>
      <w:r w:rsidRPr="0057637B">
        <w:rPr>
          <w:rStyle w:val="StyleUnderline"/>
          <w:highlight w:val="cyan"/>
        </w:rPr>
        <w:t>values</w:t>
      </w:r>
      <w:proofErr w:type="gramEnd"/>
      <w:r w:rsidRPr="00B1021D">
        <w:rPr>
          <w:rStyle w:val="StyleUnderline"/>
        </w:rPr>
        <w:t xml:space="preserve"> and interests, and that no human group is inherently superior</w:t>
      </w:r>
      <w:r w:rsidRPr="00B1043E">
        <w:rPr>
          <w:sz w:val="12"/>
        </w:rPr>
        <w:t xml:space="preserve"> to all others. </w:t>
      </w:r>
      <w:r w:rsidRPr="0057637B">
        <w:rPr>
          <w:rStyle w:val="StyleUnderline"/>
          <w:highlight w:val="cyan"/>
        </w:rPr>
        <w:t>Cooperation</w:t>
      </w:r>
      <w:r w:rsidRPr="00B1021D">
        <w:rPr>
          <w:rStyle w:val="StyleUnderline"/>
        </w:rPr>
        <w:t xml:space="preserve"> </w:t>
      </w:r>
      <w:r w:rsidRPr="0057637B">
        <w:rPr>
          <w:rStyle w:val="StyleUnderline"/>
          <w:highlight w:val="cyan"/>
        </w:rPr>
        <w:t>is</w:t>
      </w:r>
      <w:r w:rsidRPr="00B1021D">
        <w:rPr>
          <w:rStyle w:val="StyleUnderline"/>
        </w:rPr>
        <w:t xml:space="preserve"> therefore more </w:t>
      </w:r>
      <w:r w:rsidRPr="0057637B">
        <w:rPr>
          <w:rStyle w:val="StyleUnderline"/>
          <w:highlight w:val="cyan"/>
        </w:rPr>
        <w:t>sensible</w:t>
      </w:r>
      <w:r w:rsidRPr="00B1021D">
        <w:rPr>
          <w:rStyle w:val="StyleUnderline"/>
        </w:rPr>
        <w:t xml:space="preserve"> than conflict</w:t>
      </w:r>
      <w:r w:rsidRPr="00B1043E">
        <w:rPr>
          <w:sz w:val="12"/>
        </w:rPr>
        <w:t xml:space="preserve">. All humans should work together to protect their common values and advance their common interests. And the best way to foster such cooperation is to ease the movement of ideas, goods, </w:t>
      </w:r>
      <w:proofErr w:type="gramStart"/>
      <w:r w:rsidRPr="00B1043E">
        <w:rPr>
          <w:sz w:val="12"/>
        </w:rPr>
        <w:t>money</w:t>
      </w:r>
      <w:proofErr w:type="gramEnd"/>
      <w:r w:rsidRPr="00B1043E">
        <w:rPr>
          <w:sz w:val="12"/>
        </w:rPr>
        <w:t xml:space="preserve"> and people across the globe.</w:t>
      </w:r>
    </w:p>
    <w:p w14:paraId="265DC7D8" w14:textId="77777777" w:rsidR="00AC1BC8" w:rsidRPr="00AC450F" w:rsidRDefault="00AC1BC8" w:rsidP="00AC1BC8">
      <w:pPr>
        <w:rPr>
          <w:rStyle w:val="StyleUnderline"/>
        </w:rPr>
      </w:pPr>
      <w:r w:rsidRPr="00D423BF">
        <w:rPr>
          <w:rStyle w:val="Emphasis"/>
        </w:rPr>
        <w:t>Though the global liberal order has many faults and problems, it has proved superior to all alternatives</w:t>
      </w:r>
      <w:r w:rsidRPr="00D423BF">
        <w:rPr>
          <w:sz w:val="12"/>
        </w:rPr>
        <w:t xml:space="preserve">. </w:t>
      </w:r>
      <w:r w:rsidRPr="0057637B">
        <w:rPr>
          <w:rStyle w:val="StyleUnderline"/>
          <w:highlight w:val="cyan"/>
        </w:rPr>
        <w:t>The</w:t>
      </w:r>
      <w:r w:rsidRPr="00D423BF">
        <w:rPr>
          <w:rStyle w:val="StyleUnderline"/>
        </w:rPr>
        <w:t xml:space="preserve"> liberal </w:t>
      </w:r>
      <w:r w:rsidRPr="0057637B">
        <w:rPr>
          <w:rStyle w:val="StyleUnderline"/>
          <w:highlight w:val="cyan"/>
        </w:rPr>
        <w:t>world</w:t>
      </w:r>
      <w:r w:rsidRPr="00D423BF">
        <w:rPr>
          <w:rStyle w:val="StyleUnderline"/>
        </w:rPr>
        <w:t xml:space="preserve"> of the early 21st century </w:t>
      </w:r>
      <w:r w:rsidRPr="0057637B">
        <w:rPr>
          <w:rStyle w:val="StyleUnderline"/>
          <w:highlight w:val="cyan"/>
        </w:rPr>
        <w:t>is more</w:t>
      </w:r>
      <w:r w:rsidRPr="00AC450F">
        <w:rPr>
          <w:rStyle w:val="StyleUnderline"/>
        </w:rPr>
        <w:t xml:space="preserve"> </w:t>
      </w:r>
      <w:r w:rsidRPr="0057637B">
        <w:rPr>
          <w:rStyle w:val="Emphasis"/>
          <w:highlight w:val="cyan"/>
        </w:rPr>
        <w:t>prosperous</w:t>
      </w:r>
      <w:r w:rsidRPr="00AC450F">
        <w:rPr>
          <w:rStyle w:val="StyleUnderline"/>
        </w:rPr>
        <w:t xml:space="preserve">, </w:t>
      </w:r>
      <w:proofErr w:type="gramStart"/>
      <w:r w:rsidRPr="0057637B">
        <w:rPr>
          <w:rStyle w:val="Emphasis"/>
          <w:highlight w:val="cyan"/>
        </w:rPr>
        <w:t>healthy</w:t>
      </w:r>
      <w:proofErr w:type="gramEnd"/>
      <w:r w:rsidRPr="00AC450F">
        <w:rPr>
          <w:rStyle w:val="StyleUnderline"/>
        </w:rPr>
        <w:t xml:space="preserve"> </w:t>
      </w:r>
      <w:r w:rsidRPr="0057637B">
        <w:rPr>
          <w:rStyle w:val="StyleUnderline"/>
          <w:highlight w:val="cyan"/>
        </w:rPr>
        <w:t>and</w:t>
      </w:r>
      <w:r w:rsidRPr="00AC450F">
        <w:rPr>
          <w:rStyle w:val="StyleUnderline"/>
        </w:rPr>
        <w:t xml:space="preserve"> </w:t>
      </w:r>
      <w:r w:rsidRPr="0057637B">
        <w:rPr>
          <w:rStyle w:val="Emphasis"/>
          <w:highlight w:val="cyan"/>
        </w:rPr>
        <w:t>peaceful</w:t>
      </w:r>
      <w:r w:rsidRPr="00AC450F">
        <w:rPr>
          <w:rStyle w:val="StyleUnderline"/>
        </w:rPr>
        <w:t xml:space="preserve"> </w:t>
      </w:r>
      <w:r w:rsidRPr="0057637B">
        <w:rPr>
          <w:rStyle w:val="StyleUnderline"/>
          <w:highlight w:val="cyan"/>
        </w:rPr>
        <w:t>than</w:t>
      </w:r>
      <w:r w:rsidRPr="00AC450F">
        <w:rPr>
          <w:rStyle w:val="StyleUnderline"/>
        </w:rPr>
        <w:t xml:space="preserve"> ever </w:t>
      </w:r>
      <w:r w:rsidRPr="0057637B">
        <w:rPr>
          <w:rStyle w:val="StyleUnderline"/>
          <w:highlight w:val="cyan"/>
        </w:rPr>
        <w:t>before</w:t>
      </w:r>
      <w:r w:rsidRPr="00AC450F">
        <w:rPr>
          <w:rStyle w:val="StyleUnderline"/>
        </w:rPr>
        <w:t xml:space="preserve">. For the first time in human history, </w:t>
      </w:r>
      <w:r w:rsidRPr="0057637B">
        <w:rPr>
          <w:rStyle w:val="Emphasis"/>
          <w:highlight w:val="cyan"/>
        </w:rPr>
        <w:t>starvation</w:t>
      </w:r>
      <w:r w:rsidRPr="00AC450F">
        <w:rPr>
          <w:rStyle w:val="StyleUnderline"/>
        </w:rPr>
        <w:t xml:space="preserve"> </w:t>
      </w:r>
      <w:r w:rsidRPr="0057637B">
        <w:rPr>
          <w:rStyle w:val="StyleUnderline"/>
          <w:highlight w:val="cyan"/>
        </w:rPr>
        <w:t>kills</w:t>
      </w:r>
      <w:r w:rsidRPr="00AC450F">
        <w:rPr>
          <w:rStyle w:val="StyleUnderline"/>
        </w:rPr>
        <w:t xml:space="preserve"> </w:t>
      </w:r>
      <w:r w:rsidRPr="0057637B">
        <w:rPr>
          <w:rStyle w:val="StyleUnderline"/>
          <w:highlight w:val="cyan"/>
        </w:rPr>
        <w:t>fewer people than obesity</w:t>
      </w:r>
      <w:r w:rsidRPr="00AC450F">
        <w:rPr>
          <w:rStyle w:val="StyleUnderline"/>
        </w:rPr>
        <w:t xml:space="preserve">; </w:t>
      </w:r>
      <w:r w:rsidRPr="0057637B">
        <w:rPr>
          <w:rStyle w:val="Emphasis"/>
          <w:highlight w:val="cyan"/>
        </w:rPr>
        <w:t>plagues</w:t>
      </w:r>
      <w:r w:rsidRPr="00AC450F">
        <w:rPr>
          <w:rStyle w:val="StyleUnderline"/>
        </w:rPr>
        <w:t xml:space="preserve"> </w:t>
      </w:r>
      <w:r w:rsidRPr="0057637B">
        <w:rPr>
          <w:rStyle w:val="StyleUnderline"/>
          <w:highlight w:val="cyan"/>
        </w:rPr>
        <w:t>kill fewer people</w:t>
      </w:r>
      <w:r w:rsidRPr="00AC450F">
        <w:rPr>
          <w:rStyle w:val="StyleUnderline"/>
        </w:rPr>
        <w:t xml:space="preserve"> </w:t>
      </w:r>
      <w:r w:rsidRPr="0057637B">
        <w:rPr>
          <w:rStyle w:val="StyleUnderline"/>
          <w:highlight w:val="cyan"/>
        </w:rPr>
        <w:t>than old age</w:t>
      </w:r>
      <w:r w:rsidRPr="00AC450F">
        <w:rPr>
          <w:rStyle w:val="StyleUnderline"/>
        </w:rPr>
        <w:t xml:space="preserve">; and </w:t>
      </w:r>
      <w:r w:rsidRPr="0057637B">
        <w:rPr>
          <w:rStyle w:val="Emphasis"/>
          <w:highlight w:val="cyan"/>
        </w:rPr>
        <w:t>violence</w:t>
      </w:r>
      <w:r w:rsidRPr="00AC450F">
        <w:rPr>
          <w:rStyle w:val="StyleUnderline"/>
        </w:rPr>
        <w:t xml:space="preserve"> </w:t>
      </w:r>
      <w:r w:rsidRPr="0057637B">
        <w:rPr>
          <w:rStyle w:val="StyleUnderline"/>
          <w:highlight w:val="cyan"/>
        </w:rPr>
        <w:t>kills</w:t>
      </w:r>
      <w:r w:rsidRPr="00AC450F">
        <w:rPr>
          <w:rStyle w:val="StyleUnderline"/>
        </w:rPr>
        <w:t xml:space="preserve"> </w:t>
      </w:r>
      <w:r w:rsidRPr="0057637B">
        <w:rPr>
          <w:rStyle w:val="Emphasis"/>
          <w:highlight w:val="cyan"/>
        </w:rPr>
        <w:t>fewer people</w:t>
      </w:r>
      <w:r w:rsidRPr="00AC450F">
        <w:rPr>
          <w:rStyle w:val="StyleUnderline"/>
        </w:rPr>
        <w:t xml:space="preserve"> </w:t>
      </w:r>
      <w:r w:rsidRPr="0057637B">
        <w:rPr>
          <w:rStyle w:val="StyleUnderline"/>
          <w:highlight w:val="cyan"/>
        </w:rPr>
        <w:t>than</w:t>
      </w:r>
      <w:r w:rsidRPr="00AC450F">
        <w:rPr>
          <w:rStyle w:val="StyleUnderline"/>
        </w:rPr>
        <w:t xml:space="preserve"> </w:t>
      </w:r>
      <w:r w:rsidRPr="0057637B">
        <w:rPr>
          <w:rStyle w:val="Emphasis"/>
          <w:highlight w:val="cyan"/>
        </w:rPr>
        <w:t>accidents</w:t>
      </w:r>
      <w:r w:rsidRPr="00AC450F">
        <w:rPr>
          <w:rStyle w:val="StyleUnderline"/>
        </w:rPr>
        <w:t xml:space="preserve">. </w:t>
      </w:r>
      <w:r w:rsidRPr="00B1043E">
        <w:rPr>
          <w:sz w:val="12"/>
        </w:rPr>
        <w:t xml:space="preserve">When I was six months </w:t>
      </w:r>
      <w:proofErr w:type="gramStart"/>
      <w:r w:rsidRPr="00B1043E">
        <w:rPr>
          <w:sz w:val="12"/>
        </w:rPr>
        <w:t>old</w:t>
      </w:r>
      <w:proofErr w:type="gramEnd"/>
      <w:r w:rsidRPr="00B1043E">
        <w:rPr>
          <w:sz w:val="12"/>
        </w:rPr>
        <w:t xml:space="preserve"> I didn’t die in an epidemic, thanks to medicines discovered by foreign scientists in distant lands. When I was </w:t>
      </w:r>
      <w:proofErr w:type="gramStart"/>
      <w:r w:rsidRPr="00B1043E">
        <w:rPr>
          <w:sz w:val="12"/>
        </w:rPr>
        <w:t>three</w:t>
      </w:r>
      <w:proofErr w:type="gramEnd"/>
      <w:r w:rsidRPr="00B1043E">
        <w:rPr>
          <w:sz w:val="12"/>
        </w:rPr>
        <w:t xml:space="preserve"> I didn’t starve to death, thanks to wheat grown by foreign farmers thousands of kilometers away. And when I was </w:t>
      </w:r>
      <w:proofErr w:type="gramStart"/>
      <w:r w:rsidRPr="00B1043E">
        <w:rPr>
          <w:sz w:val="12"/>
        </w:rPr>
        <w:t>eleven</w:t>
      </w:r>
      <w:proofErr w:type="gramEnd"/>
      <w:r w:rsidRPr="00B1043E">
        <w:rPr>
          <w:sz w:val="12"/>
        </w:rPr>
        <w:t xml:space="preserve"> I wasn’t obliterated in a nuclear war, thanks to agreements signed by foreign leaders on the other side of the planet.</w:t>
      </w:r>
      <w:r w:rsidRPr="00AC450F">
        <w:rPr>
          <w:rStyle w:val="StyleUnderline"/>
        </w:rPr>
        <w:t xml:space="preserve"> If you think we should go back to some pre-liberal golden age, please name the year in which humankind was in better shape than in the early 21st century. Was it 1918? 1718? 1218?</w:t>
      </w:r>
    </w:p>
    <w:p w14:paraId="76C87E6F" w14:textId="77777777" w:rsidR="00AC1BC8" w:rsidRPr="00B1021D" w:rsidRDefault="00AC1BC8" w:rsidP="00AC1BC8">
      <w:pPr>
        <w:rPr>
          <w:sz w:val="14"/>
        </w:rPr>
      </w:pPr>
      <w:r w:rsidRPr="005A6CD1">
        <w:rPr>
          <w:rStyle w:val="StyleUnderline"/>
        </w:rPr>
        <w:t xml:space="preserve">Nevertheless, </w:t>
      </w:r>
      <w:r w:rsidRPr="0057637B">
        <w:rPr>
          <w:rStyle w:val="StyleUnderline"/>
          <w:highlight w:val="cyan"/>
        </w:rPr>
        <w:t>people</w:t>
      </w:r>
      <w:r w:rsidRPr="005A6CD1">
        <w:rPr>
          <w:rStyle w:val="StyleUnderline"/>
        </w:rPr>
        <w:t xml:space="preserve"> all over the world </w:t>
      </w:r>
      <w:r w:rsidRPr="0057637B">
        <w:rPr>
          <w:rStyle w:val="StyleUnderline"/>
          <w:highlight w:val="cyan"/>
        </w:rPr>
        <w:t xml:space="preserve">are </w:t>
      </w:r>
      <w:r w:rsidRPr="0057637B">
        <w:rPr>
          <w:rStyle w:val="Emphasis"/>
          <w:highlight w:val="cyan"/>
        </w:rPr>
        <w:t>now</w:t>
      </w:r>
      <w:r w:rsidRPr="005A6CD1">
        <w:rPr>
          <w:rStyle w:val="Emphasis"/>
        </w:rPr>
        <w:t xml:space="preserve"> </w:t>
      </w:r>
      <w:r w:rsidRPr="0057637B">
        <w:rPr>
          <w:rStyle w:val="Emphasis"/>
          <w:highlight w:val="cyan"/>
        </w:rPr>
        <w:t>losing</w:t>
      </w:r>
      <w:r w:rsidRPr="005A6CD1">
        <w:rPr>
          <w:rStyle w:val="Emphasis"/>
        </w:rPr>
        <w:t xml:space="preserve"> </w:t>
      </w:r>
      <w:r w:rsidRPr="0057637B">
        <w:rPr>
          <w:rStyle w:val="Emphasis"/>
          <w:highlight w:val="cyan"/>
        </w:rPr>
        <w:t>faith</w:t>
      </w:r>
      <w:r w:rsidRPr="005A6CD1">
        <w:rPr>
          <w:rStyle w:val="Emphasis"/>
        </w:rPr>
        <w:t xml:space="preserve"> in the liberal order</w:t>
      </w:r>
      <w:r w:rsidRPr="005A6CD1">
        <w:rPr>
          <w:rStyle w:val="StyleUnderline"/>
        </w:rPr>
        <w:t>. Nationalist</w:t>
      </w:r>
      <w:r w:rsidRPr="005A6CD1">
        <w:rPr>
          <w:sz w:val="14"/>
        </w:rPr>
        <w:t xml:space="preserve"> and religious </w:t>
      </w:r>
      <w:r w:rsidRPr="005A6CD1">
        <w:rPr>
          <w:rStyle w:val="StyleUnderline"/>
        </w:rPr>
        <w:t>views</w:t>
      </w:r>
      <w:r w:rsidRPr="005A6CD1">
        <w:rPr>
          <w:sz w:val="14"/>
        </w:rPr>
        <w:t xml:space="preserve"> that privilege one human group over all others </w:t>
      </w:r>
      <w:r w:rsidRPr="005A6CD1">
        <w:rPr>
          <w:rStyle w:val="StyleUnderline"/>
        </w:rPr>
        <w:t>are back in vogue</w:t>
      </w:r>
      <w:r w:rsidRPr="005A6CD1">
        <w:rPr>
          <w:sz w:val="14"/>
        </w:rPr>
        <w:t xml:space="preserve">. Governments are increasingly restricting the flow of ideas, goods, </w:t>
      </w:r>
      <w:proofErr w:type="gramStart"/>
      <w:r w:rsidRPr="005A6CD1">
        <w:rPr>
          <w:sz w:val="14"/>
        </w:rPr>
        <w:t>money</w:t>
      </w:r>
      <w:proofErr w:type="gramEnd"/>
      <w:r w:rsidRPr="005A6CD1">
        <w:rPr>
          <w:sz w:val="14"/>
        </w:rPr>
        <w:t xml:space="preserve"> and people. Walls are popping up everywhere, both on the ground and in cyberspace. Immigration is out, tariffs are in.</w:t>
      </w:r>
    </w:p>
    <w:p w14:paraId="04A767C8" w14:textId="77777777" w:rsidR="00AC1BC8" w:rsidRPr="00B1021D" w:rsidRDefault="00AC1BC8" w:rsidP="00AC1BC8">
      <w:pPr>
        <w:rPr>
          <w:sz w:val="14"/>
        </w:rPr>
      </w:pPr>
      <w:r w:rsidRPr="00D423BF">
        <w:rPr>
          <w:rStyle w:val="StyleUnderline"/>
        </w:rPr>
        <w:t xml:space="preserve">If the </w:t>
      </w:r>
      <w:r w:rsidRPr="00D423BF">
        <w:rPr>
          <w:rStyle w:val="Emphasis"/>
        </w:rPr>
        <w:t>liberal order is collapsing</w:t>
      </w:r>
      <w:r w:rsidRPr="0057637B">
        <w:rPr>
          <w:rStyle w:val="StyleUnderline"/>
          <w:highlight w:val="cyan"/>
        </w:rPr>
        <w:t>, what</w:t>
      </w:r>
      <w:r w:rsidRPr="00B1021D">
        <w:rPr>
          <w:rStyle w:val="StyleUnderline"/>
        </w:rPr>
        <w:t xml:space="preserve"> </w:t>
      </w:r>
      <w:r w:rsidRPr="0057637B">
        <w:rPr>
          <w:rStyle w:val="StyleUnderline"/>
          <w:highlight w:val="cyan"/>
        </w:rPr>
        <w:t>new</w:t>
      </w:r>
      <w:r w:rsidRPr="00B1021D">
        <w:rPr>
          <w:rStyle w:val="StyleUnderline"/>
        </w:rPr>
        <w:t xml:space="preserve"> kind of global </w:t>
      </w:r>
      <w:r w:rsidRPr="0057637B">
        <w:rPr>
          <w:rStyle w:val="StyleUnderline"/>
          <w:highlight w:val="cyan"/>
        </w:rPr>
        <w:t>order</w:t>
      </w:r>
      <w:r w:rsidRPr="00B1021D">
        <w:rPr>
          <w:rStyle w:val="StyleUnderline"/>
        </w:rPr>
        <w:t xml:space="preserve"> </w:t>
      </w:r>
      <w:r w:rsidRPr="0057637B">
        <w:rPr>
          <w:rStyle w:val="StyleUnderline"/>
          <w:highlight w:val="cyan"/>
        </w:rPr>
        <w:t>might replace it?</w:t>
      </w:r>
      <w:r w:rsidRPr="00B1021D">
        <w:rPr>
          <w:sz w:val="14"/>
        </w:rPr>
        <w:t xml:space="preserve"> So far, </w:t>
      </w:r>
      <w:r w:rsidRPr="0057637B">
        <w:rPr>
          <w:rStyle w:val="StyleUnderline"/>
          <w:highlight w:val="cyan"/>
        </w:rPr>
        <w:t>those who challenge</w:t>
      </w:r>
      <w:r w:rsidRPr="00B1021D">
        <w:rPr>
          <w:rStyle w:val="StyleUnderline"/>
        </w:rPr>
        <w:t xml:space="preserve"> </w:t>
      </w:r>
      <w:r w:rsidRPr="0057637B">
        <w:rPr>
          <w:rStyle w:val="StyleUnderline"/>
          <w:highlight w:val="cyan"/>
        </w:rPr>
        <w:t>the</w:t>
      </w:r>
      <w:r w:rsidRPr="00B1021D">
        <w:rPr>
          <w:rStyle w:val="StyleUnderline"/>
        </w:rPr>
        <w:t xml:space="preserve"> liberal </w:t>
      </w:r>
      <w:r w:rsidRPr="0057637B">
        <w:rPr>
          <w:rStyle w:val="StyleUnderline"/>
          <w:highlight w:val="cyan"/>
        </w:rPr>
        <w:t>order</w:t>
      </w:r>
      <w:r w:rsidRPr="00B1021D">
        <w:rPr>
          <w:sz w:val="14"/>
        </w:rPr>
        <w:t xml:space="preserve"> do so mainly on a national level. They have many ideas about how to advance the interests of their </w:t>
      </w:r>
      <w:proofErr w:type="gramStart"/>
      <w:r w:rsidRPr="00B1021D">
        <w:rPr>
          <w:sz w:val="14"/>
        </w:rPr>
        <w:t>particular country</w:t>
      </w:r>
      <w:proofErr w:type="gramEnd"/>
      <w:r w:rsidRPr="00B1021D">
        <w:rPr>
          <w:sz w:val="14"/>
        </w:rPr>
        <w:t xml:space="preserve">, but they </w:t>
      </w:r>
      <w:r w:rsidRPr="0057637B">
        <w:rPr>
          <w:rStyle w:val="StyleUnderline"/>
          <w:highlight w:val="cyan"/>
        </w:rPr>
        <w:t>don’t</w:t>
      </w:r>
      <w:r w:rsidRPr="00B1021D">
        <w:rPr>
          <w:rStyle w:val="StyleUnderline"/>
        </w:rPr>
        <w:t xml:space="preserve"> </w:t>
      </w:r>
      <w:r w:rsidRPr="0057637B">
        <w:rPr>
          <w:rStyle w:val="StyleUnderline"/>
          <w:highlight w:val="cyan"/>
        </w:rPr>
        <w:t xml:space="preserve">have a </w:t>
      </w:r>
      <w:r w:rsidRPr="0057637B">
        <w:rPr>
          <w:rStyle w:val="Emphasis"/>
          <w:highlight w:val="cyan"/>
        </w:rPr>
        <w:t>viable vision</w:t>
      </w:r>
      <w:r w:rsidRPr="00B1021D">
        <w:rPr>
          <w:rStyle w:val="StyleUnderline"/>
        </w:rPr>
        <w:t xml:space="preserve"> </w:t>
      </w:r>
      <w:r w:rsidRPr="0057637B">
        <w:rPr>
          <w:rStyle w:val="StyleUnderline"/>
          <w:highlight w:val="cyan"/>
        </w:rPr>
        <w:t>for how the world</w:t>
      </w:r>
      <w:r w:rsidRPr="00B1021D">
        <w:rPr>
          <w:rStyle w:val="StyleUnderline"/>
        </w:rPr>
        <w:t xml:space="preserve"> as a whole </w:t>
      </w:r>
      <w:r w:rsidRPr="0057637B">
        <w:rPr>
          <w:rStyle w:val="StyleUnderline"/>
          <w:highlight w:val="cyan"/>
        </w:rPr>
        <w:t>should function</w:t>
      </w:r>
      <w:r w:rsidRPr="00B1021D">
        <w:rPr>
          <w:sz w:val="14"/>
        </w:rPr>
        <w:t xml:space="preserve">. For example, Russian nationalism can be a reasonable guide for running the affairs of Russia, but Russian nationalism has no plan for the rest of humanity. Unless, of course, nationalism morphs into imperialism, and calls for one nation to conquer and rule the entire world. A century ago, several nationalist movements indeed </w:t>
      </w:r>
      <w:proofErr w:type="spellStart"/>
      <w:r w:rsidRPr="00B1021D">
        <w:rPr>
          <w:sz w:val="14"/>
        </w:rPr>
        <w:t>harboured</w:t>
      </w:r>
      <w:proofErr w:type="spellEnd"/>
      <w:r w:rsidRPr="00B1021D">
        <w:rPr>
          <w:sz w:val="14"/>
        </w:rPr>
        <w:t xml:space="preserve"> such imperialist fantasies. Today’s nationalists, whether in Russia, Turkey, </w:t>
      </w:r>
      <w:proofErr w:type="gramStart"/>
      <w:r w:rsidRPr="00B1021D">
        <w:rPr>
          <w:sz w:val="14"/>
        </w:rPr>
        <w:t>Italy</w:t>
      </w:r>
      <w:proofErr w:type="gramEnd"/>
      <w:r w:rsidRPr="00B1021D">
        <w:rPr>
          <w:sz w:val="14"/>
        </w:rPr>
        <w:t xml:space="preserve"> or China, so far refrain from advocating global conquest.</w:t>
      </w:r>
    </w:p>
    <w:p w14:paraId="25451616" w14:textId="77777777" w:rsidR="00AC1BC8" w:rsidRPr="00B1021D" w:rsidRDefault="00AC1BC8" w:rsidP="00AC1BC8">
      <w:pPr>
        <w:rPr>
          <w:sz w:val="14"/>
        </w:rPr>
      </w:pPr>
      <w:r w:rsidRPr="00B1021D">
        <w:rPr>
          <w:sz w:val="14"/>
        </w:rPr>
        <w:t xml:space="preserve">In place of violently establishing a global empire, </w:t>
      </w:r>
      <w:r w:rsidRPr="00B1021D">
        <w:rPr>
          <w:rStyle w:val="StyleUnderline"/>
        </w:rPr>
        <w:t>some nationalists</w:t>
      </w:r>
      <w:r w:rsidRPr="00B1021D">
        <w:rPr>
          <w:sz w:val="14"/>
        </w:rPr>
        <w:t xml:space="preserve"> such as Steve Bannon, Viktor </w:t>
      </w:r>
      <w:proofErr w:type="spellStart"/>
      <w:r w:rsidRPr="00B1021D">
        <w:rPr>
          <w:sz w:val="14"/>
        </w:rPr>
        <w:t>Orban</w:t>
      </w:r>
      <w:proofErr w:type="spellEnd"/>
      <w:r w:rsidRPr="00B1021D">
        <w:rPr>
          <w:sz w:val="14"/>
        </w:rPr>
        <w:t xml:space="preserve">, the Northern League in Italy and the British Brexiteers dream about a peaceful “Nationalist International”. They </w:t>
      </w:r>
      <w:r w:rsidRPr="00B1021D">
        <w:rPr>
          <w:rStyle w:val="StyleUnderline"/>
        </w:rPr>
        <w:t>argue</w:t>
      </w:r>
      <w:r w:rsidRPr="00B1021D">
        <w:rPr>
          <w:sz w:val="14"/>
        </w:rPr>
        <w:t xml:space="preserve"> that all nations today face the same enemies. The bogeymen of globalism, multiculturalism and immigration are threatening to destroy the traditions and identities of all nations. </w:t>
      </w:r>
      <w:proofErr w:type="gramStart"/>
      <w:r w:rsidRPr="00B1021D">
        <w:rPr>
          <w:sz w:val="14"/>
        </w:rPr>
        <w:t>Therefore</w:t>
      </w:r>
      <w:proofErr w:type="gramEnd"/>
      <w:r w:rsidRPr="00B1021D">
        <w:rPr>
          <w:sz w:val="14"/>
        </w:rPr>
        <w:t xml:space="preserve"> nationalists across the world should make common cause in opposing these global forces. Hungarians, Italians, </w:t>
      </w:r>
      <w:proofErr w:type="gramStart"/>
      <w:r w:rsidRPr="00B1021D">
        <w:rPr>
          <w:sz w:val="14"/>
        </w:rPr>
        <w:t>Turks</w:t>
      </w:r>
      <w:proofErr w:type="gramEnd"/>
      <w:r w:rsidRPr="00B1021D">
        <w:rPr>
          <w:sz w:val="14"/>
        </w:rPr>
        <w:t xml:space="preserve"> and Israelis should build walls, erect fences and slow down the movement of people, goods, money and ideas.</w:t>
      </w:r>
    </w:p>
    <w:p w14:paraId="666D06D5" w14:textId="77777777" w:rsidR="00AC1BC8" w:rsidRPr="00B1021D" w:rsidRDefault="00AC1BC8" w:rsidP="00AC1BC8">
      <w:pPr>
        <w:rPr>
          <w:sz w:val="14"/>
        </w:rPr>
      </w:pPr>
      <w:r w:rsidRPr="00D423BF">
        <w:rPr>
          <w:rStyle w:val="StyleUnderline"/>
        </w:rPr>
        <w:t>The world will</w:t>
      </w:r>
      <w:r w:rsidRPr="00D423BF">
        <w:rPr>
          <w:sz w:val="14"/>
        </w:rPr>
        <w:t xml:space="preserve"> then </w:t>
      </w:r>
      <w:r w:rsidRPr="00D423BF">
        <w:rPr>
          <w:rStyle w:val="StyleUnderline"/>
        </w:rPr>
        <w:t>be divided into distinct nation-states</w:t>
      </w:r>
      <w:r w:rsidRPr="00B1021D">
        <w:rPr>
          <w:sz w:val="14"/>
        </w:rPr>
        <w:t xml:space="preserve">, each with its own sacred identity and traditions. Based on mutual respect for these differing identities, all nation-states could cooperate and trade peacefully with one another. Hungary will be Hungarian, Turkey will be Turkish, Israel will be Israeli, and everyone will know who they are and what is their proper place in the world. It will be a world without immigration, without universal values, without multiculturalism, and without a global </w:t>
      </w:r>
      <w:r w:rsidRPr="005A6CD1">
        <w:rPr>
          <w:sz w:val="14"/>
        </w:rPr>
        <w:t xml:space="preserve">elite—but with peaceful international relations and some trade. In a word, </w:t>
      </w:r>
      <w:r w:rsidRPr="005A6CD1">
        <w:rPr>
          <w:rStyle w:val="StyleUnderline"/>
        </w:rPr>
        <w:t>the “</w:t>
      </w:r>
      <w:r w:rsidRPr="0057637B">
        <w:rPr>
          <w:rStyle w:val="StyleUnderline"/>
          <w:highlight w:val="cyan"/>
        </w:rPr>
        <w:t>Nationalist</w:t>
      </w:r>
      <w:r w:rsidRPr="005A6CD1">
        <w:rPr>
          <w:rStyle w:val="StyleUnderline"/>
        </w:rPr>
        <w:t xml:space="preserve"> International” envisions </w:t>
      </w:r>
      <w:r w:rsidRPr="00D423BF">
        <w:rPr>
          <w:rStyle w:val="StyleUnderline"/>
        </w:rPr>
        <w:t>the world as</w:t>
      </w:r>
      <w:r w:rsidRPr="00B1021D">
        <w:rPr>
          <w:rStyle w:val="StyleUnderline"/>
        </w:rPr>
        <w:t xml:space="preserve"> </w:t>
      </w:r>
      <w:r w:rsidRPr="005A6CD1">
        <w:rPr>
          <w:rStyle w:val="StyleUnderline"/>
        </w:rPr>
        <w:t xml:space="preserve">a network of </w:t>
      </w:r>
      <w:r w:rsidRPr="00D423BF">
        <w:rPr>
          <w:rStyle w:val="StyleUnderline"/>
        </w:rPr>
        <w:t>walled-but-friendly fortresses</w:t>
      </w:r>
      <w:r w:rsidRPr="00B1021D">
        <w:rPr>
          <w:sz w:val="14"/>
        </w:rPr>
        <w:t>.</w:t>
      </w:r>
    </w:p>
    <w:p w14:paraId="7FAC0619" w14:textId="77777777" w:rsidR="00AC1BC8" w:rsidRPr="00B1021D" w:rsidRDefault="00AC1BC8" w:rsidP="00AC1BC8">
      <w:pPr>
        <w:rPr>
          <w:sz w:val="14"/>
        </w:rPr>
      </w:pPr>
      <w:r w:rsidRPr="00B1021D">
        <w:rPr>
          <w:sz w:val="14"/>
        </w:rPr>
        <w:t xml:space="preserve">Many people would think this is quite a reasonable vision. Why isn’t it a viable alternative to the liberal order? Two things should be noted about it. First, it is still a comparatively liberal vision. It assumes that no human group is superior to all others, that no nation should dominate its peers, and that international cooperation is better than conflict. In fact, liberalism and nationalism were originally closely aligned with one another. The 19th century liberal nationalists, such as Giuseppe Garibaldi and Giuseppe Mazzini in Italy, and Adam Mickiewicz in Poland, dreamt about precisely such an international liberal order of </w:t>
      </w:r>
      <w:proofErr w:type="gramStart"/>
      <w:r w:rsidRPr="00B1021D">
        <w:rPr>
          <w:sz w:val="14"/>
        </w:rPr>
        <w:t>peacefully-coexisting</w:t>
      </w:r>
      <w:proofErr w:type="gramEnd"/>
      <w:r w:rsidRPr="00B1021D">
        <w:rPr>
          <w:sz w:val="14"/>
        </w:rPr>
        <w:t xml:space="preserve"> nations.</w:t>
      </w:r>
    </w:p>
    <w:p w14:paraId="0572DC6E" w14:textId="77777777" w:rsidR="00AC1BC8" w:rsidRPr="00B1021D" w:rsidRDefault="00AC1BC8" w:rsidP="00AC1BC8">
      <w:pPr>
        <w:rPr>
          <w:sz w:val="14"/>
        </w:rPr>
      </w:pPr>
      <w:r w:rsidRPr="00B1021D">
        <w:rPr>
          <w:sz w:val="14"/>
        </w:rPr>
        <w:t>The second thing to note abo</w:t>
      </w:r>
      <w:r w:rsidRPr="005A6CD1">
        <w:rPr>
          <w:sz w:val="14"/>
        </w:rPr>
        <w:t xml:space="preserve">ut </w:t>
      </w:r>
      <w:r w:rsidRPr="00D423BF">
        <w:rPr>
          <w:rStyle w:val="StyleUnderline"/>
        </w:rPr>
        <w:t>this</w:t>
      </w:r>
      <w:r w:rsidRPr="00B1021D">
        <w:rPr>
          <w:rStyle w:val="StyleUnderline"/>
        </w:rPr>
        <w:t xml:space="preserve"> </w:t>
      </w:r>
      <w:r w:rsidRPr="0057637B">
        <w:rPr>
          <w:rStyle w:val="StyleUnderline"/>
          <w:highlight w:val="cyan"/>
        </w:rPr>
        <w:t>vision</w:t>
      </w:r>
      <w:r w:rsidRPr="00B1021D">
        <w:rPr>
          <w:rStyle w:val="StyleUnderline"/>
        </w:rPr>
        <w:t xml:space="preserve"> of friendly fortresses</w:t>
      </w:r>
      <w:r w:rsidRPr="00B1021D">
        <w:rPr>
          <w:sz w:val="14"/>
        </w:rPr>
        <w:t xml:space="preserve"> is that it </w:t>
      </w:r>
      <w:r w:rsidRPr="00D423BF">
        <w:rPr>
          <w:rStyle w:val="Emphasis"/>
        </w:rPr>
        <w:t>has been tried</w:t>
      </w:r>
      <w:r w:rsidRPr="00D423BF">
        <w:rPr>
          <w:sz w:val="14"/>
        </w:rPr>
        <w:t>—</w:t>
      </w:r>
      <w:r w:rsidRPr="00D423BF">
        <w:rPr>
          <w:rStyle w:val="StyleUnderline"/>
        </w:rPr>
        <w:t>and</w:t>
      </w:r>
      <w:r w:rsidRPr="00B1021D">
        <w:rPr>
          <w:rStyle w:val="StyleUnderline"/>
        </w:rPr>
        <w:t xml:space="preserve"> it </w:t>
      </w:r>
      <w:r w:rsidRPr="0057637B">
        <w:rPr>
          <w:rStyle w:val="Emphasis"/>
          <w:highlight w:val="cyan"/>
        </w:rPr>
        <w:t>failed</w:t>
      </w:r>
      <w:r w:rsidRPr="00B1021D">
        <w:rPr>
          <w:rStyle w:val="Emphasis"/>
        </w:rPr>
        <w:t xml:space="preserve"> </w:t>
      </w:r>
      <w:r w:rsidRPr="0057637B">
        <w:rPr>
          <w:rStyle w:val="Emphasis"/>
          <w:highlight w:val="cyan"/>
        </w:rPr>
        <w:t>spectacularly</w:t>
      </w:r>
      <w:r w:rsidRPr="00B1021D">
        <w:rPr>
          <w:rStyle w:val="StyleUnderline"/>
        </w:rPr>
        <w:t xml:space="preserve">. </w:t>
      </w:r>
      <w:r w:rsidRPr="00B1021D">
        <w:rPr>
          <w:rStyle w:val="Emphasis"/>
        </w:rPr>
        <w:t xml:space="preserve">All </w:t>
      </w:r>
      <w:r w:rsidRPr="0057637B">
        <w:rPr>
          <w:rStyle w:val="Emphasis"/>
          <w:highlight w:val="cyan"/>
        </w:rPr>
        <w:t>attempts</w:t>
      </w:r>
      <w:r w:rsidRPr="0057637B">
        <w:rPr>
          <w:rStyle w:val="StyleUnderline"/>
          <w:highlight w:val="cyan"/>
        </w:rPr>
        <w:t xml:space="preserve"> to divide </w:t>
      </w:r>
      <w:r w:rsidRPr="00D423BF">
        <w:rPr>
          <w:rStyle w:val="StyleUnderline"/>
        </w:rPr>
        <w:t>the world</w:t>
      </w:r>
      <w:r w:rsidRPr="00B1021D">
        <w:rPr>
          <w:rStyle w:val="StyleUnderline"/>
        </w:rPr>
        <w:t xml:space="preserve"> into clear-cut nations have</w:t>
      </w:r>
      <w:r w:rsidRPr="00B1021D">
        <w:rPr>
          <w:sz w:val="14"/>
        </w:rPr>
        <w:t xml:space="preserve"> so far </w:t>
      </w:r>
      <w:r w:rsidRPr="0057637B">
        <w:rPr>
          <w:rStyle w:val="Emphasis"/>
          <w:highlight w:val="cyan"/>
        </w:rPr>
        <w:t>resulted in war and genocide</w:t>
      </w:r>
      <w:r w:rsidRPr="00B1021D">
        <w:rPr>
          <w:sz w:val="14"/>
        </w:rPr>
        <w:t>. When the heirs of Garibaldi, Mazzini and Mickiewicz managed to overthrow the multi-ethnic Habsburg Empire, it proved impossible to find a clear line dividing Italians from Slovenes or Poles from Ukrainians.</w:t>
      </w:r>
    </w:p>
    <w:p w14:paraId="227F1871" w14:textId="77777777" w:rsidR="00AC1BC8" w:rsidRPr="00B1021D" w:rsidRDefault="00AC1BC8" w:rsidP="00AC1BC8">
      <w:pPr>
        <w:rPr>
          <w:sz w:val="14"/>
        </w:rPr>
      </w:pPr>
      <w:r w:rsidRPr="00B1021D">
        <w:rPr>
          <w:sz w:val="14"/>
        </w:rPr>
        <w:lastRenderedPageBreak/>
        <w:t xml:space="preserve">This had set the stage for the second world war. The key problem with the network of fortresses is that each national fortress wants a bit more land, </w:t>
      </w:r>
      <w:proofErr w:type="gramStart"/>
      <w:r w:rsidRPr="00B1021D">
        <w:rPr>
          <w:sz w:val="14"/>
        </w:rPr>
        <w:t>security</w:t>
      </w:r>
      <w:proofErr w:type="gramEnd"/>
      <w:r w:rsidRPr="00B1021D">
        <w:rPr>
          <w:sz w:val="14"/>
        </w:rPr>
        <w:t xml:space="preserve"> and prosperity for itself at the expense of the neighbors, and without the help of universal values and global </w:t>
      </w:r>
      <w:proofErr w:type="spellStart"/>
      <w:r w:rsidRPr="00B1021D">
        <w:rPr>
          <w:sz w:val="14"/>
        </w:rPr>
        <w:t>organisations</w:t>
      </w:r>
      <w:proofErr w:type="spellEnd"/>
      <w:r w:rsidRPr="00B1021D">
        <w:rPr>
          <w:sz w:val="14"/>
        </w:rPr>
        <w:t>, rival fortresses cannot agree on any common rules. Walled fortresses are seldom friendly.</w:t>
      </w:r>
    </w:p>
    <w:p w14:paraId="00D96E89" w14:textId="77777777" w:rsidR="00AC1BC8" w:rsidRPr="00B1021D" w:rsidRDefault="00AC1BC8" w:rsidP="00AC1BC8">
      <w:pPr>
        <w:rPr>
          <w:sz w:val="14"/>
        </w:rPr>
      </w:pPr>
      <w:r w:rsidRPr="00B1021D">
        <w:rPr>
          <w:sz w:val="14"/>
        </w:rPr>
        <w:t xml:space="preserve">But if you happen to live inside a particularly strong fortress, such as America or Russia, why should you care? Some nationalists indeed adopt a more extreme isolationist position. They don’t believe in either a global empire or in a global network of fortresses. Instead, </w:t>
      </w:r>
      <w:r w:rsidRPr="00B1021D">
        <w:rPr>
          <w:rStyle w:val="StyleUnderline"/>
        </w:rPr>
        <w:t>they deny the necessity of any global order whatsoever</w:t>
      </w:r>
      <w:r w:rsidRPr="00B1021D">
        <w:rPr>
          <w:sz w:val="14"/>
        </w:rPr>
        <w:t>. “Our fortress should just raise the drawbridges,” they say, “and the rest of the world can go to hell. We should refuse entry to foreign people, foreign ideas and foreign goods, and as long as our walls are stout and the guards are loyal, who cares what happens to the foreigners?”</w:t>
      </w:r>
    </w:p>
    <w:p w14:paraId="30723C30" w14:textId="77777777" w:rsidR="00AC1BC8" w:rsidRPr="00B1021D" w:rsidRDefault="00AC1BC8" w:rsidP="00AC1BC8">
      <w:pPr>
        <w:rPr>
          <w:sz w:val="14"/>
        </w:rPr>
      </w:pPr>
      <w:r w:rsidRPr="00B1021D">
        <w:rPr>
          <w:sz w:val="14"/>
        </w:rPr>
        <w:t>Such extreme isolationism, however, is completely divorced from economic realities. Without a global trade network, all existing national economies will collapse—including that of North Korea. Many countries will not be able even to feed themselves without imports, and prices of almost all products will skyrocket. The made-in-China shirt I am wearing cost me about $5. If it had been produced by Israeli workers from Israeli-grown cotton using Israeli-made machines powered by non-existing Israeli oil, it may well have cost ten times as much. Nationalist leaders from Donald Trump to Vladimir Putin may therefore heap abuse on the global trade network, but none thinks seriously of taking their country completely out of that network. And we cannot have a global trade network without some global order that sets the rules of the game.</w:t>
      </w:r>
    </w:p>
    <w:p w14:paraId="297BBCAE" w14:textId="77777777" w:rsidR="00AC1BC8" w:rsidRPr="00B1021D" w:rsidRDefault="00AC1BC8" w:rsidP="00AC1BC8">
      <w:pPr>
        <w:rPr>
          <w:sz w:val="14"/>
        </w:rPr>
      </w:pPr>
      <w:r w:rsidRPr="00B1021D">
        <w:rPr>
          <w:sz w:val="14"/>
        </w:rPr>
        <w:t xml:space="preserve">Even more importantly, whether people like it or not, </w:t>
      </w:r>
      <w:r w:rsidRPr="0057637B">
        <w:rPr>
          <w:rStyle w:val="StyleUnderline"/>
          <w:highlight w:val="cyan"/>
        </w:rPr>
        <w:t>humankind</w:t>
      </w:r>
      <w:r w:rsidRPr="00B1021D">
        <w:rPr>
          <w:sz w:val="14"/>
        </w:rPr>
        <w:t xml:space="preserve"> today </w:t>
      </w:r>
      <w:r w:rsidRPr="0057637B">
        <w:rPr>
          <w:rStyle w:val="StyleUnderline"/>
          <w:highlight w:val="cyan"/>
        </w:rPr>
        <w:t>faces</w:t>
      </w:r>
      <w:r w:rsidRPr="00B1021D">
        <w:rPr>
          <w:sz w:val="14"/>
        </w:rPr>
        <w:t xml:space="preserve"> three </w:t>
      </w:r>
      <w:r w:rsidRPr="0057637B">
        <w:rPr>
          <w:rStyle w:val="StyleUnderline"/>
          <w:highlight w:val="cyan"/>
        </w:rPr>
        <w:t>common problems</w:t>
      </w:r>
      <w:r w:rsidRPr="00B1021D">
        <w:rPr>
          <w:rStyle w:val="StyleUnderline"/>
        </w:rPr>
        <w:t xml:space="preserve"> that make a mockery of all national borders</w:t>
      </w:r>
      <w:r w:rsidRPr="00B1021D">
        <w:rPr>
          <w:sz w:val="14"/>
        </w:rPr>
        <w:t xml:space="preserve">, and </w:t>
      </w:r>
      <w:r w:rsidRPr="0057637B">
        <w:rPr>
          <w:rStyle w:val="StyleUnderline"/>
          <w:highlight w:val="cyan"/>
        </w:rPr>
        <w:t>that</w:t>
      </w:r>
      <w:r w:rsidRPr="00B1021D">
        <w:rPr>
          <w:rStyle w:val="StyleUnderline"/>
        </w:rPr>
        <w:t xml:space="preserve"> </w:t>
      </w:r>
      <w:r w:rsidRPr="0057637B">
        <w:rPr>
          <w:rStyle w:val="StyleUnderline"/>
          <w:highlight w:val="cyan"/>
        </w:rPr>
        <w:t xml:space="preserve">can </w:t>
      </w:r>
      <w:r w:rsidRPr="0057637B">
        <w:rPr>
          <w:rStyle w:val="Emphasis"/>
          <w:highlight w:val="cyan"/>
        </w:rPr>
        <w:t>only be solved through global cooperation</w:t>
      </w:r>
      <w:r w:rsidRPr="00B1021D">
        <w:rPr>
          <w:rStyle w:val="StyleUnderline"/>
        </w:rPr>
        <w:t xml:space="preserve">. These are </w:t>
      </w:r>
      <w:r w:rsidRPr="0057637B">
        <w:rPr>
          <w:rStyle w:val="Emphasis"/>
          <w:highlight w:val="cyan"/>
        </w:rPr>
        <w:t>nuclear war, climate change and tech</w:t>
      </w:r>
      <w:r w:rsidRPr="00D423BF">
        <w:rPr>
          <w:rStyle w:val="Emphasis"/>
        </w:rPr>
        <w:t>nological</w:t>
      </w:r>
      <w:r w:rsidRPr="0057637B">
        <w:rPr>
          <w:rStyle w:val="Emphasis"/>
          <w:highlight w:val="cyan"/>
        </w:rPr>
        <w:t xml:space="preserve"> </w:t>
      </w:r>
      <w:r w:rsidRPr="00D423BF">
        <w:rPr>
          <w:rStyle w:val="Emphasis"/>
        </w:rPr>
        <w:t>disruption</w:t>
      </w:r>
      <w:r w:rsidRPr="00B1021D">
        <w:rPr>
          <w:rStyle w:val="StyleUnderline"/>
        </w:rPr>
        <w:t xml:space="preserve">. </w:t>
      </w:r>
      <w:r w:rsidRPr="0057637B">
        <w:rPr>
          <w:rStyle w:val="StyleUnderline"/>
          <w:highlight w:val="cyan"/>
        </w:rPr>
        <w:t>You cannot build a wall against nuclear winter or</w:t>
      </w:r>
      <w:r w:rsidRPr="00B1021D">
        <w:rPr>
          <w:rStyle w:val="StyleUnderline"/>
        </w:rPr>
        <w:t xml:space="preserve"> against global </w:t>
      </w:r>
      <w:r w:rsidRPr="0057637B">
        <w:rPr>
          <w:rStyle w:val="StyleUnderline"/>
          <w:highlight w:val="cyan"/>
        </w:rPr>
        <w:t>warming</w:t>
      </w:r>
      <w:r w:rsidRPr="00B1021D">
        <w:rPr>
          <w:rStyle w:val="StyleUnderline"/>
        </w:rPr>
        <w:t xml:space="preserve">, and </w:t>
      </w:r>
      <w:r w:rsidRPr="0057637B">
        <w:rPr>
          <w:rStyle w:val="StyleUnderline"/>
          <w:highlight w:val="cyan"/>
        </w:rPr>
        <w:t>no nation can regulate</w:t>
      </w:r>
      <w:r w:rsidRPr="00B1021D">
        <w:rPr>
          <w:sz w:val="14"/>
        </w:rPr>
        <w:t xml:space="preserve"> artificial intelligence (</w:t>
      </w:r>
      <w:r w:rsidRPr="00B1021D">
        <w:rPr>
          <w:rStyle w:val="StyleUnderline"/>
        </w:rPr>
        <w:t>AI</w:t>
      </w:r>
      <w:r w:rsidRPr="0057637B">
        <w:rPr>
          <w:rStyle w:val="StyleUnderline"/>
          <w:highlight w:val="cyan"/>
        </w:rPr>
        <w:t>)</w:t>
      </w:r>
      <w:r w:rsidRPr="00B1021D">
        <w:rPr>
          <w:rStyle w:val="StyleUnderline"/>
        </w:rPr>
        <w:t xml:space="preserve"> or bioengineering </w:t>
      </w:r>
      <w:r w:rsidRPr="0057637B">
        <w:rPr>
          <w:rStyle w:val="StyleUnderline"/>
          <w:highlight w:val="cyan"/>
        </w:rPr>
        <w:t>single-handedly</w:t>
      </w:r>
      <w:r w:rsidRPr="00B1021D">
        <w:rPr>
          <w:sz w:val="14"/>
        </w:rPr>
        <w:t>. It won’t be enough if only the European Union forbids producing killer robots or only America bans genetically-engineering human babies. Due to the immense potential of such disruptive technologies, if even one country decides to pursue these high-risk high-gain paths, other countries will be forced to follow its dangerous lead for fear of being left behind.</w:t>
      </w:r>
    </w:p>
    <w:p w14:paraId="0B0229E1" w14:textId="77777777" w:rsidR="00AC1BC8" w:rsidRPr="001C555C" w:rsidRDefault="00AC1BC8" w:rsidP="00AC1BC8">
      <w:pPr>
        <w:rPr>
          <w:sz w:val="14"/>
        </w:rPr>
      </w:pPr>
      <w:r w:rsidRPr="001C555C">
        <w:rPr>
          <w:rStyle w:val="StyleUnderline"/>
        </w:rPr>
        <w:t xml:space="preserve">An </w:t>
      </w:r>
      <w:r w:rsidRPr="001C555C">
        <w:rPr>
          <w:rStyle w:val="Emphasis"/>
        </w:rPr>
        <w:t>AI arms race</w:t>
      </w:r>
      <w:r w:rsidRPr="001C555C">
        <w:rPr>
          <w:rStyle w:val="StyleUnderline"/>
        </w:rPr>
        <w:t xml:space="preserve"> or </w:t>
      </w:r>
      <w:proofErr w:type="gramStart"/>
      <w:r w:rsidRPr="001C555C">
        <w:rPr>
          <w:rStyle w:val="StyleUnderline"/>
        </w:rPr>
        <w:t xml:space="preserve">a </w:t>
      </w:r>
      <w:r w:rsidRPr="001C555C">
        <w:rPr>
          <w:rStyle w:val="Emphasis"/>
        </w:rPr>
        <w:t>biotechnological</w:t>
      </w:r>
      <w:r w:rsidRPr="00B1021D">
        <w:rPr>
          <w:rStyle w:val="Emphasis"/>
        </w:rPr>
        <w:t xml:space="preserve"> </w:t>
      </w:r>
      <w:r w:rsidRPr="0057637B">
        <w:rPr>
          <w:rStyle w:val="Emphasis"/>
          <w:highlight w:val="cyan"/>
        </w:rPr>
        <w:t>arms</w:t>
      </w:r>
      <w:proofErr w:type="gramEnd"/>
      <w:r w:rsidRPr="0057637B">
        <w:rPr>
          <w:rStyle w:val="Emphasis"/>
          <w:highlight w:val="cyan"/>
        </w:rPr>
        <w:t xml:space="preserve"> race</w:t>
      </w:r>
      <w:r w:rsidRPr="00B1021D">
        <w:rPr>
          <w:sz w:val="14"/>
        </w:rPr>
        <w:t xml:space="preserve"> almost </w:t>
      </w:r>
      <w:r w:rsidRPr="0057637B">
        <w:rPr>
          <w:rStyle w:val="Emphasis"/>
          <w:highlight w:val="cyan"/>
        </w:rPr>
        <w:t>guarantees</w:t>
      </w:r>
      <w:r w:rsidRPr="00B1021D">
        <w:rPr>
          <w:rStyle w:val="Emphasis"/>
        </w:rPr>
        <w:t xml:space="preserve"> </w:t>
      </w:r>
      <w:r w:rsidRPr="0057637B">
        <w:rPr>
          <w:rStyle w:val="Emphasis"/>
          <w:highlight w:val="cyan"/>
        </w:rPr>
        <w:t>the worst outcome</w:t>
      </w:r>
      <w:r w:rsidRPr="0057637B">
        <w:rPr>
          <w:rStyle w:val="StyleUnderline"/>
          <w:highlight w:val="cyan"/>
        </w:rPr>
        <w:t xml:space="preserve">. </w:t>
      </w:r>
      <w:r w:rsidRPr="00F511BE">
        <w:rPr>
          <w:rStyle w:val="StyleUnderline"/>
        </w:rPr>
        <w:t>Whoever wins</w:t>
      </w:r>
      <w:r w:rsidRPr="00B1021D">
        <w:rPr>
          <w:sz w:val="14"/>
        </w:rPr>
        <w:t xml:space="preserve"> the arms race, </w:t>
      </w:r>
      <w:r w:rsidRPr="0057637B">
        <w:rPr>
          <w:rStyle w:val="Emphasis"/>
          <w:highlight w:val="cyan"/>
        </w:rPr>
        <w:t>the loser will</w:t>
      </w:r>
      <w:r w:rsidRPr="00B1021D">
        <w:rPr>
          <w:rStyle w:val="Emphasis"/>
        </w:rPr>
        <w:t xml:space="preserve"> likely </w:t>
      </w:r>
      <w:r w:rsidRPr="0057637B">
        <w:rPr>
          <w:rStyle w:val="Emphasis"/>
          <w:highlight w:val="cyan"/>
        </w:rPr>
        <w:t>be humanity itself</w:t>
      </w:r>
      <w:r w:rsidRPr="00B1021D">
        <w:rPr>
          <w:sz w:val="14"/>
        </w:rPr>
        <w:t xml:space="preserve">. For in an arms race, </w:t>
      </w:r>
      <w:r w:rsidRPr="00B1021D">
        <w:rPr>
          <w:rStyle w:val="StyleUnderline"/>
        </w:rPr>
        <w:t xml:space="preserve">all </w:t>
      </w:r>
      <w:r w:rsidRPr="001C555C">
        <w:rPr>
          <w:rStyle w:val="StyleUnderline"/>
        </w:rPr>
        <w:t>regulations will collapse</w:t>
      </w:r>
      <w:r w:rsidRPr="001C555C">
        <w:rPr>
          <w:sz w:val="14"/>
        </w:rPr>
        <w:t xml:space="preserve">. Consider, for example, conducting genetic-engineering experiments on human babies. Every country will say: “We don’t want to conduct such experiments—we are the good guys. But how do we know our rivals are not doing it? We cannot afford to remain behind. </w:t>
      </w:r>
      <w:proofErr w:type="gramStart"/>
      <w:r w:rsidRPr="001C555C">
        <w:rPr>
          <w:sz w:val="14"/>
        </w:rPr>
        <w:t>So</w:t>
      </w:r>
      <w:proofErr w:type="gramEnd"/>
      <w:r w:rsidRPr="001C555C">
        <w:rPr>
          <w:sz w:val="14"/>
        </w:rPr>
        <w:t xml:space="preserve"> we must do it before them.”</w:t>
      </w:r>
    </w:p>
    <w:p w14:paraId="6D0D6395" w14:textId="77777777" w:rsidR="00AC1BC8" w:rsidRPr="00B1021D" w:rsidRDefault="00AC1BC8" w:rsidP="00AC1BC8">
      <w:pPr>
        <w:rPr>
          <w:sz w:val="14"/>
        </w:rPr>
      </w:pPr>
      <w:r w:rsidRPr="001C555C">
        <w:rPr>
          <w:sz w:val="14"/>
        </w:rPr>
        <w:t xml:space="preserve">Similarly, </w:t>
      </w:r>
      <w:r w:rsidRPr="001C555C">
        <w:rPr>
          <w:rStyle w:val="StyleUnderline"/>
        </w:rPr>
        <w:t>consider developing autonomous-weapon systems</w:t>
      </w:r>
      <w:r w:rsidRPr="00B1021D">
        <w:rPr>
          <w:sz w:val="14"/>
        </w:rPr>
        <w:t xml:space="preserve">, that can decide for themselves whether to shoot and kill people. Again, </w:t>
      </w:r>
      <w:r w:rsidRPr="00B1021D">
        <w:rPr>
          <w:rStyle w:val="StyleUnderline"/>
        </w:rPr>
        <w:t>every country will say: “This</w:t>
      </w:r>
      <w:r w:rsidRPr="00B1021D">
        <w:rPr>
          <w:sz w:val="14"/>
        </w:rPr>
        <w:t xml:space="preserve"> is a very dangerous technology, and it </w:t>
      </w:r>
      <w:r w:rsidRPr="00B1021D">
        <w:rPr>
          <w:rStyle w:val="StyleUnderline"/>
        </w:rPr>
        <w:t>should be regulated</w:t>
      </w:r>
      <w:r w:rsidRPr="00B1021D">
        <w:rPr>
          <w:sz w:val="14"/>
        </w:rPr>
        <w:t xml:space="preserve"> carefully. </w:t>
      </w:r>
      <w:r w:rsidRPr="00B1021D">
        <w:rPr>
          <w:rStyle w:val="StyleUnderline"/>
        </w:rPr>
        <w:t>But we don’t trust our rivals to regulate it, so we must develop it first</w:t>
      </w:r>
      <w:r w:rsidRPr="00B1021D">
        <w:rPr>
          <w:sz w:val="14"/>
        </w:rPr>
        <w:t>”.</w:t>
      </w:r>
    </w:p>
    <w:p w14:paraId="35B22E39" w14:textId="77777777" w:rsidR="00AC1BC8" w:rsidRPr="00B1021D" w:rsidRDefault="00AC1BC8" w:rsidP="00AC1BC8">
      <w:pPr>
        <w:rPr>
          <w:sz w:val="14"/>
        </w:rPr>
      </w:pPr>
      <w:r w:rsidRPr="001C555C">
        <w:rPr>
          <w:rStyle w:val="StyleUnderline"/>
        </w:rPr>
        <w:t xml:space="preserve">The </w:t>
      </w:r>
      <w:r w:rsidRPr="001C555C">
        <w:rPr>
          <w:rStyle w:val="Emphasis"/>
        </w:rPr>
        <w:t>only thing</w:t>
      </w:r>
      <w:r w:rsidRPr="001C555C">
        <w:rPr>
          <w:rStyle w:val="StyleUnderline"/>
        </w:rPr>
        <w:t xml:space="preserve"> that can prevent</w:t>
      </w:r>
      <w:r w:rsidRPr="001C555C">
        <w:rPr>
          <w:sz w:val="14"/>
        </w:rPr>
        <w:t xml:space="preserve"> such </w:t>
      </w:r>
      <w:r w:rsidRPr="001C555C">
        <w:rPr>
          <w:rStyle w:val="StyleUnderline"/>
        </w:rPr>
        <w:t xml:space="preserve">destructive arms races is </w:t>
      </w:r>
      <w:r w:rsidRPr="001C555C">
        <w:rPr>
          <w:rStyle w:val="Emphasis"/>
        </w:rPr>
        <w:t>greater trust between countries</w:t>
      </w:r>
      <w:r w:rsidRPr="001C555C">
        <w:rPr>
          <w:sz w:val="14"/>
        </w:rPr>
        <w:t xml:space="preserve">. </w:t>
      </w:r>
      <w:r w:rsidRPr="001C555C">
        <w:rPr>
          <w:rStyle w:val="StyleUnderline"/>
        </w:rPr>
        <w:t xml:space="preserve">This is </w:t>
      </w:r>
      <w:r w:rsidRPr="001C555C">
        <w:rPr>
          <w:rStyle w:val="Emphasis"/>
        </w:rPr>
        <w:t>not an impossible mission</w:t>
      </w:r>
      <w:r w:rsidRPr="001C555C">
        <w:rPr>
          <w:sz w:val="14"/>
        </w:rPr>
        <w:t xml:space="preserve">. If today the Germans promise the French: “Trust us, we aren’t developing killer robots in a secret laboratory under the Bavarian Alps,” the French are likely to believe the Germans, despite the terrible history of these two countries. </w:t>
      </w:r>
      <w:r w:rsidRPr="001C555C">
        <w:rPr>
          <w:rStyle w:val="StyleUnderline"/>
        </w:rPr>
        <w:t>We need to build such trust globally</w:t>
      </w:r>
      <w:r w:rsidRPr="00B1021D">
        <w:rPr>
          <w:sz w:val="14"/>
        </w:rPr>
        <w:t>. We need to reach a point when Americans and Chinese can trust one another like the French and Germans.</w:t>
      </w:r>
    </w:p>
    <w:p w14:paraId="0FA40FE9" w14:textId="77777777" w:rsidR="00AC1BC8" w:rsidRPr="00B1021D" w:rsidRDefault="00AC1BC8" w:rsidP="00AC1BC8">
      <w:pPr>
        <w:rPr>
          <w:sz w:val="14"/>
        </w:rPr>
      </w:pPr>
      <w:r w:rsidRPr="00B1021D">
        <w:rPr>
          <w:sz w:val="14"/>
        </w:rPr>
        <w:t xml:space="preserve">Similarly, we need to create a global safety-net to protect humans against the economic shocks that AI is likely to cause. Automation will create immense new wealth in high-tech hubs such as Silicon Valley, while the worst effects will be felt in developing countries whose economies depend on cheap manual labor. There will be more jobs to software engineers in California, but fewer jobs to Mexican factory workers and truck drivers. We now have a global economy, but politics is still very national. </w:t>
      </w:r>
      <w:r w:rsidRPr="00B1021D">
        <w:rPr>
          <w:rStyle w:val="StyleUnderline"/>
        </w:rPr>
        <w:t>Unless we find solutions on a global level to the disruptions caused by AI, entire countries might collapse, and the resulting chaos</w:t>
      </w:r>
      <w:r w:rsidRPr="00B1021D">
        <w:rPr>
          <w:sz w:val="14"/>
        </w:rPr>
        <w:t xml:space="preserve">, violence and waves of immigration </w:t>
      </w:r>
      <w:r w:rsidRPr="00B1021D">
        <w:rPr>
          <w:rStyle w:val="StyleUnderline"/>
        </w:rPr>
        <w:t xml:space="preserve">will </w:t>
      </w:r>
      <w:proofErr w:type="spellStart"/>
      <w:r w:rsidRPr="00B1021D">
        <w:rPr>
          <w:rStyle w:val="Emphasis"/>
        </w:rPr>
        <w:t>destabilise</w:t>
      </w:r>
      <w:proofErr w:type="spellEnd"/>
      <w:r w:rsidRPr="00B1021D">
        <w:rPr>
          <w:rStyle w:val="Emphasis"/>
        </w:rPr>
        <w:t xml:space="preserve"> the entire world</w:t>
      </w:r>
      <w:r w:rsidRPr="00B1021D">
        <w:rPr>
          <w:sz w:val="14"/>
        </w:rPr>
        <w:t>.</w:t>
      </w:r>
    </w:p>
    <w:p w14:paraId="240310E6" w14:textId="77777777" w:rsidR="00AC1BC8" w:rsidRPr="00B1021D" w:rsidRDefault="00AC1BC8" w:rsidP="00AC1BC8">
      <w:pPr>
        <w:rPr>
          <w:sz w:val="14"/>
        </w:rPr>
      </w:pPr>
      <w:r w:rsidRPr="00B1021D">
        <w:rPr>
          <w:sz w:val="14"/>
        </w:rPr>
        <w:t xml:space="preserve">This is the proper perspective to look at recent developments such as Brexit. </w:t>
      </w:r>
      <w:proofErr w:type="gramStart"/>
      <w:r w:rsidRPr="00B1021D">
        <w:rPr>
          <w:sz w:val="14"/>
        </w:rPr>
        <w:t>In itself, Brexit</w:t>
      </w:r>
      <w:proofErr w:type="gramEnd"/>
      <w:r w:rsidRPr="00B1021D">
        <w:rPr>
          <w:sz w:val="14"/>
        </w:rPr>
        <w:t xml:space="preserve"> isn’t necessarily a bad idea. But is this what Britain and the EU should be dealing with right now? How does Brexit help prevent nuclear war? How does Brexit help prevent climate change? How does Brexit help regulate artificial intelligence and bioengineering? Instead of helping, Brexit makes it harder to solve </w:t>
      </w:r>
      <w:proofErr w:type="gramStart"/>
      <w:r w:rsidRPr="00B1021D">
        <w:rPr>
          <w:sz w:val="14"/>
        </w:rPr>
        <w:t>all of</w:t>
      </w:r>
      <w:proofErr w:type="gramEnd"/>
      <w:r w:rsidRPr="00B1021D">
        <w:rPr>
          <w:sz w:val="14"/>
        </w:rPr>
        <w:t xml:space="preserve"> these problems. Every minute that Britain and the EU spend on Brexit is one less minute they spend on preventing climate change and on regulating AI. </w:t>
      </w:r>
    </w:p>
    <w:p w14:paraId="24AC0453" w14:textId="77777777" w:rsidR="00AC1BC8" w:rsidRPr="008C5DEA" w:rsidRDefault="00AC1BC8" w:rsidP="00AC1BC8">
      <w:pPr>
        <w:rPr>
          <w:sz w:val="14"/>
        </w:rPr>
      </w:pPr>
      <w:r w:rsidRPr="00B1021D">
        <w:rPr>
          <w:sz w:val="14"/>
        </w:rPr>
        <w:t xml:space="preserve">In order </w:t>
      </w:r>
      <w:r w:rsidRPr="0057637B">
        <w:rPr>
          <w:rStyle w:val="Emphasis"/>
          <w:highlight w:val="cyan"/>
        </w:rPr>
        <w:t>to survive</w:t>
      </w:r>
      <w:r w:rsidRPr="00B1021D">
        <w:rPr>
          <w:sz w:val="14"/>
        </w:rPr>
        <w:t xml:space="preserve"> and flourish </w:t>
      </w:r>
      <w:r w:rsidRPr="00B1021D">
        <w:rPr>
          <w:rStyle w:val="StyleUnderline"/>
        </w:rPr>
        <w:t xml:space="preserve">in the 21st century, </w:t>
      </w:r>
      <w:r w:rsidRPr="0057637B">
        <w:rPr>
          <w:rStyle w:val="StyleUnderline"/>
          <w:highlight w:val="cyan"/>
        </w:rPr>
        <w:t>humankind needs</w:t>
      </w:r>
      <w:r w:rsidRPr="00B1021D">
        <w:rPr>
          <w:rStyle w:val="StyleUnderline"/>
        </w:rPr>
        <w:t xml:space="preserve"> </w:t>
      </w:r>
      <w:r w:rsidRPr="00B1021D">
        <w:rPr>
          <w:rStyle w:val="Emphasis"/>
        </w:rPr>
        <w:t xml:space="preserve">effective </w:t>
      </w:r>
      <w:r w:rsidRPr="0057637B">
        <w:rPr>
          <w:rStyle w:val="Emphasis"/>
          <w:highlight w:val="cyan"/>
        </w:rPr>
        <w:t>global coop</w:t>
      </w:r>
      <w:r w:rsidRPr="00B1021D">
        <w:rPr>
          <w:rStyle w:val="Emphasis"/>
        </w:rPr>
        <w:t>eration</w:t>
      </w:r>
      <w:r w:rsidRPr="00B1021D">
        <w:rPr>
          <w:sz w:val="14"/>
        </w:rPr>
        <w:t xml:space="preserve">, and so </w:t>
      </w:r>
      <w:proofErr w:type="gramStart"/>
      <w:r w:rsidRPr="00B1021D">
        <w:rPr>
          <w:sz w:val="14"/>
        </w:rPr>
        <w:t>far</w:t>
      </w:r>
      <w:proofErr w:type="gramEnd"/>
      <w:r w:rsidRPr="00B1021D">
        <w:rPr>
          <w:sz w:val="14"/>
        </w:rPr>
        <w:t xml:space="preserve"> </w:t>
      </w:r>
      <w:r w:rsidRPr="0057637B">
        <w:rPr>
          <w:rStyle w:val="StyleUnderline"/>
          <w:highlight w:val="cyan"/>
        </w:rPr>
        <w:t xml:space="preserve">the </w:t>
      </w:r>
      <w:r w:rsidRPr="0057637B">
        <w:rPr>
          <w:rStyle w:val="Emphasis"/>
          <w:highlight w:val="cyan"/>
        </w:rPr>
        <w:t>only viable blueprint</w:t>
      </w:r>
      <w:r w:rsidRPr="00B1021D">
        <w:rPr>
          <w:rStyle w:val="StyleUnderline"/>
        </w:rPr>
        <w:t xml:space="preserve"> for such cooperation </w:t>
      </w:r>
      <w:r w:rsidRPr="0057637B">
        <w:rPr>
          <w:rStyle w:val="StyleUnderline"/>
          <w:highlight w:val="cyan"/>
        </w:rPr>
        <w:t>is</w:t>
      </w:r>
      <w:r w:rsidRPr="00B1021D">
        <w:rPr>
          <w:rStyle w:val="StyleUnderline"/>
        </w:rPr>
        <w:t xml:space="preserve"> offered by </w:t>
      </w:r>
      <w:r w:rsidRPr="0057637B">
        <w:rPr>
          <w:rStyle w:val="Emphasis"/>
          <w:highlight w:val="cyan"/>
        </w:rPr>
        <w:t>liberalism</w:t>
      </w:r>
      <w:r w:rsidRPr="00B1021D">
        <w:rPr>
          <w:rStyle w:val="StyleUnderline"/>
        </w:rPr>
        <w:t>. Nevertheless, governments all over the world are undermining the foundations of the liberal order</w:t>
      </w:r>
      <w:r w:rsidRPr="00B1021D">
        <w:rPr>
          <w:sz w:val="14"/>
        </w:rPr>
        <w:t xml:space="preserve">, and the world is turning into a network of fortresses. </w:t>
      </w:r>
      <w:r w:rsidRPr="00B1021D">
        <w:rPr>
          <w:rStyle w:val="StyleUnderline"/>
        </w:rPr>
        <w:t>The first to feel the impact are the weakest members of humanity</w:t>
      </w:r>
      <w:r w:rsidRPr="00B1021D">
        <w:rPr>
          <w:sz w:val="14"/>
        </w:rPr>
        <w:t xml:space="preserve">, who find themselves without any fortress willing to protect them: refugees, illegal migrants, persecuted minorities. </w:t>
      </w:r>
      <w:r w:rsidRPr="00B1021D">
        <w:rPr>
          <w:rStyle w:val="StyleUnderline"/>
        </w:rPr>
        <w:t xml:space="preserve">But </w:t>
      </w:r>
      <w:r w:rsidRPr="00E569CD">
        <w:rPr>
          <w:rStyle w:val="StyleUnderline"/>
        </w:rPr>
        <w:t>if the walls keep rising</w:t>
      </w:r>
      <w:r w:rsidRPr="00E569CD">
        <w:rPr>
          <w:sz w:val="14"/>
        </w:rPr>
        <w:t xml:space="preserve">, eventually </w:t>
      </w:r>
      <w:r w:rsidRPr="00E569CD">
        <w:rPr>
          <w:rStyle w:val="Emphasis"/>
        </w:rPr>
        <w:t>the whole of humankind will feel the squeeze</w:t>
      </w:r>
      <w:r w:rsidRPr="00E569CD">
        <w:rPr>
          <w:sz w:val="14"/>
        </w:rPr>
        <w:t>.</w:t>
      </w:r>
    </w:p>
    <w:p w14:paraId="762EA38A" w14:textId="77777777" w:rsidR="00AC1BC8" w:rsidRDefault="00AC1BC8" w:rsidP="00AC1BC8">
      <w:pPr>
        <w:pStyle w:val="Heading3"/>
      </w:pPr>
      <w:r>
        <w:lastRenderedPageBreak/>
        <w:t>Solvency</w:t>
      </w:r>
    </w:p>
    <w:p w14:paraId="7644D898" w14:textId="77777777" w:rsidR="00AC1BC8" w:rsidRPr="00696AA0" w:rsidRDefault="00AC1BC8" w:rsidP="00AC1BC8">
      <w:pPr>
        <w:pStyle w:val="Heading4"/>
      </w:pPr>
      <w:r>
        <w:t xml:space="preserve">Right to strike solves </w:t>
      </w:r>
    </w:p>
    <w:p w14:paraId="4A363BF9" w14:textId="77777777" w:rsidR="00AC1BC8" w:rsidRDefault="00AC1BC8" w:rsidP="00AC1BC8">
      <w:pPr>
        <w:pStyle w:val="Heading4"/>
      </w:pPr>
      <w:r>
        <w:t>1] Reduces inequality and resulting political alienation</w:t>
      </w:r>
    </w:p>
    <w:p w14:paraId="1DA7A9EF" w14:textId="77777777" w:rsidR="00AC1BC8" w:rsidRPr="005915E7" w:rsidRDefault="00AC1BC8" w:rsidP="00AC1BC8">
      <w:r w:rsidRPr="001C555C">
        <w:rPr>
          <w:rStyle w:val="Style13ptBold"/>
        </w:rPr>
        <w:t>Human Rights Watch, 4-29-</w:t>
      </w:r>
      <w:r w:rsidRPr="005915E7">
        <w:t>2021, "Why the US PRO Act Matters for the Right to Unionize: Questions and Answers," https://www.hrw.org/news/2021/04/29/why-us-pro-act-matters-right-unionize-questions-and-answers</w:t>
      </w:r>
    </w:p>
    <w:p w14:paraId="442EED92" w14:textId="77777777" w:rsidR="00AC1BC8" w:rsidRPr="005915E7" w:rsidRDefault="00AC1BC8" w:rsidP="00AC1BC8">
      <w:r w:rsidRPr="005915E7">
        <w:t>How does the right to organize affect economic and social inequality?</w:t>
      </w:r>
      <w:r>
        <w:t xml:space="preserve"> (Loyola IB)</w:t>
      </w:r>
    </w:p>
    <w:p w14:paraId="575CD946" w14:textId="77777777" w:rsidR="00AC1BC8" w:rsidRPr="005915E7" w:rsidRDefault="00AC1BC8" w:rsidP="00AC1BC8">
      <w:r w:rsidRPr="0057637B">
        <w:rPr>
          <w:rStyle w:val="StyleUnderline"/>
          <w:highlight w:val="cyan"/>
        </w:rPr>
        <w:t>Protecting</w:t>
      </w:r>
      <w:r w:rsidRPr="00AB483B">
        <w:rPr>
          <w:rStyle w:val="StyleUnderline"/>
        </w:rPr>
        <w:t xml:space="preserve"> the </w:t>
      </w:r>
      <w:r w:rsidRPr="0057637B">
        <w:rPr>
          <w:rStyle w:val="StyleUnderline"/>
          <w:highlight w:val="cyan"/>
        </w:rPr>
        <w:t>rights to organize and bargain</w:t>
      </w:r>
      <w:r w:rsidRPr="00AB483B">
        <w:rPr>
          <w:rStyle w:val="StyleUnderline"/>
        </w:rPr>
        <w:t xml:space="preserve"> collectively </w:t>
      </w:r>
      <w:r w:rsidRPr="0057637B">
        <w:rPr>
          <w:rStyle w:val="StyleUnderline"/>
          <w:highlight w:val="cyan"/>
        </w:rPr>
        <w:t>can play a key role in </w:t>
      </w:r>
      <w:hyperlink r:id="rId19" w:tgtFrame="_blank" w:history="1">
        <w:r w:rsidRPr="0057637B">
          <w:rPr>
            <w:rStyle w:val="StyleUnderline"/>
            <w:rFonts w:eastAsiaTheme="majorEastAsia"/>
            <w:highlight w:val="cyan"/>
          </w:rPr>
          <w:t>reducing economic and social inequality</w:t>
        </w:r>
      </w:hyperlink>
      <w:r w:rsidRPr="00AB483B">
        <w:rPr>
          <w:rStyle w:val="StyleUnderline"/>
        </w:rPr>
        <w:t>.</w:t>
      </w:r>
      <w:r w:rsidRPr="005915E7">
        <w:t xml:space="preserve"> </w:t>
      </w:r>
      <w:r w:rsidRPr="00AB483B">
        <w:rPr>
          <w:rStyle w:val="StyleUnderline"/>
        </w:rPr>
        <w:t xml:space="preserve">These </w:t>
      </w:r>
      <w:r w:rsidRPr="0057637B">
        <w:rPr>
          <w:rStyle w:val="StyleUnderline"/>
          <w:highlight w:val="cyan"/>
        </w:rPr>
        <w:t>rights allow workers to stand together and bargain for fair wages</w:t>
      </w:r>
      <w:r w:rsidRPr="005915E7">
        <w:t>, adequate benefits, and safe working conditions, and they protect against unjustified job loss and discriminatory or unfair employer behavior, which can help to narrow the racial and gender wage gap.</w:t>
      </w:r>
    </w:p>
    <w:p w14:paraId="2008271A" w14:textId="77777777" w:rsidR="00AC1BC8" w:rsidRPr="005915E7" w:rsidRDefault="00AC1BC8" w:rsidP="00AC1BC8">
      <w:r w:rsidRPr="005915E7">
        <w:t>Many policymakers and commentators have long promoted hard work and </w:t>
      </w:r>
      <w:hyperlink r:id="rId20" w:tgtFrame="_blank" w:history="1">
        <w:r w:rsidRPr="005915E7">
          <w:rPr>
            <w:rStyle w:val="Hyperlink"/>
            <w:rFonts w:eastAsiaTheme="majorEastAsia"/>
          </w:rPr>
          <w:t>academic success</w:t>
        </w:r>
      </w:hyperlink>
      <w:r w:rsidRPr="005915E7">
        <w:t xml:space="preserve"> as primary tools for overcoming a precarious economic existence, but </w:t>
      </w:r>
      <w:r w:rsidRPr="00AB483B">
        <w:rPr>
          <w:rStyle w:val="StyleUnderline"/>
        </w:rPr>
        <w:t>research published in 2018 for the </w:t>
      </w:r>
      <w:hyperlink r:id="rId21" w:tgtFrame="_blank" w:history="1">
        <w:r w:rsidRPr="00AB483B">
          <w:rPr>
            <w:rStyle w:val="StyleUnderline"/>
            <w:rFonts w:eastAsiaTheme="majorEastAsia"/>
          </w:rPr>
          <w:t>National Bureau of Economic Research</w:t>
        </w:r>
      </w:hyperlink>
      <w:r w:rsidRPr="00AB483B">
        <w:rPr>
          <w:rStyle w:val="StyleUnderline"/>
        </w:rPr>
        <w:t xml:space="preserve"> in the </w:t>
      </w:r>
      <w:r w:rsidRPr="0057637B">
        <w:rPr>
          <w:rStyle w:val="StyleUnderline"/>
          <w:highlight w:val="cyan"/>
        </w:rPr>
        <w:t>US shows that this approach overemphasizes the ability of individuals</w:t>
      </w:r>
      <w:r w:rsidRPr="00AB483B">
        <w:rPr>
          <w:rStyle w:val="StyleUnderline"/>
        </w:rPr>
        <w:t xml:space="preserve"> to pull themselves up by their bootstraps and </w:t>
      </w:r>
      <w:r w:rsidRPr="0057637B">
        <w:rPr>
          <w:rStyle w:val="StyleUnderline"/>
          <w:highlight w:val="cyan"/>
        </w:rPr>
        <w:t>neglects the many structural barriers</w:t>
      </w:r>
      <w:r w:rsidRPr="005915E7">
        <w:t xml:space="preserve"> that limit economic opportunity or </w:t>
      </w:r>
      <w:r w:rsidRPr="00AB483B">
        <w:rPr>
          <w:rStyle w:val="StyleUnderline"/>
        </w:rPr>
        <w:t xml:space="preserve">keep people trapped in poverty. </w:t>
      </w:r>
      <w:r w:rsidRPr="005915E7">
        <w:t>Labor movements and unions are tools of workers to overcome these barriers collectively and to </w:t>
      </w:r>
      <w:hyperlink r:id="rId22" w:tgtFrame="_blank" w:history="1">
        <w:r w:rsidRPr="005915E7">
          <w:rPr>
            <w:rStyle w:val="Hyperlink"/>
            <w:rFonts w:eastAsiaTheme="majorEastAsia"/>
          </w:rPr>
          <w:t>address power imbalances</w:t>
        </w:r>
      </w:hyperlink>
      <w:r w:rsidRPr="005915E7">
        <w:t> between workers and employers in a labor market. They can also play a critical role in tempering exploitation through </w:t>
      </w:r>
      <w:hyperlink r:id="rId23" w:tgtFrame="_blank" w:history="1">
        <w:r w:rsidRPr="005915E7">
          <w:rPr>
            <w:rStyle w:val="Hyperlink"/>
            <w:rFonts w:eastAsiaTheme="majorEastAsia"/>
          </w:rPr>
          <w:t>monopsony</w:t>
        </w:r>
      </w:hyperlink>
      <w:r w:rsidRPr="005915E7">
        <w:t>, a situation in which a few powerful employers depress workers’ wages by dominating the labor market.</w:t>
      </w:r>
    </w:p>
    <w:p w14:paraId="73D0CDA9" w14:textId="77777777" w:rsidR="00AC1BC8" w:rsidRDefault="00AC1BC8" w:rsidP="00AC1BC8">
      <w:pPr>
        <w:rPr>
          <w:rStyle w:val="Emphasis"/>
        </w:rPr>
      </w:pPr>
      <w:r w:rsidRPr="00AB483B">
        <w:rPr>
          <w:rStyle w:val="StyleUnderline"/>
        </w:rPr>
        <w:t>Protecting the right to organize may also limit the </w:t>
      </w:r>
      <w:hyperlink r:id="rId24" w:anchor=":~:text=Corporate%20capture%20refers%20to%20the%20means%20by%20which,or%20remove%2Fundermine%20relevant%20regulations%20that%20seek%20to%20" w:tgtFrame="_blank" w:history="1">
        <w:r w:rsidRPr="00AB483B">
          <w:rPr>
            <w:rStyle w:val="StyleUnderline"/>
            <w:rFonts w:eastAsiaTheme="majorEastAsia"/>
          </w:rPr>
          <w:t>corporate capture</w:t>
        </w:r>
      </w:hyperlink>
      <w:r w:rsidRPr="00AB483B">
        <w:rPr>
          <w:rStyle w:val="StyleUnderline"/>
        </w:rPr>
        <w:t> of public institutions.</w:t>
      </w:r>
      <w:r w:rsidRPr="005915E7">
        <w:t xml:space="preserve"> Companies regularly lobby and pressure legislatures, </w:t>
      </w:r>
      <w:proofErr w:type="gramStart"/>
      <w:r w:rsidRPr="0057637B">
        <w:rPr>
          <w:rStyle w:val="StyleUnderline"/>
          <w:highlight w:val="cyan"/>
        </w:rPr>
        <w:t>policymakers</w:t>
      </w:r>
      <w:proofErr w:type="gramEnd"/>
      <w:r w:rsidRPr="0057637B">
        <w:rPr>
          <w:rStyle w:val="StyleUnderline"/>
          <w:highlight w:val="cyan"/>
        </w:rPr>
        <w:t xml:space="preserve"> and government agencies to weaken workers’ rights</w:t>
      </w:r>
      <w:r w:rsidRPr="00AB483B">
        <w:rPr>
          <w:rStyle w:val="StyleUnderline"/>
        </w:rPr>
        <w:t xml:space="preserve"> </w:t>
      </w:r>
      <w:r w:rsidRPr="0057637B">
        <w:rPr>
          <w:rStyle w:val="StyleUnderline"/>
          <w:highlight w:val="cyan"/>
        </w:rPr>
        <w:t>protections that the companies perceive to be detrimental to their business interests</w:t>
      </w:r>
      <w:r w:rsidRPr="00AB483B">
        <w:rPr>
          <w:rStyle w:val="StyleUnderline"/>
        </w:rPr>
        <w:t>.</w:t>
      </w:r>
      <w:r w:rsidRPr="005915E7">
        <w:t xml:space="preserve"> The </w:t>
      </w:r>
      <w:r w:rsidRPr="0057637B">
        <w:rPr>
          <w:highlight w:val="cyan"/>
        </w:rPr>
        <w:t>co</w:t>
      </w:r>
      <w:r w:rsidRPr="0057637B">
        <w:rPr>
          <w:rStyle w:val="Emphasis"/>
          <w:highlight w:val="cyan"/>
        </w:rPr>
        <w:t>llective power of unions and other labor groups serves as a critical check on this influence</w:t>
      </w:r>
      <w:r w:rsidRPr="00AB483B">
        <w:rPr>
          <w:rStyle w:val="Emphasis"/>
        </w:rPr>
        <w:t>.</w:t>
      </w:r>
      <w:r w:rsidRPr="005915E7">
        <w:t xml:space="preserve"> In a 2019 study, researchers at </w:t>
      </w:r>
      <w:hyperlink r:id="rId25" w:tgtFrame="_blank" w:history="1">
        <w:r w:rsidRPr="005915E7">
          <w:rPr>
            <w:rStyle w:val="Hyperlink"/>
            <w:rFonts w:eastAsiaTheme="majorEastAsia"/>
          </w:rPr>
          <w:t>Duke University and the University of Toulouse</w:t>
        </w:r>
      </w:hyperlink>
      <w:r w:rsidRPr="005915E7">
        <w:t> found that w</w:t>
      </w:r>
      <w:r w:rsidRPr="00AB483B">
        <w:rPr>
          <w:rStyle w:val="StyleUnderline"/>
        </w:rPr>
        <w:t xml:space="preserve">here unions are weaker, politicians tend to be less responsive to the preferences of low-income earners and more attentive to the interests of the elites. </w:t>
      </w:r>
      <w:r w:rsidRPr="0057637B">
        <w:rPr>
          <w:rStyle w:val="Emphasis"/>
          <w:highlight w:val="cyan"/>
        </w:rPr>
        <w:t>Participation in unions also </w:t>
      </w:r>
      <w:hyperlink r:id="rId26" w:tgtFrame="_blank" w:history="1">
        <w:r w:rsidRPr="0057637B">
          <w:rPr>
            <w:rStyle w:val="Emphasis"/>
            <w:rFonts w:eastAsiaTheme="majorEastAsia"/>
            <w:highlight w:val="cyan"/>
          </w:rPr>
          <w:t>appears</w:t>
        </w:r>
      </w:hyperlink>
      <w:r w:rsidRPr="0057637B">
        <w:rPr>
          <w:rStyle w:val="Emphasis"/>
          <w:highlight w:val="cyan"/>
        </w:rPr>
        <w:t> to </w:t>
      </w:r>
      <w:hyperlink r:id="rId27" w:tgtFrame="_blank" w:history="1">
        <w:r w:rsidRPr="0057637B">
          <w:rPr>
            <w:rStyle w:val="Emphasis"/>
            <w:rFonts w:eastAsiaTheme="majorEastAsia"/>
            <w:highlight w:val="cyan"/>
          </w:rPr>
          <w:t>promote voter participation</w:t>
        </w:r>
      </w:hyperlink>
      <w:r w:rsidRPr="0057637B">
        <w:rPr>
          <w:rStyle w:val="Emphasis"/>
          <w:highlight w:val="cyan"/>
        </w:rPr>
        <w:t> in elections.</w:t>
      </w:r>
    </w:p>
    <w:p w14:paraId="2C6EB598" w14:textId="77777777" w:rsidR="00AC1BC8" w:rsidRPr="0054373B" w:rsidRDefault="00AC1BC8" w:rsidP="00AC1BC8">
      <w:pPr>
        <w:pStyle w:val="Heading4"/>
      </w:pPr>
      <w:r>
        <w:t xml:space="preserve">2] The RTS spills over – democratized </w:t>
      </w:r>
      <w:r>
        <w:rPr>
          <w:u w:val="single"/>
        </w:rPr>
        <w:t>labor</w:t>
      </w:r>
      <w:r>
        <w:t xml:space="preserve"> creates a culture of participation that offsets </w:t>
      </w:r>
      <w:r>
        <w:rPr>
          <w:u w:val="single"/>
        </w:rPr>
        <w:t>authoritarian</w:t>
      </w:r>
      <w:r>
        <w:t xml:space="preserve"> populism</w:t>
      </w:r>
    </w:p>
    <w:p w14:paraId="2E3962F5" w14:textId="77777777" w:rsidR="00AC1BC8" w:rsidRPr="0054373B" w:rsidRDefault="00AC1BC8" w:rsidP="00AC1BC8">
      <w:proofErr w:type="spellStart"/>
      <w:r w:rsidRPr="0054373B">
        <w:rPr>
          <w:rStyle w:val="Style13ptBold"/>
        </w:rPr>
        <w:t>Spiegelaere</w:t>
      </w:r>
      <w:proofErr w:type="spellEnd"/>
      <w:r w:rsidRPr="0054373B">
        <w:rPr>
          <w:rStyle w:val="Style13ptBold"/>
        </w:rPr>
        <w:t xml:space="preserve"> 18</w:t>
      </w:r>
      <w:r w:rsidRPr="0054373B">
        <w:t xml:space="preserve"> [Stan De </w:t>
      </w:r>
      <w:proofErr w:type="spellStart"/>
      <w:r w:rsidRPr="0054373B">
        <w:t>Spiegelaere</w:t>
      </w:r>
      <w:proofErr w:type="spellEnd"/>
      <w:r w:rsidRPr="0054373B">
        <w:t xml:space="preserve"> is a researcher at the European Trade Union Institute (ETUI). "An Unlikely Cure </w:t>
      </w:r>
      <w:proofErr w:type="gramStart"/>
      <w:r w:rsidRPr="0054373B">
        <w:t>For</w:t>
      </w:r>
      <w:proofErr w:type="gramEnd"/>
      <w:r w:rsidRPr="0054373B">
        <w:t xml:space="preserve"> Populism: Workplace Democracy."</w:t>
      </w:r>
      <w:r>
        <w:t xml:space="preserve"> https://socialeurope.eu/an-unlikely-cure-for-populism-workplace-democracy]</w:t>
      </w:r>
    </w:p>
    <w:p w14:paraId="6A962991" w14:textId="77777777" w:rsidR="00AC1BC8" w:rsidRPr="0054373B" w:rsidRDefault="00AC1BC8" w:rsidP="00AC1BC8">
      <w:pPr>
        <w:rPr>
          <w:rStyle w:val="StyleUnderline"/>
        </w:rPr>
      </w:pPr>
      <w:r w:rsidRPr="0057637B">
        <w:rPr>
          <w:rStyle w:val="StyleUnderline"/>
          <w:highlight w:val="cyan"/>
        </w:rPr>
        <w:t>Trump</w:t>
      </w:r>
      <w:r w:rsidRPr="0054373B">
        <w:rPr>
          <w:sz w:val="16"/>
        </w:rPr>
        <w:t xml:space="preserve"> in the White House, </w:t>
      </w:r>
      <w:proofErr w:type="spellStart"/>
      <w:r w:rsidRPr="0057637B">
        <w:rPr>
          <w:rStyle w:val="Emphasis"/>
          <w:highlight w:val="cyan"/>
        </w:rPr>
        <w:t>Orban</w:t>
      </w:r>
      <w:proofErr w:type="spellEnd"/>
      <w:r w:rsidRPr="0054373B">
        <w:rPr>
          <w:sz w:val="16"/>
        </w:rPr>
        <w:t xml:space="preserve"> in Hungary, the Law and Justice party in Poland, </w:t>
      </w:r>
      <w:r w:rsidRPr="0054373B">
        <w:rPr>
          <w:rStyle w:val="StyleUnderline"/>
        </w:rPr>
        <w:t>the</w:t>
      </w:r>
      <w:r w:rsidRPr="0054373B">
        <w:rPr>
          <w:sz w:val="16"/>
        </w:rPr>
        <w:t xml:space="preserve"> </w:t>
      </w:r>
      <w:proofErr w:type="spellStart"/>
      <w:r w:rsidRPr="0054373B">
        <w:rPr>
          <w:rStyle w:val="Emphasis"/>
        </w:rPr>
        <w:t>AfD</w:t>
      </w:r>
      <w:proofErr w:type="spellEnd"/>
      <w:r w:rsidRPr="0054373B">
        <w:rPr>
          <w:sz w:val="16"/>
        </w:rPr>
        <w:t xml:space="preserve"> </w:t>
      </w:r>
      <w:r w:rsidRPr="0054373B">
        <w:rPr>
          <w:rStyle w:val="StyleUnderline"/>
        </w:rPr>
        <w:t>in Germany</w:t>
      </w:r>
      <w:r w:rsidRPr="0054373B">
        <w:rPr>
          <w:sz w:val="16"/>
        </w:rPr>
        <w:t xml:space="preserve">, </w:t>
      </w:r>
      <w:proofErr w:type="spellStart"/>
      <w:r w:rsidRPr="0057637B">
        <w:rPr>
          <w:rStyle w:val="Emphasis"/>
          <w:highlight w:val="cyan"/>
        </w:rPr>
        <w:t>Erdoğan</w:t>
      </w:r>
      <w:proofErr w:type="spellEnd"/>
      <w:r w:rsidRPr="0054373B">
        <w:rPr>
          <w:sz w:val="16"/>
        </w:rPr>
        <w:t xml:space="preserve"> </w:t>
      </w:r>
      <w:r w:rsidRPr="0054373B">
        <w:rPr>
          <w:rStyle w:val="StyleUnderline"/>
        </w:rPr>
        <w:t>in Turkey</w:t>
      </w:r>
      <w:r w:rsidRPr="0054373B">
        <w:rPr>
          <w:sz w:val="16"/>
        </w:rPr>
        <w:t xml:space="preserve">… It </w:t>
      </w:r>
      <w:r w:rsidRPr="0054373B">
        <w:rPr>
          <w:rStyle w:val="StyleUnderline"/>
        </w:rPr>
        <w:t xml:space="preserve">seems like the list of </w:t>
      </w:r>
      <w:r w:rsidRPr="0057637B">
        <w:rPr>
          <w:rStyle w:val="StyleUnderline"/>
          <w:highlight w:val="cyan"/>
        </w:rPr>
        <w:t>challenges to</w:t>
      </w:r>
      <w:r w:rsidRPr="0054373B">
        <w:rPr>
          <w:rStyle w:val="StyleUnderline"/>
        </w:rPr>
        <w:t xml:space="preserve"> our </w:t>
      </w:r>
      <w:r w:rsidRPr="0057637B">
        <w:rPr>
          <w:rStyle w:val="StyleUnderline"/>
          <w:highlight w:val="cyan"/>
        </w:rPr>
        <w:t>democracies is</w:t>
      </w:r>
      <w:r w:rsidRPr="0054373B">
        <w:rPr>
          <w:rStyle w:val="StyleUnderline"/>
        </w:rPr>
        <w:t xml:space="preserve"> becoming </w:t>
      </w:r>
      <w:r w:rsidRPr="0057637B">
        <w:rPr>
          <w:rStyle w:val="Emphasis"/>
          <w:highlight w:val="cyan"/>
        </w:rPr>
        <w:t>worryingly extensive</w:t>
      </w:r>
      <w:r w:rsidRPr="0054373B">
        <w:rPr>
          <w:sz w:val="16"/>
        </w:rPr>
        <w:t xml:space="preserve">. </w:t>
      </w:r>
      <w:r w:rsidRPr="0054373B">
        <w:rPr>
          <w:rStyle w:val="StyleUnderline"/>
        </w:rPr>
        <w:t xml:space="preserve">Time to act! And </w:t>
      </w:r>
      <w:r w:rsidRPr="0057637B">
        <w:rPr>
          <w:rStyle w:val="StyleUnderline"/>
          <w:highlight w:val="cyan"/>
        </w:rPr>
        <w:t>the area where one should act</w:t>
      </w:r>
      <w:r w:rsidRPr="0054373B">
        <w:rPr>
          <w:rStyle w:val="StyleUnderline"/>
        </w:rPr>
        <w:t xml:space="preserve"> might surprise you: </w:t>
      </w:r>
      <w:r w:rsidRPr="0057637B">
        <w:rPr>
          <w:rStyle w:val="StyleUnderline"/>
          <w:highlight w:val="cyan"/>
        </w:rPr>
        <w:t xml:space="preserve">our </w:t>
      </w:r>
      <w:r w:rsidRPr="0057637B">
        <w:rPr>
          <w:rStyle w:val="Emphasis"/>
          <w:highlight w:val="cyan"/>
        </w:rPr>
        <w:t>companies</w:t>
      </w:r>
      <w:r w:rsidRPr="0054373B">
        <w:rPr>
          <w:rStyle w:val="StyleUnderline"/>
        </w:rPr>
        <w:t>.</w:t>
      </w:r>
    </w:p>
    <w:p w14:paraId="1DC59457" w14:textId="77777777" w:rsidR="00AC1BC8" w:rsidRPr="0054373B" w:rsidRDefault="00AC1BC8" w:rsidP="00AC1BC8">
      <w:pPr>
        <w:rPr>
          <w:sz w:val="16"/>
        </w:rPr>
      </w:pPr>
      <w:r w:rsidRPr="0057637B">
        <w:rPr>
          <w:rStyle w:val="StyleUnderline"/>
          <w:highlight w:val="cyan"/>
        </w:rPr>
        <w:t xml:space="preserve">Democracy lives on </w:t>
      </w:r>
      <w:r w:rsidRPr="0057637B">
        <w:rPr>
          <w:rStyle w:val="Emphasis"/>
          <w:highlight w:val="cyan"/>
        </w:rPr>
        <w:t>values</w:t>
      </w:r>
      <w:r w:rsidRPr="0054373B">
        <w:rPr>
          <w:rStyle w:val="StyleUnderline"/>
        </w:rPr>
        <w:t xml:space="preserve"> of speaking up</w:t>
      </w:r>
      <w:r w:rsidRPr="0054373B">
        <w:rPr>
          <w:sz w:val="16"/>
        </w:rPr>
        <w:t xml:space="preserve">, </w:t>
      </w:r>
      <w:r w:rsidRPr="0057637B">
        <w:rPr>
          <w:rStyle w:val="Emphasis"/>
          <w:highlight w:val="cyan"/>
        </w:rPr>
        <w:t>participating</w:t>
      </w:r>
      <w:r w:rsidRPr="0057637B">
        <w:rPr>
          <w:rStyle w:val="StyleUnderline"/>
          <w:highlight w:val="cyan"/>
        </w:rPr>
        <w:t xml:space="preserve"> in decision making</w:t>
      </w:r>
      <w:r w:rsidRPr="0054373B">
        <w:rPr>
          <w:rStyle w:val="StyleUnderline"/>
        </w:rPr>
        <w:t xml:space="preserve"> and being involved</w:t>
      </w:r>
      <w:r w:rsidRPr="0054373B">
        <w:rPr>
          <w:sz w:val="16"/>
        </w:rPr>
        <w:t xml:space="preserve">. </w:t>
      </w:r>
      <w:r w:rsidRPr="0054373B">
        <w:rPr>
          <w:rStyle w:val="StyleUnderline"/>
        </w:rPr>
        <w:t>It’s when societies think their voices and votes don’t matter</w:t>
      </w:r>
      <w:r w:rsidRPr="0054373B">
        <w:rPr>
          <w:sz w:val="16"/>
        </w:rPr>
        <w:t xml:space="preserve">, </w:t>
      </w:r>
      <w:r w:rsidRPr="0054373B">
        <w:rPr>
          <w:rStyle w:val="StyleUnderline"/>
        </w:rPr>
        <w:t xml:space="preserve">that democracies are </w:t>
      </w:r>
      <w:r w:rsidRPr="0054373B">
        <w:rPr>
          <w:rStyle w:val="Emphasis"/>
        </w:rPr>
        <w:t>threatened</w:t>
      </w:r>
      <w:r w:rsidRPr="0054373B">
        <w:rPr>
          <w:sz w:val="16"/>
        </w:rPr>
        <w:t xml:space="preserve"> in their core. </w:t>
      </w:r>
      <w:r w:rsidRPr="0054373B">
        <w:rPr>
          <w:rStyle w:val="StyleUnderline"/>
        </w:rPr>
        <w:t xml:space="preserve">Yet, </w:t>
      </w:r>
      <w:r w:rsidRPr="0057637B">
        <w:rPr>
          <w:rStyle w:val="StyleUnderline"/>
          <w:highlight w:val="cyan"/>
        </w:rPr>
        <w:t xml:space="preserve">the </w:t>
      </w:r>
      <w:r w:rsidRPr="0057637B">
        <w:rPr>
          <w:rStyle w:val="StyleUnderline"/>
          <w:highlight w:val="cyan"/>
        </w:rPr>
        <w:lastRenderedPageBreak/>
        <w:t>place where we spend</w:t>
      </w:r>
      <w:r w:rsidRPr="0054373B">
        <w:rPr>
          <w:rStyle w:val="StyleUnderline"/>
        </w:rPr>
        <w:t xml:space="preserve"> a good deal of </w:t>
      </w:r>
      <w:r w:rsidRPr="0057637B">
        <w:rPr>
          <w:rStyle w:val="StyleUnderline"/>
          <w:highlight w:val="cyan"/>
        </w:rPr>
        <w:t>our active days</w:t>
      </w:r>
      <w:r w:rsidRPr="0054373B">
        <w:rPr>
          <w:rStyle w:val="StyleUnderline"/>
        </w:rPr>
        <w:t xml:space="preserve">, companies, </w:t>
      </w:r>
      <w:r w:rsidRPr="0057637B">
        <w:rPr>
          <w:rStyle w:val="StyleUnderline"/>
          <w:highlight w:val="cyan"/>
        </w:rPr>
        <w:t xml:space="preserve">is quite </w:t>
      </w:r>
      <w:r w:rsidRPr="0057637B">
        <w:rPr>
          <w:rStyle w:val="Emphasis"/>
          <w:highlight w:val="cyan"/>
        </w:rPr>
        <w:t>authoritarian</w:t>
      </w:r>
      <w:r w:rsidRPr="0054373B">
        <w:rPr>
          <w:sz w:val="16"/>
        </w:rPr>
        <w:t xml:space="preserve">. Speaking up is not always values, participating in decision making not welcome and don’t even think about suggesting </w:t>
      </w:r>
      <w:proofErr w:type="gramStart"/>
      <w:r w:rsidRPr="0054373B">
        <w:rPr>
          <w:sz w:val="16"/>
        </w:rPr>
        <w:t>to vote</w:t>
      </w:r>
      <w:proofErr w:type="gramEnd"/>
      <w:r w:rsidRPr="0054373B">
        <w:rPr>
          <w:sz w:val="16"/>
        </w:rPr>
        <w:t xml:space="preserve"> out your management.</w:t>
      </w:r>
    </w:p>
    <w:p w14:paraId="3FD8A054" w14:textId="77777777" w:rsidR="00AC1BC8" w:rsidRPr="0054373B" w:rsidRDefault="00AC1BC8" w:rsidP="00AC1BC8">
      <w:pPr>
        <w:rPr>
          <w:rStyle w:val="StyleUnderline"/>
        </w:rPr>
      </w:pPr>
      <w:r w:rsidRPr="0054373B">
        <w:rPr>
          <w:sz w:val="16"/>
        </w:rPr>
        <w:t xml:space="preserve">Think about it. </w:t>
      </w:r>
      <w:r w:rsidRPr="0054373B">
        <w:rPr>
          <w:rStyle w:val="StyleUnderline"/>
        </w:rPr>
        <w:t xml:space="preserve">Our societies want us to spend about 40 hours a week in </w:t>
      </w:r>
      <w:r w:rsidRPr="0054373B">
        <w:rPr>
          <w:rStyle w:val="Emphasis"/>
        </w:rPr>
        <w:t>non-democratic environments</w:t>
      </w:r>
      <w:r w:rsidRPr="0054373B">
        <w:rPr>
          <w:sz w:val="16"/>
        </w:rPr>
        <w:t xml:space="preserve">, </w:t>
      </w:r>
      <w:r w:rsidRPr="0054373B">
        <w:rPr>
          <w:rStyle w:val="StyleUnderline"/>
        </w:rPr>
        <w:t xml:space="preserve">doing as we are told and at the same time be critical, voicing and engaged citizens in the remaining time. No surprise that many resolve this </w:t>
      </w:r>
      <w:r w:rsidRPr="0054373B">
        <w:rPr>
          <w:rStyle w:val="Emphasis"/>
        </w:rPr>
        <w:t>cognitive dissonance</w:t>
      </w:r>
      <w:r w:rsidRPr="0054373B">
        <w:rPr>
          <w:rStyle w:val="StyleUnderline"/>
        </w:rPr>
        <w:t xml:space="preserve"> by </w:t>
      </w:r>
      <w:r w:rsidRPr="0054373B">
        <w:rPr>
          <w:rStyle w:val="Emphasis"/>
        </w:rPr>
        <w:t>retreating</w:t>
      </w:r>
      <w:r w:rsidRPr="0054373B">
        <w:rPr>
          <w:rStyle w:val="StyleUnderline"/>
        </w:rPr>
        <w:t xml:space="preserve"> from political </w:t>
      </w:r>
      <w:r w:rsidRPr="0054373B">
        <w:rPr>
          <w:rStyle w:val="Emphasis"/>
        </w:rPr>
        <w:t>democracy</w:t>
      </w:r>
      <w:r w:rsidRPr="0054373B">
        <w:rPr>
          <w:rStyle w:val="StyleUnderline"/>
        </w:rPr>
        <w:t xml:space="preserve"> altogether, with all due consequences.</w:t>
      </w:r>
    </w:p>
    <w:p w14:paraId="748B7E5E" w14:textId="77777777" w:rsidR="00AC1BC8" w:rsidRPr="0054373B" w:rsidRDefault="00AC1BC8" w:rsidP="00AC1BC8">
      <w:pPr>
        <w:rPr>
          <w:rStyle w:val="Emphasis"/>
        </w:rPr>
      </w:pPr>
      <w:r w:rsidRPr="0057637B">
        <w:rPr>
          <w:rStyle w:val="Emphasis"/>
          <w:highlight w:val="cyan"/>
        </w:rPr>
        <w:t>Democracy starts at work</w:t>
      </w:r>
    </w:p>
    <w:p w14:paraId="267BE3C5" w14:textId="77777777" w:rsidR="00AC1BC8" w:rsidRPr="0054373B" w:rsidRDefault="00AC1BC8" w:rsidP="00AC1BC8">
      <w:pPr>
        <w:rPr>
          <w:sz w:val="16"/>
        </w:rPr>
      </w:pPr>
      <w:r w:rsidRPr="0054373B">
        <w:rPr>
          <w:sz w:val="16"/>
        </w:rPr>
        <w:t>It’s not the first time our societies are confronted with this limbo between democracy and the capitalist organization of the firm. And many countries have found ways to at least lessen this painful spread by introducing some types of democracy in the companies: employees are given a vote. Not to choose the company management (yet), but to choose some representatives that can talk with the management on their behalf.</w:t>
      </w:r>
    </w:p>
    <w:p w14:paraId="79DDCDB6" w14:textId="77777777" w:rsidR="00AC1BC8" w:rsidRPr="0054373B" w:rsidRDefault="00AC1BC8" w:rsidP="00AC1BC8">
      <w:pPr>
        <w:rPr>
          <w:rStyle w:val="StyleUnderline"/>
        </w:rPr>
      </w:pPr>
      <w:r w:rsidRPr="0057637B">
        <w:rPr>
          <w:rStyle w:val="Emphasis"/>
          <w:highlight w:val="cyan"/>
        </w:rPr>
        <w:t>Unions</w:t>
      </w:r>
      <w:r w:rsidRPr="0054373B">
        <w:rPr>
          <w:sz w:val="16"/>
        </w:rPr>
        <w:t xml:space="preserve">, </w:t>
      </w:r>
      <w:r w:rsidRPr="0054373B">
        <w:rPr>
          <w:rStyle w:val="StyleUnderline"/>
        </w:rPr>
        <w:t xml:space="preserve">works councils and similar institutions </w:t>
      </w:r>
      <w:r w:rsidRPr="0057637B">
        <w:rPr>
          <w:rStyle w:val="StyleUnderline"/>
          <w:highlight w:val="cyan"/>
        </w:rPr>
        <w:t>take democracy</w:t>
      </w:r>
      <w:r w:rsidRPr="0054373B">
        <w:rPr>
          <w:rStyle w:val="StyleUnderline"/>
        </w:rPr>
        <w:t xml:space="preserve"> down </w:t>
      </w:r>
      <w:r w:rsidRPr="0057637B">
        <w:rPr>
          <w:rStyle w:val="StyleUnderline"/>
          <w:highlight w:val="cyan"/>
        </w:rPr>
        <w:t>to the company floors</w:t>
      </w:r>
      <w:r w:rsidRPr="0054373B">
        <w:rPr>
          <w:sz w:val="16"/>
        </w:rPr>
        <w:t xml:space="preserve">. </w:t>
      </w:r>
      <w:r w:rsidRPr="0057637B">
        <w:rPr>
          <w:rStyle w:val="Emphasis"/>
          <w:highlight w:val="cyan"/>
        </w:rPr>
        <w:t>Imperfect</w:t>
      </w:r>
      <w:r w:rsidRPr="0054373B">
        <w:rPr>
          <w:sz w:val="16"/>
        </w:rPr>
        <w:t xml:space="preserve">, sure, </w:t>
      </w:r>
      <w:r w:rsidRPr="0057637B">
        <w:rPr>
          <w:rStyle w:val="StyleUnderline"/>
          <w:highlight w:val="cyan"/>
        </w:rPr>
        <w:t xml:space="preserve">but they give at least a slim </w:t>
      </w:r>
      <w:r w:rsidRPr="0057637B">
        <w:rPr>
          <w:rStyle w:val="Emphasis"/>
          <w:highlight w:val="cyan"/>
        </w:rPr>
        <w:t>democratic coating</w:t>
      </w:r>
      <w:r w:rsidRPr="0054373B">
        <w:rPr>
          <w:sz w:val="16"/>
        </w:rPr>
        <w:t xml:space="preserve"> </w:t>
      </w:r>
      <w:r w:rsidRPr="0054373B">
        <w:rPr>
          <w:rStyle w:val="StyleUnderline"/>
        </w:rPr>
        <w:t>to our rather autocratic working lives</w:t>
      </w:r>
      <w:r w:rsidRPr="0054373B">
        <w:rPr>
          <w:sz w:val="16"/>
        </w:rPr>
        <w:t xml:space="preserve">. </w:t>
      </w:r>
      <w:r w:rsidRPr="0054373B">
        <w:rPr>
          <w:rStyle w:val="StyleUnderline"/>
        </w:rPr>
        <w:t xml:space="preserve">They enable workers to voice their demands, suggest changes and denounce issues without risking personal </w:t>
      </w:r>
      <w:r w:rsidRPr="0054373B">
        <w:rPr>
          <w:rStyle w:val="Emphasis"/>
        </w:rPr>
        <w:t>retaliation</w:t>
      </w:r>
      <w:r w:rsidRPr="0054373B">
        <w:rPr>
          <w:rStyle w:val="StyleUnderline"/>
        </w:rPr>
        <w:t>.</w:t>
      </w:r>
    </w:p>
    <w:p w14:paraId="4D29B474" w14:textId="77777777" w:rsidR="00AC1BC8" w:rsidRPr="00E77215" w:rsidRDefault="00AC1BC8" w:rsidP="00AC1BC8">
      <w:pPr>
        <w:rPr>
          <w:rStyle w:val="StyleUnderline"/>
        </w:rPr>
      </w:pPr>
      <w:r w:rsidRPr="0054373B">
        <w:rPr>
          <w:sz w:val="16"/>
        </w:rPr>
        <w:t xml:space="preserve">And by doing so, </w:t>
      </w:r>
      <w:r w:rsidRPr="0054373B">
        <w:rPr>
          <w:rStyle w:val="StyleUnderline"/>
        </w:rPr>
        <w:t>they create an environment in which individual employees feel more comfortable to speak up too about their own work</w:t>
      </w:r>
      <w:r w:rsidRPr="0054373B">
        <w:rPr>
          <w:sz w:val="16"/>
        </w:rPr>
        <w:t xml:space="preserve">. About how it can be improved, about when to do what. </w:t>
      </w:r>
      <w:r w:rsidRPr="0054373B">
        <w:rPr>
          <w:rStyle w:val="StyleUnderline"/>
        </w:rPr>
        <w:t xml:space="preserve">And </w:t>
      </w:r>
      <w:r w:rsidRPr="0057637B">
        <w:rPr>
          <w:rStyle w:val="StyleUnderline"/>
          <w:highlight w:val="cyan"/>
        </w:rPr>
        <w:t>these</w:t>
      </w:r>
      <w:r w:rsidRPr="0054373B">
        <w:rPr>
          <w:rStyle w:val="StyleUnderline"/>
        </w:rPr>
        <w:t xml:space="preserve"> hands-on </w:t>
      </w:r>
      <w:r w:rsidRPr="0057637B">
        <w:rPr>
          <w:rStyle w:val="StyleUnderline"/>
          <w:highlight w:val="cyan"/>
        </w:rPr>
        <w:t>experiences</w:t>
      </w:r>
      <w:r w:rsidRPr="0054373B">
        <w:rPr>
          <w:rStyle w:val="StyleUnderline"/>
        </w:rPr>
        <w:t xml:space="preserve"> of democracy </w:t>
      </w:r>
      <w:r w:rsidRPr="0057637B">
        <w:rPr>
          <w:rStyle w:val="StyleUnderline"/>
          <w:highlight w:val="cyan"/>
        </w:rPr>
        <w:t xml:space="preserve">breed a more general </w:t>
      </w:r>
      <w:r w:rsidRPr="0057637B">
        <w:rPr>
          <w:rStyle w:val="Emphasis"/>
          <w:highlight w:val="cyan"/>
        </w:rPr>
        <w:t>democratic culture</w:t>
      </w:r>
      <w:r w:rsidRPr="0054373B">
        <w:rPr>
          <w:rStyle w:val="Emphasis"/>
        </w:rPr>
        <w:t>.</w:t>
      </w:r>
      <w:r w:rsidRPr="0054373B">
        <w:rPr>
          <w:sz w:val="16"/>
        </w:rPr>
        <w:t xml:space="preserve"> </w:t>
      </w:r>
      <w:r w:rsidRPr="0054373B">
        <w:rPr>
          <w:rStyle w:val="StyleUnderline"/>
        </w:rPr>
        <w:t xml:space="preserve">According to </w:t>
      </w:r>
      <w:r w:rsidRPr="0057637B">
        <w:rPr>
          <w:rStyle w:val="StyleUnderline"/>
          <w:highlight w:val="cyan"/>
        </w:rPr>
        <w:t>two recent studies</w:t>
      </w:r>
      <w:r w:rsidRPr="0054373B">
        <w:rPr>
          <w:rStyle w:val="StyleUnderline"/>
        </w:rPr>
        <w:t xml:space="preserve">, </w:t>
      </w:r>
      <w:r w:rsidRPr="0057637B">
        <w:rPr>
          <w:rStyle w:val="StyleUnderline"/>
          <w:highlight w:val="cyan"/>
        </w:rPr>
        <w:t xml:space="preserve">employees </w:t>
      </w:r>
      <w:r w:rsidRPr="002355DB">
        <w:rPr>
          <w:rStyle w:val="StyleUnderline"/>
        </w:rPr>
        <w:t xml:space="preserve">being </w:t>
      </w:r>
      <w:r w:rsidRPr="0057637B">
        <w:rPr>
          <w:rStyle w:val="StyleUnderline"/>
          <w:highlight w:val="cyan"/>
        </w:rPr>
        <w:t>involved</w:t>
      </w:r>
      <w:r w:rsidRPr="0054373B">
        <w:rPr>
          <w:rStyle w:val="StyleUnderline"/>
        </w:rPr>
        <w:t xml:space="preserve"> in decision making about their </w:t>
      </w:r>
      <w:r w:rsidRPr="00E77215">
        <w:rPr>
          <w:rStyle w:val="StyleUnderline"/>
        </w:rPr>
        <w:t xml:space="preserve">work </w:t>
      </w:r>
      <w:r w:rsidRPr="0057637B">
        <w:rPr>
          <w:rStyle w:val="StyleUnderline"/>
          <w:highlight w:val="cyan"/>
        </w:rPr>
        <w:t xml:space="preserve">are </w:t>
      </w:r>
      <w:r w:rsidRPr="0057637B">
        <w:rPr>
          <w:rStyle w:val="Emphasis"/>
          <w:highlight w:val="cyan"/>
        </w:rPr>
        <w:t>more likely</w:t>
      </w:r>
      <w:r w:rsidRPr="0057637B">
        <w:rPr>
          <w:rStyle w:val="StyleUnderline"/>
          <w:highlight w:val="cyan"/>
        </w:rPr>
        <w:t xml:space="preserve"> to</w:t>
      </w:r>
      <w:r w:rsidRPr="00E77215">
        <w:rPr>
          <w:rStyle w:val="StyleUnderline"/>
        </w:rPr>
        <w:t xml:space="preserve"> be </w:t>
      </w:r>
      <w:r w:rsidRPr="00E77215">
        <w:rPr>
          <w:rStyle w:val="Emphasis"/>
        </w:rPr>
        <w:t>interested</w:t>
      </w:r>
      <w:r w:rsidRPr="00E77215">
        <w:rPr>
          <w:rStyle w:val="StyleUnderline"/>
        </w:rPr>
        <w:t xml:space="preserve"> in politics, </w:t>
      </w:r>
      <w:r w:rsidRPr="0057637B">
        <w:rPr>
          <w:rStyle w:val="StyleUnderline"/>
          <w:highlight w:val="cyan"/>
        </w:rPr>
        <w:t xml:space="preserve">have a </w:t>
      </w:r>
      <w:r w:rsidRPr="0057637B">
        <w:rPr>
          <w:rStyle w:val="Emphasis"/>
          <w:highlight w:val="cyan"/>
        </w:rPr>
        <w:t>pro-democratic attitude</w:t>
      </w:r>
      <w:r w:rsidRPr="00E77215">
        <w:rPr>
          <w:rStyle w:val="Emphasis"/>
        </w:rPr>
        <w:t>,</w:t>
      </w:r>
      <w:r w:rsidRPr="00E77215">
        <w:rPr>
          <w:sz w:val="16"/>
        </w:rPr>
        <w:t xml:space="preserve"> </w:t>
      </w:r>
      <w:r w:rsidRPr="00E77215">
        <w:rPr>
          <w:rStyle w:val="StyleUnderline"/>
        </w:rPr>
        <w:t>vote, sign a petition or be active in parties or action groups</w:t>
      </w:r>
      <w:r w:rsidRPr="00E77215">
        <w:rPr>
          <w:sz w:val="16"/>
        </w:rPr>
        <w:t xml:space="preserve">. And </w:t>
      </w:r>
      <w:r w:rsidRPr="00E77215">
        <w:rPr>
          <w:rStyle w:val="StyleUnderline"/>
        </w:rPr>
        <w:t xml:space="preserve">this is what democracy is all about. It’s more than just casting a vote every so often, it’s about being </w:t>
      </w:r>
      <w:r w:rsidRPr="00E77215">
        <w:rPr>
          <w:rStyle w:val="Emphasis"/>
        </w:rPr>
        <w:t>engaged</w:t>
      </w:r>
      <w:r w:rsidRPr="00E77215">
        <w:rPr>
          <w:rStyle w:val="StyleUnderline"/>
        </w:rPr>
        <w:t xml:space="preserve"> and </w:t>
      </w:r>
      <w:r w:rsidRPr="00E77215">
        <w:rPr>
          <w:rStyle w:val="Emphasis"/>
        </w:rPr>
        <w:t>involved</w:t>
      </w:r>
      <w:r w:rsidRPr="00E77215">
        <w:rPr>
          <w:rStyle w:val="StyleUnderline"/>
        </w:rPr>
        <w:t xml:space="preserve"> in decision making that affects you.</w:t>
      </w:r>
    </w:p>
    <w:p w14:paraId="53FCB15D" w14:textId="77777777" w:rsidR="00AC1BC8" w:rsidRPr="0054373B" w:rsidRDefault="00AC1BC8" w:rsidP="00AC1BC8">
      <w:pPr>
        <w:rPr>
          <w:sz w:val="16"/>
        </w:rPr>
      </w:pPr>
      <w:r w:rsidRPr="00E77215">
        <w:rPr>
          <w:sz w:val="16"/>
        </w:rPr>
        <w:t xml:space="preserve">The picture is quite clear: </w:t>
      </w:r>
      <w:r w:rsidRPr="00E77215">
        <w:rPr>
          <w:rStyle w:val="StyleUnderline"/>
        </w:rPr>
        <w:t xml:space="preserve">if we want political democracy to </w:t>
      </w:r>
      <w:proofErr w:type="gramStart"/>
      <w:r w:rsidRPr="00E77215">
        <w:rPr>
          <w:rStyle w:val="Emphasis"/>
        </w:rPr>
        <w:t>succeed</w:t>
      </w:r>
      <w:proofErr w:type="gramEnd"/>
      <w:r w:rsidRPr="00E77215">
        <w:rPr>
          <w:rStyle w:val="StyleUnderline"/>
        </w:rPr>
        <w:t xml:space="preserve"> we need citizens to have practical experiences with </w:t>
      </w:r>
      <w:r w:rsidRPr="00E77215">
        <w:rPr>
          <w:rStyle w:val="Emphasis"/>
        </w:rPr>
        <w:t>participation</w:t>
      </w:r>
      <w:r w:rsidRPr="00E77215">
        <w:rPr>
          <w:rStyle w:val="StyleUnderline"/>
        </w:rPr>
        <w:t xml:space="preserve"> and involvement</w:t>
      </w:r>
      <w:r w:rsidRPr="00E77215">
        <w:rPr>
          <w:sz w:val="16"/>
        </w:rPr>
        <w:t xml:space="preserve">. </w:t>
      </w:r>
      <w:r w:rsidRPr="00E77215">
        <w:rPr>
          <w:rStyle w:val="StyleUnderline"/>
        </w:rPr>
        <w:t>And where</w:t>
      </w:r>
      <w:r w:rsidRPr="0054373B">
        <w:rPr>
          <w:rStyle w:val="StyleUnderline"/>
        </w:rPr>
        <w:t xml:space="preserve"> better to organize this then in companies by giving people a vote on their representatives and a say in how they do their day-to-day work. Empowered employees bring </w:t>
      </w:r>
      <w:r w:rsidRPr="0054373B">
        <w:rPr>
          <w:rStyle w:val="Emphasis"/>
        </w:rPr>
        <w:t>emancipated citizens</w:t>
      </w:r>
      <w:r w:rsidRPr="0054373B">
        <w:rPr>
          <w:sz w:val="16"/>
        </w:rPr>
        <w:t>. No coincidence the European Trade Union Confederation aims to put this back on the policy agenda.</w:t>
      </w:r>
    </w:p>
    <w:p w14:paraId="202D13DB" w14:textId="77777777" w:rsidR="00AC1BC8" w:rsidRPr="0054373B" w:rsidRDefault="00AC1BC8" w:rsidP="00AC1BC8">
      <w:pPr>
        <w:rPr>
          <w:sz w:val="16"/>
        </w:rPr>
      </w:pPr>
      <w:r w:rsidRPr="0057637B">
        <w:rPr>
          <w:rStyle w:val="StyleUnderline"/>
          <w:highlight w:val="cyan"/>
        </w:rPr>
        <w:t xml:space="preserve">Populism gives us a </w:t>
      </w:r>
      <w:proofErr w:type="gramStart"/>
      <w:r w:rsidRPr="0057637B">
        <w:rPr>
          <w:rStyle w:val="Emphasis"/>
          <w:highlight w:val="cyan"/>
        </w:rPr>
        <w:t>fish</w:t>
      </w:r>
      <w:r w:rsidRPr="0054373B">
        <w:rPr>
          <w:sz w:val="16"/>
        </w:rPr>
        <w:t>,</w:t>
      </w:r>
      <w:proofErr w:type="gramEnd"/>
      <w:r w:rsidRPr="0054373B">
        <w:rPr>
          <w:sz w:val="16"/>
        </w:rPr>
        <w:t xml:space="preserve"> </w:t>
      </w:r>
      <w:r w:rsidRPr="0054373B">
        <w:rPr>
          <w:rStyle w:val="StyleUnderline"/>
        </w:rPr>
        <w:t xml:space="preserve">workplace </w:t>
      </w:r>
      <w:r w:rsidRPr="0057637B">
        <w:rPr>
          <w:rStyle w:val="StyleUnderline"/>
          <w:highlight w:val="cyan"/>
        </w:rPr>
        <w:t xml:space="preserve">democracy </w:t>
      </w:r>
      <w:r w:rsidRPr="0057637B">
        <w:rPr>
          <w:rStyle w:val="Emphasis"/>
          <w:highlight w:val="cyan"/>
        </w:rPr>
        <w:t>teaches us how</w:t>
      </w:r>
      <w:r w:rsidRPr="0054373B">
        <w:rPr>
          <w:rStyle w:val="StyleUnderline"/>
        </w:rPr>
        <w:t xml:space="preserve"> to fish</w:t>
      </w:r>
    </w:p>
    <w:p w14:paraId="7C5F6E94" w14:textId="77777777" w:rsidR="00AC1BC8" w:rsidRPr="0054373B" w:rsidRDefault="00AC1BC8" w:rsidP="00AC1BC8">
      <w:pPr>
        <w:rPr>
          <w:sz w:val="16"/>
        </w:rPr>
      </w:pPr>
      <w:r w:rsidRPr="0054373B">
        <w:rPr>
          <w:sz w:val="16"/>
        </w:rPr>
        <w:t xml:space="preserve">Lacking voice in the workplace, lacking hands on experiences with the (often difficult) democratic decision making, many </w:t>
      </w:r>
      <w:proofErr w:type="gramStart"/>
      <w:r w:rsidRPr="0054373B">
        <w:rPr>
          <w:sz w:val="16"/>
        </w:rPr>
        <w:t>turn</w:t>
      </w:r>
      <w:proofErr w:type="gramEnd"/>
      <w:r w:rsidRPr="0054373B">
        <w:rPr>
          <w:sz w:val="16"/>
        </w:rPr>
        <w:t xml:space="preserve"> to politicians promising to be their voice. “I am your voice” said Trump to working America in 2016. Similarly, the German </w:t>
      </w:r>
      <w:proofErr w:type="spellStart"/>
      <w:r w:rsidRPr="0054373B">
        <w:rPr>
          <w:sz w:val="16"/>
        </w:rPr>
        <w:t>AfD</w:t>
      </w:r>
      <w:proofErr w:type="spellEnd"/>
      <w:r w:rsidRPr="0054373B">
        <w:rPr>
          <w:sz w:val="16"/>
        </w:rPr>
        <w:t xml:space="preserve"> stressed to be the voice of the ‘little man’.</w:t>
      </w:r>
    </w:p>
    <w:p w14:paraId="7422228B" w14:textId="77777777" w:rsidR="00AC1BC8" w:rsidRPr="00D506A3" w:rsidRDefault="00AC1BC8" w:rsidP="00AC1BC8">
      <w:pPr>
        <w:rPr>
          <w:sz w:val="16"/>
        </w:rPr>
      </w:pPr>
      <w:r w:rsidRPr="0057637B">
        <w:rPr>
          <w:rStyle w:val="StyleUnderline"/>
          <w:highlight w:val="cyan"/>
        </w:rPr>
        <w:t>They</w:t>
      </w:r>
      <w:r w:rsidRPr="0054373B">
        <w:rPr>
          <w:rStyle w:val="StyleUnderline"/>
        </w:rPr>
        <w:t xml:space="preserve"> all </w:t>
      </w:r>
      <w:r w:rsidRPr="0057637B">
        <w:rPr>
          <w:rStyle w:val="StyleUnderline"/>
          <w:highlight w:val="cyan"/>
        </w:rPr>
        <w:t>promise</w:t>
      </w:r>
      <w:r w:rsidRPr="0054373B">
        <w:rPr>
          <w:rStyle w:val="StyleUnderline"/>
        </w:rPr>
        <w:t xml:space="preserve"> of </w:t>
      </w:r>
      <w:r w:rsidRPr="0054373B">
        <w:rPr>
          <w:rStyle w:val="Emphasis"/>
        </w:rPr>
        <w:t>restoring ‘</w:t>
      </w:r>
      <w:r w:rsidRPr="0057637B">
        <w:rPr>
          <w:rStyle w:val="Emphasis"/>
          <w:highlight w:val="cyan"/>
        </w:rPr>
        <w:t>real democracy’</w:t>
      </w:r>
      <w:r w:rsidRPr="0054373B">
        <w:rPr>
          <w:sz w:val="16"/>
        </w:rPr>
        <w:t xml:space="preserve"> </w:t>
      </w:r>
      <w:r w:rsidRPr="0054373B">
        <w:rPr>
          <w:rStyle w:val="StyleUnderline"/>
        </w:rPr>
        <w:t>by being their voice on the highest level</w:t>
      </w:r>
      <w:r w:rsidRPr="0054373B">
        <w:rPr>
          <w:sz w:val="16"/>
        </w:rPr>
        <w:t xml:space="preserve">. At the same time, </w:t>
      </w:r>
      <w:r w:rsidRPr="0054373B">
        <w:rPr>
          <w:rStyle w:val="StyleUnderline"/>
        </w:rPr>
        <w:t xml:space="preserve">all </w:t>
      </w:r>
      <w:r w:rsidRPr="00D267C2">
        <w:rPr>
          <w:rStyle w:val="StyleUnderline"/>
        </w:rPr>
        <w:t>these</w:t>
      </w:r>
      <w:r w:rsidRPr="0054373B">
        <w:rPr>
          <w:rStyle w:val="StyleUnderline"/>
        </w:rPr>
        <w:t xml:space="preserve"> </w:t>
      </w:r>
      <w:r w:rsidRPr="0057637B">
        <w:rPr>
          <w:rStyle w:val="StyleUnderline"/>
          <w:highlight w:val="cyan"/>
        </w:rPr>
        <w:t xml:space="preserve">populists </w:t>
      </w:r>
      <w:r w:rsidRPr="00D267C2">
        <w:rPr>
          <w:rStyle w:val="StyleUnderline"/>
        </w:rPr>
        <w:t>take</w:t>
      </w:r>
      <w:r w:rsidRPr="0054373B">
        <w:rPr>
          <w:rStyle w:val="StyleUnderline"/>
        </w:rPr>
        <w:t xml:space="preserve"> measures which break </w:t>
      </w:r>
      <w:r w:rsidRPr="0057637B">
        <w:rPr>
          <w:rStyle w:val="StyleUnderline"/>
          <w:highlight w:val="cyan"/>
        </w:rPr>
        <w:t xml:space="preserve">the voice of workers </w:t>
      </w:r>
      <w:r w:rsidRPr="00D267C2">
        <w:rPr>
          <w:rStyle w:val="StyleUnderline"/>
        </w:rPr>
        <w:t>on</w:t>
      </w:r>
      <w:r w:rsidRPr="0054373B">
        <w:rPr>
          <w:rStyle w:val="StyleUnderline"/>
        </w:rPr>
        <w:t xml:space="preserve"> the company </w:t>
      </w:r>
      <w:r w:rsidRPr="002355DB">
        <w:rPr>
          <w:rStyle w:val="StyleUnderline"/>
        </w:rPr>
        <w:t xml:space="preserve">level. </w:t>
      </w:r>
      <w:r w:rsidRPr="0057637B">
        <w:rPr>
          <w:rStyle w:val="StyleUnderline"/>
          <w:highlight w:val="cyan"/>
        </w:rPr>
        <w:t>Trump is making it harder for unions to organize</w:t>
      </w:r>
      <w:r w:rsidRPr="002355DB">
        <w:rPr>
          <w:rStyle w:val="StyleUnderline"/>
        </w:rPr>
        <w:t xml:space="preserve"> or bargain collectively.</w:t>
      </w:r>
      <w:r w:rsidRPr="0054373B">
        <w:rPr>
          <w:sz w:val="16"/>
        </w:rPr>
        <w:t xml:space="preserve"> In Hungary, the </w:t>
      </w:r>
      <w:proofErr w:type="spellStart"/>
      <w:r w:rsidRPr="002355DB">
        <w:rPr>
          <w:rStyle w:val="Emphasis"/>
        </w:rPr>
        <w:t>Orban</w:t>
      </w:r>
      <w:proofErr w:type="spellEnd"/>
      <w:r w:rsidRPr="002355DB">
        <w:rPr>
          <w:sz w:val="16"/>
        </w:rPr>
        <w:t xml:space="preserve"> </w:t>
      </w:r>
      <w:r w:rsidRPr="002355DB">
        <w:rPr>
          <w:rStyle w:val="StyleUnderline"/>
        </w:rPr>
        <w:t xml:space="preserve">government has limited the </w:t>
      </w:r>
      <w:r w:rsidRPr="002355DB">
        <w:rPr>
          <w:rStyle w:val="Emphasis"/>
        </w:rPr>
        <w:t>right to strike</w:t>
      </w:r>
      <w:r w:rsidRPr="002355DB">
        <w:rPr>
          <w:sz w:val="16"/>
        </w:rPr>
        <w:t xml:space="preserve"> </w:t>
      </w:r>
      <w:r w:rsidRPr="002355DB">
        <w:rPr>
          <w:rStyle w:val="StyleUnderline"/>
        </w:rPr>
        <w:t>and made organizing more difficult</w:t>
      </w:r>
      <w:r w:rsidRPr="002355DB">
        <w:rPr>
          <w:sz w:val="16"/>
        </w:rPr>
        <w:t>.\</w:t>
      </w:r>
    </w:p>
    <w:p w14:paraId="5C941539" w14:textId="77777777" w:rsidR="00AC1BC8" w:rsidRDefault="00AC1BC8" w:rsidP="00AC1BC8">
      <w:pPr>
        <w:pStyle w:val="Heading4"/>
      </w:pPr>
      <w:r>
        <w:t>3] RTS reduces political alienation by promoting participation</w:t>
      </w:r>
    </w:p>
    <w:p w14:paraId="37FF06BF" w14:textId="77777777" w:rsidR="00AC1BC8" w:rsidRPr="004B6811" w:rsidRDefault="00AC1BC8" w:rsidP="00AC1BC8">
      <w:r>
        <w:t>(</w:t>
      </w:r>
      <w:r w:rsidRPr="004B6811">
        <w:t xml:space="preserve">Sean </w:t>
      </w:r>
      <w:proofErr w:type="spellStart"/>
      <w:r w:rsidRPr="00123B92">
        <w:rPr>
          <w:rStyle w:val="Style13ptBold"/>
        </w:rPr>
        <w:t>Mcelwee</w:t>
      </w:r>
      <w:proofErr w:type="spellEnd"/>
      <w:r w:rsidRPr="004B6811">
        <w:t>, 9-15-20</w:t>
      </w:r>
      <w:r w:rsidRPr="00123B92">
        <w:rPr>
          <w:rStyle w:val="Style13ptBold"/>
        </w:rPr>
        <w:t>15</w:t>
      </w:r>
      <w:r w:rsidRPr="004B6811">
        <w:t xml:space="preserve">, “Why increasing Voter Turnout Affects Policy,” Atlantic, </w:t>
      </w:r>
      <w:hyperlink r:id="rId28" w:history="1">
        <w:r w:rsidRPr="007B5A30">
          <w:rPr>
            <w:rStyle w:val="Hyperlink"/>
          </w:rPr>
          <w:t>https://www.theatlantic.com/politics/archive/2015/09/why-non-voters-matter/405250/</w:t>
        </w:r>
      </w:hyperlink>
      <w:r>
        <w:t>) (Loyola IB)</w:t>
      </w:r>
    </w:p>
    <w:p w14:paraId="4DB29B76" w14:textId="77777777" w:rsidR="00AC1BC8" w:rsidRPr="004B6811" w:rsidRDefault="00AC1BC8" w:rsidP="00AC1BC8">
      <w:r w:rsidRPr="004B6811">
        <w:rPr>
          <w:rFonts w:eastAsiaTheme="majorEastAsia"/>
        </w:rPr>
        <w:t>The Mobilization Gap</w:t>
      </w:r>
    </w:p>
    <w:p w14:paraId="5802E20C" w14:textId="77777777" w:rsidR="00AC1BC8" w:rsidRPr="004B6811" w:rsidRDefault="00AC1BC8" w:rsidP="00AC1BC8">
      <w:r w:rsidRPr="004B6811">
        <w:lastRenderedPageBreak/>
        <w:t xml:space="preserve">There are </w:t>
      </w:r>
      <w:r w:rsidRPr="0057637B">
        <w:rPr>
          <w:rStyle w:val="Emphasis"/>
          <w:highlight w:val="cyan"/>
        </w:rPr>
        <w:t>many reasons why people don’t vote</w:t>
      </w:r>
      <w:r w:rsidRPr="004B6811">
        <w:rPr>
          <w:rStyle w:val="Emphasis"/>
        </w:rPr>
        <w:t>, but research suggests</w:t>
      </w:r>
      <w:r w:rsidRPr="004B6811">
        <w:t xml:space="preserve"> that three</w:t>
      </w:r>
      <w:r w:rsidRPr="004B6811">
        <w:rPr>
          <w:rStyle w:val="Emphasis"/>
        </w:rPr>
        <w:t xml:space="preserve"> </w:t>
      </w:r>
      <w:r w:rsidRPr="0057637B">
        <w:rPr>
          <w:rStyle w:val="Emphasis"/>
          <w:highlight w:val="cyan"/>
        </w:rPr>
        <w:t>factors</w:t>
      </w:r>
      <w:r w:rsidRPr="004B6811">
        <w:rPr>
          <w:rStyle w:val="Emphasis"/>
        </w:rPr>
        <w:t xml:space="preserve"> </w:t>
      </w:r>
      <w:r w:rsidRPr="004B6811">
        <w:t>are particularly crucial: registration</w:t>
      </w:r>
      <w:r w:rsidRPr="0057637B">
        <w:rPr>
          <w:highlight w:val="cyan"/>
        </w:rPr>
        <w:t xml:space="preserve">, </w:t>
      </w:r>
      <w:r w:rsidRPr="0057637B">
        <w:rPr>
          <w:rStyle w:val="Emphasis"/>
          <w:highlight w:val="cyan"/>
        </w:rPr>
        <w:t>unions</w:t>
      </w:r>
      <w:r w:rsidRPr="004B6811">
        <w:rPr>
          <w:rStyle w:val="Emphasis"/>
        </w:rPr>
        <w:t xml:space="preserve">, </w:t>
      </w:r>
      <w:r w:rsidRPr="004B6811">
        <w:t>and parties.</w:t>
      </w:r>
    </w:p>
    <w:p w14:paraId="01A6BA95" w14:textId="77777777" w:rsidR="00AC1BC8" w:rsidRPr="004B6811" w:rsidRDefault="00AC1BC8" w:rsidP="00AC1BC8">
      <w:r w:rsidRPr="004B6811">
        <w:t>Registration is a barrier that exists in the United States but not in any other country in the developed world. Political scientists </w:t>
      </w:r>
      <w:hyperlink r:id="rId29" w:anchor="page_scan_tab_contents" w:history="1">
        <w:r w:rsidRPr="004B6811">
          <w:rPr>
            <w:rStyle w:val="Hyperlink"/>
            <w:rFonts w:eastAsiaTheme="majorEastAsia"/>
          </w:rPr>
          <w:t>have</w:t>
        </w:r>
      </w:hyperlink>
      <w:r w:rsidRPr="004B6811">
        <w:t> </w:t>
      </w:r>
      <w:hyperlink r:id="rId30" w:anchor="page_scan_tab_contents" w:history="1">
        <w:r w:rsidRPr="004B6811">
          <w:rPr>
            <w:rStyle w:val="Hyperlink"/>
            <w:rFonts w:eastAsiaTheme="majorEastAsia"/>
          </w:rPr>
          <w:t>shown</w:t>
        </w:r>
      </w:hyperlink>
      <w:r w:rsidRPr="004B6811">
        <w:t> </w:t>
      </w:r>
      <w:hyperlink r:id="rId31" w:history="1">
        <w:r w:rsidRPr="004B6811">
          <w:rPr>
            <w:rStyle w:val="Hyperlink"/>
            <w:rFonts w:eastAsiaTheme="majorEastAsia"/>
          </w:rPr>
          <w:t>that</w:t>
        </w:r>
      </w:hyperlink>
      <w:r w:rsidRPr="004B6811">
        <w:t> the requirement to register dramatically reduces voter turnout. This effect primarily hurts the poor. One </w:t>
      </w:r>
      <w:hyperlink r:id="rId32" w:history="1">
        <w:r w:rsidRPr="004B6811">
          <w:rPr>
            <w:rStyle w:val="Hyperlink"/>
            <w:rFonts w:eastAsiaTheme="majorEastAsia"/>
          </w:rPr>
          <w:t>study finds</w:t>
        </w:r>
      </w:hyperlink>
      <w:r w:rsidRPr="004B6811">
        <w:t> that, “states with restrictive voter registration laws are much more likely to be biased toward upper-class turnout.” But if so, America is moving in the wrong direction. In the wake of a recent Supreme Court case restricting the Voting Rights Act, </w:t>
      </w:r>
      <w:hyperlink r:id="rId33" w:history="1">
        <w:r w:rsidRPr="004B6811">
          <w:rPr>
            <w:rStyle w:val="Hyperlink"/>
            <w:rFonts w:eastAsiaTheme="majorEastAsia"/>
          </w:rPr>
          <w:t>states have begun</w:t>
        </w:r>
      </w:hyperlink>
      <w:r w:rsidRPr="004B6811">
        <w:t> to pass an increasing number of restrictive voter ID laws, with racially disparate impacts.</w:t>
      </w:r>
    </w:p>
    <w:p w14:paraId="74509FE5" w14:textId="77777777" w:rsidR="00AC1BC8" w:rsidRPr="004B6811" w:rsidRDefault="00AC1BC8" w:rsidP="00AC1BC8">
      <w:r w:rsidRPr="004B6811">
        <w:t>There are other barriers to voting as well. Counties with large black populations are </w:t>
      </w:r>
      <w:hyperlink r:id="rId34" w:history="1">
        <w:r w:rsidRPr="004B6811">
          <w:rPr>
            <w:rStyle w:val="Hyperlink"/>
            <w:rFonts w:eastAsiaTheme="majorEastAsia"/>
          </w:rPr>
          <w:t>less likely</w:t>
        </w:r>
      </w:hyperlink>
      <w:r w:rsidRPr="004B6811">
        <w:t> to have access to early voting. Felon disenfranchisement disproportionately </w:t>
      </w:r>
      <w:hyperlink r:id="rId35" w:history="1">
        <w:r w:rsidRPr="004B6811">
          <w:rPr>
            <w:rStyle w:val="Hyperlink"/>
            <w:rFonts w:eastAsiaTheme="majorEastAsia"/>
          </w:rPr>
          <w:t>reduces turnout</w:t>
        </w:r>
      </w:hyperlink>
      <w:r w:rsidRPr="004B6811">
        <w:t> among potential voters of color and those with low-incomes, and </w:t>
      </w:r>
      <w:hyperlink r:id="rId36" w:history="1">
        <w:r w:rsidRPr="004B6811">
          <w:rPr>
            <w:rStyle w:val="Hyperlink"/>
            <w:rFonts w:eastAsiaTheme="majorEastAsia"/>
          </w:rPr>
          <w:t>explains some of the decline</w:t>
        </w:r>
      </w:hyperlink>
      <w:r w:rsidRPr="004B6811">
        <w:t> in voter turnout over the last few decades. (There </w:t>
      </w:r>
      <w:hyperlink r:id="rId37" w:history="1">
        <w:r w:rsidRPr="004B6811">
          <w:rPr>
            <w:rStyle w:val="Hyperlink"/>
            <w:rFonts w:eastAsiaTheme="majorEastAsia"/>
          </w:rPr>
          <w:t>is</w:t>
        </w:r>
      </w:hyperlink>
      <w:hyperlink r:id="rId38" w:history="1">
        <w:r w:rsidRPr="004B6811">
          <w:rPr>
            <w:rStyle w:val="Hyperlink"/>
            <w:rFonts w:eastAsiaTheme="majorEastAsia"/>
          </w:rPr>
          <w:t> a strong correlation</w:t>
        </w:r>
      </w:hyperlink>
      <w:r w:rsidRPr="004B6811">
        <w:t> between the pervasiveness of racial bias in a state and the ease of access for a state’s voting system.) Conversely, a </w:t>
      </w:r>
      <w:hyperlink r:id="rId39" w:history="1">
        <w:r w:rsidRPr="004B6811">
          <w:rPr>
            <w:rStyle w:val="Hyperlink"/>
            <w:rFonts w:eastAsiaTheme="majorEastAsia"/>
          </w:rPr>
          <w:t>recent study</w:t>
        </w:r>
      </w:hyperlink>
      <w:r w:rsidRPr="004B6811">
        <w:t> suggests that easier access to voting does indeed boost turnout.</w:t>
      </w:r>
    </w:p>
    <w:p w14:paraId="5413161E" w14:textId="77777777" w:rsidR="00AC1BC8" w:rsidRPr="004B6811" w:rsidRDefault="00AC1BC8" w:rsidP="00AC1BC8">
      <w:pPr>
        <w:rPr>
          <w:rStyle w:val="StyleUnderline"/>
        </w:rPr>
      </w:pPr>
      <w:r w:rsidRPr="0057637B">
        <w:rPr>
          <w:rStyle w:val="StyleUnderline"/>
          <w:highlight w:val="cyan"/>
        </w:rPr>
        <w:t>Unions were</w:t>
      </w:r>
      <w:r w:rsidRPr="004B6811">
        <w:rPr>
          <w:rStyle w:val="StyleUnderline"/>
        </w:rPr>
        <w:t xml:space="preserve"> once key </w:t>
      </w:r>
      <w:r w:rsidRPr="0057637B">
        <w:rPr>
          <w:rStyle w:val="StyleUnderline"/>
          <w:highlight w:val="cyan"/>
        </w:rPr>
        <w:t>catalysts for voter turnout, but without them, turnout has slipped.</w:t>
      </w:r>
      <w:r w:rsidRPr="004B6811">
        <w:rPr>
          <w:rStyle w:val="StyleUnderline"/>
        </w:rPr>
        <w:t xml:space="preserve"> </w:t>
      </w:r>
      <w:r w:rsidRPr="004B6811">
        <w:t xml:space="preserve">In a recent study, Jasmine </w:t>
      </w:r>
      <w:proofErr w:type="spellStart"/>
      <w:r w:rsidRPr="004B6811">
        <w:t>Kerrissey</w:t>
      </w:r>
      <w:proofErr w:type="spellEnd"/>
      <w:r w:rsidRPr="004B6811">
        <w:t xml:space="preserve"> and Evan </w:t>
      </w:r>
      <w:proofErr w:type="spellStart"/>
      <w:r w:rsidRPr="004B6811">
        <w:t>Schofer</w:t>
      </w:r>
      <w:proofErr w:type="spellEnd"/>
      <w:r w:rsidRPr="004B6811">
        <w:t> </w:t>
      </w:r>
      <w:hyperlink r:id="rId40" w:history="1">
        <w:r w:rsidRPr="004B6811">
          <w:rPr>
            <w:rStyle w:val="Hyperlink"/>
            <w:rFonts w:eastAsiaTheme="majorEastAsia"/>
          </w:rPr>
          <w:t>find</w:t>
        </w:r>
      </w:hyperlink>
      <w:r w:rsidRPr="004B6811">
        <w:t> that, “</w:t>
      </w:r>
      <w:r w:rsidRPr="0057637B">
        <w:rPr>
          <w:rStyle w:val="Emphasis"/>
          <w:highlight w:val="cyan"/>
        </w:rPr>
        <w:t>union membership is associated with many forms of</w:t>
      </w:r>
      <w:r w:rsidRPr="004B6811">
        <w:rPr>
          <w:rStyle w:val="Emphasis"/>
        </w:rPr>
        <w:t xml:space="preserve"> </w:t>
      </w:r>
      <w:r w:rsidRPr="0057637B">
        <w:rPr>
          <w:rStyle w:val="Emphasis"/>
          <w:highlight w:val="cyan"/>
        </w:rPr>
        <w:t>political activity, including voting, protesting, association membership, and others</w:t>
      </w:r>
      <w:r w:rsidRPr="004B6811">
        <w:rPr>
          <w:rStyle w:val="Emphasis"/>
        </w:rPr>
        <w:t>.</w:t>
      </w:r>
      <w:r w:rsidRPr="004B6811">
        <w:t xml:space="preserve"> </w:t>
      </w:r>
      <w:r w:rsidRPr="004B6811">
        <w:rPr>
          <w:rStyle w:val="StyleUnderline"/>
        </w:rPr>
        <w:t>Union effects are larger for less educated individuals</w:t>
      </w:r>
      <w:r w:rsidRPr="004B6811">
        <w:t xml:space="preserve">, a </w:t>
      </w:r>
      <w:r w:rsidRPr="004B6811">
        <w:rPr>
          <w:rStyle w:val="StyleUnderline"/>
        </w:rPr>
        <w:t>group that otherwise exhibits low levels of participation.</w:t>
      </w:r>
      <w:r w:rsidRPr="004B6811">
        <w:t>” This is important because these activities, like voting, tend to be dominated by the wealthy. However</w:t>
      </w:r>
      <w:r w:rsidRPr="004B6811">
        <w:rPr>
          <w:rStyle w:val="StyleUnderline"/>
        </w:rPr>
        <w:t>, </w:t>
      </w:r>
      <w:hyperlink r:id="rId41" w:history="1">
        <w:r w:rsidRPr="0057637B">
          <w:rPr>
            <w:rStyle w:val="StyleUnderline"/>
            <w:rFonts w:eastAsiaTheme="majorEastAsia"/>
            <w:highlight w:val="cyan"/>
          </w:rPr>
          <w:t>as unions have declined</w:t>
        </w:r>
      </w:hyperlink>
      <w:r w:rsidRPr="0057637B">
        <w:rPr>
          <w:rStyle w:val="StyleUnderline"/>
          <w:highlight w:val="cyan"/>
        </w:rPr>
        <w:t> in power and influence, </w:t>
      </w:r>
      <w:hyperlink r:id="rId42" w:history="1">
        <w:r w:rsidRPr="0057637B">
          <w:rPr>
            <w:rStyle w:val="StyleUnderline"/>
            <w:rFonts w:eastAsiaTheme="majorEastAsia"/>
            <w:highlight w:val="cyan"/>
          </w:rPr>
          <w:t>so has turnout</w:t>
        </w:r>
      </w:hyperlink>
      <w:r w:rsidRPr="0057637B">
        <w:rPr>
          <w:rStyle w:val="StyleUnderline"/>
          <w:highlight w:val="cyan"/>
        </w:rPr>
        <w:t> among low- and middle-income people.</w:t>
      </w:r>
    </w:p>
    <w:p w14:paraId="7B4460ED" w14:textId="77777777" w:rsidR="00AC1BC8" w:rsidRPr="004B6811" w:rsidRDefault="00AC1BC8" w:rsidP="00AC1BC8">
      <w:r w:rsidRPr="004B6811">
        <w:t xml:space="preserve">In low turnout elections, politicians are incentivized to cater to the interests of a small portion of the </w:t>
      </w:r>
      <w:proofErr w:type="gramStart"/>
      <w:r w:rsidRPr="004B6811">
        <w:t>general public</w:t>
      </w:r>
      <w:proofErr w:type="gramEnd"/>
      <w:r w:rsidRPr="004B6811">
        <w:t>.</w:t>
      </w:r>
    </w:p>
    <w:p w14:paraId="094750BF" w14:textId="77777777" w:rsidR="00AC1BC8" w:rsidRPr="004B6811" w:rsidRDefault="00AC1BC8" w:rsidP="00AC1BC8">
      <w:pPr>
        <w:rPr>
          <w:rStyle w:val="StyleUnderline"/>
        </w:rPr>
      </w:pPr>
      <w:r w:rsidRPr="004B6811">
        <w:t xml:space="preserve">It’s not just unions that are no longer moving blue-collar voters to the polls. Parties have systematically failed to mobilize low-income voters. Between the 1960s and the 1980s, political scientists Steven J. </w:t>
      </w:r>
      <w:proofErr w:type="spellStart"/>
      <w:r w:rsidRPr="004B6811">
        <w:t>Rosenstone</w:t>
      </w:r>
      <w:proofErr w:type="spellEnd"/>
      <w:r w:rsidRPr="004B6811">
        <w:t xml:space="preserve"> and John Mark Hanse argue, </w:t>
      </w:r>
      <w:r w:rsidRPr="0057637B">
        <w:rPr>
          <w:rStyle w:val="StyleUnderline"/>
          <w:highlight w:val="cyan"/>
        </w:rPr>
        <w:t>half the decrease in turnout can be attributed to less effort by political parties to contact voters.</w:t>
      </w:r>
      <w:r w:rsidRPr="004B6811">
        <w:rPr>
          <w:rStyle w:val="StyleUnderline"/>
        </w:rPr>
        <w:t xml:space="preserve"> </w:t>
      </w:r>
      <w:r w:rsidRPr="004B6811">
        <w:t xml:space="preserve">The rate at which the Democratic Party reached out to high-income voters increased nearly four-fold between 1980 and 2004. In 2004, high income Americans were nearly three times more likely to be mobilized by the parties. </w:t>
      </w:r>
      <w:r w:rsidRPr="004B6811">
        <w:rPr>
          <w:rStyle w:val="StyleUnderline"/>
        </w:rPr>
        <w:t>In tight elections, however, when parties compete and Democrats are forced to mobilize low-income voters, </w:t>
      </w:r>
      <w:hyperlink r:id="rId43" w:history="1">
        <w:r w:rsidRPr="004B6811">
          <w:rPr>
            <w:rStyle w:val="StyleUnderline"/>
            <w:rFonts w:eastAsiaTheme="majorEastAsia"/>
          </w:rPr>
          <w:t>the turnout gap declines</w:t>
        </w:r>
      </w:hyperlink>
      <w:r w:rsidRPr="004B6811">
        <w:rPr>
          <w:rStyle w:val="StyleUnderline"/>
        </w:rPr>
        <w:t>.</w:t>
      </w:r>
    </w:p>
    <w:p w14:paraId="0FF1718D" w14:textId="77777777" w:rsidR="00AC1BC8" w:rsidRPr="004B6811" w:rsidRDefault="00AC1BC8" w:rsidP="00AC1BC8">
      <w:r w:rsidRPr="004B6811">
        <w:t xml:space="preserve">It may be that those who have the most to lose from lower turnout among low-income voters least understand its significance. Although the parties have dramatically polarized in the last few decades, lower-income people and nonvoters remain largely unaware of this dramatic </w:t>
      </w:r>
      <w:proofErr w:type="gramStart"/>
      <w:r w:rsidRPr="004B6811">
        <w:t>shift, and</w:t>
      </w:r>
      <w:proofErr w:type="gramEnd"/>
      <w:r w:rsidRPr="004B6811">
        <w:t xml:space="preserve"> may be inclined to believe that there are few differences between the parties. In their book, </w:t>
      </w:r>
      <w:proofErr w:type="spellStart"/>
      <w:r w:rsidRPr="004B6811">
        <w:t>Leighley</w:t>
      </w:r>
      <w:proofErr w:type="spellEnd"/>
      <w:r w:rsidRPr="004B6811">
        <w:t xml:space="preserve"> and </w:t>
      </w:r>
      <w:proofErr w:type="spellStart"/>
      <w:r w:rsidRPr="004B6811">
        <w:t>Nagler</w:t>
      </w:r>
      <w:proofErr w:type="spellEnd"/>
      <w:r w:rsidRPr="004B6811">
        <w:t xml:space="preserve"> find that “those in the top income quintile see a larger difference between the candidates on ideology than do those in the bottom quintile.”</w:t>
      </w:r>
    </w:p>
    <w:p w14:paraId="3C9DF09C" w14:textId="77777777" w:rsidR="00AC1BC8" w:rsidRPr="004B6811" w:rsidRDefault="00AC1BC8" w:rsidP="00AC1BC8">
      <w:r w:rsidRPr="004B6811">
        <w:t xml:space="preserve">If the public wants to increase turnout, this research suggests a clear set of tools for accomplishing that. First, remove the barriers to registration. Vigorous enforcement of the National Voter Registration Act, combined with same-day or automatic voter registration, could substantially increase access to the polls. Second, create more competitive elections, to incentivize parties to mobilize low-income people. </w:t>
      </w:r>
      <w:r w:rsidRPr="004B6811">
        <w:rPr>
          <w:rStyle w:val="StyleUnderline"/>
        </w:rPr>
        <w:lastRenderedPageBreak/>
        <w:t xml:space="preserve">Third, </w:t>
      </w:r>
      <w:r w:rsidRPr="0057637B">
        <w:rPr>
          <w:rStyle w:val="Emphasis"/>
          <w:highlight w:val="cyan"/>
        </w:rPr>
        <w:t>since the decline in unionization has also contributed to the decline in low and middle-income mobilization</w:t>
      </w:r>
      <w:r w:rsidRPr="004B6811">
        <w:rPr>
          <w:rStyle w:val="StyleUnderline"/>
        </w:rPr>
        <w:t>, unions need to be revived or replaced.</w:t>
      </w:r>
      <w:r w:rsidRPr="004B6811">
        <w:t xml:space="preserve"> (Or, to flip that around, increasing turnout may be the best hope unions have for revival.)</w:t>
      </w:r>
    </w:p>
    <w:p w14:paraId="122467F7" w14:textId="77777777" w:rsidR="00AC1BC8" w:rsidRDefault="00AC1BC8" w:rsidP="00AC1BC8">
      <w:r w:rsidRPr="004B6811">
        <w:t xml:space="preserve">Inequality creates a worrying double-bind: </w:t>
      </w:r>
      <w:r w:rsidRPr="0057637B">
        <w:rPr>
          <w:rStyle w:val="Emphasis"/>
          <w:highlight w:val="cyan"/>
        </w:rPr>
        <w:t>Low-income people become more supportive of interventionist policies</w:t>
      </w:r>
      <w:r w:rsidRPr="004B6811">
        <w:rPr>
          <w:rStyle w:val="Emphasis"/>
        </w:rPr>
        <w:t>, even as they drop out of the political system.</w:t>
      </w:r>
      <w:r w:rsidRPr="004B6811">
        <w:t xml:space="preserve"> </w:t>
      </w:r>
      <w:r w:rsidRPr="0057637B">
        <w:rPr>
          <w:rStyle w:val="StyleUnderline"/>
          <w:highlight w:val="cyan"/>
        </w:rPr>
        <w:t>The result is a troubling divergence between</w:t>
      </w:r>
      <w:r w:rsidRPr="002355DB">
        <w:rPr>
          <w:rStyle w:val="StyleUnderline"/>
        </w:rPr>
        <w:t xml:space="preserve"> the economic views of </w:t>
      </w:r>
      <w:r w:rsidRPr="0057637B">
        <w:rPr>
          <w:rStyle w:val="StyleUnderline"/>
          <w:highlight w:val="cyan"/>
        </w:rPr>
        <w:t xml:space="preserve">the </w:t>
      </w:r>
      <w:proofErr w:type="gramStart"/>
      <w:r w:rsidRPr="0057637B">
        <w:rPr>
          <w:rStyle w:val="StyleUnderline"/>
          <w:highlight w:val="cyan"/>
        </w:rPr>
        <w:t>population</w:t>
      </w:r>
      <w:r w:rsidRPr="002355DB">
        <w:rPr>
          <w:rStyle w:val="StyleUnderline"/>
        </w:rPr>
        <w:t xml:space="preserve"> as a whole, </w:t>
      </w:r>
      <w:r w:rsidRPr="0057637B">
        <w:rPr>
          <w:rStyle w:val="StyleUnderline"/>
          <w:highlight w:val="cyan"/>
        </w:rPr>
        <w:t>and</w:t>
      </w:r>
      <w:proofErr w:type="gramEnd"/>
      <w:r w:rsidRPr="0057637B">
        <w:rPr>
          <w:rStyle w:val="StyleUnderline"/>
          <w:highlight w:val="cyan"/>
        </w:rPr>
        <w:t xml:space="preserve"> the policies</w:t>
      </w:r>
      <w:r w:rsidRPr="002355DB">
        <w:rPr>
          <w:rStyle w:val="StyleUnderline"/>
        </w:rPr>
        <w:t xml:space="preserve"> that voters and the politicians that they elect tend to favor. The simplest way to reverse that is to mobilize the great mass of potential voters who don’t currently head to the polls.</w:t>
      </w:r>
      <w:r w:rsidRPr="004B6811">
        <w:t xml:space="preserve"> Universal registration, Jan </w:t>
      </w:r>
      <w:proofErr w:type="spellStart"/>
      <w:r w:rsidRPr="004B6811">
        <w:t>Leighley</w:t>
      </w:r>
      <w:proofErr w:type="spellEnd"/>
      <w:r w:rsidRPr="004B6811">
        <w:t xml:space="preserve"> said, would lead to a “more serious conversation about economic inequality, and one that included a wider range of views.”</w:t>
      </w:r>
    </w:p>
    <w:p w14:paraId="19B539A9" w14:textId="77777777" w:rsidR="00AC1BC8" w:rsidRPr="006109DE" w:rsidRDefault="00AC1BC8" w:rsidP="00AC1BC8">
      <w:pPr>
        <w:pStyle w:val="Heading4"/>
      </w:pPr>
      <w:r>
        <w:t xml:space="preserve">Establishing an </w:t>
      </w:r>
      <w:r>
        <w:rPr>
          <w:u w:val="single"/>
        </w:rPr>
        <w:t>unconditional</w:t>
      </w:r>
      <w:r>
        <w:t xml:space="preserve"> right to strike is key – it’s the </w:t>
      </w:r>
      <w:r>
        <w:rPr>
          <w:u w:val="single"/>
        </w:rPr>
        <w:t>backbone</w:t>
      </w:r>
      <w:r>
        <w:t xml:space="preserve"> of organized labor activities in </w:t>
      </w:r>
      <w:r>
        <w:rPr>
          <w:u w:val="single"/>
        </w:rPr>
        <w:t>every sector</w:t>
      </w:r>
    </w:p>
    <w:p w14:paraId="5871D472" w14:textId="77777777" w:rsidR="00AC1BC8" w:rsidRPr="00471777" w:rsidRDefault="00AC1BC8" w:rsidP="00AC1BC8">
      <w:r w:rsidRPr="00471777">
        <w:rPr>
          <w:rStyle w:val="Style13ptBold"/>
        </w:rPr>
        <w:t>Pope 18</w:t>
      </w:r>
      <w:r w:rsidRPr="00471777">
        <w:t xml:space="preserve"> [James Gray Pope is a distinguished professor of law at Rutgers Law School and serves on the executive council of the Rutgers Council of AAUP/AFT Chapters, AFL-CIO. He can be reached at jpope@law.rutgers.edu. "Labor’s right to strike is essential."</w:t>
      </w:r>
      <w:r>
        <w:t xml:space="preserve"> https://www.psc-cuny.org/clarion/september-2018/labor%E2%80%99s-right-strike-essential]</w:t>
      </w:r>
    </w:p>
    <w:p w14:paraId="21F00144" w14:textId="77777777" w:rsidR="00AC1BC8" w:rsidRPr="00E03BEC" w:rsidRDefault="00AC1BC8" w:rsidP="00AC1BC8">
      <w:pPr>
        <w:rPr>
          <w:sz w:val="16"/>
        </w:rPr>
      </w:pPr>
      <w:r w:rsidRPr="00E03BEC">
        <w:rPr>
          <w:sz w:val="16"/>
        </w:rPr>
        <w:t xml:space="preserve">The recent </w:t>
      </w:r>
      <w:r w:rsidRPr="00E03BEC">
        <w:rPr>
          <w:rStyle w:val="StyleUnderline"/>
        </w:rPr>
        <w:t xml:space="preserve">teacher </w:t>
      </w:r>
      <w:r w:rsidRPr="0057637B">
        <w:rPr>
          <w:rStyle w:val="StyleUnderline"/>
          <w:highlight w:val="cyan"/>
        </w:rPr>
        <w:t>strikes</w:t>
      </w:r>
      <w:r w:rsidRPr="0057637B">
        <w:rPr>
          <w:sz w:val="16"/>
          <w:highlight w:val="cyan"/>
        </w:rPr>
        <w:t xml:space="preserve"> </w:t>
      </w:r>
      <w:r w:rsidRPr="0057637B">
        <w:rPr>
          <w:rStyle w:val="Emphasis"/>
          <w:highlight w:val="cyan"/>
        </w:rPr>
        <w:t>underscore</w:t>
      </w:r>
      <w:r w:rsidRPr="0057637B">
        <w:rPr>
          <w:sz w:val="16"/>
          <w:highlight w:val="cyan"/>
        </w:rPr>
        <w:t xml:space="preserve"> </w:t>
      </w:r>
      <w:r w:rsidRPr="0057637B">
        <w:rPr>
          <w:rStyle w:val="StyleUnderline"/>
          <w:highlight w:val="cyan"/>
        </w:rPr>
        <w:t>another</w:t>
      </w:r>
      <w:r w:rsidRPr="00E03BEC">
        <w:rPr>
          <w:rStyle w:val="StyleUnderline"/>
        </w:rPr>
        <w:t xml:space="preserve">, equally </w:t>
      </w:r>
      <w:r w:rsidRPr="0057637B">
        <w:rPr>
          <w:rStyle w:val="Emphasis"/>
          <w:highlight w:val="cyan"/>
        </w:rPr>
        <w:t>vital</w:t>
      </w:r>
      <w:r w:rsidRPr="0057637B">
        <w:rPr>
          <w:rStyle w:val="StyleUnderline"/>
          <w:highlight w:val="cyan"/>
        </w:rPr>
        <w:t xml:space="preserve"> function of the strike</w:t>
      </w:r>
      <w:r w:rsidRPr="00E03BEC">
        <w:rPr>
          <w:rStyle w:val="StyleUnderline"/>
        </w:rPr>
        <w:t xml:space="preserve">: political </w:t>
      </w:r>
      <w:r w:rsidRPr="0057637B">
        <w:rPr>
          <w:rStyle w:val="Emphasis"/>
          <w:highlight w:val="cyan"/>
        </w:rPr>
        <w:t>democracy</w:t>
      </w:r>
      <w:r w:rsidRPr="00E03BEC">
        <w:rPr>
          <w:sz w:val="16"/>
        </w:rPr>
        <w:t xml:space="preserve">. </w:t>
      </w:r>
      <w:r w:rsidRPr="00E03BEC">
        <w:rPr>
          <w:rStyle w:val="StyleUnderline"/>
        </w:rPr>
        <w:t xml:space="preserve">It is no accident that </w:t>
      </w:r>
      <w:r w:rsidRPr="0057637B">
        <w:rPr>
          <w:rStyle w:val="StyleUnderline"/>
          <w:highlight w:val="cyan"/>
        </w:rPr>
        <w:t>strikers</w:t>
      </w:r>
      <w:r w:rsidRPr="00E03BEC">
        <w:rPr>
          <w:rStyle w:val="StyleUnderline"/>
        </w:rPr>
        <w:t xml:space="preserve"> often serve </w:t>
      </w:r>
      <w:r w:rsidRPr="0057637B">
        <w:rPr>
          <w:rStyle w:val="StyleUnderline"/>
          <w:highlight w:val="cyan"/>
        </w:rPr>
        <w:t>as midwives of democracy</w:t>
      </w:r>
      <w:r w:rsidRPr="00E03BEC">
        <w:rPr>
          <w:sz w:val="16"/>
        </w:rPr>
        <w:t xml:space="preserve">. </w:t>
      </w:r>
      <w:r w:rsidRPr="0057637B">
        <w:rPr>
          <w:rStyle w:val="StyleUnderline"/>
          <w:highlight w:val="cyan"/>
        </w:rPr>
        <w:t>Examples include</w:t>
      </w:r>
      <w:r w:rsidRPr="0057637B">
        <w:rPr>
          <w:sz w:val="16"/>
          <w:highlight w:val="cyan"/>
        </w:rPr>
        <w:t xml:space="preserve"> </w:t>
      </w:r>
      <w:r w:rsidRPr="0057637B">
        <w:rPr>
          <w:rStyle w:val="StyleUnderline"/>
          <w:highlight w:val="cyan"/>
        </w:rPr>
        <w:t>Poland</w:t>
      </w:r>
      <w:r w:rsidRPr="00E03BEC">
        <w:rPr>
          <w:sz w:val="16"/>
        </w:rPr>
        <w:t xml:space="preserve"> in the 1970s, where shipyard </w:t>
      </w:r>
      <w:r w:rsidRPr="00E03BEC">
        <w:rPr>
          <w:rStyle w:val="StyleUnderline"/>
        </w:rPr>
        <w:t xml:space="preserve">strikers brought down the </w:t>
      </w:r>
      <w:r w:rsidRPr="00E03BEC">
        <w:rPr>
          <w:rStyle w:val="Emphasis"/>
        </w:rPr>
        <w:t>dictatorship</w:t>
      </w:r>
      <w:r w:rsidRPr="00E03BEC">
        <w:rPr>
          <w:sz w:val="16"/>
        </w:rPr>
        <w:t xml:space="preserve">, </w:t>
      </w:r>
      <w:r w:rsidRPr="00E03BEC">
        <w:rPr>
          <w:rStyle w:val="StyleUnderline"/>
        </w:rPr>
        <w:t xml:space="preserve">and </w:t>
      </w:r>
      <w:r w:rsidRPr="0057637B">
        <w:rPr>
          <w:rStyle w:val="StyleUnderline"/>
          <w:highlight w:val="cyan"/>
        </w:rPr>
        <w:t>South Africa</w:t>
      </w:r>
      <w:r w:rsidRPr="0057637B">
        <w:rPr>
          <w:sz w:val="16"/>
          <w:highlight w:val="cyan"/>
        </w:rPr>
        <w:t xml:space="preserve"> in</w:t>
      </w:r>
      <w:r w:rsidRPr="00E03BEC">
        <w:rPr>
          <w:sz w:val="16"/>
        </w:rPr>
        <w:t xml:space="preserve"> the 1970s and 1980s, </w:t>
      </w:r>
      <w:r w:rsidRPr="00E03BEC">
        <w:rPr>
          <w:rStyle w:val="StyleUnderline"/>
        </w:rPr>
        <w:t xml:space="preserve">where strikers were central to the defeat of </w:t>
      </w:r>
      <w:r w:rsidRPr="00E03BEC">
        <w:rPr>
          <w:rStyle w:val="Emphasis"/>
        </w:rPr>
        <w:t>apartheid</w:t>
      </w:r>
      <w:r w:rsidRPr="00E03BEC">
        <w:rPr>
          <w:sz w:val="16"/>
        </w:rPr>
        <w:t xml:space="preserve">. </w:t>
      </w:r>
      <w:r w:rsidRPr="0057637B">
        <w:rPr>
          <w:rStyle w:val="StyleUnderline"/>
          <w:highlight w:val="cyan"/>
        </w:rPr>
        <w:t>Even in</w:t>
      </w:r>
      <w:r w:rsidRPr="00E03BEC">
        <w:rPr>
          <w:rStyle w:val="StyleUnderline"/>
        </w:rPr>
        <w:t xml:space="preserve"> relatively democratic countries like </w:t>
      </w:r>
      <w:r w:rsidRPr="0057637B">
        <w:rPr>
          <w:rStyle w:val="StyleUnderline"/>
          <w:highlight w:val="cyan"/>
        </w:rPr>
        <w:t>the</w:t>
      </w:r>
      <w:r w:rsidRPr="00E03BEC">
        <w:rPr>
          <w:rStyle w:val="StyleUnderline"/>
        </w:rPr>
        <w:t xml:space="preserve"> </w:t>
      </w:r>
      <w:r w:rsidRPr="0057637B">
        <w:rPr>
          <w:rStyle w:val="Emphasis"/>
          <w:highlight w:val="cyan"/>
        </w:rPr>
        <w:t>U</w:t>
      </w:r>
      <w:r w:rsidRPr="00E03BEC">
        <w:rPr>
          <w:sz w:val="16"/>
        </w:rPr>
        <w:t xml:space="preserve">nited </w:t>
      </w:r>
      <w:r w:rsidRPr="00E03BEC">
        <w:rPr>
          <w:rStyle w:val="Emphasis"/>
        </w:rPr>
        <w:t>S</w:t>
      </w:r>
      <w:r w:rsidRPr="00E03BEC">
        <w:rPr>
          <w:sz w:val="16"/>
        </w:rPr>
        <w:t xml:space="preserve">tates, </w:t>
      </w:r>
      <w:r w:rsidRPr="00E03BEC">
        <w:rPr>
          <w:rStyle w:val="StyleUnderline"/>
        </w:rPr>
        <w:t xml:space="preserve">workers often find it necessary to withhold their labor </w:t>
      </w:r>
      <w:proofErr w:type="gramStart"/>
      <w:r w:rsidRPr="00E03BEC">
        <w:rPr>
          <w:rStyle w:val="StyleUnderline"/>
        </w:rPr>
        <w:t>in order to</w:t>
      </w:r>
      <w:proofErr w:type="gramEnd"/>
      <w:r w:rsidRPr="00E03BEC">
        <w:rPr>
          <w:rStyle w:val="StyleUnderline"/>
        </w:rPr>
        <w:t xml:space="preserve"> offset the </w:t>
      </w:r>
      <w:r w:rsidRPr="00E03BEC">
        <w:rPr>
          <w:rStyle w:val="Emphasis"/>
        </w:rPr>
        <w:t>disproportionate</w:t>
      </w:r>
      <w:r w:rsidRPr="00E03BEC">
        <w:rPr>
          <w:rStyle w:val="StyleUnderline"/>
        </w:rPr>
        <w:t xml:space="preserve"> power of wealthy interests and </w:t>
      </w:r>
      <w:r w:rsidRPr="00E03BEC">
        <w:rPr>
          <w:rStyle w:val="Emphasis"/>
        </w:rPr>
        <w:t>racial elites</w:t>
      </w:r>
      <w:r w:rsidRPr="00E03BEC">
        <w:rPr>
          <w:sz w:val="16"/>
        </w:rPr>
        <w:t xml:space="preserve">. During the 1930s, for example, it took mass strikes to overcome judicial resistance to progressive economic regulation. Today, </w:t>
      </w:r>
      <w:r w:rsidRPr="0057637B">
        <w:rPr>
          <w:rStyle w:val="StyleUnderline"/>
          <w:highlight w:val="cyan"/>
        </w:rPr>
        <w:t>workers confront</w:t>
      </w:r>
      <w:r w:rsidRPr="00E03BEC">
        <w:rPr>
          <w:rStyle w:val="StyleUnderline"/>
        </w:rPr>
        <w:t xml:space="preserve"> a political system that has been warped by </w:t>
      </w:r>
      <w:r w:rsidRPr="0057637B">
        <w:rPr>
          <w:rStyle w:val="StyleUnderline"/>
          <w:highlight w:val="cyan"/>
        </w:rPr>
        <w:t>voter suppression</w:t>
      </w:r>
      <w:r w:rsidRPr="00E03BEC">
        <w:rPr>
          <w:sz w:val="16"/>
        </w:rPr>
        <w:t xml:space="preserve">, </w:t>
      </w:r>
      <w:r w:rsidRPr="0057637B">
        <w:rPr>
          <w:rStyle w:val="Emphasis"/>
          <w:highlight w:val="cyan"/>
        </w:rPr>
        <w:t>gerrymandering</w:t>
      </w:r>
      <w:r w:rsidRPr="0057637B">
        <w:rPr>
          <w:sz w:val="16"/>
          <w:highlight w:val="cyan"/>
        </w:rPr>
        <w:t xml:space="preserve"> </w:t>
      </w:r>
      <w:r w:rsidRPr="0057637B">
        <w:rPr>
          <w:rStyle w:val="StyleUnderline"/>
          <w:highlight w:val="cyan"/>
        </w:rPr>
        <w:t>and</w:t>
      </w:r>
      <w:r w:rsidRPr="00E03BEC">
        <w:rPr>
          <w:rStyle w:val="StyleUnderline"/>
        </w:rPr>
        <w:t xml:space="preserve"> the judicial protection of </w:t>
      </w:r>
      <w:r w:rsidRPr="0057637B">
        <w:rPr>
          <w:rStyle w:val="StyleUnderline"/>
          <w:highlight w:val="cyan"/>
        </w:rPr>
        <w:t>corporate</w:t>
      </w:r>
      <w:r w:rsidRPr="00E03BEC">
        <w:rPr>
          <w:rStyle w:val="StyleUnderline"/>
        </w:rPr>
        <w:t xml:space="preserve"> political expenditures as “freedom of </w:t>
      </w:r>
      <w:r w:rsidRPr="0057637B">
        <w:rPr>
          <w:rStyle w:val="StyleUnderline"/>
          <w:highlight w:val="cyan"/>
        </w:rPr>
        <w:t>speech</w:t>
      </w:r>
      <w:r w:rsidRPr="00E03BEC">
        <w:rPr>
          <w:sz w:val="16"/>
        </w:rPr>
        <w:t xml:space="preserve">.” With corporate lackeys holding </w:t>
      </w:r>
      <w:proofErr w:type="gramStart"/>
      <w:r w:rsidRPr="00E03BEC">
        <w:rPr>
          <w:sz w:val="16"/>
        </w:rPr>
        <w:t>a majority of</w:t>
      </w:r>
      <w:proofErr w:type="gramEnd"/>
      <w:r w:rsidRPr="00E03BEC">
        <w:rPr>
          <w:sz w:val="16"/>
        </w:rPr>
        <w:t xml:space="preserve"> seats on the Supreme Court, </w:t>
      </w:r>
      <w:r w:rsidRPr="00E03BEC">
        <w:rPr>
          <w:rStyle w:val="StyleUnderline"/>
        </w:rPr>
        <w:t xml:space="preserve">workers may soon need </w:t>
      </w:r>
      <w:r w:rsidRPr="00E03BEC">
        <w:rPr>
          <w:rStyle w:val="Emphasis"/>
        </w:rPr>
        <w:t>strikes</w:t>
      </w:r>
      <w:r w:rsidRPr="00E03BEC">
        <w:rPr>
          <w:rStyle w:val="StyleUnderline"/>
        </w:rPr>
        <w:t xml:space="preserve"> to clear the way for </w:t>
      </w:r>
      <w:r w:rsidRPr="00E03BEC">
        <w:rPr>
          <w:rStyle w:val="Emphasis"/>
        </w:rPr>
        <w:t>progressive legislation</w:t>
      </w:r>
      <w:r w:rsidRPr="00E03BEC">
        <w:rPr>
          <w:sz w:val="16"/>
        </w:rPr>
        <w:t xml:space="preserve"> just as they did in the 1930s.</w:t>
      </w:r>
    </w:p>
    <w:p w14:paraId="0F6D5E1B" w14:textId="77777777" w:rsidR="00AC1BC8" w:rsidRPr="00E03BEC" w:rsidRDefault="00AC1BC8" w:rsidP="00AC1BC8">
      <w:pPr>
        <w:rPr>
          <w:sz w:val="16"/>
        </w:rPr>
      </w:pPr>
      <w:r w:rsidRPr="00E03BEC">
        <w:rPr>
          <w:sz w:val="16"/>
        </w:rPr>
        <w:t xml:space="preserve">But </w:t>
      </w:r>
      <w:r w:rsidRPr="00D267C2">
        <w:rPr>
          <w:rStyle w:val="StyleUnderline"/>
        </w:rPr>
        <w:t xml:space="preserve">if </w:t>
      </w:r>
      <w:r w:rsidRPr="0057637B">
        <w:rPr>
          <w:rStyle w:val="StyleUnderline"/>
          <w:highlight w:val="cyan"/>
        </w:rPr>
        <w:t xml:space="preserve">the </w:t>
      </w:r>
      <w:r w:rsidRPr="0057637B">
        <w:rPr>
          <w:rStyle w:val="Emphasis"/>
          <w:highlight w:val="cyan"/>
        </w:rPr>
        <w:t>right to strike</w:t>
      </w:r>
      <w:r w:rsidRPr="0057637B">
        <w:rPr>
          <w:rStyle w:val="StyleUnderline"/>
          <w:highlight w:val="cyan"/>
        </w:rPr>
        <w:t xml:space="preserve"> is a </w:t>
      </w:r>
      <w:r w:rsidRPr="0057637B">
        <w:rPr>
          <w:rStyle w:val="Emphasis"/>
          <w:highlight w:val="cyan"/>
        </w:rPr>
        <w:t>no-brainer</w:t>
      </w:r>
      <w:r w:rsidRPr="00E03BEC">
        <w:rPr>
          <w:rStyle w:val="StyleUnderline"/>
        </w:rPr>
        <w:t xml:space="preserve">, then how did Cuomo and de Blasio justify </w:t>
      </w:r>
      <w:r w:rsidRPr="00E03BEC">
        <w:rPr>
          <w:rStyle w:val="Emphasis"/>
        </w:rPr>
        <w:t>attacking it</w:t>
      </w:r>
      <w:r w:rsidRPr="00E03BEC">
        <w:rPr>
          <w:sz w:val="16"/>
        </w:rPr>
        <w:t xml:space="preserve">? “The premise of the Taylor Law,” said Cuomo, “is you would have chaos if certain services were not provided,” namely police, </w:t>
      </w:r>
      <w:proofErr w:type="gramStart"/>
      <w:r w:rsidRPr="00E03BEC">
        <w:rPr>
          <w:sz w:val="16"/>
        </w:rPr>
        <w:t>firefighters</w:t>
      </w:r>
      <w:proofErr w:type="gramEnd"/>
      <w:r w:rsidRPr="00E03BEC">
        <w:rPr>
          <w:sz w:val="16"/>
        </w:rPr>
        <w:t xml:space="preserve"> and prison guards. If that’s the premise, then why not endorse Nixon’s proposal as to teachers and most public workers, and propose exceptions for truly essential services? That’s the approach of international law, and that’s what Nixon clarified she supports. But Cuomo couldn’t explain why teachers and other non-essential personnel should be denied this basic human right. As for de Blasio, he claimed that the Taylor Law accomplishes “an important public purpose” and that “there are lots of ways for workers’ rights to be acknowledged and their voices to be heard.” What public purpose? Forcing workers to accept inadequate wages and unsafe conditions? What ways to be heard? Groveling to politicians for a raise in exchange for votes?</w:t>
      </w:r>
    </w:p>
    <w:p w14:paraId="71BFE176" w14:textId="77777777" w:rsidR="00AC1BC8" w:rsidRPr="00E03BEC" w:rsidRDefault="00AC1BC8" w:rsidP="00AC1BC8">
      <w:pPr>
        <w:rPr>
          <w:sz w:val="16"/>
        </w:rPr>
      </w:pPr>
      <w:r w:rsidRPr="00E03BEC">
        <w:rPr>
          <w:sz w:val="16"/>
        </w:rPr>
        <w:t xml:space="preserve">The ban forces once-proud unions to serve as cogs in the political machines of Wall Street politicians. No sooner did Nixon endorse the right to strike than two prominent union leaders rushed to provide cover for Cuomo. Danny Donohue, president of the Civil Service Employees Association, called her “incredibly naive” and charged that “clearly, she does not have the experience needed to be governor of New York.” Evidently Cuomo, who was elected governor on a program of attacking unions and followed through with cuts to public workers’ pensions and wages, does have the requisite experience. John </w:t>
      </w:r>
      <w:proofErr w:type="spellStart"/>
      <w:r w:rsidRPr="00E03BEC">
        <w:rPr>
          <w:sz w:val="16"/>
        </w:rPr>
        <w:t>Samuelsen</w:t>
      </w:r>
      <w:proofErr w:type="spellEnd"/>
      <w:r w:rsidRPr="00E03BEC">
        <w:rPr>
          <w:sz w:val="16"/>
        </w:rPr>
        <w:t xml:space="preserve"> of the Transport Workers Union, which represents more than 40,000 New York City transit workers, also lashed out, saying, “I believe that she will cut and run when we shut the subway down…. As soon as her hipster Williamsburg supporters can’t take public transit to non-union Wegmans to buy their kale chips, she will call in the National Guard and the Pinkertons.”</w:t>
      </w:r>
    </w:p>
    <w:p w14:paraId="693959C9" w14:textId="77777777" w:rsidR="00AC1BC8" w:rsidRPr="00E03BEC" w:rsidRDefault="00AC1BC8" w:rsidP="00AC1BC8">
      <w:pPr>
        <w:rPr>
          <w:sz w:val="16"/>
        </w:rPr>
      </w:pPr>
      <w:r w:rsidRPr="00E03BEC">
        <w:rPr>
          <w:sz w:val="16"/>
        </w:rPr>
        <w:t xml:space="preserve">Tough talk. Roger Toussaint, the TWU Local 100 president who led a subway strike in 2005 and was jailed for it, once tagged </w:t>
      </w:r>
      <w:proofErr w:type="spellStart"/>
      <w:r w:rsidRPr="00E03BEC">
        <w:rPr>
          <w:sz w:val="16"/>
        </w:rPr>
        <w:t>Samuelsen</w:t>
      </w:r>
      <w:proofErr w:type="spellEnd"/>
      <w:r w:rsidRPr="00E03BEC">
        <w:rPr>
          <w:sz w:val="16"/>
        </w:rPr>
        <w:t xml:space="preserve"> a “lapdog” for Cuomo. But “attack dog” might be more accurate in this case. Presented with a rare opportunity to trumpet workers’ most fundamental right in the glare of media attention, </w:t>
      </w:r>
      <w:proofErr w:type="spellStart"/>
      <w:r w:rsidRPr="00E03BEC">
        <w:rPr>
          <w:sz w:val="16"/>
        </w:rPr>
        <w:t>Samuelsen</w:t>
      </w:r>
      <w:proofErr w:type="spellEnd"/>
      <w:r w:rsidRPr="00E03BEC">
        <w:rPr>
          <w:sz w:val="16"/>
        </w:rPr>
        <w:t xml:space="preserve"> chose instead to drive a cultural wedge between traditionally minded workers </w:t>
      </w:r>
      <w:r w:rsidRPr="00E03BEC">
        <w:rPr>
          <w:sz w:val="16"/>
        </w:rPr>
        <w:lastRenderedPageBreak/>
        <w:t>and nonconformists, many of whom toil as baristas, restaurant servers and tech workers – constituencies that are fueling the anti-Trump resistance and pushing the Democratic Party to break with Wall Street.</w:t>
      </w:r>
    </w:p>
    <w:p w14:paraId="58365FD7" w14:textId="77777777" w:rsidR="00AC1BC8" w:rsidRPr="00E03BEC" w:rsidRDefault="00AC1BC8" w:rsidP="00AC1BC8">
      <w:pPr>
        <w:rPr>
          <w:sz w:val="16"/>
        </w:rPr>
      </w:pPr>
      <w:r w:rsidRPr="00E03BEC">
        <w:rPr>
          <w:sz w:val="16"/>
        </w:rPr>
        <w:t>Here we see shades of former AFL-CIO President George Meany, who helped to elect a very different Richard Nixon by refusing to endorse George McGovern, one of the most consistently pro-labor candidates in US history, on the ground that he was supported by “hippies.”</w:t>
      </w:r>
    </w:p>
    <w:p w14:paraId="3907A38E" w14:textId="77777777" w:rsidR="00AC1BC8" w:rsidRPr="004214F7" w:rsidRDefault="00AC1BC8" w:rsidP="00AC1BC8">
      <w:pPr>
        <w:rPr>
          <w:sz w:val="16"/>
          <w:szCs w:val="16"/>
        </w:rPr>
      </w:pPr>
      <w:proofErr w:type="spellStart"/>
      <w:r w:rsidRPr="004214F7">
        <w:rPr>
          <w:sz w:val="16"/>
          <w:szCs w:val="16"/>
        </w:rPr>
        <w:t>Samuelsen’s</w:t>
      </w:r>
      <w:proofErr w:type="spellEnd"/>
      <w:r w:rsidRPr="004214F7">
        <w:rPr>
          <w:sz w:val="16"/>
          <w:szCs w:val="16"/>
        </w:rPr>
        <w:t xml:space="preserve"> descent to Cuomo attack dog is inexplicable except as a response to the crushing pressures generated by the Taylor Law. He stands out from most other public-sector labor leaders not for sucking up to establishment politicians, but for minimizing it. Just two years ago, </w:t>
      </w:r>
      <w:proofErr w:type="spellStart"/>
      <w:r w:rsidRPr="004214F7">
        <w:rPr>
          <w:sz w:val="16"/>
          <w:szCs w:val="16"/>
        </w:rPr>
        <w:t>Samuelsen</w:t>
      </w:r>
      <w:proofErr w:type="spellEnd"/>
      <w:r w:rsidRPr="004214F7">
        <w:rPr>
          <w:sz w:val="16"/>
          <w:szCs w:val="16"/>
        </w:rPr>
        <w:t xml:space="preserve"> was one of the few major labor leaders who had the guts to endorse Bernie Sanders over Wall Street’s choice, Hillary Clinton. And when he was elected president of the New York local, it was on a promise to be more effective at mobilization and confrontation than Toussaint. Once on the job, however, he and his slate had to confront the devastating results of the strike ban. In addition to jailing Toussaint and penalizing strikers two days’ pay for each day on strike, a court had fined the union millions of dollars and stripped away its right to collect dues through payroll deductions. No wonder </w:t>
      </w:r>
      <w:proofErr w:type="spellStart"/>
      <w:r w:rsidRPr="004214F7">
        <w:rPr>
          <w:sz w:val="16"/>
          <w:szCs w:val="16"/>
        </w:rPr>
        <w:t>Samuelsen</w:t>
      </w:r>
      <w:proofErr w:type="spellEnd"/>
      <w:r w:rsidRPr="004214F7">
        <w:rPr>
          <w:sz w:val="16"/>
          <w:szCs w:val="16"/>
        </w:rPr>
        <w:t xml:space="preserve"> quietly redirected the union’s strategy away from striking and toward less confrontational mobilizations and political deal-making.</w:t>
      </w:r>
    </w:p>
    <w:p w14:paraId="751A605D" w14:textId="77777777" w:rsidR="00AC1BC8" w:rsidRPr="004214F7" w:rsidRDefault="00AC1BC8" w:rsidP="00AC1BC8">
      <w:pPr>
        <w:rPr>
          <w:sz w:val="16"/>
          <w:szCs w:val="16"/>
        </w:rPr>
      </w:pPr>
      <w:r w:rsidRPr="004214F7">
        <w:rPr>
          <w:sz w:val="16"/>
          <w:szCs w:val="16"/>
        </w:rPr>
        <w:t>A WAY FORWARD</w:t>
      </w:r>
    </w:p>
    <w:p w14:paraId="0FEFD190" w14:textId="77777777" w:rsidR="00AC1BC8" w:rsidRDefault="00AC1BC8" w:rsidP="00AC1BC8">
      <w:pPr>
        <w:rPr>
          <w:rStyle w:val="StyleUnderline"/>
        </w:rPr>
      </w:pPr>
      <w:r w:rsidRPr="00E03BEC">
        <w:rPr>
          <w:rStyle w:val="StyleUnderline"/>
        </w:rPr>
        <w:t xml:space="preserve">Any way you look at it, </w:t>
      </w:r>
      <w:r w:rsidRPr="0057637B">
        <w:rPr>
          <w:rStyle w:val="StyleUnderline"/>
          <w:highlight w:val="cyan"/>
        </w:rPr>
        <w:t>striking will be</w:t>
      </w:r>
      <w:r w:rsidRPr="00E03BEC">
        <w:rPr>
          <w:rStyle w:val="StyleUnderline"/>
        </w:rPr>
        <w:t xml:space="preserve"> </w:t>
      </w:r>
      <w:proofErr w:type="gramStart"/>
      <w:r w:rsidRPr="00E03BEC">
        <w:rPr>
          <w:rStyle w:val="StyleUnderline"/>
        </w:rPr>
        <w:t xml:space="preserve">absolutely </w:t>
      </w:r>
      <w:r w:rsidRPr="0057637B">
        <w:rPr>
          <w:rStyle w:val="Emphasis"/>
          <w:highlight w:val="cyan"/>
        </w:rPr>
        <w:t>essential</w:t>
      </w:r>
      <w:proofErr w:type="gramEnd"/>
      <w:r w:rsidRPr="00E03BEC">
        <w:rPr>
          <w:sz w:val="16"/>
        </w:rPr>
        <w:t xml:space="preserve"> </w:t>
      </w:r>
      <w:r w:rsidRPr="00E03BEC">
        <w:rPr>
          <w:rStyle w:val="StyleUnderline"/>
        </w:rPr>
        <w:t xml:space="preserve">if American organized </w:t>
      </w:r>
      <w:r w:rsidRPr="00E03BEC">
        <w:rPr>
          <w:rStyle w:val="Emphasis"/>
        </w:rPr>
        <w:t>labor</w:t>
      </w:r>
      <w:r w:rsidRPr="00E03BEC">
        <w:rPr>
          <w:sz w:val="16"/>
        </w:rPr>
        <w:t xml:space="preserve">, now down to 11 percent of the workforce, </w:t>
      </w:r>
      <w:r w:rsidRPr="00E03BEC">
        <w:rPr>
          <w:rStyle w:val="StyleUnderline"/>
        </w:rPr>
        <w:t>is to revive</w:t>
      </w:r>
      <w:r w:rsidRPr="00E03BEC">
        <w:rPr>
          <w:sz w:val="16"/>
        </w:rPr>
        <w:t xml:space="preserve">. As AFL-CIO President Richard </w:t>
      </w:r>
      <w:proofErr w:type="spellStart"/>
      <w:r w:rsidRPr="00E03BEC">
        <w:rPr>
          <w:sz w:val="16"/>
        </w:rPr>
        <w:t>Trumka</w:t>
      </w:r>
      <w:proofErr w:type="spellEnd"/>
      <w:r w:rsidRPr="00E03BEC">
        <w:rPr>
          <w:sz w:val="16"/>
        </w:rPr>
        <w:t xml:space="preserve"> once warned, </w:t>
      </w:r>
      <w:r w:rsidRPr="0057637B">
        <w:rPr>
          <w:rStyle w:val="StyleUnderline"/>
          <w:highlight w:val="cyan"/>
        </w:rPr>
        <w:t xml:space="preserve">workers must have “their </w:t>
      </w:r>
      <w:r w:rsidRPr="0057637B">
        <w:rPr>
          <w:rStyle w:val="Emphasis"/>
          <w:highlight w:val="cyan"/>
        </w:rPr>
        <w:t>only true weapon</w:t>
      </w:r>
      <w:r w:rsidRPr="0057637B">
        <w:rPr>
          <w:rStyle w:val="StyleUnderline"/>
          <w:highlight w:val="cyan"/>
        </w:rPr>
        <w:t xml:space="preserve"> – the </w:t>
      </w:r>
      <w:r w:rsidRPr="0057637B">
        <w:rPr>
          <w:rStyle w:val="Emphasis"/>
          <w:highlight w:val="cyan"/>
        </w:rPr>
        <w:t>right to strike</w:t>
      </w:r>
      <w:r w:rsidRPr="0057637B">
        <w:rPr>
          <w:sz w:val="16"/>
          <w:highlight w:val="cyan"/>
        </w:rPr>
        <w:t xml:space="preserve">,” </w:t>
      </w:r>
      <w:r w:rsidRPr="0057637B">
        <w:rPr>
          <w:rStyle w:val="StyleUnderline"/>
          <w:highlight w:val="cyan"/>
        </w:rPr>
        <w:t>or “organized labor</w:t>
      </w:r>
      <w:r w:rsidRPr="00E03BEC">
        <w:rPr>
          <w:rStyle w:val="StyleUnderline"/>
        </w:rPr>
        <w:t xml:space="preserve"> in America </w:t>
      </w:r>
      <w:r w:rsidRPr="0057637B">
        <w:rPr>
          <w:rStyle w:val="StyleUnderline"/>
          <w:highlight w:val="cyan"/>
        </w:rPr>
        <w:t>will</w:t>
      </w:r>
      <w:r w:rsidRPr="00E03BEC">
        <w:rPr>
          <w:rStyle w:val="StyleUnderline"/>
        </w:rPr>
        <w:t xml:space="preserve"> soon </w:t>
      </w:r>
      <w:r w:rsidRPr="0057637B">
        <w:rPr>
          <w:rStyle w:val="Emphasis"/>
          <w:highlight w:val="cyan"/>
        </w:rPr>
        <w:t>cease to exist</w:t>
      </w:r>
      <w:r w:rsidRPr="00E03BEC">
        <w:rPr>
          <w:sz w:val="16"/>
        </w:rPr>
        <w:t xml:space="preserve">.” </w:t>
      </w:r>
      <w:r w:rsidRPr="00E03BEC">
        <w:rPr>
          <w:rStyle w:val="StyleUnderline"/>
        </w:rPr>
        <w:t>Red-state teachers have shown the way, exercising their constitutional and human right to strike in defiance of “law</w:t>
      </w:r>
      <w:r w:rsidRPr="00E03BEC">
        <w:rPr>
          <w:sz w:val="16"/>
        </w:rPr>
        <w:t xml:space="preserve">.” Will </w:t>
      </w:r>
      <w:r w:rsidRPr="00E03BEC">
        <w:rPr>
          <w:rStyle w:val="StyleUnderline"/>
        </w:rPr>
        <w:t xml:space="preserve">Democrats and labor leaders celebrate their example, or will they follow Cuomo, de </w:t>
      </w:r>
      <w:proofErr w:type="gramStart"/>
      <w:r w:rsidRPr="00E03BEC">
        <w:rPr>
          <w:rStyle w:val="StyleUnderline"/>
        </w:rPr>
        <w:t>Blasio</w:t>
      </w:r>
      <w:proofErr w:type="gramEnd"/>
      <w:r w:rsidRPr="00E03BEC">
        <w:rPr>
          <w:rStyle w:val="StyleUnderline"/>
        </w:rPr>
        <w:t xml:space="preserve"> and the Republicans down the path of suppression?</w:t>
      </w:r>
    </w:p>
    <w:p w14:paraId="5764912D" w14:textId="77777777" w:rsidR="00AC1BC8" w:rsidRDefault="00AC1BC8" w:rsidP="00AC1BC8">
      <w:pPr>
        <w:pStyle w:val="Heading3"/>
      </w:pPr>
      <w:r>
        <w:lastRenderedPageBreak/>
        <w:t>FW</w:t>
      </w:r>
    </w:p>
    <w:p w14:paraId="48224137" w14:textId="77777777" w:rsidR="00AC1BC8" w:rsidRPr="00122D0A" w:rsidRDefault="00AC1BC8" w:rsidP="00AC1BC8">
      <w:pPr>
        <w:pStyle w:val="Heading4"/>
        <w:rPr>
          <w:rFonts w:cs="Calibri"/>
        </w:rPr>
      </w:pPr>
      <w:r w:rsidRPr="00122D0A">
        <w:rPr>
          <w:rFonts w:cs="Calibri"/>
        </w:rPr>
        <w:t>Extinction outweighs</w:t>
      </w:r>
    </w:p>
    <w:p w14:paraId="652CBAF6" w14:textId="77777777" w:rsidR="00AC1BC8" w:rsidRPr="00122D0A" w:rsidRDefault="00AC1BC8" w:rsidP="00AC1BC8">
      <w:r w:rsidRPr="00122D0A">
        <w:rPr>
          <w:rStyle w:val="Style13ptBold"/>
        </w:rPr>
        <w:t>GPP 17</w:t>
      </w:r>
      <w:r w:rsidRPr="00122D0A">
        <w:t xml:space="preserve"> (Global Priorities Project, Future of Humanity Institute at the University of Oxford, Ministry for Foreign Affairs of Finland, “Existential Risk: Diplomacy and Governance,” Global Priorities Project, 2017, </w:t>
      </w:r>
      <w:hyperlink r:id="rId44" w:history="1">
        <w:r w:rsidRPr="00122D0A">
          <w:rPr>
            <w:rStyle w:val="Hyperlink"/>
            <w:color w:val="000000"/>
            <w:u w:val="single"/>
          </w:rPr>
          <w:t>https://www.fhi.ox.ac.uk/wp-content/uploads/Existential-Risks-2017-01-23.pdf</w:t>
        </w:r>
      </w:hyperlink>
      <w:r w:rsidRPr="00122D0A">
        <w:t xml:space="preserve"> </w:t>
      </w:r>
    </w:p>
    <w:p w14:paraId="000D635C" w14:textId="77777777" w:rsidR="00AC1BC8" w:rsidRPr="00122D0A" w:rsidRDefault="00AC1BC8" w:rsidP="00AC1BC8">
      <w:r w:rsidRPr="00122D0A">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122D0A">
        <w:rPr>
          <w:rStyle w:val="StyleUnderline"/>
        </w:rPr>
        <w:t>Compare three outcomes: (1) Peace</w:t>
      </w:r>
      <w:r w:rsidRPr="0057637B">
        <w:rPr>
          <w:rStyle w:val="StyleUnderline"/>
          <w:highlight w:val="cyan"/>
        </w:rPr>
        <w:t>.</w:t>
      </w:r>
      <w:r w:rsidRPr="00122D0A">
        <w:rPr>
          <w:rStyle w:val="StyleUnderline"/>
        </w:rPr>
        <w:t xml:space="preserve"> (2) A nuclear war that kills 99% of the world’s existing population. (3) A nuclear war that kills 100%. </w:t>
      </w:r>
      <w:r w:rsidRPr="00122D0A">
        <w:t xml:space="preserve">(2) would be worse than (1), and (3) would be worse than (2). Which is the greater of these two differences? </w:t>
      </w:r>
      <w:r w:rsidRPr="00122D0A">
        <w:rPr>
          <w:rStyle w:val="StyleUnderline"/>
        </w:rPr>
        <w:t>Most people believe that the greater difference is between (1) and (2).</w:t>
      </w:r>
      <w:r w:rsidRPr="00122D0A">
        <w:t xml:space="preserve"> </w:t>
      </w:r>
      <w:r w:rsidRPr="00122D0A">
        <w:rPr>
          <w:rStyle w:val="StyleUnderline"/>
        </w:rPr>
        <w:t xml:space="preserve">I believe that the </w:t>
      </w:r>
      <w:r w:rsidRPr="0057637B">
        <w:rPr>
          <w:rStyle w:val="StyleUnderline"/>
          <w:highlight w:val="cyan"/>
        </w:rPr>
        <w:t xml:space="preserve">difference </w:t>
      </w:r>
      <w:r w:rsidRPr="00122D0A">
        <w:rPr>
          <w:rStyle w:val="StyleUnderline"/>
        </w:rPr>
        <w:t xml:space="preserve">between (2) and (3) </w:t>
      </w:r>
      <w:r w:rsidRPr="0057637B">
        <w:rPr>
          <w:rStyle w:val="StyleUnderline"/>
          <w:highlight w:val="cyan"/>
        </w:rPr>
        <w:t xml:space="preserve">is </w:t>
      </w:r>
      <w:r w:rsidRPr="00122D0A">
        <w:rPr>
          <w:rStyle w:val="StyleUnderline"/>
        </w:rPr>
        <w:t>very</w:t>
      </w:r>
      <w:r w:rsidRPr="0057637B">
        <w:rPr>
          <w:rStyle w:val="StyleUnderline"/>
          <w:highlight w:val="cyan"/>
        </w:rPr>
        <w:t xml:space="preserve"> much greater</w:t>
      </w:r>
      <w:r w:rsidRPr="00122D0A">
        <w:t xml:space="preserve">. ... </w:t>
      </w:r>
      <w:r w:rsidRPr="00122D0A">
        <w:rPr>
          <w:rStyle w:val="StyleUnderline"/>
        </w:rPr>
        <w:t xml:space="preserve">The </w:t>
      </w:r>
      <w:r w:rsidRPr="0057637B">
        <w:rPr>
          <w:rStyle w:val="StyleUnderline"/>
          <w:highlight w:val="cyan"/>
        </w:rPr>
        <w:t>Earth will remain</w:t>
      </w:r>
      <w:r w:rsidRPr="00122D0A">
        <w:rPr>
          <w:rStyle w:val="StyleUnderline"/>
        </w:rPr>
        <w:t xml:space="preserve"> habitable </w:t>
      </w:r>
      <w:r w:rsidRPr="0057637B">
        <w:rPr>
          <w:rStyle w:val="StyleUnderline"/>
          <w:highlight w:val="cyan"/>
        </w:rPr>
        <w:t xml:space="preserve">for </w:t>
      </w:r>
      <w:r w:rsidRPr="00122D0A">
        <w:rPr>
          <w:rStyle w:val="Emphasis"/>
        </w:rPr>
        <w:t xml:space="preserve">at least </w:t>
      </w:r>
      <w:r w:rsidRPr="0057637B">
        <w:rPr>
          <w:rStyle w:val="Emphasis"/>
          <w:highlight w:val="cyan"/>
        </w:rPr>
        <w:t>another billion years</w:t>
      </w:r>
      <w:r w:rsidRPr="0057637B">
        <w:rPr>
          <w:rStyle w:val="StyleUnderline"/>
          <w:highlight w:val="cyan"/>
        </w:rPr>
        <w:t>.</w:t>
      </w:r>
      <w:r w:rsidRPr="0057637B">
        <w:rPr>
          <w:highlight w:val="cyan"/>
        </w:rPr>
        <w:t xml:space="preserve"> </w:t>
      </w:r>
      <w:r w:rsidRPr="00122D0A">
        <w:rPr>
          <w:rStyle w:val="StyleUnderline"/>
        </w:rPr>
        <w:t>Civilization began only a few thousand years ago.</w:t>
      </w:r>
      <w:r w:rsidRPr="00122D0A">
        <w:t xml:space="preserve"> </w:t>
      </w:r>
      <w:r w:rsidRPr="00122D0A">
        <w:rPr>
          <w:rStyle w:val="StyleUnderline"/>
        </w:rPr>
        <w:t xml:space="preserve">If we do not destroy mankind, these few thousand years may be only </w:t>
      </w:r>
      <w:r w:rsidRPr="00122D0A">
        <w:rPr>
          <w:rStyle w:val="Emphasis"/>
        </w:rPr>
        <w:t>a tiny fraction</w:t>
      </w:r>
      <w:r w:rsidRPr="00122D0A">
        <w:rPr>
          <w:rStyle w:val="StyleUnderline"/>
        </w:rPr>
        <w:t xml:space="preserve"> of the whole of civilized human history.</w:t>
      </w:r>
      <w:r w:rsidRPr="00122D0A">
        <w:t xml:space="preserve"> </w:t>
      </w:r>
      <w:r w:rsidRPr="00122D0A">
        <w:rPr>
          <w:rStyle w:val="StyleUnderline"/>
        </w:rPr>
        <w:t xml:space="preserve">The difference between (2) and (3) may thus be the difference between this tiny fraction and </w:t>
      </w:r>
      <w:proofErr w:type="gramStart"/>
      <w:r w:rsidRPr="00122D0A">
        <w:rPr>
          <w:rStyle w:val="StyleUnderline"/>
        </w:rPr>
        <w:t>all of</w:t>
      </w:r>
      <w:proofErr w:type="gramEnd"/>
      <w:r w:rsidRPr="00122D0A">
        <w:rPr>
          <w:rStyle w:val="StyleUnderline"/>
        </w:rPr>
        <w:t xml:space="preserve"> the rest of this history.</w:t>
      </w:r>
      <w:r w:rsidRPr="00122D0A">
        <w:t xml:space="preserve"> </w:t>
      </w:r>
      <w:r w:rsidRPr="00122D0A">
        <w:rPr>
          <w:rStyle w:val="StyleUnderline"/>
        </w:rPr>
        <w:t xml:space="preserve">If we compare this possible history to a day, what has occurred so far is only a </w:t>
      </w:r>
      <w:r w:rsidRPr="00122D0A">
        <w:rPr>
          <w:rStyle w:val="Emphasis"/>
        </w:rPr>
        <w:t>fraction of a second</w:t>
      </w:r>
      <w:r w:rsidRPr="00122D0A">
        <w:rPr>
          <w:rStyle w:val="StyleUnderline"/>
        </w:rPr>
        <w:t>.65</w:t>
      </w:r>
      <w:r w:rsidRPr="00122D0A">
        <w:t xml:space="preserve"> In this argument, it seems that Parfit is assuming that the survivors of a nuclear war that kills 99% of the population would eventually be able to recover </w:t>
      </w:r>
      <w:proofErr w:type="spellStart"/>
      <w:r w:rsidRPr="00122D0A">
        <w:t>civilisation</w:t>
      </w:r>
      <w:proofErr w:type="spellEnd"/>
      <w:r w:rsidRPr="00122D0A">
        <w:t xml:space="preserve"> without long-term effect. As we have seen, this may not be a safe assumption – but for the purposes of this thought experiment, the point stands. </w:t>
      </w:r>
      <w:r w:rsidRPr="00122D0A">
        <w:rPr>
          <w:rStyle w:val="StyleUnderline"/>
        </w:rPr>
        <w:t xml:space="preserve">What makes </w:t>
      </w:r>
      <w:r w:rsidRPr="0057637B">
        <w:rPr>
          <w:rStyle w:val="StyleUnderline"/>
          <w:highlight w:val="cyan"/>
        </w:rPr>
        <w:t xml:space="preserve">existential catastrophes </w:t>
      </w:r>
      <w:r w:rsidRPr="00122D0A">
        <w:rPr>
          <w:rStyle w:val="StyleUnderline"/>
        </w:rPr>
        <w:t xml:space="preserve">especially bad is that they </w:t>
      </w:r>
      <w:r w:rsidRPr="0057637B">
        <w:rPr>
          <w:rStyle w:val="StyleUnderline"/>
          <w:highlight w:val="cyan"/>
        </w:rPr>
        <w:t>would “</w:t>
      </w:r>
      <w:r w:rsidRPr="0057637B">
        <w:rPr>
          <w:rStyle w:val="Emphasis"/>
          <w:highlight w:val="cyan"/>
        </w:rPr>
        <w:t>destroy the future</w:t>
      </w:r>
      <w:r w:rsidRPr="0057637B">
        <w:rPr>
          <w:rStyle w:val="StyleUnderline"/>
          <w:highlight w:val="cyan"/>
        </w:rPr>
        <w:t>,”</w:t>
      </w:r>
      <w:r w:rsidRPr="00122D0A">
        <w:rPr>
          <w:rStyle w:val="StyleUnderline"/>
        </w:rPr>
        <w:t xml:space="preserve"> as</w:t>
      </w:r>
      <w:r w:rsidRPr="00122D0A">
        <w:t xml:space="preserve"> another Oxford philosopher, Nick </w:t>
      </w:r>
      <w:r w:rsidRPr="00122D0A">
        <w:rPr>
          <w:rStyle w:val="StyleUnderline"/>
        </w:rPr>
        <w:t>Bostrom, puts it.</w:t>
      </w:r>
      <w:r w:rsidRPr="00122D0A">
        <w:t xml:space="preserve">66 </w:t>
      </w:r>
      <w:r w:rsidRPr="00122D0A">
        <w:rPr>
          <w:rStyle w:val="StyleUnderline"/>
        </w:rPr>
        <w:t>This future could potentially be extremely long and full of flourishing, and would therefore have extremely large value.</w:t>
      </w:r>
      <w:r w:rsidRPr="00122D0A">
        <w:t xml:space="preserve"> In standard risk analysis, when working out how to respond to risk, we work out the expected value of risk reduction, by weighing the probability that an action will prevent an adverse event against the severity of the event. </w:t>
      </w:r>
      <w:r w:rsidRPr="00122D0A">
        <w:rPr>
          <w:rStyle w:val="StyleUnderline"/>
        </w:rPr>
        <w:t xml:space="preserve">Because the value of preventing existential catastrophe is so vast, even a tiny probability of prevention has </w:t>
      </w:r>
      <w:proofErr w:type="gramStart"/>
      <w:r w:rsidRPr="00122D0A">
        <w:rPr>
          <w:rStyle w:val="StyleUnderline"/>
        </w:rPr>
        <w:t>huge expected</w:t>
      </w:r>
      <w:proofErr w:type="gramEnd"/>
      <w:r w:rsidRPr="00122D0A">
        <w:rPr>
          <w:rStyle w:val="StyleUnderline"/>
        </w:rPr>
        <w:t xml:space="preserve"> value.</w:t>
      </w:r>
      <w:r w:rsidRPr="00122D0A">
        <w:t xml:space="preserve">67 Of course, there is persisting reasonable disagreement about ethics and there are a number of ways one might resist this conclusion.68 Therefore, it would be unjustified to be overconfident in Parfit and Bostrom’s argument. </w:t>
      </w:r>
      <w:r w:rsidRPr="00122D0A">
        <w:rPr>
          <w:rStyle w:val="StyleUnderline"/>
        </w:rPr>
        <w:t>In some areas, government policy does give significant weight to future generations.</w:t>
      </w:r>
      <w:r w:rsidRPr="00122D0A">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122D0A">
        <w:rPr>
          <w:rStyle w:val="StyleUnderline"/>
        </w:rPr>
        <w:t>However, when it comes to existential risk, it would seem that we fail to live up to principles of intergenerational equity.</w:t>
      </w:r>
      <w:r w:rsidRPr="00122D0A">
        <w:t xml:space="preserve"> </w:t>
      </w:r>
      <w:r w:rsidRPr="00122D0A">
        <w:rPr>
          <w:rStyle w:val="StyleUnderline"/>
        </w:rPr>
        <w:t xml:space="preserve">Existential catastrophe would not only give future generations less than the current generations; </w:t>
      </w:r>
      <w:r w:rsidRPr="00122D0A">
        <w:rPr>
          <w:rStyle w:val="Emphasis"/>
        </w:rPr>
        <w:t>it would give them nothing</w:t>
      </w:r>
      <w:r w:rsidRPr="00122D0A">
        <w:rPr>
          <w:rStyle w:val="StyleUnderline"/>
        </w:rPr>
        <w:t>.</w:t>
      </w:r>
      <w:r w:rsidRPr="00122D0A">
        <w:t xml:space="preserve"> Indeed, </w:t>
      </w:r>
      <w:r w:rsidRPr="00122D0A">
        <w:rPr>
          <w:rStyle w:val="StyleUnderline"/>
        </w:rPr>
        <w:t xml:space="preserve">reducing existential risk plausibly has a quite low cost for us in comparison with the </w:t>
      </w:r>
      <w:proofErr w:type="gramStart"/>
      <w:r w:rsidRPr="00122D0A">
        <w:rPr>
          <w:rStyle w:val="StyleUnderline"/>
        </w:rPr>
        <w:t>huge expected</w:t>
      </w:r>
      <w:proofErr w:type="gramEnd"/>
      <w:r w:rsidRPr="00122D0A">
        <w:rPr>
          <w:rStyle w:val="StyleUnderline"/>
        </w:rPr>
        <w:t xml:space="preserve"> value it has for future generations.</w:t>
      </w:r>
      <w:r w:rsidRPr="00122D0A">
        <w:t xml:space="preserve"> </w:t>
      </w:r>
      <w:proofErr w:type="gramStart"/>
      <w:r w:rsidRPr="00122D0A">
        <w:t>In spite of</w:t>
      </w:r>
      <w:proofErr w:type="gramEnd"/>
      <w:r w:rsidRPr="00122D0A">
        <w:t xml:space="preserve"> this, relatively little is done to reduce existential risk. </w:t>
      </w:r>
      <w:r w:rsidRPr="00122D0A">
        <w:rPr>
          <w:rStyle w:val="StyleUnderline"/>
        </w:rPr>
        <w:t xml:space="preserve">Unless we give up on norms of intergenerational equity, they give us a strong case for significantly increasing our efforts to reduce existential risks. </w:t>
      </w:r>
      <w:r w:rsidRPr="00122D0A">
        <w:t>1.3</w:t>
      </w:r>
      <w:r w:rsidRPr="00122D0A">
        <w:rPr>
          <w:u w:val="single"/>
        </w:rPr>
        <w:t>. WHY EXISTENTIAL RISKS MAY BE SYSTEMATICALLY UNDERINVESTED IN, AND THE ROLE OF THE INTERNATIONAL COMMUNITY</w:t>
      </w:r>
      <w:r w:rsidRPr="00122D0A">
        <w:t xml:space="preserve"> </w:t>
      </w:r>
      <w:r w:rsidRPr="00122D0A">
        <w:rPr>
          <w:rStyle w:val="StyleUnderline"/>
        </w:rPr>
        <w:t>In spite of the importance of existential risk reduction, it probably receives less attention than is warranted.</w:t>
      </w:r>
      <w:r w:rsidRPr="00122D0A">
        <w:t xml:space="preserve"> As a result, concerted international cooperation is </w:t>
      </w:r>
      <w:r w:rsidRPr="00122D0A">
        <w:lastRenderedPageBreak/>
        <w:t xml:space="preserve">required if we are to receive adequate protection from existential risks. 1.3.1. Why existential risks are likely to be underinvested in </w:t>
      </w:r>
      <w:r w:rsidRPr="00122D0A">
        <w:rPr>
          <w:rStyle w:val="StyleUnderline"/>
        </w:rPr>
        <w:t xml:space="preserve">There are several reasons why existential </w:t>
      </w:r>
      <w:r w:rsidRPr="0057637B">
        <w:rPr>
          <w:rStyle w:val="StyleUnderline"/>
          <w:highlight w:val="cyan"/>
        </w:rPr>
        <w:t>risk</w:t>
      </w:r>
      <w:r w:rsidRPr="00122D0A">
        <w:rPr>
          <w:rStyle w:val="StyleUnderline"/>
        </w:rPr>
        <w:t xml:space="preserve"> reduction </w:t>
      </w:r>
      <w:r w:rsidRPr="0057637B">
        <w:rPr>
          <w:rStyle w:val="StyleUnderline"/>
          <w:highlight w:val="cyan"/>
        </w:rPr>
        <w:t>is</w:t>
      </w:r>
      <w:r w:rsidRPr="00122D0A">
        <w:rPr>
          <w:rStyle w:val="StyleUnderline"/>
        </w:rPr>
        <w:t xml:space="preserve"> likely to be </w:t>
      </w:r>
      <w:r w:rsidRPr="0057637B">
        <w:rPr>
          <w:rStyle w:val="StyleUnderline"/>
          <w:highlight w:val="cyan"/>
        </w:rPr>
        <w:t>underinvested</w:t>
      </w:r>
      <w:r w:rsidRPr="00122D0A">
        <w:rPr>
          <w:rStyle w:val="StyleUnderline"/>
        </w:rPr>
        <w:t xml:space="preserve"> in.</w:t>
      </w:r>
      <w:r w:rsidRPr="00122D0A">
        <w:t xml:space="preserve"> </w:t>
      </w:r>
      <w:r w:rsidRPr="00122D0A">
        <w:rPr>
          <w:rStyle w:val="StyleUnderline"/>
        </w:rPr>
        <w:t>Firstly, it is a global public good.</w:t>
      </w:r>
      <w:r w:rsidRPr="00122D0A">
        <w:t xml:space="preserve"> </w:t>
      </w:r>
      <w:r w:rsidRPr="00122D0A">
        <w:rPr>
          <w:rStyle w:val="StyleUnderline"/>
        </w:rPr>
        <w:t>Economic theory predicts that such goods tend to be underprovided.</w:t>
      </w:r>
      <w:r w:rsidRPr="00122D0A">
        <w:t xml:space="preserve"> </w:t>
      </w:r>
      <w:r w:rsidRPr="00122D0A">
        <w:rPr>
          <w:rStyle w:val="StyleUnderline"/>
        </w:rPr>
        <w:t xml:space="preserve">The </w:t>
      </w:r>
      <w:r w:rsidRPr="0057637B">
        <w:rPr>
          <w:rStyle w:val="StyleUnderline"/>
          <w:highlight w:val="cyan"/>
        </w:rPr>
        <w:t>benefits</w:t>
      </w:r>
      <w:r w:rsidRPr="00122D0A">
        <w:rPr>
          <w:rStyle w:val="StyleUnderline"/>
        </w:rPr>
        <w:t xml:space="preserve"> of existential risk reduction are </w:t>
      </w:r>
      <w:r w:rsidRPr="0057637B">
        <w:rPr>
          <w:rStyle w:val="StyleUnderline"/>
          <w:highlight w:val="cyan"/>
        </w:rPr>
        <w:t xml:space="preserve">widely and indivisibly dispersed </w:t>
      </w:r>
      <w:r w:rsidRPr="00122D0A">
        <w:rPr>
          <w:rStyle w:val="StyleUnderline"/>
        </w:rPr>
        <w:t xml:space="preserve">around the globe from the countries responsible for </w:t>
      </w:r>
      <w:proofErr w:type="gramStart"/>
      <w:r w:rsidRPr="00122D0A">
        <w:rPr>
          <w:rStyle w:val="StyleUnderline"/>
        </w:rPr>
        <w:t>taking action</w:t>
      </w:r>
      <w:proofErr w:type="gramEnd"/>
      <w:r w:rsidRPr="00122D0A">
        <w:rPr>
          <w:rStyle w:val="StyleUnderline"/>
        </w:rPr>
        <w:t>.</w:t>
      </w:r>
      <w:r w:rsidRPr="00122D0A">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122D0A">
        <w:rPr>
          <w:rStyle w:val="StyleUnderline"/>
        </w:rPr>
        <w:t>Secondly</w:t>
      </w:r>
      <w:r w:rsidRPr="00122D0A">
        <w:t xml:space="preserve">, as already suggested above, </w:t>
      </w:r>
      <w:r w:rsidRPr="00122D0A">
        <w:rPr>
          <w:rStyle w:val="StyleUnderline"/>
        </w:rPr>
        <w:t xml:space="preserve">existential risk reduction is an </w:t>
      </w:r>
      <w:r w:rsidRPr="0057637B">
        <w:rPr>
          <w:rStyle w:val="StyleUnderline"/>
          <w:highlight w:val="cyan"/>
        </w:rPr>
        <w:t>intergenerational</w:t>
      </w:r>
      <w:r w:rsidRPr="00122D0A">
        <w:rPr>
          <w:rStyle w:val="StyleUnderline"/>
        </w:rPr>
        <w:t xml:space="preserve"> public good: most of the </w:t>
      </w:r>
      <w:r w:rsidRPr="0057637B">
        <w:rPr>
          <w:rStyle w:val="StyleUnderline"/>
          <w:highlight w:val="cyan"/>
        </w:rPr>
        <w:t xml:space="preserve">benefits </w:t>
      </w:r>
      <w:r w:rsidRPr="00122D0A">
        <w:rPr>
          <w:rStyle w:val="StyleUnderline"/>
        </w:rPr>
        <w:t xml:space="preserve">are </w:t>
      </w:r>
      <w:r w:rsidRPr="0057637B">
        <w:rPr>
          <w:rStyle w:val="StyleUnderline"/>
          <w:highlight w:val="cyan"/>
        </w:rPr>
        <w:t>enjoyed by</w:t>
      </w:r>
      <w:r w:rsidRPr="00122D0A">
        <w:rPr>
          <w:rStyle w:val="StyleUnderline"/>
        </w:rPr>
        <w:t xml:space="preserve"> future </w:t>
      </w:r>
      <w:r w:rsidRPr="0057637B">
        <w:rPr>
          <w:rStyle w:val="StyleUnderline"/>
          <w:highlight w:val="cyan"/>
        </w:rPr>
        <w:t xml:space="preserve">generations who have no say </w:t>
      </w:r>
      <w:r w:rsidRPr="00122D0A">
        <w:rPr>
          <w:rStyle w:val="StyleUnderline"/>
        </w:rPr>
        <w:t>in the political process. For these goods, the problem is temporal free riding: the current generation enjoys the benefits of inaction while future generations bear the costs. Thirdly</w:t>
      </w:r>
      <w:r w:rsidRPr="00122D0A">
        <w:t xml:space="preserve">, many </w:t>
      </w:r>
      <w:r w:rsidRPr="00122D0A">
        <w:rPr>
          <w:rStyle w:val="StyleUnderline"/>
        </w:rPr>
        <w:t>existential risks</w:t>
      </w:r>
      <w:r w:rsidRPr="00122D0A">
        <w:t xml:space="preserve">, such as machine superintelligence, engineered pandemics, and solar geoengineering, </w:t>
      </w:r>
      <w:r w:rsidRPr="00122D0A">
        <w:rPr>
          <w:rStyle w:val="StyleUnderline"/>
        </w:rPr>
        <w:t>pose an unprecedented and uncertain future threat.</w:t>
      </w:r>
      <w:r w:rsidRPr="00122D0A">
        <w:t xml:space="preserve"> Consequently, it is hard to develop a satisfactory governance regime for them: there are few existing governance instruments which can be applied to these risks, and it is unclear what shape new instruments should take. In this way, our position </w:t>
      </w:r>
      <w:proofErr w:type="gramStart"/>
      <w:r w:rsidRPr="00122D0A">
        <w:t>with regard to</w:t>
      </w:r>
      <w:proofErr w:type="gramEnd"/>
      <w:r w:rsidRPr="00122D0A">
        <w:t xml:space="preserve"> these emerging risks is comparable to the one we faced when nuclear weapons first became available. </w:t>
      </w:r>
      <w:r w:rsidRPr="00122D0A">
        <w:rPr>
          <w:rStyle w:val="StyleUnderline"/>
        </w:rPr>
        <w:t>Cognitive biases also lead people to underestimate existential risks.</w:t>
      </w:r>
      <w:r w:rsidRPr="00122D0A">
        <w:t xml:space="preserve"> </w:t>
      </w:r>
      <w:r w:rsidRPr="00122D0A">
        <w:rPr>
          <w:rStyle w:val="StyleUnderline"/>
        </w:rPr>
        <w:t xml:space="preserve">Since </w:t>
      </w:r>
      <w:r w:rsidRPr="0057637B">
        <w:rPr>
          <w:rStyle w:val="StyleUnderline"/>
          <w:highlight w:val="cyan"/>
        </w:rPr>
        <w:t>there have not been</w:t>
      </w:r>
      <w:r w:rsidRPr="00122D0A">
        <w:rPr>
          <w:rStyle w:val="StyleUnderline"/>
        </w:rPr>
        <w:t xml:space="preserve"> any catastrophes of </w:t>
      </w:r>
      <w:r w:rsidRPr="0057637B">
        <w:rPr>
          <w:rStyle w:val="StyleUnderline"/>
          <w:highlight w:val="cyan"/>
        </w:rPr>
        <w:t>this magnitude</w:t>
      </w:r>
      <w:r w:rsidRPr="00122D0A">
        <w:rPr>
          <w:rStyle w:val="StyleUnderline"/>
        </w:rPr>
        <w:t xml:space="preserve">, these </w:t>
      </w:r>
      <w:r w:rsidRPr="0057637B">
        <w:rPr>
          <w:rStyle w:val="StyleUnderline"/>
          <w:highlight w:val="cyan"/>
        </w:rPr>
        <w:t>risks are not salient</w:t>
      </w:r>
      <w:r w:rsidRPr="00122D0A">
        <w:rPr>
          <w:rStyle w:val="StyleUnderline"/>
        </w:rPr>
        <w:t xml:space="preserve"> to politicians and the public.</w:t>
      </w:r>
      <w:r w:rsidRPr="00122D0A">
        <w:t xml:space="preserve">72 </w:t>
      </w:r>
      <w:r w:rsidRPr="00122D0A">
        <w:rPr>
          <w:rStyle w:val="StyleUnderline"/>
        </w:rPr>
        <w:t xml:space="preserve">This is an example of the misapplication of the availability heuristic, a mental shortcut which assumes that something is important only if it can be readily recalled. Another cognitive bias affecting perceptions of existential risk is </w:t>
      </w:r>
      <w:r w:rsidRPr="0057637B">
        <w:rPr>
          <w:rStyle w:val="StyleUnderline"/>
          <w:highlight w:val="cyan"/>
        </w:rPr>
        <w:t>scope neglect</w:t>
      </w:r>
      <w:r w:rsidRPr="00122D0A">
        <w:rPr>
          <w:rStyle w:val="StyleUnderline"/>
        </w:rPr>
        <w:t>.</w:t>
      </w:r>
      <w:r w:rsidRPr="00122D0A">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57637B">
        <w:rPr>
          <w:rStyle w:val="StyleUnderline"/>
          <w:highlight w:val="cyan"/>
        </w:rPr>
        <w:t>People become numbed</w:t>
      </w:r>
      <w:r w:rsidRPr="00122D0A">
        <w:rPr>
          <w:rStyle w:val="StyleUnderline"/>
        </w:rPr>
        <w:t xml:space="preserve"> to the effect of saving lives </w:t>
      </w:r>
      <w:r w:rsidRPr="0057637B">
        <w:rPr>
          <w:rStyle w:val="StyleUnderline"/>
          <w:highlight w:val="cyan"/>
        </w:rPr>
        <w:t>when the numbers get too large</w:t>
      </w:r>
      <w:r w:rsidRPr="00122D0A">
        <w:rPr>
          <w:rStyle w:val="StyleUnderline"/>
        </w:rPr>
        <w:t>.</w:t>
      </w:r>
      <w:r w:rsidRPr="00122D0A">
        <w:t xml:space="preserve"> 74 </w:t>
      </w:r>
      <w:r w:rsidRPr="00122D0A">
        <w:rPr>
          <w:rStyle w:val="StyleUnderline"/>
        </w:rPr>
        <w:t>Scope neglect is a particularly acute problem for existential risk because the numbers at stake are so large.</w:t>
      </w:r>
      <w:r w:rsidRPr="00122D0A">
        <w:t xml:space="preserve"> </w:t>
      </w:r>
      <w:r w:rsidRPr="00122D0A">
        <w:rPr>
          <w:rStyle w:val="StyleUnderline"/>
        </w:rPr>
        <w:t>Due to scope neglect, decision-makers are prone to treat existential risks in a similar way to problems which are less severe by many orders of magnitude.</w:t>
      </w:r>
      <w:r w:rsidRPr="00122D0A">
        <w:t xml:space="preserve"> A wide range of other cognitive biases are likely to affect the evaluation of existential risks.75</w:t>
      </w:r>
    </w:p>
    <w:p w14:paraId="1CA97ACB" w14:textId="77777777" w:rsidR="00AC1BC8" w:rsidRPr="009D3B9E" w:rsidRDefault="00AC1BC8" w:rsidP="00AC1BC8"/>
    <w:p w14:paraId="74969FAA"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rande"/>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MS Mincho">
    <w:altName w:val="MS Mincho"/>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auto"/>
    <w:pitch w:val="variable"/>
    <w:sig w:usb0="E00002FF" w:usb1="5000205A" w:usb2="00000000" w:usb3="00000000" w:csb0="0000019F" w:csb1="00000000"/>
  </w:font>
  <w:font w:name="Consolas">
    <w:panose1 w:val="020B0609020204030204"/>
    <w:charset w:val="00"/>
    <w:family w:val="modern"/>
    <w:pitch w:val="fixed"/>
    <w:sig w:usb0="E00006FF" w:usb1="0000F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ell MT">
    <w:panose1 w:val="02020503060305020303"/>
    <w:charset w:val="00"/>
    <w:family w:val="roman"/>
    <w:pitch w:val="variable"/>
    <w:sig w:usb0="00000003" w:usb1="00000000" w:usb2="00000000" w:usb3="00000000" w:csb0="00000001" w:csb1="00000000"/>
  </w:font>
  <w:font w:name="Futura Book">
    <w:altName w:val="Cambria"/>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charset w:val="80"/>
    <w:family w:val="auto"/>
    <w:pitch w:val="variable"/>
    <w:sig w:usb0="E00002FF" w:usb1="7AC7FFFF" w:usb2="00000012" w:usb3="00000000" w:csb0="0002000D" w:csb1="00000000"/>
  </w:font>
  <w:font w:name="Century Gothic">
    <w:panose1 w:val="020B0502020202020204"/>
    <w:charset w:val="00"/>
    <w:family w:val="swiss"/>
    <w:pitch w:val="variable"/>
    <w:sig w:usb0="00000287" w:usb1="00000000" w:usb2="00000000" w:usb3="00000000" w:csb0="0000009F" w:csb1="00000000"/>
  </w:font>
  <w:font w:name="Scala">
    <w:altName w:val="Cambria"/>
    <w:panose1 w:val="00000000000000000000"/>
    <w:charset w:val="00"/>
    <w:family w:val="roman"/>
    <w:notTrueType/>
    <w:pitch w:val="default"/>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Book Antiqua"/>
    <w:panose1 w:val="00000000000000000000"/>
    <w:charset w:val="00"/>
    <w:family w:val="roman"/>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Myriad Pro">
    <w:altName w:val="Myriad Pro"/>
    <w:panose1 w:val="00000000000000000000"/>
    <w:charset w:val="00"/>
    <w:family w:val="swiss"/>
    <w:notTrueType/>
    <w:pitch w:val="variable"/>
    <w:sig w:usb0="20000287" w:usb1="00000001" w:usb2="00000000" w:usb3="00000000" w:csb0="0000019F" w:csb1="00000000"/>
  </w:font>
  <w:font w:name="Meridien-Italic">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KDPE C+ Utopia">
    <w:altName w:val="Cambria"/>
    <w:panose1 w:val="00000000000000000000"/>
    <w:charset w:val="00"/>
    <w:family w:val="roman"/>
    <w:notTrueType/>
    <w:pitch w:val="default"/>
    <w:sig w:usb0="00000003" w:usb1="00000000" w:usb2="00000000" w:usb3="00000000" w:csb0="00000001" w:csb1="00000000"/>
  </w:font>
  <w:font w:name="Helvetica Neue">
    <w:altName w:val="Sylfaen"/>
    <w:charset w:val="00"/>
    <w:family w:val="auto"/>
    <w:pitch w:val="variable"/>
    <w:sig w:usb0="E50002FF" w:usb1="500079DB" w:usb2="00000010" w:usb3="00000000" w:csb0="00000001" w:csb1="00000000"/>
  </w:font>
  <w:font w:name="Sabon LT Std">
    <w:altName w:val="Cambria"/>
    <w:panose1 w:val="00000000000000000000"/>
    <w:charset w:val="4D"/>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59B012B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AE6BDF"/>
    <w:multiLevelType w:val="hybridMultilevel"/>
    <w:tmpl w:val="11DA34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0C776C"/>
    <w:multiLevelType w:val="multilevel"/>
    <w:tmpl w:val="7A3A9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2DC40D3"/>
    <w:multiLevelType w:val="hybridMultilevel"/>
    <w:tmpl w:val="663A38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CD26895"/>
    <w:multiLevelType w:val="hybridMultilevel"/>
    <w:tmpl w:val="F8AEE7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3732CEE"/>
    <w:multiLevelType w:val="hybridMultilevel"/>
    <w:tmpl w:val="8B4673B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6943842"/>
    <w:multiLevelType w:val="hybridMultilevel"/>
    <w:tmpl w:val="C0040A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38F3805"/>
    <w:multiLevelType w:val="hybridMultilevel"/>
    <w:tmpl w:val="31F870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47293D12"/>
    <w:multiLevelType w:val="hybridMultilevel"/>
    <w:tmpl w:val="B090FA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9A20925"/>
    <w:multiLevelType w:val="hybridMultilevel"/>
    <w:tmpl w:val="49ACB0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D3814C7"/>
    <w:multiLevelType w:val="hybridMultilevel"/>
    <w:tmpl w:val="511C16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EEC0486"/>
    <w:multiLevelType w:val="hybridMultilevel"/>
    <w:tmpl w:val="00D439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0D66E5A"/>
    <w:multiLevelType w:val="hybridMultilevel"/>
    <w:tmpl w:val="063EC3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A2F04FD"/>
    <w:multiLevelType w:val="hybridMultilevel"/>
    <w:tmpl w:val="2C3C527C"/>
    <w:lvl w:ilvl="0" w:tplc="D46E2B1C">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ACF12D9"/>
    <w:multiLevelType w:val="hybridMultilevel"/>
    <w:tmpl w:val="600621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0E75BA9"/>
    <w:multiLevelType w:val="hybridMultilevel"/>
    <w:tmpl w:val="CBFAE57C"/>
    <w:lvl w:ilvl="0" w:tplc="A3CE88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1F23F41"/>
    <w:multiLevelType w:val="hybridMultilevel"/>
    <w:tmpl w:val="1E38B3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FE50391"/>
    <w:multiLevelType w:val="hybridMultilevel"/>
    <w:tmpl w:val="F08CC9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0665A7E"/>
    <w:multiLevelType w:val="hybridMultilevel"/>
    <w:tmpl w:val="C59EB3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7BA6C7E"/>
    <w:multiLevelType w:val="hybridMultilevel"/>
    <w:tmpl w:val="78DAA962"/>
    <w:lvl w:ilvl="0" w:tplc="E3AE3BF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BD151A8"/>
    <w:multiLevelType w:val="hybridMultilevel"/>
    <w:tmpl w:val="8B3640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C09367D"/>
    <w:multiLevelType w:val="hybridMultilevel"/>
    <w:tmpl w:val="8B4673B4"/>
    <w:lvl w:ilvl="0" w:tplc="5720F9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CA04E0B"/>
    <w:multiLevelType w:val="hybridMultilevel"/>
    <w:tmpl w:val="177C50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30"/>
  </w:num>
  <w:num w:numId="12">
    <w:abstractNumId w:val="18"/>
  </w:num>
  <w:num w:numId="13">
    <w:abstractNumId w:val="23"/>
  </w:num>
  <w:num w:numId="14">
    <w:abstractNumId w:val="22"/>
  </w:num>
  <w:num w:numId="15">
    <w:abstractNumId w:val="33"/>
  </w:num>
  <w:num w:numId="16">
    <w:abstractNumId w:val="28"/>
  </w:num>
  <w:num w:numId="17">
    <w:abstractNumId w:val="25"/>
  </w:num>
  <w:num w:numId="18">
    <w:abstractNumId w:val="16"/>
  </w:num>
  <w:num w:numId="19">
    <w:abstractNumId w:val="31"/>
  </w:num>
  <w:num w:numId="20">
    <w:abstractNumId w:val="11"/>
  </w:num>
  <w:num w:numId="21">
    <w:abstractNumId w:val="29"/>
  </w:num>
  <w:num w:numId="22">
    <w:abstractNumId w:val="20"/>
  </w:num>
  <w:num w:numId="23">
    <w:abstractNumId w:val="17"/>
  </w:num>
  <w:num w:numId="24">
    <w:abstractNumId w:val="14"/>
  </w:num>
  <w:num w:numId="25">
    <w:abstractNumId w:val="21"/>
  </w:num>
  <w:num w:numId="26">
    <w:abstractNumId w:val="13"/>
  </w:num>
  <w:num w:numId="27">
    <w:abstractNumId w:val="27"/>
  </w:num>
  <w:num w:numId="28">
    <w:abstractNumId w:val="19"/>
  </w:num>
  <w:num w:numId="29">
    <w:abstractNumId w:val="0"/>
  </w:num>
  <w:num w:numId="30">
    <w:abstractNumId w:val="26"/>
  </w:num>
  <w:num w:numId="31">
    <w:abstractNumId w:val="32"/>
  </w:num>
  <w:num w:numId="32">
    <w:abstractNumId w:val="15"/>
  </w:num>
  <w:num w:numId="33">
    <w:abstractNumId w:val="12"/>
  </w:num>
  <w:num w:numId="3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C1BC8"/>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7637B"/>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50D8C"/>
    <w:rsid w:val="00860984"/>
    <w:rsid w:val="008B3ECB"/>
    <w:rsid w:val="008B4E85"/>
    <w:rsid w:val="008C1B2E"/>
    <w:rsid w:val="0091627E"/>
    <w:rsid w:val="0097032B"/>
    <w:rsid w:val="009D2EAD"/>
    <w:rsid w:val="009D54B2"/>
    <w:rsid w:val="009E1922"/>
    <w:rsid w:val="009F7ED2"/>
    <w:rsid w:val="00A93661"/>
    <w:rsid w:val="00A95652"/>
    <w:rsid w:val="00AC0AB8"/>
    <w:rsid w:val="00AC1BC8"/>
    <w:rsid w:val="00B33C6D"/>
    <w:rsid w:val="00B4508F"/>
    <w:rsid w:val="00B55AD5"/>
    <w:rsid w:val="00B8057C"/>
    <w:rsid w:val="00BD6238"/>
    <w:rsid w:val="00BF593B"/>
    <w:rsid w:val="00BF773A"/>
    <w:rsid w:val="00BF7E81"/>
    <w:rsid w:val="00C13773"/>
    <w:rsid w:val="00C17CC8"/>
    <w:rsid w:val="00C83417"/>
    <w:rsid w:val="00C950A3"/>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9FBF88"/>
  <w15:chartTrackingRefBased/>
  <w15:docId w15:val="{5B4F7ECD-08A1-45E4-AC46-C422125A8A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0"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C1BC8"/>
    <w:rPr>
      <w:rFonts w:ascii="Calibri" w:hAnsi="Calibri"/>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qFormat/>
    <w:rsid w:val="00AC1BC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AC1BC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1,Heading 3 Char Char,Char,Foldover,3: Cite,Heading 3 Char1 Char Char,Citation Char Char Char Char,Citation Char1 Char Char,Bold Cite,Citation,Tag Char Char,Cite 1,Read Char,Heading 3 Char Char1 Char Char,Read Char Ch,Text 7,no"/>
    <w:basedOn w:val="Normal"/>
    <w:next w:val="Normal"/>
    <w:link w:val="Heading3Char"/>
    <w:uiPriority w:val="2"/>
    <w:unhideWhenUsed/>
    <w:qFormat/>
    <w:rsid w:val="00AC1BC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 Ch,Heading 2 Char2 Char,Heading 2 Char1 Char Char,Ch,tag,No Spacing2111,No Spacing1,No Spacing11,tags,No Spacing111,No Spacing112,No Spacing1121,No Spacing2,Debate Text,Read stuff,no read,Tag1"/>
    <w:basedOn w:val="Normal"/>
    <w:next w:val="Normal"/>
    <w:link w:val="Heading4Char"/>
    <w:uiPriority w:val="3"/>
    <w:unhideWhenUsed/>
    <w:qFormat/>
    <w:rsid w:val="00AC1BC8"/>
    <w:pPr>
      <w:keepNext/>
      <w:keepLines/>
      <w:spacing w:before="40" w:after="0"/>
      <w:outlineLvl w:val="3"/>
    </w:pPr>
    <w:rPr>
      <w:rFonts w:eastAsiaTheme="majorEastAsia" w:cstheme="majorBidi"/>
      <w:b/>
      <w:iCs/>
      <w:sz w:val="26"/>
    </w:rPr>
  </w:style>
  <w:style w:type="paragraph" w:styleId="Heading5">
    <w:name w:val="heading 5"/>
    <w:aliases w:val="Text"/>
    <w:basedOn w:val="Normal"/>
    <w:next w:val="Normal"/>
    <w:link w:val="Heading5Char"/>
    <w:uiPriority w:val="99"/>
    <w:qFormat/>
    <w:rsid w:val="00AC1BC8"/>
    <w:pPr>
      <w:spacing w:before="280" w:line="360" w:lineRule="auto"/>
      <w:outlineLvl w:val="4"/>
    </w:pPr>
    <w:rPr>
      <w:rFonts w:ascii="Cambria" w:hAnsi="Cambria"/>
      <w:b/>
      <w:bCs/>
      <w:i/>
      <w:iCs/>
      <w:sz w:val="20"/>
      <w:lang w:bidi="en-US"/>
    </w:rPr>
  </w:style>
  <w:style w:type="paragraph" w:styleId="Heading6">
    <w:name w:val="heading 6"/>
    <w:basedOn w:val="Normal"/>
    <w:next w:val="Normal"/>
    <w:link w:val="Heading6Char"/>
    <w:uiPriority w:val="9"/>
    <w:qFormat/>
    <w:rsid w:val="00AC1BC8"/>
    <w:pPr>
      <w:spacing w:before="280" w:after="80" w:line="360" w:lineRule="auto"/>
      <w:outlineLvl w:val="5"/>
    </w:pPr>
    <w:rPr>
      <w:rFonts w:ascii="Cambria" w:hAnsi="Cambria"/>
      <w:b/>
      <w:bCs/>
      <w:i/>
      <w:iCs/>
      <w:sz w:val="20"/>
      <w:lang w:bidi="en-US"/>
    </w:rPr>
  </w:style>
  <w:style w:type="paragraph" w:styleId="Heading7">
    <w:name w:val="heading 7"/>
    <w:basedOn w:val="Normal"/>
    <w:next w:val="Normal"/>
    <w:link w:val="Heading7Char"/>
    <w:qFormat/>
    <w:rsid w:val="00AC1BC8"/>
    <w:pPr>
      <w:spacing w:before="280" w:line="360" w:lineRule="auto"/>
      <w:outlineLvl w:val="6"/>
    </w:pPr>
    <w:rPr>
      <w:rFonts w:ascii="Cambria" w:hAnsi="Cambria"/>
      <w:b/>
      <w:bCs/>
      <w:i/>
      <w:iCs/>
      <w:sz w:val="20"/>
      <w:szCs w:val="20"/>
      <w:lang w:bidi="en-US"/>
    </w:rPr>
  </w:style>
  <w:style w:type="paragraph" w:styleId="Heading8">
    <w:name w:val="heading 8"/>
    <w:basedOn w:val="Normal"/>
    <w:next w:val="Normal"/>
    <w:link w:val="Heading8Char"/>
    <w:qFormat/>
    <w:rsid w:val="00AC1BC8"/>
    <w:pPr>
      <w:spacing w:before="280" w:line="360" w:lineRule="auto"/>
      <w:outlineLvl w:val="7"/>
    </w:pPr>
    <w:rPr>
      <w:rFonts w:ascii="Cambria" w:hAnsi="Cambria"/>
      <w:b/>
      <w:bCs/>
      <w:i/>
      <w:iCs/>
      <w:sz w:val="18"/>
      <w:szCs w:val="18"/>
      <w:lang w:bidi="en-US"/>
    </w:rPr>
  </w:style>
  <w:style w:type="paragraph" w:styleId="Heading9">
    <w:name w:val="heading 9"/>
    <w:basedOn w:val="Normal"/>
    <w:next w:val="Normal"/>
    <w:link w:val="Heading9Char"/>
    <w:qFormat/>
    <w:rsid w:val="00AC1BC8"/>
    <w:pPr>
      <w:spacing w:before="280" w:line="360" w:lineRule="auto"/>
      <w:outlineLvl w:val="8"/>
    </w:pPr>
    <w:rPr>
      <w:rFonts w:ascii="Cambria" w:hAnsi="Cambria"/>
      <w:i/>
      <w:iCs/>
      <w:sz w:val="18"/>
      <w:szCs w:val="18"/>
      <w:lang w:bidi="en-US"/>
    </w:rPr>
  </w:style>
  <w:style w:type="character" w:default="1" w:styleId="DefaultParagraphFont">
    <w:name w:val="Default Paragraph Font"/>
    <w:uiPriority w:val="1"/>
    <w:semiHidden/>
    <w:unhideWhenUsed/>
    <w:rsid w:val="00AC1BC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C1BC8"/>
  </w:style>
  <w:style w:type="character" w:customStyle="1" w:styleId="Heading1Char">
    <w:name w:val="Heading 1 Char"/>
    <w:aliases w:val="Pocket Char,Block Name Char,ALEX Char1,Heading 1 Char Char Char,Heading 1 Char Char Char Char Char,Header Char Char Char Char Char Char,Heading 1 Char Char Char Char Char Char Char,Header 1 Char Char,Header Char Char Char Char"/>
    <w:basedOn w:val="DefaultParagraphFont"/>
    <w:link w:val="Heading1"/>
    <w:rsid w:val="00AC1BC8"/>
    <w:rPr>
      <w:rFonts w:ascii="Calibri" w:eastAsiaTheme="majorEastAsia" w:hAnsi="Calibri" w:cstheme="majorBidi"/>
      <w:b/>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1"/>
    <w:rsid w:val="00AC1BC8"/>
    <w:rPr>
      <w:rFonts w:ascii="Calibri" w:eastAsiaTheme="majorEastAsia" w:hAnsi="Calibri" w:cstheme="majorBidi"/>
      <w:b/>
      <w:sz w:val="44"/>
      <w:szCs w:val="26"/>
      <w:u w:val="double"/>
    </w:rPr>
  </w:style>
  <w:style w:type="character" w:customStyle="1" w:styleId="Heading3Char">
    <w:name w:val="Heading 3 Char"/>
    <w:aliases w:val="Block Char,Heading 31 Char,Heading 3 Char Char Char,Char Char,Foldover Char,3: Cite Char,Heading 3 Char1 Char Char Char,Citation Char Char Char Char Char,Citation Char1 Char Char Char,Bold Cite Char1,Citation Char,Tag Char Char Char"/>
    <w:basedOn w:val="DefaultParagraphFont"/>
    <w:link w:val="Heading3"/>
    <w:uiPriority w:val="2"/>
    <w:rsid w:val="00AC1BC8"/>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 Ch Char,Heading 2 Char2 Char Char,Heading 2 Char1 Char Char Char,Ch Char,tag Char,No Spacing2111 Char,No Spacing1 Char,No Spacing11 Char,tags Char,Tag1 Char"/>
    <w:basedOn w:val="DefaultParagraphFont"/>
    <w:link w:val="Heading4"/>
    <w:uiPriority w:val="3"/>
    <w:rsid w:val="00AC1BC8"/>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7"/>
    <w:qFormat/>
    <w:rsid w:val="00AC1BC8"/>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Style Style Bold + 10 pt,Old Cite,Style Style Bold + 11 pt,Style Style Bold + 13 pt,tagld + 12 pt,tag + 12 pt,Not...,Not.,Not"/>
    <w:basedOn w:val="DefaultParagraphFont"/>
    <w:uiPriority w:val="5"/>
    <w:qFormat/>
    <w:rsid w:val="00AC1BC8"/>
    <w:rPr>
      <w:b/>
      <w:bCs/>
      <w:sz w:val="26"/>
      <w:u w:val="none"/>
    </w:rPr>
  </w:style>
  <w:style w:type="character" w:customStyle="1" w:styleId="StyleUnderline">
    <w:name w:val="Style Underline"/>
    <w:aliases w:val="Underline,Style Bold Underline,Intense Emphasis1,Intense Emphasis11,apple-style-span + 6 pt,Bold,Kern at 16 pt,Intense Emphasis2,HHeading 3 + 12 pt,Style,Underline Char,Bold Cite Char,Citation Char Char Char,ci,c,Intense Emphasis3,Bo,B,S"/>
    <w:basedOn w:val="DefaultParagraphFont"/>
    <w:uiPriority w:val="6"/>
    <w:qFormat/>
    <w:rsid w:val="00AC1BC8"/>
    <w:rPr>
      <w:b w:val="0"/>
      <w:sz w:val="22"/>
      <w:u w:val="singl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AC1BC8"/>
    <w:rPr>
      <w:color w:val="auto"/>
      <w:u w:val="none"/>
    </w:rPr>
  </w:style>
  <w:style w:type="character" w:styleId="FollowedHyperlink">
    <w:name w:val="FollowedHyperlink"/>
    <w:basedOn w:val="DefaultParagraphFont"/>
    <w:uiPriority w:val="99"/>
    <w:unhideWhenUsed/>
    <w:rsid w:val="00AC1BC8"/>
    <w:rPr>
      <w:color w:val="auto"/>
      <w:u w:val="none"/>
    </w:rPr>
  </w:style>
  <w:style w:type="character" w:customStyle="1" w:styleId="Heading5Char">
    <w:name w:val="Heading 5 Char"/>
    <w:aliases w:val="Text Char"/>
    <w:basedOn w:val="DefaultParagraphFont"/>
    <w:link w:val="Heading5"/>
    <w:uiPriority w:val="99"/>
    <w:rsid w:val="00AC1BC8"/>
    <w:rPr>
      <w:rFonts w:ascii="Cambria" w:hAnsi="Cambria"/>
      <w:b/>
      <w:bCs/>
      <w:i/>
      <w:iCs/>
      <w:sz w:val="20"/>
      <w:lang w:bidi="en-US"/>
    </w:rPr>
  </w:style>
  <w:style w:type="character" w:customStyle="1" w:styleId="Heading6Char">
    <w:name w:val="Heading 6 Char"/>
    <w:basedOn w:val="DefaultParagraphFont"/>
    <w:link w:val="Heading6"/>
    <w:uiPriority w:val="9"/>
    <w:rsid w:val="00AC1BC8"/>
    <w:rPr>
      <w:rFonts w:ascii="Cambria" w:hAnsi="Cambria"/>
      <w:b/>
      <w:bCs/>
      <w:i/>
      <w:iCs/>
      <w:sz w:val="20"/>
      <w:lang w:bidi="en-US"/>
    </w:rPr>
  </w:style>
  <w:style w:type="character" w:customStyle="1" w:styleId="Heading7Char">
    <w:name w:val="Heading 7 Char"/>
    <w:basedOn w:val="DefaultParagraphFont"/>
    <w:link w:val="Heading7"/>
    <w:rsid w:val="00AC1BC8"/>
    <w:rPr>
      <w:rFonts w:ascii="Cambria" w:hAnsi="Cambria"/>
      <w:b/>
      <w:bCs/>
      <w:i/>
      <w:iCs/>
      <w:sz w:val="20"/>
      <w:szCs w:val="20"/>
      <w:lang w:bidi="en-US"/>
    </w:rPr>
  </w:style>
  <w:style w:type="character" w:customStyle="1" w:styleId="Heading8Char">
    <w:name w:val="Heading 8 Char"/>
    <w:basedOn w:val="DefaultParagraphFont"/>
    <w:link w:val="Heading8"/>
    <w:rsid w:val="00AC1BC8"/>
    <w:rPr>
      <w:rFonts w:ascii="Cambria" w:hAnsi="Cambria"/>
      <w:b/>
      <w:bCs/>
      <w:i/>
      <w:iCs/>
      <w:sz w:val="18"/>
      <w:szCs w:val="18"/>
      <w:lang w:bidi="en-US"/>
    </w:rPr>
  </w:style>
  <w:style w:type="character" w:customStyle="1" w:styleId="Heading9Char">
    <w:name w:val="Heading 9 Char"/>
    <w:basedOn w:val="DefaultParagraphFont"/>
    <w:link w:val="Heading9"/>
    <w:rsid w:val="00AC1BC8"/>
    <w:rPr>
      <w:rFonts w:ascii="Cambria" w:hAnsi="Cambria"/>
      <w:i/>
      <w:iCs/>
      <w:sz w:val="18"/>
      <w:szCs w:val="18"/>
      <w:lang w:bidi="en-US"/>
    </w:rPr>
  </w:style>
  <w:style w:type="paragraph" w:styleId="DocumentMap">
    <w:name w:val="Document Map"/>
    <w:basedOn w:val="Normal"/>
    <w:link w:val="DocumentMapChar"/>
    <w:uiPriority w:val="99"/>
    <w:unhideWhenUsed/>
    <w:rsid w:val="00AC1BC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AC1BC8"/>
    <w:rPr>
      <w:rFonts w:ascii="Lucida Grande" w:hAnsi="Lucida Grande" w:cs="Lucida Grande"/>
      <w:sz w:val="24"/>
    </w:rPr>
  </w:style>
  <w:style w:type="paragraph" w:customStyle="1" w:styleId="textbold">
    <w:name w:val="text bold"/>
    <w:basedOn w:val="Normal"/>
    <w:link w:val="Emphasis"/>
    <w:uiPriority w:val="7"/>
    <w:qFormat/>
    <w:rsid w:val="00AC1BC8"/>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Card,No Spacing41"/>
    <w:basedOn w:val="Heading1"/>
    <w:link w:val="Hyperlink"/>
    <w:autoRedefine/>
    <w:uiPriority w:val="99"/>
    <w:qFormat/>
    <w:rsid w:val="00AC1BC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AC1BC8"/>
    <w:pPr>
      <w:spacing w:before="100" w:beforeAutospacing="1" w:after="100" w:afterAutospacing="1"/>
    </w:pPr>
  </w:style>
  <w:style w:type="character" w:customStyle="1" w:styleId="sr-only">
    <w:name w:val="sr-only"/>
    <w:basedOn w:val="DefaultParagraphFont"/>
    <w:rsid w:val="00AC1BC8"/>
  </w:style>
  <w:style w:type="character" w:customStyle="1" w:styleId="figurecredit">
    <w:name w:val="figure__credit"/>
    <w:basedOn w:val="DefaultParagraphFont"/>
    <w:rsid w:val="00AC1BC8"/>
  </w:style>
  <w:style w:type="paragraph" w:customStyle="1" w:styleId="Emphasis1">
    <w:name w:val="Emphasis1"/>
    <w:basedOn w:val="Normal"/>
    <w:uiPriority w:val="20"/>
    <w:qFormat/>
    <w:rsid w:val="00AC1BC8"/>
    <w:pPr>
      <w:pBdr>
        <w:top w:val="single" w:sz="4" w:space="1" w:color="auto"/>
        <w:left w:val="single" w:sz="4" w:space="4" w:color="auto"/>
        <w:bottom w:val="single" w:sz="4" w:space="1" w:color="auto"/>
        <w:right w:val="single" w:sz="4" w:space="4" w:color="auto"/>
      </w:pBdr>
      <w:ind w:left="720"/>
      <w:jc w:val="both"/>
    </w:pPr>
    <w:rPr>
      <w:b/>
      <w:iCs/>
      <w:sz w:val="26"/>
      <w:u w:val="single"/>
    </w:rPr>
  </w:style>
  <w:style w:type="character" w:styleId="UnresolvedMention">
    <w:name w:val="Unresolved Mention"/>
    <w:basedOn w:val="DefaultParagraphFont"/>
    <w:uiPriority w:val="99"/>
    <w:semiHidden/>
    <w:unhideWhenUsed/>
    <w:rsid w:val="00AC1BC8"/>
    <w:rPr>
      <w:color w:val="605E5C"/>
      <w:shd w:val="clear" w:color="auto" w:fill="E1DFDD"/>
    </w:rPr>
  </w:style>
  <w:style w:type="paragraph" w:customStyle="1" w:styleId="kd">
    <w:name w:val="kd"/>
    <w:basedOn w:val="Normal"/>
    <w:rsid w:val="00AC1BC8"/>
    <w:pPr>
      <w:spacing w:before="100" w:beforeAutospacing="1" w:after="100" w:afterAutospacing="1"/>
    </w:pPr>
  </w:style>
  <w:style w:type="character" w:styleId="Strong">
    <w:name w:val="Strong"/>
    <w:aliases w:val="8 pt font,Citation Char Char1 Char Char Char Char Char,Cut,Small 1"/>
    <w:basedOn w:val="DefaultParagraphFont"/>
    <w:uiPriority w:val="22"/>
    <w:qFormat/>
    <w:rsid w:val="00AC1BC8"/>
    <w:rPr>
      <w:b/>
      <w:bCs/>
    </w:rPr>
  </w:style>
  <w:style w:type="paragraph" w:customStyle="1" w:styleId="css-axufdj">
    <w:name w:val="css-axufdj"/>
    <w:basedOn w:val="Normal"/>
    <w:rsid w:val="00AC1BC8"/>
    <w:pPr>
      <w:spacing w:before="100" w:beforeAutospacing="1" w:after="100" w:afterAutospacing="1"/>
    </w:pPr>
  </w:style>
  <w:style w:type="character" w:customStyle="1" w:styleId="css-2ep15g">
    <w:name w:val="css-2ep15g"/>
    <w:basedOn w:val="DefaultParagraphFont"/>
    <w:rsid w:val="00AC1BC8"/>
  </w:style>
  <w:style w:type="character" w:customStyle="1" w:styleId="css-1rhhdjb">
    <w:name w:val="css-1rhhdjb"/>
    <w:basedOn w:val="DefaultParagraphFont"/>
    <w:rsid w:val="00AC1BC8"/>
  </w:style>
  <w:style w:type="character" w:customStyle="1" w:styleId="css-u32m0k">
    <w:name w:val="css-u32m0k"/>
    <w:basedOn w:val="DefaultParagraphFont"/>
    <w:rsid w:val="00AC1BC8"/>
  </w:style>
  <w:style w:type="paragraph" w:styleId="ListParagraph">
    <w:name w:val="List Paragraph"/>
    <w:aliases w:val="6 font"/>
    <w:basedOn w:val="Normal"/>
    <w:uiPriority w:val="34"/>
    <w:qFormat/>
    <w:rsid w:val="00AC1BC8"/>
    <w:pPr>
      <w:ind w:left="720"/>
      <w:contextualSpacing/>
    </w:pPr>
  </w:style>
  <w:style w:type="character" w:customStyle="1" w:styleId="TitleChar">
    <w:name w:val="Title Char"/>
    <w:aliases w:val="Bold Underlined Char,Cites and Cards Char,UNDERLINE Char,title Char,Block Heading Char,Read This Char"/>
    <w:link w:val="Title"/>
    <w:uiPriority w:val="6"/>
    <w:qFormat/>
    <w:rsid w:val="00AC1BC8"/>
    <w:rPr>
      <w:rFonts w:ascii="Georgia" w:hAnsi="Georgia"/>
      <w:bCs/>
      <w:u w:val="single"/>
    </w:rPr>
  </w:style>
  <w:style w:type="paragraph" w:styleId="Title">
    <w:name w:val="Title"/>
    <w:aliases w:val="Bold Underlined,Cites and Cards,UNDERLINE,title,Block Heading,Read This"/>
    <w:basedOn w:val="Normal"/>
    <w:next w:val="Normal"/>
    <w:link w:val="TitleChar"/>
    <w:uiPriority w:val="6"/>
    <w:qFormat/>
    <w:rsid w:val="00AC1BC8"/>
    <w:pPr>
      <w:outlineLvl w:val="0"/>
    </w:pPr>
    <w:rPr>
      <w:rFonts w:ascii="Georgia" w:hAnsi="Georgia"/>
      <w:bCs/>
      <w:u w:val="single"/>
    </w:rPr>
  </w:style>
  <w:style w:type="character" w:customStyle="1" w:styleId="TitleChar1">
    <w:name w:val="Title Char1"/>
    <w:basedOn w:val="DefaultParagraphFont"/>
    <w:uiPriority w:val="99"/>
    <w:rsid w:val="00AC1BC8"/>
    <w:rPr>
      <w:rFonts w:asciiTheme="majorHAnsi" w:eastAsiaTheme="majorEastAsia" w:hAnsiTheme="majorHAnsi" w:cstheme="majorBidi"/>
      <w:spacing w:val="-10"/>
      <w:kern w:val="28"/>
      <w:sz w:val="56"/>
      <w:szCs w:val="56"/>
    </w:rPr>
  </w:style>
  <w:style w:type="character" w:styleId="IntenseEmphasis">
    <w:name w:val="Intense Emphasis"/>
    <w:aliases w:val="cites Char Ch,9.5 pt,Intense Emphasi,Box Out,Intense Emphasis5,Char Char Char1,Sty,Style Underli,cites Char Char,Underlined Text Char,cite,Intense Emphasis6,Block Writing Char,Citation Char Char Char1, Char Char Char,ALEX Cha"/>
    <w:qFormat/>
    <w:rsid w:val="00AC1BC8"/>
    <w:rPr>
      <w:b/>
      <w:bCs/>
      <w:u w:val="single"/>
    </w:rPr>
  </w:style>
  <w:style w:type="paragraph" w:customStyle="1" w:styleId="UnderlinePara">
    <w:name w:val="Underline Para"/>
    <w:basedOn w:val="Normal"/>
    <w:uiPriority w:val="6"/>
    <w:qFormat/>
    <w:rsid w:val="00AC1BC8"/>
    <w:pPr>
      <w:widowControl w:val="0"/>
      <w:suppressAutoHyphens/>
      <w:spacing w:after="200"/>
      <w:contextualSpacing/>
    </w:pPr>
    <w:rPr>
      <w:rFonts w:asciiTheme="minorHAnsi" w:hAnsiTheme="minorHAnsi"/>
      <w:u w:val="single"/>
    </w:rPr>
  </w:style>
  <w:style w:type="paragraph" w:customStyle="1" w:styleId="has-drop-cap">
    <w:name w:val="has-drop-cap"/>
    <w:basedOn w:val="Normal"/>
    <w:rsid w:val="00AC1BC8"/>
    <w:pPr>
      <w:spacing w:before="100" w:beforeAutospacing="1" w:after="100" w:afterAutospacing="1"/>
    </w:pPr>
  </w:style>
  <w:style w:type="paragraph" w:customStyle="1" w:styleId="articleparagraphroot2qm08">
    <w:name w:val="articleparagraph_root__2qm08"/>
    <w:basedOn w:val="Normal"/>
    <w:rsid w:val="00AC1BC8"/>
    <w:pPr>
      <w:spacing w:before="100" w:beforeAutospacing="1" w:after="100" w:afterAutospacing="1"/>
    </w:pPr>
  </w:style>
  <w:style w:type="paragraph" w:customStyle="1" w:styleId="p">
    <w:name w:val="p"/>
    <w:basedOn w:val="Normal"/>
    <w:rsid w:val="00AC1BC8"/>
    <w:pPr>
      <w:spacing w:before="100" w:beforeAutospacing="1" w:after="100" w:afterAutospacing="1" w:line="240" w:lineRule="auto"/>
    </w:pPr>
    <w:rPr>
      <w:rFonts w:ascii="Times New Roman" w:eastAsia="Times New Roman" w:hAnsi="Times New Roman" w:cs="Times New Roman"/>
      <w:sz w:val="24"/>
    </w:rPr>
  </w:style>
  <w:style w:type="paragraph" w:customStyle="1" w:styleId="active">
    <w:name w:val="active"/>
    <w:basedOn w:val="Normal"/>
    <w:rsid w:val="00AC1BC8"/>
    <w:pPr>
      <w:spacing w:before="100" w:beforeAutospacing="1" w:after="100" w:afterAutospacing="1" w:line="240" w:lineRule="auto"/>
    </w:pPr>
    <w:rPr>
      <w:rFonts w:ascii="Times New Roman" w:eastAsia="Times New Roman" w:hAnsi="Times New Roman" w:cs="Times New Roman"/>
      <w:sz w:val="24"/>
    </w:rPr>
  </w:style>
  <w:style w:type="paragraph" w:customStyle="1" w:styleId="CiteSpacing">
    <w:name w:val="Cite Spacing"/>
    <w:basedOn w:val="Normal"/>
    <w:uiPriority w:val="4"/>
    <w:qFormat/>
    <w:rsid w:val="00AC1BC8"/>
    <w:pPr>
      <w:spacing w:before="60" w:after="60" w:line="256" w:lineRule="auto"/>
    </w:pPr>
    <w:rPr>
      <w:spacing w:val="-8"/>
    </w:rPr>
  </w:style>
  <w:style w:type="paragraph" w:styleId="BodyText">
    <w:name w:val="Body Text"/>
    <w:basedOn w:val="Normal"/>
    <w:link w:val="BodyTextChar"/>
    <w:unhideWhenUsed/>
    <w:qFormat/>
    <w:rsid w:val="00AC1BC8"/>
    <w:pPr>
      <w:spacing w:after="120"/>
    </w:pPr>
    <w:rPr>
      <w:rFonts w:ascii="Arial" w:hAnsi="Arial" w:cs="Arial"/>
      <w:spacing w:val="-8"/>
    </w:rPr>
  </w:style>
  <w:style w:type="character" w:customStyle="1" w:styleId="BodyTextChar">
    <w:name w:val="Body Text Char"/>
    <w:basedOn w:val="DefaultParagraphFont"/>
    <w:link w:val="BodyText"/>
    <w:rsid w:val="00AC1BC8"/>
    <w:rPr>
      <w:rFonts w:ascii="Arial" w:hAnsi="Arial" w:cs="Arial"/>
      <w:spacing w:val="-8"/>
    </w:rPr>
  </w:style>
  <w:style w:type="paragraph" w:customStyle="1" w:styleId="Analytics">
    <w:name w:val="Analytics"/>
    <w:basedOn w:val="Normal"/>
    <w:link w:val="AnalyticsChar"/>
    <w:autoRedefine/>
    <w:uiPriority w:val="4"/>
    <w:qFormat/>
    <w:rsid w:val="00AC1BC8"/>
    <w:rPr>
      <w:b/>
      <w:color w:val="00B050"/>
      <w:sz w:val="26"/>
    </w:rPr>
  </w:style>
  <w:style w:type="character" w:customStyle="1" w:styleId="AnalyticsChar">
    <w:name w:val="Analytics Char"/>
    <w:basedOn w:val="DefaultParagraphFont"/>
    <w:link w:val="Analytics"/>
    <w:uiPriority w:val="4"/>
    <w:rsid w:val="00AC1BC8"/>
    <w:rPr>
      <w:rFonts w:ascii="Calibri" w:hAnsi="Calibri"/>
      <w:b/>
      <w:color w:val="00B050"/>
      <w:sz w:val="26"/>
    </w:rPr>
  </w:style>
  <w:style w:type="paragraph" w:customStyle="1" w:styleId="Analytic">
    <w:name w:val="Analytic"/>
    <w:basedOn w:val="Normal"/>
    <w:link w:val="AnalyticChar"/>
    <w:autoRedefine/>
    <w:uiPriority w:val="4"/>
    <w:qFormat/>
    <w:rsid w:val="00AC1BC8"/>
    <w:rPr>
      <w:rFonts w:ascii="Arial" w:hAnsi="Arial" w:cs="Arial"/>
      <w:b/>
      <w:spacing w:val="-8"/>
    </w:rPr>
  </w:style>
  <w:style w:type="character" w:customStyle="1" w:styleId="AnalyticChar">
    <w:name w:val="Analytic Char"/>
    <w:basedOn w:val="DefaultParagraphFont"/>
    <w:link w:val="Analytic"/>
    <w:uiPriority w:val="4"/>
    <w:rsid w:val="00AC1BC8"/>
    <w:rPr>
      <w:rFonts w:ascii="Arial" w:hAnsi="Arial" w:cs="Arial"/>
      <w:b/>
      <w:spacing w:val="-8"/>
    </w:rPr>
  </w:style>
  <w:style w:type="paragraph" w:customStyle="1" w:styleId="DateTime">
    <w:name w:val="DateTime"/>
    <w:basedOn w:val="Normal"/>
    <w:link w:val="DateTimeChar"/>
    <w:autoRedefine/>
    <w:uiPriority w:val="4"/>
    <w:qFormat/>
    <w:rsid w:val="00AC1BC8"/>
    <w:rPr>
      <w:rFonts w:ascii="Arial" w:hAnsi="Arial" w:cs="Arial"/>
      <w:spacing w:val="-8"/>
    </w:rPr>
  </w:style>
  <w:style w:type="character" w:customStyle="1" w:styleId="DateTimeChar">
    <w:name w:val="DateTime Char"/>
    <w:basedOn w:val="DefaultParagraphFont"/>
    <w:link w:val="DateTime"/>
    <w:uiPriority w:val="4"/>
    <w:rsid w:val="00AC1BC8"/>
    <w:rPr>
      <w:rFonts w:ascii="Arial" w:hAnsi="Arial" w:cs="Arial"/>
      <w:spacing w:val="-8"/>
    </w:rPr>
  </w:style>
  <w:style w:type="paragraph" w:customStyle="1" w:styleId="Lecture">
    <w:name w:val="Lecture"/>
    <w:next w:val="BodyText"/>
    <w:link w:val="LectureChar"/>
    <w:autoRedefine/>
    <w:uiPriority w:val="4"/>
    <w:qFormat/>
    <w:rsid w:val="00AC1BC8"/>
    <w:pPr>
      <w:spacing w:after="0"/>
      <w:outlineLvl w:val="5"/>
    </w:pPr>
    <w:rPr>
      <w:rFonts w:ascii="Arial" w:hAnsi="Arial" w:cs="Arial"/>
      <w:spacing w:val="-10"/>
    </w:rPr>
  </w:style>
  <w:style w:type="character" w:customStyle="1" w:styleId="LectureChar">
    <w:name w:val="Lecture Char"/>
    <w:basedOn w:val="DateTimeChar"/>
    <w:link w:val="Lecture"/>
    <w:uiPriority w:val="4"/>
    <w:rsid w:val="00AC1BC8"/>
    <w:rPr>
      <w:rFonts w:ascii="Arial" w:hAnsi="Arial" w:cs="Arial"/>
      <w:spacing w:val="-10"/>
    </w:rPr>
  </w:style>
  <w:style w:type="character" w:customStyle="1" w:styleId="underline">
    <w:name w:val="underline"/>
    <w:basedOn w:val="DefaultParagraphFont"/>
    <w:qFormat/>
    <w:rsid w:val="00AC1BC8"/>
    <w:rPr>
      <w:u w:val="single"/>
    </w:rPr>
  </w:style>
  <w:style w:type="character" w:customStyle="1" w:styleId="apple-style-span">
    <w:name w:val="apple-style-span"/>
    <w:rsid w:val="00AC1BC8"/>
  </w:style>
  <w:style w:type="paragraph" w:styleId="FootnoteText">
    <w:name w:val="footnote text"/>
    <w:basedOn w:val="Normal"/>
    <w:link w:val="FootnoteTextChar"/>
    <w:uiPriority w:val="99"/>
    <w:unhideWhenUsed/>
    <w:rsid w:val="00AC1BC8"/>
    <w:pPr>
      <w:jc w:val="both"/>
    </w:pPr>
    <w:rPr>
      <w:rFonts w:ascii="Arial" w:hAnsi="Arial" w:cs="Arial"/>
      <w:spacing w:val="-8"/>
      <w:sz w:val="20"/>
      <w:szCs w:val="20"/>
    </w:rPr>
  </w:style>
  <w:style w:type="character" w:customStyle="1" w:styleId="FootnoteTextChar">
    <w:name w:val="Footnote Text Char"/>
    <w:basedOn w:val="DefaultParagraphFont"/>
    <w:link w:val="FootnoteText"/>
    <w:uiPriority w:val="99"/>
    <w:rsid w:val="00AC1BC8"/>
    <w:rPr>
      <w:rFonts w:ascii="Arial" w:hAnsi="Arial" w:cs="Arial"/>
      <w:spacing w:val="-8"/>
      <w:sz w:val="20"/>
      <w:szCs w:val="20"/>
    </w:rPr>
  </w:style>
  <w:style w:type="character" w:styleId="FootnoteReference">
    <w:name w:val="footnote reference"/>
    <w:aliases w:val="FN Ref,footnote reference"/>
    <w:uiPriority w:val="99"/>
    <w:unhideWhenUsed/>
    <w:qFormat/>
    <w:rsid w:val="00AC1BC8"/>
    <w:rPr>
      <w:vertAlign w:val="superscript"/>
    </w:rPr>
  </w:style>
  <w:style w:type="character" w:customStyle="1" w:styleId="cardChar">
    <w:name w:val="card Char"/>
    <w:aliases w:val="Bold Cite Char Char,Speed Cite Char"/>
    <w:rsid w:val="00AC1BC8"/>
    <w:rPr>
      <w:u w:val="single"/>
    </w:rPr>
  </w:style>
  <w:style w:type="paragraph" w:customStyle="1" w:styleId="cardtext">
    <w:name w:val="card text"/>
    <w:basedOn w:val="Normal"/>
    <w:link w:val="cardtextChar"/>
    <w:qFormat/>
    <w:rsid w:val="00AC1BC8"/>
    <w:pPr>
      <w:ind w:left="288" w:right="288"/>
    </w:pPr>
    <w:rPr>
      <w:rFonts w:ascii="Arial" w:hAnsi="Arial" w:cs="Arial"/>
      <w:spacing w:val="-8"/>
    </w:rPr>
  </w:style>
  <w:style w:type="character" w:customStyle="1" w:styleId="cardtextChar">
    <w:name w:val="card text Char"/>
    <w:basedOn w:val="DefaultParagraphFont"/>
    <w:link w:val="cardtext"/>
    <w:rsid w:val="00AC1BC8"/>
    <w:rPr>
      <w:rFonts w:ascii="Arial" w:hAnsi="Arial" w:cs="Arial"/>
      <w:spacing w:val="-8"/>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locked/>
    <w:rsid w:val="00AC1BC8"/>
    <w:rPr>
      <w:rFonts w:ascii="Calibri" w:hAnsi="Calibri"/>
    </w:rPr>
  </w:style>
  <w:style w:type="paragraph" w:customStyle="1" w:styleId="css-exrw3m">
    <w:name w:val="css-exrw3m"/>
    <w:basedOn w:val="Normal"/>
    <w:rsid w:val="00AC1BC8"/>
    <w:pPr>
      <w:spacing w:before="100" w:beforeAutospacing="1" w:after="100" w:afterAutospacing="1"/>
    </w:pPr>
    <w:rPr>
      <w:spacing w:val="-8"/>
    </w:rPr>
  </w:style>
  <w:style w:type="paragraph" w:styleId="Header">
    <w:name w:val="header"/>
    <w:basedOn w:val="Normal"/>
    <w:link w:val="HeaderChar"/>
    <w:uiPriority w:val="99"/>
    <w:unhideWhenUsed/>
    <w:qFormat/>
    <w:rsid w:val="00AC1BC8"/>
    <w:pPr>
      <w:tabs>
        <w:tab w:val="center" w:pos="4680"/>
        <w:tab w:val="right" w:pos="9360"/>
      </w:tabs>
    </w:pPr>
    <w:rPr>
      <w:rFonts w:ascii="Arial" w:hAnsi="Arial" w:cs="Arial"/>
      <w:spacing w:val="-8"/>
    </w:rPr>
  </w:style>
  <w:style w:type="character" w:customStyle="1" w:styleId="HeaderChar">
    <w:name w:val="Header Char"/>
    <w:basedOn w:val="DefaultParagraphFont"/>
    <w:link w:val="Header"/>
    <w:uiPriority w:val="99"/>
    <w:rsid w:val="00AC1BC8"/>
    <w:rPr>
      <w:rFonts w:ascii="Arial" w:hAnsi="Arial" w:cs="Arial"/>
      <w:spacing w:val="-8"/>
    </w:rPr>
  </w:style>
  <w:style w:type="paragraph" w:styleId="Footer">
    <w:name w:val="footer"/>
    <w:basedOn w:val="Normal"/>
    <w:link w:val="FooterChar"/>
    <w:uiPriority w:val="99"/>
    <w:unhideWhenUsed/>
    <w:rsid w:val="00AC1BC8"/>
    <w:pPr>
      <w:tabs>
        <w:tab w:val="center" w:pos="4680"/>
        <w:tab w:val="right" w:pos="9360"/>
      </w:tabs>
    </w:pPr>
    <w:rPr>
      <w:rFonts w:ascii="Arial" w:hAnsi="Arial" w:cs="Arial"/>
      <w:spacing w:val="-8"/>
    </w:rPr>
  </w:style>
  <w:style w:type="character" w:customStyle="1" w:styleId="FooterChar">
    <w:name w:val="Footer Char"/>
    <w:basedOn w:val="DefaultParagraphFont"/>
    <w:link w:val="Footer"/>
    <w:uiPriority w:val="99"/>
    <w:rsid w:val="00AC1BC8"/>
    <w:rPr>
      <w:rFonts w:ascii="Arial" w:hAnsi="Arial" w:cs="Arial"/>
      <w:spacing w:val="-8"/>
    </w:rPr>
  </w:style>
  <w:style w:type="character" w:customStyle="1" w:styleId="rollover-people">
    <w:name w:val="rollover-people"/>
    <w:basedOn w:val="DefaultParagraphFont"/>
    <w:rsid w:val="00AC1BC8"/>
  </w:style>
  <w:style w:type="paragraph" w:customStyle="1" w:styleId="Genealogy">
    <w:name w:val="Genealogy"/>
    <w:basedOn w:val="Heading4"/>
    <w:autoRedefine/>
    <w:qFormat/>
    <w:rsid w:val="00AC1BC8"/>
    <w:rPr>
      <w:rFonts w:ascii="Arial" w:hAnsi="Arial" w:cs="Calibri"/>
      <w:bCs/>
      <w:iCs w:val="0"/>
      <w:sz w:val="22"/>
    </w:rPr>
  </w:style>
  <w:style w:type="character" w:customStyle="1" w:styleId="c-timestamplabel">
    <w:name w:val="c-timestamp__label"/>
    <w:basedOn w:val="DefaultParagraphFont"/>
    <w:rsid w:val="00AC1BC8"/>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AC1BC8"/>
    <w:pPr>
      <w:pBdr>
        <w:top w:val="single" w:sz="12" w:space="1" w:color="auto"/>
        <w:left w:val="single" w:sz="12" w:space="4" w:color="auto"/>
        <w:bottom w:val="single" w:sz="12" w:space="1" w:color="auto"/>
        <w:right w:val="single" w:sz="12" w:space="4" w:color="auto"/>
      </w:pBdr>
      <w:spacing w:after="0" w:line="240" w:lineRule="auto"/>
    </w:pPr>
    <w:rPr>
      <w:u w:val="single"/>
    </w:rPr>
  </w:style>
  <w:style w:type="character" w:customStyle="1" w:styleId="UnresolvedMention1">
    <w:name w:val="Unresolved Mention1"/>
    <w:basedOn w:val="DefaultParagraphFont"/>
    <w:uiPriority w:val="99"/>
    <w:unhideWhenUsed/>
    <w:rsid w:val="00AC1BC8"/>
    <w:rPr>
      <w:color w:val="605E5C"/>
      <w:shd w:val="clear" w:color="auto" w:fill="E1DFDD"/>
    </w:rPr>
  </w:style>
  <w:style w:type="paragraph" w:styleId="BalloonText">
    <w:name w:val="Balloon Text"/>
    <w:basedOn w:val="Normal"/>
    <w:link w:val="BalloonTextChar"/>
    <w:uiPriority w:val="99"/>
    <w:unhideWhenUsed/>
    <w:rsid w:val="00AC1BC8"/>
    <w:rPr>
      <w:rFonts w:ascii="Tahoma" w:hAnsi="Tahoma" w:cs="Tahoma"/>
      <w:szCs w:val="16"/>
    </w:rPr>
  </w:style>
  <w:style w:type="character" w:customStyle="1" w:styleId="BalloonTextChar">
    <w:name w:val="Balloon Text Char"/>
    <w:basedOn w:val="DefaultParagraphFont"/>
    <w:link w:val="BalloonText"/>
    <w:uiPriority w:val="99"/>
    <w:rsid w:val="00AC1BC8"/>
    <w:rPr>
      <w:rFonts w:ascii="Tahoma" w:hAnsi="Tahoma" w:cs="Tahoma"/>
      <w:szCs w:val="16"/>
    </w:rPr>
  </w:style>
  <w:style w:type="character" w:styleId="PageNumber">
    <w:name w:val="page number"/>
    <w:aliases w:val="card ununderlined"/>
    <w:basedOn w:val="DefaultParagraphFont"/>
    <w:uiPriority w:val="99"/>
    <w:unhideWhenUsed/>
    <w:rsid w:val="00AC1BC8"/>
  </w:style>
  <w:style w:type="character" w:customStyle="1" w:styleId="m4841727538114946087gmail-styleunderline">
    <w:name w:val="m_4841727538114946087gmail-styleunderline"/>
    <w:basedOn w:val="DefaultParagraphFont"/>
    <w:rsid w:val="00AC1BC8"/>
  </w:style>
  <w:style w:type="paragraph" w:customStyle="1" w:styleId="BreakTag">
    <w:name w:val="Break Tag"/>
    <w:basedOn w:val="Normal"/>
    <w:autoRedefine/>
    <w:uiPriority w:val="4"/>
    <w:qFormat/>
    <w:rsid w:val="00AC1BC8"/>
    <w:pPr>
      <w:spacing w:before="240"/>
    </w:pPr>
    <w:rPr>
      <w:b/>
    </w:rPr>
  </w:style>
  <w:style w:type="paragraph" w:customStyle="1" w:styleId="BreakBlock">
    <w:name w:val="Break Block"/>
    <w:basedOn w:val="Normal"/>
    <w:link w:val="BreakBlockChar"/>
    <w:autoRedefine/>
    <w:qFormat/>
    <w:rsid w:val="00AC1BC8"/>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AC1BC8"/>
    <w:rPr>
      <w:rFonts w:ascii="Arial Bold" w:hAnsi="Arial Bold"/>
      <w:b/>
      <w:caps/>
      <w:sz w:val="32"/>
      <w:u w:val="single"/>
    </w:rPr>
  </w:style>
  <w:style w:type="character" w:customStyle="1" w:styleId="Mention1">
    <w:name w:val="Mention1"/>
    <w:basedOn w:val="DefaultParagraphFont"/>
    <w:uiPriority w:val="99"/>
    <w:semiHidden/>
    <w:unhideWhenUsed/>
    <w:rsid w:val="00AC1BC8"/>
    <w:rPr>
      <w:color w:val="2B579A"/>
      <w:shd w:val="clear" w:color="auto" w:fill="E6E6E6"/>
    </w:rPr>
  </w:style>
  <w:style w:type="paragraph" w:customStyle="1" w:styleId="evidencetext">
    <w:name w:val="evidence text"/>
    <w:basedOn w:val="Normal"/>
    <w:link w:val="evidencetextChar1"/>
    <w:qFormat/>
    <w:rsid w:val="00AC1BC8"/>
    <w:pPr>
      <w:ind w:left="432" w:right="432"/>
    </w:pPr>
    <w:rPr>
      <w:color w:val="000000"/>
      <w:lang w:val="x-none" w:eastAsia="x-none"/>
    </w:rPr>
  </w:style>
  <w:style w:type="character" w:customStyle="1" w:styleId="evidencetextChar1">
    <w:name w:val="evidence text Char1"/>
    <w:link w:val="evidencetext"/>
    <w:rsid w:val="00AC1BC8"/>
    <w:rPr>
      <w:rFonts w:ascii="Calibri" w:hAnsi="Calibri"/>
      <w:color w:val="000000"/>
      <w:lang w:val="x-none" w:eastAsia="x-none"/>
    </w:rPr>
  </w:style>
  <w:style w:type="character" w:customStyle="1" w:styleId="Author-Date">
    <w:name w:val="Author-Date"/>
    <w:qFormat/>
    <w:rsid w:val="00AC1BC8"/>
    <w:rPr>
      <w:b/>
      <w:sz w:val="24"/>
    </w:rPr>
  </w:style>
  <w:style w:type="paragraph" w:customStyle="1" w:styleId="Nothing">
    <w:name w:val="Nothing"/>
    <w:link w:val="NothingChar"/>
    <w:qFormat/>
    <w:rsid w:val="00AC1BC8"/>
    <w:pPr>
      <w:spacing w:after="0" w:line="240" w:lineRule="auto"/>
      <w:jc w:val="both"/>
    </w:pPr>
    <w:rPr>
      <w:rFonts w:ascii="Times New Roman" w:eastAsia="Times New Roman" w:hAnsi="Times New Roman" w:cs="Times New Roman"/>
      <w:sz w:val="20"/>
      <w:szCs w:val="24"/>
    </w:rPr>
  </w:style>
  <w:style w:type="paragraph" w:customStyle="1" w:styleId="Style4">
    <w:name w:val="Style4"/>
    <w:basedOn w:val="Normal"/>
    <w:link w:val="Style4Char"/>
    <w:qFormat/>
    <w:rsid w:val="00AC1BC8"/>
    <w:rPr>
      <w:u w:val="single"/>
    </w:rPr>
  </w:style>
  <w:style w:type="character" w:customStyle="1" w:styleId="Style4Char">
    <w:name w:val="Style4 Char"/>
    <w:link w:val="Style4"/>
    <w:rsid w:val="00AC1BC8"/>
    <w:rPr>
      <w:rFonts w:ascii="Calibri" w:hAnsi="Calibri"/>
      <w:u w:val="single"/>
    </w:rPr>
  </w:style>
  <w:style w:type="character" w:customStyle="1" w:styleId="term">
    <w:name w:val="term"/>
    <w:basedOn w:val="DefaultParagraphFont"/>
    <w:rsid w:val="00AC1BC8"/>
  </w:style>
  <w:style w:type="character" w:customStyle="1" w:styleId="Style1Char">
    <w:name w:val="Style1 Char"/>
    <w:rsid w:val="00AC1BC8"/>
    <w:rPr>
      <w:rFonts w:ascii="Times New Roman" w:eastAsia="SimSun" w:hAnsi="Times New Roman" w:cs="Times New Roman"/>
      <w:sz w:val="20"/>
      <w:szCs w:val="24"/>
      <w:u w:val="single"/>
      <w:lang w:eastAsia="zh-CN"/>
    </w:rPr>
  </w:style>
  <w:style w:type="character" w:customStyle="1" w:styleId="Styleunderline11pt">
    <w:name w:val="Style underline + 11 pt"/>
    <w:rsid w:val="00AC1BC8"/>
    <w:rPr>
      <w:rFonts w:ascii="Times New Roman" w:hAnsi="Times New Roman"/>
      <w:sz w:val="20"/>
      <w:u w:val="single"/>
    </w:rPr>
  </w:style>
  <w:style w:type="paragraph" w:customStyle="1" w:styleId="Stylecard11pt">
    <w:name w:val="Style card + 11 pt"/>
    <w:basedOn w:val="Normal"/>
    <w:link w:val="Stylecard11ptChar"/>
    <w:qFormat/>
    <w:rsid w:val="00AC1BC8"/>
    <w:pPr>
      <w:ind w:left="288" w:right="288"/>
    </w:pPr>
    <w:rPr>
      <w:rFonts w:ascii="Georgia" w:eastAsia="SimSun" w:hAnsi="Georgia"/>
      <w:lang w:eastAsia="zh-CN"/>
    </w:rPr>
  </w:style>
  <w:style w:type="character" w:customStyle="1" w:styleId="Stylecard11ptChar">
    <w:name w:val="Style card + 11 pt Char"/>
    <w:link w:val="Stylecard11pt"/>
    <w:rsid w:val="00AC1BC8"/>
    <w:rPr>
      <w:rFonts w:ascii="Georgia" w:eastAsia="SimSun" w:hAnsi="Georgia"/>
      <w:lang w:eastAsia="zh-CN"/>
    </w:rPr>
  </w:style>
  <w:style w:type="paragraph" w:customStyle="1" w:styleId="Minimize">
    <w:name w:val="Minimize"/>
    <w:basedOn w:val="Normal"/>
    <w:next w:val="Normal"/>
    <w:link w:val="MinimizeChar"/>
    <w:qFormat/>
    <w:rsid w:val="00AC1BC8"/>
    <w:pPr>
      <w:widowControl w:val="0"/>
      <w:autoSpaceDE w:val="0"/>
      <w:autoSpaceDN w:val="0"/>
      <w:adjustRightInd w:val="0"/>
      <w:spacing w:after="200" w:line="276" w:lineRule="auto"/>
      <w:ind w:left="288" w:right="288"/>
    </w:pPr>
    <w:rPr>
      <w:rFonts w:ascii="Georgia" w:hAnsi="Georgia"/>
      <w:color w:val="000000"/>
      <w:sz w:val="12"/>
      <w:szCs w:val="20"/>
    </w:rPr>
  </w:style>
  <w:style w:type="character" w:customStyle="1" w:styleId="MinimizeChar">
    <w:name w:val="Minimize Char"/>
    <w:link w:val="Minimize"/>
    <w:rsid w:val="00AC1BC8"/>
    <w:rPr>
      <w:rFonts w:ascii="Georgia" w:hAnsi="Georgia"/>
      <w:color w:val="000000"/>
      <w:sz w:val="12"/>
      <w:szCs w:val="20"/>
    </w:rPr>
  </w:style>
  <w:style w:type="character" w:customStyle="1" w:styleId="byline">
    <w:name w:val="byline"/>
    <w:basedOn w:val="DefaultParagraphFont"/>
    <w:rsid w:val="00AC1BC8"/>
  </w:style>
  <w:style w:type="paragraph" w:customStyle="1" w:styleId="StyleStyle411pt">
    <w:name w:val="Style Style4 + 11 pt"/>
    <w:basedOn w:val="Normal"/>
    <w:link w:val="StyleStyle411ptChar"/>
    <w:qFormat/>
    <w:rsid w:val="00AC1BC8"/>
    <w:pPr>
      <w:spacing w:after="200" w:line="276" w:lineRule="auto"/>
    </w:pPr>
    <w:rPr>
      <w:u w:val="single"/>
    </w:rPr>
  </w:style>
  <w:style w:type="character" w:customStyle="1" w:styleId="StyleStyle411ptChar">
    <w:name w:val="Style Style4 + 11 pt Char"/>
    <w:basedOn w:val="DefaultParagraphFont"/>
    <w:link w:val="StyleStyle411pt"/>
    <w:rsid w:val="00AC1BC8"/>
    <w:rPr>
      <w:rFonts w:ascii="Calibri" w:hAnsi="Calibri"/>
      <w:u w:val="single"/>
    </w:rPr>
  </w:style>
  <w:style w:type="character" w:customStyle="1" w:styleId="Style11ptUnderline">
    <w:name w:val="Style 11 pt Underline"/>
    <w:rsid w:val="00AC1BC8"/>
    <w:rPr>
      <w:sz w:val="20"/>
      <w:u w:val="single"/>
    </w:rPr>
  </w:style>
  <w:style w:type="character" w:customStyle="1" w:styleId="Style11ptBoldUnderline">
    <w:name w:val="Style 11 pt Bold Underline"/>
    <w:rsid w:val="00AC1BC8"/>
    <w:rPr>
      <w:b/>
      <w:bCs/>
      <w:sz w:val="20"/>
      <w:u w:val="single"/>
    </w:rPr>
  </w:style>
  <w:style w:type="character" w:customStyle="1" w:styleId="Style11pt">
    <w:name w:val="Style 11 pt"/>
    <w:rsid w:val="00AC1BC8"/>
    <w:rPr>
      <w:sz w:val="20"/>
    </w:rPr>
  </w:style>
  <w:style w:type="paragraph" w:customStyle="1" w:styleId="StyleStyle411ptBold">
    <w:name w:val="Style Style4 + 11 pt Bold"/>
    <w:basedOn w:val="Normal"/>
    <w:link w:val="StyleStyle411ptBoldChar"/>
    <w:qFormat/>
    <w:rsid w:val="00AC1BC8"/>
    <w:rPr>
      <w:b/>
      <w:bCs/>
      <w:u w:val="single"/>
    </w:rPr>
  </w:style>
  <w:style w:type="character" w:customStyle="1" w:styleId="StyleStyle411ptBoldChar">
    <w:name w:val="Style Style4 + 11 pt Bold Char"/>
    <w:basedOn w:val="DefaultParagraphFont"/>
    <w:link w:val="StyleStyle411ptBold"/>
    <w:rsid w:val="00AC1BC8"/>
    <w:rPr>
      <w:rFonts w:ascii="Calibri" w:hAnsi="Calibri"/>
      <w:b/>
      <w:bCs/>
      <w:u w:val="single"/>
    </w:rPr>
  </w:style>
  <w:style w:type="paragraph" w:customStyle="1" w:styleId="BlockTitle">
    <w:name w:val="Block Title"/>
    <w:basedOn w:val="Normal"/>
    <w:next w:val="Normal"/>
    <w:link w:val="BlockTitleChar"/>
    <w:uiPriority w:val="99"/>
    <w:qFormat/>
    <w:rsid w:val="00AC1BC8"/>
    <w:pPr>
      <w:spacing w:after="120"/>
      <w:jc w:val="center"/>
      <w:outlineLvl w:val="0"/>
    </w:pPr>
    <w:rPr>
      <w:b/>
      <w:sz w:val="32"/>
      <w:szCs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lock Name Char1,Heading 1 Char Char Char1"/>
    <w:basedOn w:val="DefaultParagraphFont"/>
    <w:link w:val="BlockTitle"/>
    <w:uiPriority w:val="99"/>
    <w:rsid w:val="00AC1BC8"/>
    <w:rPr>
      <w:rFonts w:ascii="Calibri" w:hAnsi="Calibri"/>
      <w:b/>
      <w:sz w:val="32"/>
      <w:szCs w:val="20"/>
      <w:u w:val="single"/>
    </w:rPr>
  </w:style>
  <w:style w:type="character" w:customStyle="1" w:styleId="Emphasis2">
    <w:name w:val="Emphasis2"/>
    <w:basedOn w:val="DefaultParagraphFont"/>
    <w:rsid w:val="00AC1BC8"/>
    <w:rPr>
      <w:rFonts w:ascii="Franklin Gothic Heavy" w:hAnsi="Franklin Gothic Heavy"/>
      <w:iCs/>
      <w:u w:val="single"/>
    </w:rPr>
  </w:style>
  <w:style w:type="paragraph" w:customStyle="1" w:styleId="Cards">
    <w:name w:val="Cards"/>
    <w:basedOn w:val="Normal"/>
    <w:link w:val="CardsChar1"/>
    <w:qFormat/>
    <w:rsid w:val="00AC1BC8"/>
    <w:pPr>
      <w:autoSpaceDE w:val="0"/>
      <w:autoSpaceDN w:val="0"/>
      <w:adjustRightInd w:val="0"/>
      <w:ind w:left="432" w:right="432"/>
      <w:jc w:val="both"/>
    </w:pPr>
    <w:rPr>
      <w:sz w:val="20"/>
      <w:szCs w:val="20"/>
    </w:rPr>
  </w:style>
  <w:style w:type="character" w:customStyle="1" w:styleId="CardsChar">
    <w:name w:val="Cards Char"/>
    <w:locked/>
    <w:rsid w:val="00AC1BC8"/>
    <w:rPr>
      <w:rFonts w:ascii="Times New Roman" w:eastAsia="Times New Roman" w:hAnsi="Times New Roman" w:cs="Times New Roman"/>
      <w:sz w:val="20"/>
      <w:szCs w:val="24"/>
    </w:rPr>
  </w:style>
  <w:style w:type="character" w:customStyle="1" w:styleId="pmterms1">
    <w:name w:val="pmterms1"/>
    <w:basedOn w:val="DefaultParagraphFont"/>
    <w:rsid w:val="00AC1BC8"/>
  </w:style>
  <w:style w:type="character" w:customStyle="1" w:styleId="hilite1">
    <w:name w:val="hilite1"/>
    <w:basedOn w:val="DefaultParagraphFont"/>
    <w:rsid w:val="00AC1BC8"/>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AC1BC8"/>
    <w:pPr>
      <w:spacing w:after="0" w:line="240" w:lineRule="auto"/>
      <w:contextualSpacing/>
    </w:pPr>
    <w:rPr>
      <w:rFonts w:ascii="Times New Roman" w:eastAsia="Malgun Gothic" w:hAnsi="Times New Roman" w:cs="Times New Roman"/>
      <w:sz w:val="21"/>
      <w:szCs w:val="24"/>
      <w:u w:val="single"/>
    </w:rPr>
  </w:style>
  <w:style w:type="character" w:customStyle="1" w:styleId="underlinedChar">
    <w:name w:val="underlined Char"/>
    <w:basedOn w:val="DefaultParagraphFont"/>
    <w:link w:val="underlined"/>
    <w:rsid w:val="00AC1BC8"/>
    <w:rPr>
      <w:rFonts w:ascii="Times New Roman" w:eastAsia="Malgun Gothic" w:hAnsi="Times New Roman" w:cs="Times New Roman"/>
      <w:sz w:val="21"/>
      <w:szCs w:val="24"/>
      <w:u w:val="single"/>
    </w:rPr>
  </w:style>
  <w:style w:type="paragraph" w:customStyle="1" w:styleId="Normaltag">
    <w:name w:val="Normal tag"/>
    <w:basedOn w:val="Normal"/>
    <w:link w:val="NormaltagChar"/>
    <w:qFormat/>
    <w:rsid w:val="00AC1BC8"/>
    <w:rPr>
      <w:b/>
      <w:szCs w:val="20"/>
    </w:rPr>
  </w:style>
  <w:style w:type="character" w:customStyle="1" w:styleId="NormaltagChar">
    <w:name w:val="Normal tag Char"/>
    <w:basedOn w:val="DefaultParagraphFont"/>
    <w:link w:val="Normaltag"/>
    <w:locked/>
    <w:rsid w:val="00AC1BC8"/>
    <w:rPr>
      <w:rFonts w:ascii="Calibri" w:hAnsi="Calibri"/>
      <w:b/>
      <w:szCs w:val="20"/>
    </w:rPr>
  </w:style>
  <w:style w:type="character" w:customStyle="1" w:styleId="DebateUnderline">
    <w:name w:val="Debate Underline"/>
    <w:qFormat/>
    <w:rsid w:val="00AC1BC8"/>
    <w:rPr>
      <w:rFonts w:ascii="Times New Roman" w:hAnsi="Times New Roman"/>
      <w:sz w:val="20"/>
      <w:szCs w:val="24"/>
      <w:u w:val="thick"/>
    </w:rPr>
  </w:style>
  <w:style w:type="character" w:customStyle="1" w:styleId="blue">
    <w:name w:val="blue"/>
    <w:basedOn w:val="DefaultParagraphFont"/>
    <w:rsid w:val="00AC1BC8"/>
    <w:rPr>
      <w:rFonts w:cs="Times New Roman"/>
    </w:rPr>
  </w:style>
  <w:style w:type="paragraph" w:customStyle="1" w:styleId="cites">
    <w:name w:val="cites"/>
    <w:link w:val="Heading1Char3"/>
    <w:autoRedefine/>
    <w:qFormat/>
    <w:rsid w:val="00AC1BC8"/>
    <w:pPr>
      <w:spacing w:after="0" w:line="240" w:lineRule="auto"/>
      <w:contextualSpacing/>
    </w:pPr>
    <w:rPr>
      <w:rFonts w:ascii="Times New Roman" w:eastAsia="Malgun Gothic" w:hAnsi="Times New Roman" w:cs="Times New Roman"/>
      <w:b/>
      <w:sz w:val="24"/>
      <w:szCs w:val="24"/>
      <w:u w:val="single"/>
    </w:rPr>
  </w:style>
  <w:style w:type="character" w:customStyle="1" w:styleId="Heading1Char3">
    <w:name w:val="Heading 1 Char3"/>
    <w:aliases w:val="cites Char"/>
    <w:basedOn w:val="DefaultParagraphFont"/>
    <w:link w:val="cites"/>
    <w:rsid w:val="00AC1BC8"/>
    <w:rPr>
      <w:rFonts w:ascii="Times New Roman" w:eastAsia="Malgun Gothic" w:hAnsi="Times New Roman" w:cs="Times New Roman"/>
      <w:b/>
      <w:sz w:val="24"/>
      <w:szCs w:val="24"/>
      <w:u w:val="single"/>
    </w:rPr>
  </w:style>
  <w:style w:type="paragraph" w:customStyle="1" w:styleId="tiny">
    <w:name w:val="tiny"/>
    <w:next w:val="Normal"/>
    <w:link w:val="tinyChar"/>
    <w:autoRedefine/>
    <w:qFormat/>
    <w:rsid w:val="00AC1BC8"/>
    <w:pPr>
      <w:spacing w:after="0" w:line="240" w:lineRule="auto"/>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locked/>
    <w:rsid w:val="00AC1BC8"/>
    <w:rPr>
      <w:rFonts w:ascii="Times New Roman" w:eastAsia="Malgun Gothic" w:hAnsi="Times New Roman" w:cs="Times New Roman"/>
      <w:sz w:val="12"/>
      <w:szCs w:val="24"/>
    </w:rPr>
  </w:style>
  <w:style w:type="character" w:customStyle="1" w:styleId="CitesChar2">
    <w:name w:val="Cites Char2"/>
    <w:link w:val="Cites0"/>
    <w:rsid w:val="00AC1BC8"/>
    <w:rPr>
      <w:rFonts w:eastAsia="Times New Roman" w:cs="Times New Roman"/>
      <w:b/>
      <w:bCs/>
      <w:sz w:val="20"/>
      <w:szCs w:val="20"/>
    </w:rPr>
  </w:style>
  <w:style w:type="paragraph" w:customStyle="1" w:styleId="BlockTitle2">
    <w:name w:val="Block Title2"/>
    <w:basedOn w:val="Normal"/>
    <w:next w:val="Normal"/>
    <w:uiPriority w:val="99"/>
    <w:qFormat/>
    <w:rsid w:val="00AC1BC8"/>
    <w:pPr>
      <w:spacing w:after="240"/>
      <w:jc w:val="center"/>
    </w:pPr>
    <w:rPr>
      <w:b/>
      <w:sz w:val="32"/>
      <w:u w:val="single"/>
      <w:lang w:bidi="en-US"/>
    </w:rPr>
  </w:style>
  <w:style w:type="paragraph" w:styleId="TOC1">
    <w:name w:val="toc 1"/>
    <w:basedOn w:val="Normal"/>
    <w:next w:val="Normal"/>
    <w:autoRedefine/>
    <w:uiPriority w:val="39"/>
    <w:rsid w:val="00AC1BC8"/>
    <w:pPr>
      <w:spacing w:before="120" w:after="120"/>
    </w:pPr>
    <w:rPr>
      <w:b/>
      <w:u w:val="single"/>
      <w:lang w:bidi="en-US"/>
    </w:rPr>
  </w:style>
  <w:style w:type="paragraph" w:styleId="TOC9">
    <w:name w:val="toc 9"/>
    <w:basedOn w:val="Normal"/>
    <w:next w:val="Normal"/>
    <w:autoRedefine/>
    <w:uiPriority w:val="39"/>
    <w:rsid w:val="00AC1BC8"/>
    <w:pPr>
      <w:ind w:left="1600"/>
    </w:pPr>
    <w:rPr>
      <w:sz w:val="20"/>
      <w:lang w:bidi="en-US"/>
    </w:rPr>
  </w:style>
  <w:style w:type="paragraph" w:customStyle="1" w:styleId="TxBrp1">
    <w:name w:val="TxBr_p1"/>
    <w:basedOn w:val="Normal"/>
    <w:uiPriority w:val="99"/>
    <w:qFormat/>
    <w:rsid w:val="00AC1BC8"/>
    <w:pPr>
      <w:tabs>
        <w:tab w:val="left" w:pos="204"/>
      </w:tabs>
      <w:autoSpaceDE w:val="0"/>
      <w:autoSpaceDN w:val="0"/>
      <w:adjustRightInd w:val="0"/>
      <w:spacing w:line="272" w:lineRule="atLeast"/>
      <w:jc w:val="both"/>
    </w:pPr>
    <w:rPr>
      <w:lang w:bidi="en-US"/>
    </w:rPr>
  </w:style>
  <w:style w:type="paragraph" w:customStyle="1" w:styleId="fullstory">
    <w:name w:val="fullstory"/>
    <w:basedOn w:val="Normal"/>
    <w:uiPriority w:val="99"/>
    <w:qFormat/>
    <w:rsid w:val="00AC1BC8"/>
    <w:pPr>
      <w:spacing w:before="100" w:beforeAutospacing="1" w:after="100" w:afterAutospacing="1"/>
    </w:pPr>
    <w:rPr>
      <w:lang w:bidi="en-US"/>
    </w:rPr>
  </w:style>
  <w:style w:type="character" w:customStyle="1" w:styleId="standardcontent">
    <w:name w:val="standardcontent"/>
    <w:basedOn w:val="DefaultParagraphFont"/>
    <w:rsid w:val="00AC1BC8"/>
  </w:style>
  <w:style w:type="paragraph" w:customStyle="1" w:styleId="hat">
    <w:name w:val="hat"/>
    <w:basedOn w:val="Normal"/>
    <w:next w:val="Normal"/>
    <w:link w:val="hatChar"/>
    <w:qFormat/>
    <w:rsid w:val="00AC1BC8"/>
    <w:pPr>
      <w:spacing w:before="240" w:after="240"/>
      <w:jc w:val="center"/>
      <w:outlineLvl w:val="0"/>
    </w:pPr>
    <w:rPr>
      <w:b/>
      <w:bCs/>
      <w:sz w:val="32"/>
      <w:u w:val="single"/>
      <w:lang w:bidi="en-US"/>
    </w:rPr>
  </w:style>
  <w:style w:type="character" w:customStyle="1" w:styleId="storyby">
    <w:name w:val="storyby"/>
    <w:basedOn w:val="DefaultParagraphFont"/>
    <w:rsid w:val="00AC1BC8"/>
  </w:style>
  <w:style w:type="paragraph" w:customStyle="1" w:styleId="HotRouteChar">
    <w:name w:val="Hot Route! Char"/>
    <w:basedOn w:val="Normal"/>
    <w:qFormat/>
    <w:rsid w:val="00AC1BC8"/>
    <w:pPr>
      <w:ind w:left="144"/>
    </w:pPr>
    <w:rPr>
      <w:sz w:val="20"/>
      <w:lang w:bidi="en-US"/>
    </w:rPr>
  </w:style>
  <w:style w:type="paragraph" w:customStyle="1" w:styleId="Default">
    <w:name w:val="Default"/>
    <w:uiPriority w:val="99"/>
    <w:qFormat/>
    <w:rsid w:val="00AC1BC8"/>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AC1BC8"/>
    <w:rPr>
      <w:rFonts w:ascii="Cambria" w:hAnsi="Cambria" w:cs="Times New Roman"/>
      <w:b/>
      <w:bCs/>
      <w:sz w:val="26"/>
      <w:szCs w:val="26"/>
    </w:rPr>
  </w:style>
  <w:style w:type="character" w:customStyle="1" w:styleId="UnderliningChar">
    <w:name w:val="Underlining Char"/>
    <w:basedOn w:val="DefaultParagraphFont"/>
    <w:link w:val="Underlining"/>
    <w:uiPriority w:val="99"/>
    <w:rsid w:val="00AC1BC8"/>
    <w:rPr>
      <w:rFonts w:ascii="Arial Narrow" w:hAnsi="Arial Narrow" w:cs="Times New Roman"/>
      <w:u w:val="single"/>
    </w:rPr>
  </w:style>
  <w:style w:type="character" w:customStyle="1" w:styleId="CardCharChar1">
    <w:name w:val="Card Char Char1"/>
    <w:basedOn w:val="DefaultParagraphFont"/>
    <w:rsid w:val="00AC1BC8"/>
    <w:rPr>
      <w:rFonts w:cs="Times New Roman"/>
      <w:b/>
      <w:bCs/>
      <w:sz w:val="28"/>
      <w:szCs w:val="28"/>
    </w:rPr>
  </w:style>
  <w:style w:type="paragraph" w:customStyle="1" w:styleId="Cites0">
    <w:name w:val="Cites"/>
    <w:basedOn w:val="Normal"/>
    <w:link w:val="CitesChar2"/>
    <w:qFormat/>
    <w:rsid w:val="00AC1BC8"/>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AC1BC8"/>
    <w:rPr>
      <w:rFonts w:ascii="Times New Roman" w:eastAsia="Calibri" w:hAnsi="Times New Roman" w:cs="Times New Roman"/>
      <w:sz w:val="24"/>
      <w:szCs w:val="24"/>
    </w:rPr>
  </w:style>
  <w:style w:type="character" w:customStyle="1" w:styleId="apple-converted-space">
    <w:name w:val="apple-converted-space"/>
    <w:basedOn w:val="DefaultParagraphFont"/>
    <w:rsid w:val="00AC1BC8"/>
  </w:style>
  <w:style w:type="character" w:customStyle="1" w:styleId="hit">
    <w:name w:val="hit"/>
    <w:basedOn w:val="DefaultParagraphFont"/>
    <w:rsid w:val="00AC1BC8"/>
    <w:rPr>
      <w:rFonts w:cs="Times New Roman"/>
    </w:rPr>
  </w:style>
  <w:style w:type="paragraph" w:customStyle="1" w:styleId="SmallFont">
    <w:name w:val="Small Font"/>
    <w:basedOn w:val="Normal"/>
    <w:link w:val="SmallFontChar"/>
    <w:qFormat/>
    <w:rsid w:val="00AC1BC8"/>
    <w:pPr>
      <w:spacing w:after="200"/>
      <w:jc w:val="both"/>
    </w:pPr>
    <w:rPr>
      <w:rFonts w:eastAsia="Calibri"/>
      <w:szCs w:val="18"/>
    </w:rPr>
  </w:style>
  <w:style w:type="character" w:customStyle="1" w:styleId="SmallFontChar">
    <w:name w:val="Small Font Char"/>
    <w:basedOn w:val="DefaultParagraphFont"/>
    <w:link w:val="SmallFont"/>
    <w:locked/>
    <w:rsid w:val="00AC1BC8"/>
    <w:rPr>
      <w:rFonts w:ascii="Calibri" w:eastAsia="Calibri" w:hAnsi="Calibri"/>
      <w:szCs w:val="18"/>
    </w:rPr>
  </w:style>
  <w:style w:type="character" w:customStyle="1" w:styleId="CircleChar1">
    <w:name w:val="Circle Char1"/>
    <w:basedOn w:val="DefaultParagraphFont"/>
    <w:rsid w:val="00AC1BC8"/>
    <w:rPr>
      <w:rFonts w:cs="Times New Roman"/>
      <w:b/>
      <w:i/>
      <w:sz w:val="18"/>
      <w:szCs w:val="18"/>
      <w:u w:val="single"/>
      <w:lang w:val="en-US" w:eastAsia="en-US" w:bidi="ar-SA"/>
    </w:rPr>
  </w:style>
  <w:style w:type="character" w:customStyle="1" w:styleId="verdana">
    <w:name w:val="verdana"/>
    <w:basedOn w:val="DefaultParagraphFont"/>
    <w:rsid w:val="00AC1BC8"/>
  </w:style>
  <w:style w:type="character" w:customStyle="1" w:styleId="CardsChar1">
    <w:name w:val="Cards Char1"/>
    <w:link w:val="Cards"/>
    <w:rsid w:val="00AC1BC8"/>
    <w:rPr>
      <w:rFonts w:ascii="Calibri" w:hAnsi="Calibri"/>
      <w:sz w:val="20"/>
      <w:szCs w:val="20"/>
    </w:rPr>
  </w:style>
  <w:style w:type="paragraph" w:customStyle="1" w:styleId="BlockHeadings">
    <w:name w:val="Block Headings"/>
    <w:basedOn w:val="Normal"/>
    <w:link w:val="BlockHeadingsChar"/>
    <w:qFormat/>
    <w:rsid w:val="00AC1BC8"/>
    <w:pPr>
      <w:autoSpaceDE w:val="0"/>
      <w:autoSpaceDN w:val="0"/>
      <w:adjustRightInd w:val="0"/>
      <w:jc w:val="center"/>
      <w:outlineLvl w:val="0"/>
    </w:pPr>
    <w:rPr>
      <w:b/>
      <w:sz w:val="20"/>
      <w:szCs w:val="20"/>
    </w:rPr>
  </w:style>
  <w:style w:type="character" w:customStyle="1" w:styleId="BlockHeadingsChar">
    <w:name w:val="Block Headings Char"/>
    <w:link w:val="BlockHeadings"/>
    <w:rsid w:val="00AC1BC8"/>
    <w:rPr>
      <w:rFonts w:ascii="Calibri" w:hAnsi="Calibri"/>
      <w:b/>
      <w:sz w:val="20"/>
      <w:szCs w:val="20"/>
    </w:rPr>
  </w:style>
  <w:style w:type="paragraph" w:customStyle="1" w:styleId="loose">
    <w:name w:val="loose"/>
    <w:basedOn w:val="Normal"/>
    <w:qFormat/>
    <w:rsid w:val="00AC1BC8"/>
    <w:pPr>
      <w:spacing w:before="210"/>
    </w:pPr>
    <w:rPr>
      <w:lang w:eastAsia="zh-CN" w:bidi="he-IL"/>
    </w:rPr>
  </w:style>
  <w:style w:type="character" w:customStyle="1" w:styleId="hit1">
    <w:name w:val="hit1"/>
    <w:basedOn w:val="DefaultParagraphFont"/>
    <w:rsid w:val="00AC1BC8"/>
    <w:rPr>
      <w:b/>
      <w:bCs/>
      <w:color w:val="CC0033"/>
    </w:rPr>
  </w:style>
  <w:style w:type="character" w:customStyle="1" w:styleId="upper">
    <w:name w:val="upper"/>
    <w:basedOn w:val="DefaultParagraphFont"/>
    <w:rsid w:val="00AC1BC8"/>
  </w:style>
  <w:style w:type="character" w:customStyle="1" w:styleId="Author">
    <w:name w:val="Author"/>
    <w:aliases w:val="Style Date"/>
    <w:basedOn w:val="DefaultParagraphFont"/>
    <w:qFormat/>
    <w:rsid w:val="00AC1BC8"/>
    <w:rPr>
      <w:b/>
      <w:sz w:val="24"/>
    </w:rPr>
  </w:style>
  <w:style w:type="character" w:customStyle="1" w:styleId="SmallFont7pt">
    <w:name w:val="Small Font (7 pt)"/>
    <w:basedOn w:val="DefaultParagraphFont"/>
    <w:rsid w:val="00AC1BC8"/>
    <w:rPr>
      <w:sz w:val="14"/>
    </w:rPr>
  </w:style>
  <w:style w:type="paragraph" w:customStyle="1" w:styleId="UnderlinedText">
    <w:name w:val="Underlined Text"/>
    <w:basedOn w:val="Normal"/>
    <w:qFormat/>
    <w:rsid w:val="00AC1BC8"/>
    <w:rPr>
      <w:b/>
      <w:szCs w:val="20"/>
    </w:rPr>
  </w:style>
  <w:style w:type="character" w:customStyle="1" w:styleId="SmallText-New">
    <w:name w:val="Small Text - New"/>
    <w:basedOn w:val="DefaultParagraphFont"/>
    <w:rsid w:val="00AC1BC8"/>
    <w:rPr>
      <w:rFonts w:ascii="Arial Narrow" w:hAnsi="Arial Narrow"/>
      <w:sz w:val="14"/>
    </w:rPr>
  </w:style>
  <w:style w:type="paragraph" w:customStyle="1" w:styleId="Smalltext">
    <w:name w:val="Small text"/>
    <w:aliases w:val="Quote1,Quote11"/>
    <w:basedOn w:val="Normal"/>
    <w:link w:val="SmalltextChar"/>
    <w:qFormat/>
    <w:rsid w:val="00AC1BC8"/>
    <w:rPr>
      <w:rFonts w:ascii="Arial Narrow" w:hAnsi="Arial Narrow"/>
    </w:rPr>
  </w:style>
  <w:style w:type="character" w:customStyle="1" w:styleId="Underlined-New">
    <w:name w:val="Underlined - New"/>
    <w:basedOn w:val="DefaultParagraphFont"/>
    <w:rsid w:val="00AC1BC8"/>
    <w:rPr>
      <w:rFonts w:ascii="Arial Narrow" w:hAnsi="Arial Narrow"/>
      <w:sz w:val="16"/>
      <w:u w:val="single"/>
    </w:rPr>
  </w:style>
  <w:style w:type="paragraph" w:styleId="TOC2">
    <w:name w:val="toc 2"/>
    <w:basedOn w:val="Normal"/>
    <w:next w:val="Normal"/>
    <w:autoRedefine/>
    <w:uiPriority w:val="39"/>
    <w:rsid w:val="00AC1BC8"/>
    <w:pPr>
      <w:ind w:left="200"/>
    </w:pPr>
    <w:rPr>
      <w:sz w:val="20"/>
      <w:lang w:bidi="en-US"/>
    </w:rPr>
  </w:style>
  <w:style w:type="paragraph" w:styleId="Caption">
    <w:name w:val="caption"/>
    <w:basedOn w:val="Normal"/>
    <w:next w:val="Normal"/>
    <w:qFormat/>
    <w:rsid w:val="00AC1BC8"/>
    <w:rPr>
      <w:b/>
      <w:bCs/>
      <w:sz w:val="18"/>
      <w:szCs w:val="18"/>
      <w:lang w:bidi="en-US"/>
    </w:rPr>
  </w:style>
  <w:style w:type="paragraph" w:styleId="TOCHeading">
    <w:name w:val="TOC Heading"/>
    <w:basedOn w:val="Heading1"/>
    <w:next w:val="Normal"/>
    <w:uiPriority w:val="39"/>
    <w:qFormat/>
    <w:rsid w:val="00AC1BC8"/>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bCs/>
      <w:i/>
      <w:iCs/>
      <w:lang w:bidi="en-US"/>
    </w:rPr>
  </w:style>
  <w:style w:type="character" w:customStyle="1" w:styleId="Boxing">
    <w:name w:val="Boxing"/>
    <w:basedOn w:val="DefaultParagraphFont"/>
    <w:rsid w:val="00AC1BC8"/>
    <w:rPr>
      <w:rFonts w:ascii="Arial Narrow" w:hAnsi="Arial Narrow"/>
      <w:dstrike w:val="0"/>
      <w:sz w:val="20"/>
      <w:bdr w:val="single" w:sz="2" w:space="0" w:color="auto"/>
      <w:vertAlign w:val="baseline"/>
    </w:rPr>
  </w:style>
  <w:style w:type="character" w:customStyle="1" w:styleId="style65">
    <w:name w:val="style65"/>
    <w:basedOn w:val="DefaultParagraphFont"/>
    <w:rsid w:val="00AC1BC8"/>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AC1BC8"/>
    <w:rPr>
      <w:rFonts w:cs="Arial"/>
      <w:bCs/>
      <w:szCs w:val="26"/>
      <w:u w:val="single"/>
      <w:lang w:val="en-US" w:eastAsia="en-US" w:bidi="ar-SA"/>
    </w:rPr>
  </w:style>
  <w:style w:type="character" w:customStyle="1" w:styleId="qlabel">
    <w:name w:val="q_label"/>
    <w:basedOn w:val="DefaultParagraphFont"/>
    <w:rsid w:val="00AC1BC8"/>
  </w:style>
  <w:style w:type="character" w:customStyle="1" w:styleId="alabel">
    <w:name w:val="a_label"/>
    <w:basedOn w:val="DefaultParagraphFont"/>
    <w:rsid w:val="00AC1BC8"/>
  </w:style>
  <w:style w:type="character" w:customStyle="1" w:styleId="Style1Char1">
    <w:name w:val="Style1 Char1"/>
    <w:basedOn w:val="DefaultParagraphFont"/>
    <w:rsid w:val="00AC1BC8"/>
    <w:rPr>
      <w:rFonts w:eastAsia="SimSun"/>
      <w:sz w:val="20"/>
      <w:szCs w:val="24"/>
      <w:u w:val="single"/>
      <w:lang w:val="en-US" w:eastAsia="zh-CN" w:bidi="ar-SA"/>
    </w:rPr>
  </w:style>
  <w:style w:type="character" w:customStyle="1" w:styleId="UnderlineCharChar">
    <w:name w:val="Underline Char Char"/>
    <w:basedOn w:val="DefaultParagraphFont"/>
    <w:rsid w:val="00AC1BC8"/>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AC1BC8"/>
    <w:rPr>
      <w:rFonts w:eastAsia="MS Mincho"/>
      <w:b/>
      <w:u w:val="single"/>
      <w:lang w:val="en-US" w:eastAsia="en-US" w:bidi="ar-SA"/>
    </w:rPr>
  </w:style>
  <w:style w:type="character" w:customStyle="1" w:styleId="CardTextChar0">
    <w:name w:val="Card Text Char"/>
    <w:basedOn w:val="DefaultParagraphFont"/>
    <w:rsid w:val="00AC1BC8"/>
    <w:rPr>
      <w:rFonts w:ascii="Times New Roman" w:eastAsia="Times New Roman" w:hAnsi="Times New Roman" w:cs="Times New Roman"/>
      <w:szCs w:val="24"/>
    </w:rPr>
  </w:style>
  <w:style w:type="character" w:customStyle="1" w:styleId="reduce2">
    <w:name w:val="reduce2"/>
    <w:basedOn w:val="DefaultParagraphFont"/>
    <w:uiPriority w:val="99"/>
    <w:rsid w:val="00AC1BC8"/>
    <w:rPr>
      <w:rFonts w:ascii="Arial" w:hAnsi="Arial" w:cs="Arial"/>
      <w:color w:val="000000"/>
      <w:sz w:val="10"/>
      <w:szCs w:val="22"/>
    </w:rPr>
  </w:style>
  <w:style w:type="paragraph" w:customStyle="1" w:styleId="BoldUnderline">
    <w:name w:val="BoldUnderline"/>
    <w:link w:val="BoldUnderlineChar"/>
    <w:uiPriority w:val="99"/>
    <w:qFormat/>
    <w:rsid w:val="00AC1BC8"/>
    <w:pPr>
      <w:spacing w:after="0" w:line="240" w:lineRule="auto"/>
    </w:pPr>
    <w:rPr>
      <w:rFonts w:ascii="Times New Roman" w:eastAsia="Times New Roman" w:hAnsi="Times New Roman" w:cs="Times New Roman"/>
      <w:b/>
      <w:sz w:val="20"/>
      <w:szCs w:val="24"/>
      <w:u w:val="single"/>
    </w:rPr>
  </w:style>
  <w:style w:type="character" w:customStyle="1" w:styleId="BoldUnderlineChar">
    <w:name w:val="BoldUnderline Char"/>
    <w:basedOn w:val="DefaultParagraphFont"/>
    <w:link w:val="BoldUnderline"/>
    <w:uiPriority w:val="99"/>
    <w:rsid w:val="00AC1BC8"/>
    <w:rPr>
      <w:rFonts w:ascii="Times New Roman" w:eastAsia="Times New Roman" w:hAnsi="Times New Roman" w:cs="Times New Roman"/>
      <w:b/>
      <w:sz w:val="20"/>
      <w:szCs w:val="24"/>
      <w:u w:val="single"/>
    </w:rPr>
  </w:style>
  <w:style w:type="character" w:customStyle="1" w:styleId="Heading3CharCharCharChar2">
    <w:name w:val="Heading 3 Char Char Char Char2"/>
    <w:basedOn w:val="DefaultParagraphFont"/>
    <w:rsid w:val="00AC1BC8"/>
    <w:rPr>
      <w:rFonts w:cs="Arial"/>
      <w:bCs/>
      <w:szCs w:val="26"/>
      <w:u w:val="single"/>
      <w:lang w:val="en-US" w:eastAsia="en-US" w:bidi="ar-SA"/>
    </w:rPr>
  </w:style>
  <w:style w:type="paragraph" w:customStyle="1" w:styleId="evidencetextChar">
    <w:name w:val="evidence text Char"/>
    <w:basedOn w:val="Normal"/>
    <w:qFormat/>
    <w:rsid w:val="00AC1BC8"/>
    <w:pPr>
      <w:ind w:left="1728" w:right="1008"/>
    </w:pPr>
    <w:rPr>
      <w:color w:val="000000"/>
      <w:sz w:val="18"/>
    </w:rPr>
  </w:style>
  <w:style w:type="character" w:customStyle="1" w:styleId="underline2">
    <w:name w:val="underline2"/>
    <w:basedOn w:val="DefaultParagraphFont"/>
    <w:rsid w:val="00AC1BC8"/>
    <w:rPr>
      <w:u w:val="single"/>
    </w:rPr>
  </w:style>
  <w:style w:type="character" w:customStyle="1" w:styleId="Style11ptUnderlineBorderSinglesolidlineAuto05pt">
    <w:name w:val="Style 11 pt Underline Border: : (Single solid line Auto  0.5 pt..."/>
    <w:rsid w:val="00AC1BC8"/>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AC1BC8"/>
    <w:rPr>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AC1BC8"/>
    <w:rPr>
      <w:rFonts w:ascii="Calibri" w:hAnsi="Calibri"/>
      <w:u w:val="single"/>
      <w:bdr w:val="single" w:sz="4" w:space="0" w:color="auto"/>
    </w:rPr>
  </w:style>
  <w:style w:type="character" w:customStyle="1" w:styleId="UnderlineChar4Char">
    <w:name w:val="Underline Char4 Char"/>
    <w:basedOn w:val="DefaultParagraphFont"/>
    <w:link w:val="UnderlineChar4"/>
    <w:rsid w:val="00AC1BC8"/>
    <w:rPr>
      <w:u w:val="single"/>
    </w:rPr>
  </w:style>
  <w:style w:type="paragraph" w:customStyle="1" w:styleId="UnderlineChar4">
    <w:name w:val="Underline Char4"/>
    <w:basedOn w:val="Normal"/>
    <w:link w:val="UnderlineChar4Char"/>
    <w:qFormat/>
    <w:rsid w:val="00AC1BC8"/>
    <w:rPr>
      <w:rFonts w:asciiTheme="minorHAnsi" w:hAnsiTheme="minorHAnsi"/>
      <w:u w:val="single"/>
    </w:rPr>
  </w:style>
  <w:style w:type="character" w:customStyle="1" w:styleId="BoldandUnderlineChar3Char2">
    <w:name w:val="Bold and Underline Char3 Char2"/>
    <w:basedOn w:val="DefaultParagraphFont"/>
    <w:link w:val="BoldandUnderlineChar3"/>
    <w:rsid w:val="00AC1BC8"/>
    <w:rPr>
      <w:b/>
      <w:u w:val="single"/>
    </w:rPr>
  </w:style>
  <w:style w:type="paragraph" w:customStyle="1" w:styleId="BoldandUnderlineChar3">
    <w:name w:val="Bold and Underline Char3"/>
    <w:basedOn w:val="Normal"/>
    <w:link w:val="BoldandUnderlineChar3Char2"/>
    <w:qFormat/>
    <w:rsid w:val="00AC1BC8"/>
    <w:rPr>
      <w:rFonts w:asciiTheme="minorHAnsi" w:hAnsiTheme="minorHAnsi"/>
      <w:b/>
      <w:u w:val="single"/>
    </w:rPr>
  </w:style>
  <w:style w:type="paragraph" w:customStyle="1" w:styleId="StyleUnderlineChar11pt">
    <w:name w:val="Style Underline Char + 11 pt"/>
    <w:basedOn w:val="Normal"/>
    <w:link w:val="StyleUnderlineChar11ptChar"/>
    <w:qFormat/>
    <w:rsid w:val="00AC1BC8"/>
    <w:rPr>
      <w:u w:val="single"/>
    </w:rPr>
  </w:style>
  <w:style w:type="character" w:customStyle="1" w:styleId="StyleUnderlineChar11ptChar">
    <w:name w:val="Style Underline Char + 11 pt Char"/>
    <w:basedOn w:val="DefaultParagraphFont"/>
    <w:link w:val="StyleUnderlineChar11pt"/>
    <w:rsid w:val="00AC1BC8"/>
    <w:rPr>
      <w:rFonts w:ascii="Calibri" w:hAnsi="Calibri"/>
      <w:u w:val="single"/>
    </w:rPr>
  </w:style>
  <w:style w:type="paragraph" w:customStyle="1" w:styleId="StyleUnderlineChar11ptBold">
    <w:name w:val="Style Underline Char + 11 pt Bold"/>
    <w:basedOn w:val="Normal"/>
    <w:link w:val="StyleUnderlineChar11ptBoldChar"/>
    <w:qFormat/>
    <w:rsid w:val="00AC1BC8"/>
    <w:rPr>
      <w:b/>
      <w:bCs/>
      <w:u w:val="single"/>
    </w:rPr>
  </w:style>
  <w:style w:type="character" w:customStyle="1" w:styleId="StyleUnderlineChar11ptBoldChar">
    <w:name w:val="Style Underline Char + 11 pt Bold Char"/>
    <w:basedOn w:val="DefaultParagraphFont"/>
    <w:link w:val="StyleUnderlineChar11ptBold"/>
    <w:rsid w:val="00AC1BC8"/>
    <w:rPr>
      <w:rFonts w:ascii="Calibri" w:hAnsi="Calibri"/>
      <w:b/>
      <w:bCs/>
      <w:u w:val="single"/>
    </w:rPr>
  </w:style>
  <w:style w:type="character" w:customStyle="1" w:styleId="inside-head">
    <w:name w:val="inside-head"/>
    <w:basedOn w:val="DefaultParagraphFont"/>
    <w:rsid w:val="00AC1BC8"/>
  </w:style>
  <w:style w:type="paragraph" w:customStyle="1" w:styleId="Style3">
    <w:name w:val="Style3"/>
    <w:basedOn w:val="Normal"/>
    <w:link w:val="Style3Char"/>
    <w:qFormat/>
    <w:rsid w:val="00AC1BC8"/>
    <w:rPr>
      <w:rFonts w:ascii="Arial Narrow" w:hAnsi="Arial Narrow"/>
      <w:b/>
    </w:rPr>
  </w:style>
  <w:style w:type="character" w:customStyle="1" w:styleId="Style3Char">
    <w:name w:val="Style3 Char"/>
    <w:basedOn w:val="DefaultParagraphFont"/>
    <w:link w:val="Style3"/>
    <w:rsid w:val="00AC1BC8"/>
    <w:rPr>
      <w:rFonts w:ascii="Arial Narrow" w:hAnsi="Arial Narrow"/>
      <w:b/>
    </w:rPr>
  </w:style>
  <w:style w:type="character" w:customStyle="1" w:styleId="7TimesNewRoman">
    <w:name w:val="7 Times New Roman"/>
    <w:rsid w:val="00AC1BC8"/>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AC1BC8"/>
  </w:style>
  <w:style w:type="character" w:customStyle="1" w:styleId="officialsbureau">
    <w:name w:val="official_s_bureau"/>
    <w:basedOn w:val="DefaultParagraphFont"/>
    <w:rsid w:val="00AC1BC8"/>
  </w:style>
  <w:style w:type="paragraph" w:customStyle="1" w:styleId="Stylecard11ptUnderline">
    <w:name w:val="Style card + 11 pt Underline"/>
    <w:basedOn w:val="Normal"/>
    <w:link w:val="Stylecard11ptUnderlineChar"/>
    <w:qFormat/>
    <w:rsid w:val="00AC1BC8"/>
    <w:pPr>
      <w:ind w:left="288" w:right="288"/>
    </w:pPr>
    <w:rPr>
      <w:rFonts w:ascii="Georgia" w:eastAsia="SimSun" w:hAnsi="Georgia"/>
      <w:u w:val="single"/>
      <w:lang w:eastAsia="zh-CN"/>
    </w:rPr>
  </w:style>
  <w:style w:type="character" w:customStyle="1" w:styleId="Stylecard11ptUnderlineChar">
    <w:name w:val="Style card + 11 pt Underline Char"/>
    <w:link w:val="Stylecard11ptUnderline"/>
    <w:rsid w:val="00AC1BC8"/>
    <w:rPr>
      <w:rFonts w:ascii="Georgia" w:eastAsia="SimSun" w:hAnsi="Georgia"/>
      <w:u w:val="single"/>
      <w:lang w:eastAsia="zh-CN"/>
    </w:rPr>
  </w:style>
  <w:style w:type="paragraph" w:customStyle="1" w:styleId="Stylecard11ptBoldUnderline">
    <w:name w:val="Style card + 11 pt Bold Underline"/>
    <w:basedOn w:val="Normal"/>
    <w:link w:val="Stylecard11ptBoldUnderlineChar"/>
    <w:qFormat/>
    <w:rsid w:val="00AC1BC8"/>
    <w:pPr>
      <w:ind w:left="288" w:right="288"/>
    </w:pPr>
    <w:rPr>
      <w:rFonts w:ascii="Georgia" w:eastAsia="SimSun" w:hAnsi="Georgia"/>
      <w:b/>
      <w:bCs/>
      <w:u w:val="single"/>
      <w:lang w:eastAsia="zh-CN"/>
    </w:rPr>
  </w:style>
  <w:style w:type="character" w:customStyle="1" w:styleId="Stylecard11ptBoldUnderlineChar">
    <w:name w:val="Style card + 11 pt Bold Underline Char"/>
    <w:link w:val="Stylecard11ptBoldUnderline"/>
    <w:rsid w:val="00AC1BC8"/>
    <w:rPr>
      <w:rFonts w:ascii="Georgia" w:eastAsia="SimSun" w:hAnsi="Georgia"/>
      <w:b/>
      <w:bCs/>
      <w:u w:val="single"/>
      <w:lang w:eastAsia="zh-CN"/>
    </w:rPr>
  </w:style>
  <w:style w:type="character" w:customStyle="1" w:styleId="StyleStyle11ptBoldUnderlineBorderSinglesolidlineAuto">
    <w:name w:val="Style Style 11 pt Bold Underline Border: : (Single solid line Auto ..."/>
    <w:basedOn w:val="DefaultParagraphFont"/>
    <w:rsid w:val="00AC1BC8"/>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AC1BC8"/>
    <w:pPr>
      <w:ind w:left="288" w:right="288"/>
    </w:pPr>
    <w:rPr>
      <w:rFonts w:ascii="Georgia" w:eastAsia="SimSun" w:hAnsi="Georgia"/>
      <w:u w:val="single"/>
      <w:lang w:eastAsia="zh-CN"/>
    </w:rPr>
  </w:style>
  <w:style w:type="character" w:customStyle="1" w:styleId="StylecardLatinVerdana-BoldUnderlineChar">
    <w:name w:val="Style card + (Latin) Verdana-Bold Underline Char"/>
    <w:basedOn w:val="cardChar"/>
    <w:link w:val="StylecardLatinVerdana-BoldUnderline"/>
    <w:rsid w:val="00AC1BC8"/>
    <w:rPr>
      <w:rFonts w:ascii="Georgia" w:eastAsia="SimSun" w:hAnsi="Georgia"/>
      <w:u w:val="single"/>
      <w:lang w:eastAsia="zh-CN"/>
    </w:rPr>
  </w:style>
  <w:style w:type="paragraph" w:styleId="HTMLPreformatted">
    <w:name w:val="HTML Preformatted"/>
    <w:basedOn w:val="Normal"/>
    <w:link w:val="HTMLPreformattedChar"/>
    <w:uiPriority w:val="99"/>
    <w:rsid w:val="00AC1B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HTMLPreformattedChar">
    <w:name w:val="HTML Preformatted Char"/>
    <w:basedOn w:val="DefaultParagraphFont"/>
    <w:link w:val="HTMLPreformatted"/>
    <w:uiPriority w:val="99"/>
    <w:rsid w:val="00AC1BC8"/>
    <w:rPr>
      <w:rFonts w:ascii="Courier New" w:hAnsi="Courier New" w:cs="Courier New"/>
      <w:szCs w:val="20"/>
    </w:rPr>
  </w:style>
  <w:style w:type="paragraph" w:customStyle="1" w:styleId="StyleUnderlining11pt">
    <w:name w:val="Style Underlining + 11 pt"/>
    <w:basedOn w:val="Normal"/>
    <w:link w:val="StyleUnderlining11ptChar"/>
    <w:qFormat/>
    <w:rsid w:val="00AC1BC8"/>
    <w:rPr>
      <w:u w:val="single"/>
    </w:rPr>
  </w:style>
  <w:style w:type="character" w:customStyle="1" w:styleId="StyleUnderlining11ptChar">
    <w:name w:val="Style Underlining + 11 pt Char"/>
    <w:basedOn w:val="DefaultParagraphFont"/>
    <w:link w:val="StyleUnderlining11pt"/>
    <w:rsid w:val="00AC1BC8"/>
    <w:rPr>
      <w:rFonts w:ascii="Calibri" w:hAnsi="Calibri"/>
      <w:u w:val="single"/>
    </w:rPr>
  </w:style>
  <w:style w:type="paragraph" w:customStyle="1" w:styleId="StyleCardText9pt">
    <w:name w:val="Style Card Text + 9 pt"/>
    <w:basedOn w:val="Normal"/>
    <w:link w:val="StyleCardText9ptChar"/>
    <w:qFormat/>
    <w:rsid w:val="00AC1BC8"/>
    <w:pPr>
      <w:spacing w:after="200"/>
      <w:contextualSpacing/>
    </w:pPr>
    <w:rPr>
      <w:rFonts w:eastAsia="Calibri"/>
    </w:rPr>
  </w:style>
  <w:style w:type="character" w:customStyle="1" w:styleId="StyleCardText9ptChar">
    <w:name w:val="Style Card Text + 9 pt Char"/>
    <w:basedOn w:val="DefaultParagraphFont"/>
    <w:link w:val="StyleCardText9pt"/>
    <w:rsid w:val="00AC1BC8"/>
    <w:rPr>
      <w:rFonts w:ascii="Calibri" w:eastAsia="Calibri" w:hAnsi="Calibri"/>
    </w:rPr>
  </w:style>
  <w:style w:type="paragraph" w:styleId="Quote">
    <w:name w:val="Quote"/>
    <w:basedOn w:val="Normal"/>
    <w:next w:val="Normal"/>
    <w:link w:val="QuoteChar"/>
    <w:uiPriority w:val="29"/>
    <w:qFormat/>
    <w:rsid w:val="00AC1BC8"/>
    <w:pPr>
      <w:widowControl w:val="0"/>
    </w:pPr>
    <w:rPr>
      <w:iCs/>
      <w:color w:val="000000"/>
      <w:lang w:bidi="en-US"/>
    </w:rPr>
  </w:style>
  <w:style w:type="character" w:customStyle="1" w:styleId="QuoteChar">
    <w:name w:val="Quote Char"/>
    <w:basedOn w:val="DefaultParagraphFont"/>
    <w:link w:val="Quote"/>
    <w:uiPriority w:val="29"/>
    <w:rsid w:val="00AC1BC8"/>
    <w:rPr>
      <w:rFonts w:ascii="Calibri" w:hAnsi="Calibri"/>
      <w:iCs/>
      <w:color w:val="000000"/>
      <w:lang w:bidi="en-US"/>
    </w:rPr>
  </w:style>
  <w:style w:type="paragraph" w:customStyle="1" w:styleId="Underlining">
    <w:name w:val="Underlining"/>
    <w:basedOn w:val="Normal"/>
    <w:link w:val="UnderliningChar"/>
    <w:uiPriority w:val="99"/>
    <w:qFormat/>
    <w:rsid w:val="00AC1BC8"/>
    <w:rPr>
      <w:rFonts w:ascii="Arial Narrow" w:hAnsi="Arial Narrow" w:cs="Times New Roman"/>
      <w:u w:val="single"/>
    </w:rPr>
  </w:style>
  <w:style w:type="character" w:customStyle="1" w:styleId="ital-inline">
    <w:name w:val="ital-inline"/>
    <w:basedOn w:val="DefaultParagraphFont"/>
    <w:rsid w:val="00AC1BC8"/>
  </w:style>
  <w:style w:type="character" w:customStyle="1" w:styleId="underlineChar">
    <w:name w:val="underline Char"/>
    <w:basedOn w:val="DefaultParagraphFont"/>
    <w:rsid w:val="00AC1BC8"/>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AC1BC8"/>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AC1BC8"/>
    <w:rPr>
      <w:sz w:val="20"/>
      <w:u w:val="single"/>
    </w:rPr>
  </w:style>
  <w:style w:type="paragraph" w:styleId="BodyTextIndent2">
    <w:name w:val="Body Text Indent 2"/>
    <w:basedOn w:val="Normal"/>
    <w:link w:val="BodyTextIndent2Char"/>
    <w:unhideWhenUsed/>
    <w:rsid w:val="00AC1BC8"/>
    <w:pPr>
      <w:spacing w:after="120" w:line="480" w:lineRule="auto"/>
      <w:ind w:left="360"/>
    </w:pPr>
  </w:style>
  <w:style w:type="character" w:customStyle="1" w:styleId="BodyTextIndent2Char">
    <w:name w:val="Body Text Indent 2 Char"/>
    <w:basedOn w:val="DefaultParagraphFont"/>
    <w:link w:val="BodyTextIndent2"/>
    <w:rsid w:val="00AC1BC8"/>
    <w:rPr>
      <w:rFonts w:ascii="Calibri" w:hAnsi="Calibri"/>
    </w:rPr>
  </w:style>
  <w:style w:type="paragraph" w:styleId="BodyTextIndent3">
    <w:name w:val="Body Text Indent 3"/>
    <w:basedOn w:val="Normal"/>
    <w:link w:val="BodyTextIndent3Char"/>
    <w:uiPriority w:val="99"/>
    <w:semiHidden/>
    <w:unhideWhenUsed/>
    <w:rsid w:val="00AC1BC8"/>
    <w:pPr>
      <w:spacing w:after="120"/>
      <w:ind w:left="360"/>
    </w:pPr>
    <w:rPr>
      <w:szCs w:val="16"/>
    </w:rPr>
  </w:style>
  <w:style w:type="character" w:customStyle="1" w:styleId="BodyTextIndent3Char">
    <w:name w:val="Body Text Indent 3 Char"/>
    <w:basedOn w:val="DefaultParagraphFont"/>
    <w:link w:val="BodyTextIndent3"/>
    <w:uiPriority w:val="99"/>
    <w:semiHidden/>
    <w:rsid w:val="00AC1BC8"/>
    <w:rPr>
      <w:rFonts w:ascii="Calibri" w:hAnsi="Calibri"/>
      <w:szCs w:val="16"/>
    </w:rPr>
  </w:style>
  <w:style w:type="paragraph" w:styleId="BodyText2">
    <w:name w:val="Body Text 2"/>
    <w:basedOn w:val="Normal"/>
    <w:link w:val="BodyText2Char"/>
    <w:unhideWhenUsed/>
    <w:rsid w:val="00AC1BC8"/>
    <w:pPr>
      <w:spacing w:after="120" w:line="480" w:lineRule="auto"/>
    </w:pPr>
  </w:style>
  <w:style w:type="character" w:customStyle="1" w:styleId="BodyText2Char">
    <w:name w:val="Body Text 2 Char"/>
    <w:basedOn w:val="DefaultParagraphFont"/>
    <w:link w:val="BodyText2"/>
    <w:rsid w:val="00AC1BC8"/>
    <w:rPr>
      <w:rFonts w:ascii="Calibri" w:hAnsi="Calibri"/>
    </w:rPr>
  </w:style>
  <w:style w:type="paragraph" w:styleId="BodyTextIndent">
    <w:name w:val="Body Text Indent"/>
    <w:basedOn w:val="Normal"/>
    <w:link w:val="BodyTextIndentChar"/>
    <w:uiPriority w:val="99"/>
    <w:unhideWhenUsed/>
    <w:rsid w:val="00AC1BC8"/>
    <w:pPr>
      <w:spacing w:after="120"/>
      <w:ind w:left="360"/>
    </w:pPr>
  </w:style>
  <w:style w:type="character" w:customStyle="1" w:styleId="BodyTextIndentChar">
    <w:name w:val="Body Text Indent Char"/>
    <w:basedOn w:val="DefaultParagraphFont"/>
    <w:link w:val="BodyTextIndent"/>
    <w:uiPriority w:val="99"/>
    <w:rsid w:val="00AC1BC8"/>
    <w:rPr>
      <w:rFonts w:ascii="Calibri" w:hAnsi="Calibri"/>
    </w:rPr>
  </w:style>
  <w:style w:type="paragraph" w:styleId="BodyText3">
    <w:name w:val="Body Text 3"/>
    <w:basedOn w:val="Normal"/>
    <w:link w:val="BodyText3Char"/>
    <w:unhideWhenUsed/>
    <w:rsid w:val="00AC1BC8"/>
    <w:pPr>
      <w:spacing w:after="120"/>
    </w:pPr>
    <w:rPr>
      <w:szCs w:val="16"/>
    </w:rPr>
  </w:style>
  <w:style w:type="character" w:customStyle="1" w:styleId="BodyText3Char">
    <w:name w:val="Body Text 3 Char"/>
    <w:basedOn w:val="DefaultParagraphFont"/>
    <w:link w:val="BodyText3"/>
    <w:rsid w:val="00AC1BC8"/>
    <w:rPr>
      <w:rFonts w:ascii="Calibri" w:hAnsi="Calibri"/>
      <w:szCs w:val="16"/>
    </w:rPr>
  </w:style>
  <w:style w:type="character" w:customStyle="1" w:styleId="StyleBold">
    <w:name w:val="Style Bold"/>
    <w:basedOn w:val="DefaultParagraphFont"/>
    <w:uiPriority w:val="9"/>
    <w:semiHidden/>
    <w:rsid w:val="00AC1BC8"/>
    <w:rPr>
      <w:b/>
      <w:bCs/>
    </w:rPr>
  </w:style>
  <w:style w:type="character" w:customStyle="1" w:styleId="body-text">
    <w:name w:val="body-text"/>
    <w:basedOn w:val="DefaultParagraphFont"/>
    <w:rsid w:val="00AC1BC8"/>
  </w:style>
  <w:style w:type="paragraph" w:customStyle="1" w:styleId="StyleStyle411ptBoldBorderSinglesolidlineAuto0">
    <w:name w:val="Style Style4 + 11 pt Bold Border: : (Single solid line Auto  0...."/>
    <w:basedOn w:val="Normal"/>
    <w:link w:val="StyleStyle411ptBoldBorderSinglesolidlineAuto0Char"/>
    <w:qFormat/>
    <w:rsid w:val="00AC1BC8"/>
    <w:rPr>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AC1BC8"/>
    <w:rPr>
      <w:rFonts w:ascii="Calibri" w:hAnsi="Calibri"/>
      <w:b/>
      <w:bCs/>
      <w:u w:val="single"/>
      <w:bdr w:val="single" w:sz="4" w:space="0" w:color="auto"/>
    </w:rPr>
  </w:style>
  <w:style w:type="character" w:customStyle="1" w:styleId="BalloonTextChar1">
    <w:name w:val="Balloon Text Char1"/>
    <w:basedOn w:val="DefaultParagraphFont"/>
    <w:uiPriority w:val="99"/>
    <w:rsid w:val="00AC1BC8"/>
    <w:rPr>
      <w:rFonts w:ascii="Tahoma" w:hAnsi="Tahoma" w:cs="Tahoma"/>
      <w:sz w:val="16"/>
      <w:szCs w:val="16"/>
    </w:rPr>
  </w:style>
  <w:style w:type="character" w:customStyle="1" w:styleId="globalcontentbody">
    <w:name w:val="globalcontentbody"/>
    <w:basedOn w:val="DefaultParagraphFont"/>
    <w:rsid w:val="00AC1BC8"/>
  </w:style>
  <w:style w:type="paragraph" w:customStyle="1" w:styleId="StyleStyle112pt">
    <w:name w:val="Style Style1 + 12 pt"/>
    <w:basedOn w:val="Normal"/>
    <w:link w:val="StyleStyle112ptChar"/>
    <w:qFormat/>
    <w:rsid w:val="00AC1BC8"/>
    <w:rPr>
      <w:rFonts w:eastAsia="SimSun"/>
      <w:u w:val="single"/>
      <w:lang w:eastAsia="zh-CN"/>
    </w:rPr>
  </w:style>
  <w:style w:type="character" w:customStyle="1" w:styleId="StyleStyle112ptChar">
    <w:name w:val="Style Style1 + 12 pt Char"/>
    <w:basedOn w:val="DefaultParagraphFont"/>
    <w:link w:val="StyleStyle112pt"/>
    <w:rsid w:val="00AC1BC8"/>
    <w:rPr>
      <w:rFonts w:ascii="Calibri" w:eastAsia="SimSun" w:hAnsi="Calibri"/>
      <w:u w:val="single"/>
      <w:lang w:eastAsia="zh-CN"/>
    </w:rPr>
  </w:style>
  <w:style w:type="paragraph" w:customStyle="1" w:styleId="MinimizedText">
    <w:name w:val="Minimized Text"/>
    <w:basedOn w:val="Normal"/>
    <w:link w:val="MinimizedTextChar"/>
    <w:qFormat/>
    <w:rsid w:val="00AC1BC8"/>
  </w:style>
  <w:style w:type="character" w:customStyle="1" w:styleId="MinimizedTextChar">
    <w:name w:val="Minimized Text Char"/>
    <w:basedOn w:val="DefaultParagraphFont"/>
    <w:link w:val="MinimizedText"/>
    <w:rsid w:val="00AC1BC8"/>
    <w:rPr>
      <w:rFonts w:ascii="Calibri" w:hAnsi="Calibri"/>
    </w:rPr>
  </w:style>
  <w:style w:type="character" w:customStyle="1" w:styleId="term1">
    <w:name w:val="term1"/>
    <w:basedOn w:val="DefaultParagraphFont"/>
    <w:rsid w:val="00AC1BC8"/>
    <w:rPr>
      <w:b/>
      <w:bCs/>
    </w:rPr>
  </w:style>
  <w:style w:type="character" w:customStyle="1" w:styleId="Styleterm111ptUnderline">
    <w:name w:val="Style term1 + 11 pt Underline"/>
    <w:basedOn w:val="term1"/>
    <w:rsid w:val="00AC1BC8"/>
    <w:rPr>
      <w:b/>
      <w:bCs/>
      <w:sz w:val="20"/>
      <w:u w:val="single"/>
    </w:rPr>
  </w:style>
  <w:style w:type="paragraph" w:customStyle="1" w:styleId="StyleMinimizedTextArialNarrow10pt">
    <w:name w:val="Style Minimized Text + Arial Narrow 10 pt"/>
    <w:basedOn w:val="MinimizedText"/>
    <w:link w:val="StyleMinimizedTextArialNarrow10ptChar"/>
    <w:qFormat/>
    <w:rsid w:val="00AC1BC8"/>
    <w:rPr>
      <w:sz w:val="20"/>
    </w:rPr>
  </w:style>
  <w:style w:type="character" w:customStyle="1" w:styleId="StyleMinimizedTextArialNarrow10ptChar">
    <w:name w:val="Style Minimized Text + Arial Narrow 10 pt Char"/>
    <w:basedOn w:val="MinimizedTextChar"/>
    <w:link w:val="StyleMinimizedTextArialNarrow10pt"/>
    <w:rsid w:val="00AC1BC8"/>
    <w:rPr>
      <w:rFonts w:ascii="Calibri" w:hAnsi="Calibri"/>
      <w:sz w:val="20"/>
    </w:rPr>
  </w:style>
  <w:style w:type="character" w:customStyle="1" w:styleId="Styleunderline11ptBold">
    <w:name w:val="Style underline + 11 pt Bold"/>
    <w:basedOn w:val="underline"/>
    <w:rsid w:val="00AC1BC8"/>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AC1BC8"/>
    <w:rPr>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AC1BC8"/>
    <w:rPr>
      <w:rFonts w:ascii="Calibri" w:hAnsi="Calibri"/>
      <w:u w:val="single"/>
      <w:bdr w:val="single" w:sz="4" w:space="0" w:color="auto"/>
    </w:rPr>
  </w:style>
  <w:style w:type="character" w:customStyle="1" w:styleId="Style9pt">
    <w:name w:val="Style 9 pt"/>
    <w:basedOn w:val="DefaultParagraphFont"/>
    <w:rsid w:val="00AC1BC8"/>
    <w:rPr>
      <w:rFonts w:ascii="Times New Roman" w:hAnsi="Times New Roman"/>
      <w:sz w:val="20"/>
    </w:rPr>
  </w:style>
  <w:style w:type="paragraph" w:customStyle="1" w:styleId="StyleStyle49pt3">
    <w:name w:val="Style Style4 + 9 pt3"/>
    <w:basedOn w:val="Style4"/>
    <w:link w:val="StyleStyle49pt3Char"/>
    <w:qFormat/>
    <w:rsid w:val="00AC1BC8"/>
  </w:style>
  <w:style w:type="character" w:customStyle="1" w:styleId="StyleStyle49pt3Char">
    <w:name w:val="Style Style4 + 9 pt3 Char"/>
    <w:basedOn w:val="Style4Char"/>
    <w:link w:val="StyleStyle49pt3"/>
    <w:rsid w:val="00AC1BC8"/>
    <w:rPr>
      <w:rFonts w:ascii="Calibri" w:hAnsi="Calibri"/>
      <w:u w:val="single"/>
    </w:rPr>
  </w:style>
  <w:style w:type="paragraph" w:customStyle="1" w:styleId="StyleStyle4Bold">
    <w:name w:val="Style Style4 + Bold"/>
    <w:basedOn w:val="Style4"/>
    <w:link w:val="StyleStyle4BoldChar"/>
    <w:qFormat/>
    <w:rsid w:val="00AC1BC8"/>
    <w:rPr>
      <w:b/>
      <w:bCs/>
    </w:rPr>
  </w:style>
  <w:style w:type="character" w:customStyle="1" w:styleId="StyleStyle4BoldChar">
    <w:name w:val="Style Style4 + Bold Char"/>
    <w:basedOn w:val="Style4Char"/>
    <w:link w:val="StyleStyle4Bold"/>
    <w:rsid w:val="00AC1BC8"/>
    <w:rPr>
      <w:rFonts w:ascii="Calibri" w:hAnsi="Calibri"/>
      <w:b/>
      <w:bCs/>
      <w:u w:val="single"/>
    </w:rPr>
  </w:style>
  <w:style w:type="character" w:customStyle="1" w:styleId="CharChar11">
    <w:name w:val="Char Char11"/>
    <w:basedOn w:val="DefaultParagraphFont"/>
    <w:rsid w:val="00AC1BC8"/>
    <w:rPr>
      <w:rFonts w:cs="Arial"/>
      <w:bCs/>
      <w:szCs w:val="26"/>
      <w:u w:val="single"/>
      <w:lang w:val="en-US" w:eastAsia="en-US" w:bidi="ar-SA"/>
    </w:rPr>
  </w:style>
  <w:style w:type="character" w:customStyle="1" w:styleId="authorbio">
    <w:name w:val="authorbio"/>
    <w:basedOn w:val="DefaultParagraphFont"/>
    <w:rsid w:val="00AC1BC8"/>
  </w:style>
  <w:style w:type="character" w:customStyle="1" w:styleId="a">
    <w:name w:val="a"/>
    <w:basedOn w:val="DefaultParagraphFont"/>
    <w:rsid w:val="00AC1BC8"/>
  </w:style>
  <w:style w:type="character" w:customStyle="1" w:styleId="StyleStyleUnderline411pt">
    <w:name w:val="Style Style Underline4 + 11 pt"/>
    <w:basedOn w:val="DefaultParagraphFont"/>
    <w:rsid w:val="00AC1BC8"/>
    <w:rPr>
      <w:sz w:val="20"/>
      <w:u w:val="single"/>
    </w:rPr>
  </w:style>
  <w:style w:type="character" w:customStyle="1" w:styleId="StyleStyleUnderline411ptBold">
    <w:name w:val="Style Style Underline4 + 11 pt Bold"/>
    <w:basedOn w:val="DefaultParagraphFont"/>
    <w:rsid w:val="00AC1BC8"/>
    <w:rPr>
      <w:b/>
      <w:bCs/>
      <w:sz w:val="20"/>
      <w:u w:val="single"/>
    </w:rPr>
  </w:style>
  <w:style w:type="character" w:customStyle="1" w:styleId="StyleStyleUnderline311pt">
    <w:name w:val="Style Style Underline3 + 11 pt"/>
    <w:basedOn w:val="DefaultParagraphFont"/>
    <w:rsid w:val="00AC1BC8"/>
    <w:rPr>
      <w:sz w:val="20"/>
      <w:u w:val="single"/>
    </w:rPr>
  </w:style>
  <w:style w:type="character" w:customStyle="1" w:styleId="StyleStyleUnderline311ptBold">
    <w:name w:val="Style Style Underline3 + 11 pt Bold"/>
    <w:basedOn w:val="DefaultParagraphFont"/>
    <w:rsid w:val="00AC1BC8"/>
    <w:rPr>
      <w:b/>
      <w:bCs/>
      <w:sz w:val="20"/>
      <w:u w:val="single"/>
    </w:rPr>
  </w:style>
  <w:style w:type="character" w:customStyle="1" w:styleId="StyleUnderline3">
    <w:name w:val="Style Underline3"/>
    <w:basedOn w:val="DefaultParagraphFont"/>
    <w:rsid w:val="00AC1BC8"/>
    <w:rPr>
      <w:u w:val="single"/>
    </w:rPr>
  </w:style>
  <w:style w:type="paragraph" w:customStyle="1" w:styleId="StyleStyle111ptBorderSinglesolidlineAuto05ptL">
    <w:name w:val="Style Style1 + 11 pt Border: : (Single solid line Auto  0.5 pt L..."/>
    <w:link w:val="StyleStyle111ptBorderSinglesolidlineAuto05ptLChar"/>
    <w:qFormat/>
    <w:rsid w:val="00AC1BC8"/>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AC1BC8"/>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AC1BC8"/>
    <w:rPr>
      <w:u w:val="single"/>
    </w:rPr>
  </w:style>
  <w:style w:type="character" w:customStyle="1" w:styleId="NothingChar">
    <w:name w:val="Nothing Char"/>
    <w:basedOn w:val="DefaultParagraphFont"/>
    <w:link w:val="Nothing"/>
    <w:rsid w:val="00AC1BC8"/>
    <w:rPr>
      <w:rFonts w:ascii="Times New Roman" w:eastAsia="Times New Roman" w:hAnsi="Times New Roman" w:cs="Times New Roman"/>
      <w:sz w:val="20"/>
      <w:szCs w:val="24"/>
    </w:rPr>
  </w:style>
  <w:style w:type="character" w:customStyle="1" w:styleId="CardsFont12pt0">
    <w:name w:val="Cards + Font 12pt"/>
    <w:basedOn w:val="DefaultParagraphFont"/>
    <w:uiPriority w:val="1"/>
    <w:rsid w:val="00AC1BC8"/>
    <w:rPr>
      <w:rFonts w:ascii="Times New Roman" w:eastAsia="Calibri" w:hAnsi="Times New Roman" w:cs="Times New Roman"/>
      <w:sz w:val="24"/>
      <w:szCs w:val="20"/>
      <w:u w:val="single"/>
    </w:rPr>
  </w:style>
  <w:style w:type="character" w:customStyle="1" w:styleId="SmallTextChar0">
    <w:name w:val="Small Text Char"/>
    <w:basedOn w:val="CardTextChar0"/>
    <w:rsid w:val="00AC1BC8"/>
    <w:rPr>
      <w:rFonts w:ascii="Times New Roman" w:eastAsia="MS Mincho" w:hAnsi="Times New Roman" w:cs="Times New Roman"/>
      <w:sz w:val="15"/>
      <w:szCs w:val="24"/>
      <w:lang w:eastAsia="ja-JP"/>
    </w:rPr>
  </w:style>
  <w:style w:type="paragraph" w:customStyle="1" w:styleId="Circled">
    <w:name w:val="Circled"/>
    <w:link w:val="CircledChar"/>
    <w:qFormat/>
    <w:rsid w:val="00AC1BC8"/>
    <w:pPr>
      <w:spacing w:after="200" w:line="276" w:lineRule="auto"/>
    </w:pPr>
    <w:rPr>
      <w:rFonts w:ascii="Times New Roman" w:eastAsia="MS Mincho" w:hAnsi="Times New Roman" w:cs="Times New Roman"/>
      <w:b/>
      <w:szCs w:val="20"/>
      <w:u w:val="single"/>
      <w:lang w:eastAsia="ja-JP"/>
    </w:rPr>
  </w:style>
  <w:style w:type="character" w:customStyle="1" w:styleId="CircledChar">
    <w:name w:val="Circled Char"/>
    <w:basedOn w:val="CardTextChar0"/>
    <w:link w:val="Circled"/>
    <w:rsid w:val="00AC1BC8"/>
    <w:rPr>
      <w:rFonts w:ascii="Times New Roman" w:eastAsia="MS Mincho" w:hAnsi="Times New Roman" w:cs="Times New Roman"/>
      <w:b/>
      <w:szCs w:val="20"/>
      <w:u w:val="single"/>
      <w:lang w:eastAsia="ja-JP"/>
    </w:rPr>
  </w:style>
  <w:style w:type="character" w:customStyle="1" w:styleId="UnderlinedChar0">
    <w:name w:val="Underlined Char"/>
    <w:basedOn w:val="CardTextChar0"/>
    <w:rsid w:val="00AC1BC8"/>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AC1BC8"/>
  </w:style>
  <w:style w:type="character" w:customStyle="1" w:styleId="part-of-speech">
    <w:name w:val="part-of-speech"/>
    <w:basedOn w:val="DefaultParagraphFont"/>
    <w:rsid w:val="00AC1BC8"/>
  </w:style>
  <w:style w:type="character" w:customStyle="1" w:styleId="sep">
    <w:name w:val="sep"/>
    <w:basedOn w:val="DefaultParagraphFont"/>
    <w:rsid w:val="00AC1BC8"/>
  </w:style>
  <w:style w:type="character" w:customStyle="1" w:styleId="pron">
    <w:name w:val="pron"/>
    <w:basedOn w:val="DefaultParagraphFont"/>
    <w:rsid w:val="00AC1BC8"/>
  </w:style>
  <w:style w:type="paragraph" w:customStyle="1" w:styleId="StyleStyle4LatinTimesNewRomanAsianSimSun">
    <w:name w:val="Style Style4 + (Latin) Times New Roman (Asian) SimSun"/>
    <w:basedOn w:val="Normal"/>
    <w:link w:val="StyleStyle4LatinTimesNewRomanAsianSimSunChar"/>
    <w:qFormat/>
    <w:rsid w:val="00AC1BC8"/>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AC1BC8"/>
    <w:rPr>
      <w:rFonts w:ascii="Calibri" w:eastAsia="SimSun" w:hAnsi="Calibri"/>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AC1BC8"/>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AC1BC8"/>
    <w:rPr>
      <w:rFonts w:ascii="Calibri" w:eastAsia="SimSun" w:hAnsi="Calibri"/>
      <w:b/>
      <w:bCs/>
      <w:u w:val="single"/>
    </w:rPr>
  </w:style>
  <w:style w:type="character" w:customStyle="1" w:styleId="CharChar3">
    <w:name w:val="Char Char3"/>
    <w:basedOn w:val="DefaultParagraphFont"/>
    <w:rsid w:val="00AC1BC8"/>
    <w:rPr>
      <w:rFonts w:cs="Arial"/>
      <w:b/>
      <w:bCs/>
      <w:iCs/>
      <w:lang w:val="en-US" w:eastAsia="en-US" w:bidi="ar-SA"/>
    </w:rPr>
  </w:style>
  <w:style w:type="character" w:customStyle="1" w:styleId="SubtitleChar">
    <w:name w:val="Subtitle Char"/>
    <w:aliases w:val="Underlined card text Char"/>
    <w:basedOn w:val="DefaultParagraphFont"/>
    <w:link w:val="Subtitle"/>
    <w:uiPriority w:val="11"/>
    <w:rsid w:val="00AC1BC8"/>
    <w:rPr>
      <w:bCs/>
      <w:szCs w:val="26"/>
      <w:u w:val="single"/>
    </w:rPr>
  </w:style>
  <w:style w:type="paragraph" w:styleId="Subtitle">
    <w:name w:val="Subtitle"/>
    <w:aliases w:val="Underlined card text"/>
    <w:basedOn w:val="Normal"/>
    <w:next w:val="Normal"/>
    <w:link w:val="SubtitleChar"/>
    <w:uiPriority w:val="11"/>
    <w:qFormat/>
    <w:rsid w:val="00AC1BC8"/>
    <w:pPr>
      <w:spacing w:after="60"/>
      <w:outlineLvl w:val="1"/>
    </w:pPr>
    <w:rPr>
      <w:rFonts w:asciiTheme="minorHAnsi" w:hAnsiTheme="minorHAnsi"/>
      <w:bCs/>
      <w:szCs w:val="26"/>
      <w:u w:val="single"/>
    </w:rPr>
  </w:style>
  <w:style w:type="character" w:customStyle="1" w:styleId="SubtitleChar1">
    <w:name w:val="Subtitle Char1"/>
    <w:aliases w:val="Underlined card text Char1"/>
    <w:basedOn w:val="DefaultParagraphFont"/>
    <w:uiPriority w:val="11"/>
    <w:rsid w:val="00AC1BC8"/>
    <w:rPr>
      <w:rFonts w:eastAsiaTheme="minorEastAsia"/>
      <w:color w:val="5A5A5A" w:themeColor="text1" w:themeTint="A5"/>
      <w:spacing w:val="15"/>
    </w:rPr>
  </w:style>
  <w:style w:type="paragraph" w:customStyle="1" w:styleId="StyleStyle411pt1">
    <w:name w:val="Style Style4 + 11 pt1"/>
    <w:basedOn w:val="Style4"/>
    <w:link w:val="StyleStyle411pt1Char"/>
    <w:qFormat/>
    <w:rsid w:val="00AC1BC8"/>
  </w:style>
  <w:style w:type="character" w:customStyle="1" w:styleId="StyleStyle411pt1Char">
    <w:name w:val="Style Style4 + 11 pt1 Char"/>
    <w:basedOn w:val="Style4Char"/>
    <w:link w:val="StyleStyle411pt1"/>
    <w:rsid w:val="00AC1BC8"/>
    <w:rPr>
      <w:rFonts w:ascii="Calibri" w:hAnsi="Calibri"/>
      <w:u w:val="single"/>
    </w:rPr>
  </w:style>
  <w:style w:type="character" w:customStyle="1" w:styleId="BoldandUnderlineCharChar2">
    <w:name w:val="Bold and Underline Char Char2"/>
    <w:basedOn w:val="DefaultParagraphFont"/>
    <w:rsid w:val="00AC1BC8"/>
    <w:rPr>
      <w:b/>
      <w:u w:val="single"/>
      <w:lang w:val="en-US" w:eastAsia="en-US" w:bidi="ar-SA"/>
    </w:rPr>
  </w:style>
  <w:style w:type="character" w:customStyle="1" w:styleId="StyleUnderlineCharChar111pt">
    <w:name w:val="Style Underline Char Char1 + 11 pt"/>
    <w:basedOn w:val="DefaultParagraphFont"/>
    <w:rsid w:val="00AC1BC8"/>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AC1BC8"/>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AC1BC8"/>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AC1BC8"/>
    <w:rPr>
      <w:sz w:val="22"/>
      <w:u w:val="single"/>
    </w:rPr>
  </w:style>
  <w:style w:type="paragraph" w:customStyle="1" w:styleId="StyleMinimizedTextArialNarrow9pt">
    <w:name w:val="Style Minimized Text + Arial Narrow 9 pt"/>
    <w:basedOn w:val="Normal"/>
    <w:link w:val="StyleMinimizedTextArialNarrow9ptChar"/>
    <w:qFormat/>
    <w:rsid w:val="00AC1BC8"/>
  </w:style>
  <w:style w:type="character" w:customStyle="1" w:styleId="StyleMinimizedTextArialNarrow9ptChar">
    <w:name w:val="Style Minimized Text + Arial Narrow 9 pt Char"/>
    <w:basedOn w:val="DefaultParagraphFont"/>
    <w:link w:val="StyleMinimizedTextArialNarrow9pt"/>
    <w:rsid w:val="00AC1BC8"/>
    <w:rPr>
      <w:rFonts w:ascii="Calibri" w:hAnsi="Calibri"/>
    </w:rPr>
  </w:style>
  <w:style w:type="paragraph" w:customStyle="1" w:styleId="StyleBoldandUnderlineChar11ptNotBold">
    <w:name w:val="Style Bold and Underline Char + 11 pt Not Bold"/>
    <w:link w:val="StyleBoldandUnderlineChar11ptNotBoldChar"/>
    <w:qFormat/>
    <w:rsid w:val="00AC1BC8"/>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AC1BC8"/>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AC1BC8"/>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AC1BC8"/>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AC1BC8"/>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AC1BC8"/>
    <w:rPr>
      <w:b w:val="0"/>
      <w:bCs/>
      <w:sz w:val="20"/>
      <w:u w:val="single"/>
      <w:lang w:val="en-US" w:eastAsia="en-US" w:bidi="ar-SA"/>
    </w:rPr>
  </w:style>
  <w:style w:type="character" w:customStyle="1" w:styleId="Styleunderline9pt">
    <w:name w:val="Style underline + 9 pt"/>
    <w:basedOn w:val="underline"/>
    <w:rsid w:val="00AC1BC8"/>
    <w:rPr>
      <w:rFonts w:ascii="Times New Roman" w:hAnsi="Times New Roman" w:cs="Times New Roman"/>
      <w:b/>
      <w:sz w:val="20"/>
      <w:u w:val="single"/>
    </w:rPr>
  </w:style>
  <w:style w:type="character" w:customStyle="1" w:styleId="StyleTimesNewRoman9pt">
    <w:name w:val="Style Times New Roman 9 pt"/>
    <w:basedOn w:val="DefaultParagraphFont"/>
    <w:rsid w:val="00AC1BC8"/>
    <w:rPr>
      <w:rFonts w:ascii="Times New Roman" w:hAnsi="Times New Roman"/>
      <w:sz w:val="20"/>
    </w:rPr>
  </w:style>
  <w:style w:type="character" w:customStyle="1" w:styleId="Styleunderline9pt1">
    <w:name w:val="Style underline + 9 pt1"/>
    <w:basedOn w:val="underline"/>
    <w:rsid w:val="00AC1BC8"/>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AC1BC8"/>
    <w:pPr>
      <w:spacing w:after="0" w:line="240" w:lineRule="auto"/>
    </w:pPr>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AC1BC8"/>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AC1BC8"/>
    <w:rPr>
      <w:b/>
      <w:bCs/>
      <w:noProof w:val="0"/>
      <w:sz w:val="20"/>
      <w:u w:val="single"/>
      <w:lang w:val="en-US" w:eastAsia="en-US" w:bidi="ar-SA"/>
    </w:rPr>
  </w:style>
  <w:style w:type="character" w:customStyle="1" w:styleId="Hyperlink23">
    <w:name w:val="Hyperlink23"/>
    <w:basedOn w:val="DefaultParagraphFont"/>
    <w:rsid w:val="00AC1BC8"/>
    <w:rPr>
      <w:color w:val="3300CC"/>
      <w:u w:val="single"/>
    </w:rPr>
  </w:style>
  <w:style w:type="paragraph" w:customStyle="1" w:styleId="cardCharChar">
    <w:name w:val="card Char Char"/>
    <w:basedOn w:val="Normal"/>
    <w:link w:val="cardCharCharChar"/>
    <w:qFormat/>
    <w:rsid w:val="00AC1BC8"/>
    <w:pPr>
      <w:ind w:left="288" w:right="288"/>
    </w:pPr>
    <w:rPr>
      <w:szCs w:val="20"/>
    </w:rPr>
  </w:style>
  <w:style w:type="character" w:customStyle="1" w:styleId="cardCharCharChar">
    <w:name w:val="card Char Char Char"/>
    <w:basedOn w:val="DefaultParagraphFont"/>
    <w:link w:val="cardCharChar"/>
    <w:rsid w:val="00AC1BC8"/>
    <w:rPr>
      <w:rFonts w:ascii="Calibri" w:hAnsi="Calibri"/>
      <w:szCs w:val="20"/>
    </w:rPr>
  </w:style>
  <w:style w:type="character" w:customStyle="1" w:styleId="StyleunderlineArialNarrow9ptBold">
    <w:name w:val="Style underline + Arial Narrow 9 pt Bold"/>
    <w:basedOn w:val="underline"/>
    <w:rsid w:val="00AC1BC8"/>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AC1BC8"/>
  </w:style>
  <w:style w:type="character" w:customStyle="1" w:styleId="StylecardCharCharArialNarrow9ptChar">
    <w:name w:val="Style card Char Char + Arial Narrow 9 pt Char"/>
    <w:basedOn w:val="cardCharCharChar"/>
    <w:link w:val="StylecardCharCharArialNarrow9pt"/>
    <w:rsid w:val="00AC1BC8"/>
    <w:rPr>
      <w:rFonts w:ascii="Calibri" w:hAnsi="Calibri"/>
      <w:szCs w:val="20"/>
    </w:rPr>
  </w:style>
  <w:style w:type="character" w:customStyle="1" w:styleId="UnderlineCharCharChar">
    <w:name w:val="Underline Char Char Char"/>
    <w:basedOn w:val="DefaultParagraphFont"/>
    <w:rsid w:val="00AC1BC8"/>
    <w:rPr>
      <w:noProof w:val="0"/>
      <w:u w:val="single"/>
      <w:lang w:val="en-US" w:eastAsia="en-US" w:bidi="ar-SA"/>
    </w:rPr>
  </w:style>
  <w:style w:type="character" w:customStyle="1" w:styleId="CardTextChar1">
    <w:name w:val="Card Text Char1"/>
    <w:basedOn w:val="DefaultParagraphFont"/>
    <w:rsid w:val="00AC1BC8"/>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AC1BC8"/>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
    <w:link w:val="StyleCardTextArialNarrow9pt"/>
    <w:rsid w:val="00AC1BC8"/>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AC1BC8"/>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AC1BC8"/>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AC1BC8"/>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AC1BC8"/>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
    <w:link w:val="StyleCardTextArialNarrow8pt"/>
    <w:rsid w:val="00AC1BC8"/>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AC1BC8"/>
  </w:style>
  <w:style w:type="character" w:customStyle="1" w:styleId="TextsmallChar">
    <w:name w:val="Textsmall Char"/>
    <w:basedOn w:val="DefaultParagraphFont"/>
    <w:link w:val="Textsmall"/>
    <w:rsid w:val="00AC1BC8"/>
    <w:rPr>
      <w:rFonts w:ascii="Calibri" w:hAnsi="Calibri"/>
    </w:rPr>
  </w:style>
  <w:style w:type="character" w:customStyle="1" w:styleId="CharChar111">
    <w:name w:val="Char Char111"/>
    <w:basedOn w:val="DefaultParagraphFont"/>
    <w:rsid w:val="00AC1BC8"/>
    <w:rPr>
      <w:rFonts w:cs="Arial"/>
      <w:bCs/>
      <w:szCs w:val="26"/>
      <w:u w:val="single"/>
      <w:lang w:val="en-US" w:eastAsia="en-US" w:bidi="ar-SA"/>
    </w:rPr>
  </w:style>
  <w:style w:type="character" w:customStyle="1" w:styleId="UnderlineBold">
    <w:name w:val="Underline + Bold"/>
    <w:uiPriority w:val="1"/>
    <w:qFormat/>
    <w:rsid w:val="00AC1BC8"/>
    <w:rPr>
      <w:b/>
      <w:sz w:val="20"/>
      <w:u w:val="single"/>
    </w:rPr>
  </w:style>
  <w:style w:type="paragraph" w:customStyle="1" w:styleId="cardtextsmall">
    <w:name w:val="card text small"/>
    <w:basedOn w:val="Normal"/>
    <w:uiPriority w:val="99"/>
    <w:qFormat/>
    <w:rsid w:val="00AC1BC8"/>
    <w:rPr>
      <w:rFonts w:ascii="Arial Narrow" w:hAnsi="Arial Narrow"/>
    </w:rPr>
  </w:style>
  <w:style w:type="character" w:customStyle="1" w:styleId="AUnterdline">
    <w:name w:val="AUnterdline"/>
    <w:qFormat/>
    <w:rsid w:val="00AC1BC8"/>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AC1BC8"/>
    <w:rPr>
      <w:rFonts w:ascii="Times New Roman" w:hAnsi="Times New Roman"/>
      <w:b/>
      <w:bCs/>
      <w:sz w:val="20"/>
      <w:u w:val="single"/>
      <w:bdr w:val="single" w:sz="4" w:space="0" w:color="auto"/>
    </w:rPr>
  </w:style>
  <w:style w:type="character" w:customStyle="1" w:styleId="highlightedsearchterm">
    <w:name w:val="highlightedsearchterm"/>
    <w:rsid w:val="00AC1BC8"/>
  </w:style>
  <w:style w:type="character" w:customStyle="1" w:styleId="StyleUnderline1">
    <w:name w:val="Style Underline1"/>
    <w:basedOn w:val="DefaultParagraphFont"/>
    <w:rsid w:val="00AC1BC8"/>
    <w:rPr>
      <w:rFonts w:ascii="Times New Roman" w:hAnsi="Times New Roman"/>
      <w:sz w:val="20"/>
      <w:u w:val="single"/>
    </w:rPr>
  </w:style>
  <w:style w:type="paragraph" w:customStyle="1" w:styleId="CardIndented">
    <w:name w:val="Card (Indented)"/>
    <w:basedOn w:val="Normal"/>
    <w:link w:val="CardIndentedChar"/>
    <w:qFormat/>
    <w:rsid w:val="00AC1BC8"/>
    <w:pPr>
      <w:ind w:left="288"/>
    </w:pPr>
  </w:style>
  <w:style w:type="paragraph" w:customStyle="1" w:styleId="StyleStyle49pt10">
    <w:name w:val="Style Style4 + 9 pt10"/>
    <w:basedOn w:val="Style4"/>
    <w:link w:val="StyleStyle49pt10Char"/>
    <w:qFormat/>
    <w:rsid w:val="00AC1BC8"/>
  </w:style>
  <w:style w:type="character" w:customStyle="1" w:styleId="StyleStyle49pt10Char">
    <w:name w:val="Style Style4 + 9 pt10 Char"/>
    <w:basedOn w:val="Style4Char"/>
    <w:link w:val="StyleStyle49pt10"/>
    <w:rsid w:val="00AC1BC8"/>
    <w:rPr>
      <w:rFonts w:ascii="Calibri" w:hAnsi="Calibri"/>
      <w:u w:val="single"/>
    </w:rPr>
  </w:style>
  <w:style w:type="paragraph" w:customStyle="1" w:styleId="StyleStyle49ptBold7">
    <w:name w:val="Style Style4 + 9 pt Bold7"/>
    <w:basedOn w:val="Style4"/>
    <w:link w:val="StyleStyle49ptBold7Char"/>
    <w:qFormat/>
    <w:rsid w:val="00AC1BC8"/>
    <w:rPr>
      <w:b/>
      <w:bCs/>
    </w:rPr>
  </w:style>
  <w:style w:type="character" w:customStyle="1" w:styleId="StyleStyle49ptBold7Char">
    <w:name w:val="Style Style4 + 9 pt Bold7 Char"/>
    <w:link w:val="StyleStyle49ptBold7"/>
    <w:rsid w:val="00AC1BC8"/>
    <w:rPr>
      <w:rFonts w:ascii="Calibri" w:hAnsi="Calibri"/>
      <w:b/>
      <w:bCs/>
      <w:u w:val="single"/>
    </w:rPr>
  </w:style>
  <w:style w:type="paragraph" w:customStyle="1" w:styleId="NormalUnderline">
    <w:name w:val="Normal Underline"/>
    <w:basedOn w:val="Normal"/>
    <w:link w:val="NormalUnderlineChar"/>
    <w:qFormat/>
    <w:rsid w:val="00AC1BC8"/>
    <w:pPr>
      <w:ind w:left="288"/>
    </w:pPr>
    <w:rPr>
      <w:u w:val="single"/>
    </w:rPr>
  </w:style>
  <w:style w:type="character" w:customStyle="1" w:styleId="NormalUnderlineChar">
    <w:name w:val="Normal Underline Char"/>
    <w:link w:val="NormalUnderline"/>
    <w:rsid w:val="00AC1BC8"/>
    <w:rPr>
      <w:rFonts w:ascii="Calibri" w:hAnsi="Calibri"/>
      <w:u w:val="single"/>
    </w:rPr>
  </w:style>
  <w:style w:type="character" w:customStyle="1" w:styleId="DontRead">
    <w:name w:val="Don't Read"/>
    <w:qFormat/>
    <w:rsid w:val="00AC1BC8"/>
    <w:rPr>
      <w:rFonts w:ascii="Times New Roman" w:hAnsi="Times New Roman"/>
      <w:sz w:val="16"/>
    </w:rPr>
  </w:style>
  <w:style w:type="paragraph" w:customStyle="1" w:styleId="Underlinestyle">
    <w:name w:val="Underline style"/>
    <w:basedOn w:val="Normal"/>
    <w:uiPriority w:val="99"/>
    <w:qFormat/>
    <w:rsid w:val="00AC1BC8"/>
    <w:rPr>
      <w:u w:val="single"/>
    </w:rPr>
  </w:style>
  <w:style w:type="character" w:customStyle="1" w:styleId="Style11ptUnderline3">
    <w:name w:val="Style 11 pt Underline3"/>
    <w:rsid w:val="00AC1BC8"/>
    <w:rPr>
      <w:sz w:val="20"/>
      <w:u w:val="single"/>
    </w:rPr>
  </w:style>
  <w:style w:type="character" w:customStyle="1" w:styleId="27">
    <w:name w:val="27"/>
    <w:rsid w:val="00AC1BC8"/>
    <w:rPr>
      <w:rFonts w:cs="Arial"/>
      <w:bCs/>
      <w:sz w:val="20"/>
      <w:u w:val="single"/>
      <w:lang w:val="en-US" w:eastAsia="en-US" w:bidi="ar-SA"/>
    </w:rPr>
  </w:style>
  <w:style w:type="character" w:customStyle="1" w:styleId="2">
    <w:name w:val="2"/>
    <w:rsid w:val="00AC1BC8"/>
    <w:rPr>
      <w:rFonts w:cs="Arial"/>
      <w:bCs/>
      <w:sz w:val="20"/>
      <w:u w:val="single"/>
      <w:lang w:val="en-US" w:eastAsia="en-US" w:bidi="ar-SA"/>
    </w:rPr>
  </w:style>
  <w:style w:type="character" w:customStyle="1" w:styleId="Style9ptUnderline11">
    <w:name w:val="Style 9 pt Underline11"/>
    <w:basedOn w:val="DefaultParagraphFont"/>
    <w:rsid w:val="00AC1BC8"/>
    <w:rPr>
      <w:sz w:val="20"/>
      <w:u w:val="single"/>
    </w:rPr>
  </w:style>
  <w:style w:type="character" w:customStyle="1" w:styleId="Style9ptBoldUnderline5">
    <w:name w:val="Style 9 pt Bold Underline5"/>
    <w:basedOn w:val="DefaultParagraphFont"/>
    <w:rsid w:val="00AC1BC8"/>
    <w:rPr>
      <w:b/>
      <w:bCs/>
      <w:sz w:val="20"/>
      <w:u w:val="single"/>
    </w:rPr>
  </w:style>
  <w:style w:type="character" w:customStyle="1" w:styleId="CharChar114">
    <w:name w:val="Char Char114"/>
    <w:basedOn w:val="DefaultParagraphFont"/>
    <w:rsid w:val="00AC1BC8"/>
    <w:rPr>
      <w:rFonts w:cs="Arial"/>
      <w:bCs/>
      <w:szCs w:val="26"/>
      <w:u w:val="single"/>
      <w:lang w:val="en-US" w:eastAsia="en-US" w:bidi="ar-SA"/>
    </w:rPr>
  </w:style>
  <w:style w:type="character" w:customStyle="1" w:styleId="CharChar113">
    <w:name w:val="Char Char113"/>
    <w:basedOn w:val="DefaultParagraphFont"/>
    <w:rsid w:val="00AC1BC8"/>
    <w:rPr>
      <w:rFonts w:cs="Arial"/>
      <w:bCs/>
      <w:szCs w:val="26"/>
      <w:u w:val="single"/>
      <w:lang w:val="en-US" w:eastAsia="en-US" w:bidi="ar-SA"/>
    </w:rPr>
  </w:style>
  <w:style w:type="character" w:customStyle="1" w:styleId="CharChar112">
    <w:name w:val="Char Char112"/>
    <w:basedOn w:val="DefaultParagraphFont"/>
    <w:rsid w:val="00AC1BC8"/>
    <w:rPr>
      <w:rFonts w:cs="Arial"/>
      <w:bCs/>
      <w:szCs w:val="26"/>
      <w:u w:val="single"/>
      <w:lang w:val="en-US" w:eastAsia="en-US" w:bidi="ar-SA"/>
    </w:rPr>
  </w:style>
  <w:style w:type="character" w:customStyle="1" w:styleId="ssl0">
    <w:name w:val="ss_l0"/>
    <w:basedOn w:val="DefaultParagraphFont"/>
    <w:rsid w:val="00AC1BC8"/>
  </w:style>
  <w:style w:type="paragraph" w:styleId="CommentText">
    <w:name w:val="annotation text"/>
    <w:basedOn w:val="Normal"/>
    <w:link w:val="CommentTextChar"/>
    <w:uiPriority w:val="99"/>
    <w:rsid w:val="00AC1BC8"/>
    <w:rPr>
      <w:szCs w:val="20"/>
    </w:rPr>
  </w:style>
  <w:style w:type="character" w:customStyle="1" w:styleId="CommentTextChar">
    <w:name w:val="Comment Text Char"/>
    <w:basedOn w:val="DefaultParagraphFont"/>
    <w:link w:val="CommentText"/>
    <w:uiPriority w:val="99"/>
    <w:rsid w:val="00AC1BC8"/>
    <w:rPr>
      <w:rFonts w:ascii="Calibri" w:hAnsi="Calibri"/>
      <w:szCs w:val="20"/>
    </w:rPr>
  </w:style>
  <w:style w:type="character" w:customStyle="1" w:styleId="CommentSubjectChar">
    <w:name w:val="Comment Subject Char"/>
    <w:basedOn w:val="CommentTextChar"/>
    <w:link w:val="CommentSubject"/>
    <w:uiPriority w:val="99"/>
    <w:rsid w:val="00AC1BC8"/>
    <w:rPr>
      <w:rFonts w:ascii="Times New Roman" w:hAnsi="Times New Roman" w:cs="Times New Roman"/>
      <w:b/>
      <w:bCs/>
      <w:szCs w:val="20"/>
    </w:rPr>
  </w:style>
  <w:style w:type="paragraph" w:styleId="CommentSubject">
    <w:name w:val="annotation subject"/>
    <w:basedOn w:val="CommentText"/>
    <w:next w:val="CommentText"/>
    <w:link w:val="CommentSubjectChar"/>
    <w:uiPriority w:val="99"/>
    <w:rsid w:val="00AC1BC8"/>
    <w:rPr>
      <w:rFonts w:ascii="Times New Roman" w:hAnsi="Times New Roman" w:cs="Times New Roman"/>
      <w:b/>
      <w:bCs/>
    </w:rPr>
  </w:style>
  <w:style w:type="character" w:customStyle="1" w:styleId="CommentSubjectChar1">
    <w:name w:val="Comment Subject Char1"/>
    <w:basedOn w:val="CommentTextChar"/>
    <w:uiPriority w:val="99"/>
    <w:semiHidden/>
    <w:rsid w:val="00AC1BC8"/>
    <w:rPr>
      <w:rFonts w:ascii="Calibri" w:hAnsi="Calibri"/>
      <w:b/>
      <w:bCs/>
      <w:szCs w:val="20"/>
    </w:rPr>
  </w:style>
  <w:style w:type="paragraph" w:customStyle="1" w:styleId="WW-Default1">
    <w:name w:val="WW-Default1"/>
    <w:basedOn w:val="Normal"/>
    <w:uiPriority w:val="99"/>
    <w:qFormat/>
    <w:rsid w:val="00AC1BC8"/>
    <w:pPr>
      <w:suppressAutoHyphens/>
    </w:pPr>
    <w:rPr>
      <w:b/>
      <w:bCs/>
      <w:szCs w:val="20"/>
      <w:lang w:eastAsia="ar-SA"/>
    </w:rPr>
  </w:style>
  <w:style w:type="paragraph" w:customStyle="1" w:styleId="Normal1">
    <w:name w:val="Normal1"/>
    <w:basedOn w:val="BodyText"/>
    <w:qFormat/>
    <w:rsid w:val="00AC1BC8"/>
    <w:rPr>
      <w:rFonts w:ascii="Calibri" w:hAnsi="Calibri" w:cs="Calibri"/>
      <w:spacing w:val="0"/>
    </w:rPr>
  </w:style>
  <w:style w:type="character" w:customStyle="1" w:styleId="zoomme">
    <w:name w:val="zoomme"/>
    <w:basedOn w:val="DefaultParagraphFont"/>
    <w:rsid w:val="00AC1BC8"/>
  </w:style>
  <w:style w:type="character" w:customStyle="1" w:styleId="Date1">
    <w:name w:val="Date1"/>
    <w:basedOn w:val="DefaultParagraphFont"/>
    <w:rsid w:val="00AC1BC8"/>
  </w:style>
  <w:style w:type="character" w:customStyle="1" w:styleId="classauthor">
    <w:name w:val="class=&quot;author&quot;"/>
    <w:basedOn w:val="DefaultParagraphFont"/>
    <w:rsid w:val="00AC1BC8"/>
  </w:style>
  <w:style w:type="paragraph" w:customStyle="1" w:styleId="CardStyle">
    <w:name w:val="Card Style"/>
    <w:basedOn w:val="Normal"/>
    <w:link w:val="CardStyleChar"/>
    <w:qFormat/>
    <w:rsid w:val="00AC1BC8"/>
  </w:style>
  <w:style w:type="character" w:customStyle="1" w:styleId="BoldUnderlineChar0">
    <w:name w:val="Bold Underline Char"/>
    <w:rsid w:val="00AC1BC8"/>
    <w:rPr>
      <w:rFonts w:ascii="Times New Roman" w:eastAsia="Times New Roman" w:hAnsi="Times New Roman"/>
      <w:b/>
      <w:bCs/>
      <w:szCs w:val="24"/>
      <w:u w:val="single"/>
    </w:rPr>
  </w:style>
  <w:style w:type="character" w:customStyle="1" w:styleId="texto1">
    <w:name w:val="texto1"/>
    <w:rsid w:val="00AC1BC8"/>
  </w:style>
  <w:style w:type="paragraph" w:customStyle="1" w:styleId="citenon-bold">
    <w:name w:val="cite non-bold"/>
    <w:basedOn w:val="Normal"/>
    <w:link w:val="citenon-boldChar"/>
    <w:qFormat/>
    <w:rsid w:val="00AC1BC8"/>
    <w:rPr>
      <w:rFonts w:ascii="Garamond"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AC1BC8"/>
    <w:pPr>
      <w:keepLines w:val="0"/>
      <w:pageBreakBefore w:val="0"/>
      <w:spacing w:before="240" w:after="60"/>
      <w:jc w:val="left"/>
    </w:pPr>
    <w:rPr>
      <w:rFonts w:eastAsia="Times New Roman" w:cs="Arial"/>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AC1BC8"/>
    <w:rPr>
      <w:rFonts w:ascii="Calibri" w:eastAsia="Times New Roman" w:hAnsi="Calibri" w:cs="Arial"/>
      <w:b/>
      <w:sz w:val="24"/>
      <w:szCs w:val="28"/>
    </w:rPr>
  </w:style>
  <w:style w:type="paragraph" w:customStyle="1" w:styleId="Style23">
    <w:name w:val="Style23"/>
    <w:basedOn w:val="Normal"/>
    <w:uiPriority w:val="99"/>
    <w:qFormat/>
    <w:rsid w:val="00AC1BC8"/>
    <w:pPr>
      <w:widowControl w:val="0"/>
      <w:autoSpaceDE w:val="0"/>
      <w:autoSpaceDN w:val="0"/>
      <w:adjustRightInd w:val="0"/>
      <w:spacing w:line="209" w:lineRule="exact"/>
    </w:pPr>
    <w:rPr>
      <w:rFonts w:eastAsia="SimSun"/>
    </w:rPr>
  </w:style>
  <w:style w:type="character" w:customStyle="1" w:styleId="gray">
    <w:name w:val="gray"/>
    <w:basedOn w:val="DefaultParagraphFont"/>
    <w:rsid w:val="00AC1BC8"/>
  </w:style>
  <w:style w:type="paragraph" w:customStyle="1" w:styleId="Tagtemplate">
    <w:name w:val="Tagtemplate"/>
    <w:basedOn w:val="Normal"/>
    <w:link w:val="TagtemplateChar"/>
    <w:autoRedefine/>
    <w:qFormat/>
    <w:rsid w:val="00AC1BC8"/>
    <w:pPr>
      <w:keepNext/>
      <w:keepLines/>
    </w:pPr>
    <w:rPr>
      <w:rFonts w:eastAsia="Calibri"/>
      <w:b/>
    </w:rPr>
  </w:style>
  <w:style w:type="character" w:customStyle="1" w:styleId="TagtemplateChar">
    <w:name w:val="Tagtemplate Char"/>
    <w:basedOn w:val="DefaultParagraphFont"/>
    <w:link w:val="Tagtemplate"/>
    <w:rsid w:val="00AC1BC8"/>
    <w:rPr>
      <w:rFonts w:ascii="Calibri" w:eastAsia="Calibri" w:hAnsi="Calibri"/>
      <w:b/>
    </w:rPr>
  </w:style>
  <w:style w:type="character" w:customStyle="1" w:styleId="Styleunderline11ptBorderSinglesolidlineAuto05p">
    <w:name w:val="Style underline + 11 pt Border: : (Single solid line Auto  0.5 p..."/>
    <w:rsid w:val="00AC1BC8"/>
    <w:rPr>
      <w:sz w:val="20"/>
      <w:u w:val="single"/>
      <w:bdr w:val="single" w:sz="4" w:space="0" w:color="auto"/>
    </w:rPr>
  </w:style>
  <w:style w:type="paragraph" w:customStyle="1" w:styleId="Citation-FirstLine">
    <w:name w:val="Citation - First Line"/>
    <w:basedOn w:val="Normal"/>
    <w:next w:val="Normal"/>
    <w:autoRedefine/>
    <w:uiPriority w:val="99"/>
    <w:qFormat/>
    <w:rsid w:val="00AC1BC8"/>
    <w:pPr>
      <w:spacing w:line="240" w:lineRule="atLeast"/>
      <w:jc w:val="both"/>
    </w:pPr>
    <w:rPr>
      <w:rFonts w:ascii="Book Antiqua" w:hAnsi="Book Antiqua"/>
    </w:rPr>
  </w:style>
  <w:style w:type="character" w:customStyle="1" w:styleId="CardText-Underlined">
    <w:name w:val="Card Text - Underlined"/>
    <w:rsid w:val="00AC1BC8"/>
    <w:rPr>
      <w:b/>
      <w:sz w:val="20"/>
      <w:u w:val="single"/>
    </w:rPr>
  </w:style>
  <w:style w:type="paragraph" w:customStyle="1" w:styleId="Citation-Complete">
    <w:name w:val="Citation - Complete"/>
    <w:basedOn w:val="Normal"/>
    <w:next w:val="Normal"/>
    <w:link w:val="Citation-CompleteChar"/>
    <w:autoRedefine/>
    <w:qFormat/>
    <w:rsid w:val="00AC1BC8"/>
    <w:pPr>
      <w:spacing w:after="120"/>
      <w:jc w:val="both"/>
    </w:pPr>
    <w:rPr>
      <w:rFonts w:ascii="Book Antiqua" w:hAnsi="Book Antiqua"/>
    </w:rPr>
  </w:style>
  <w:style w:type="character" w:customStyle="1" w:styleId="Citation-CompleteChar">
    <w:name w:val="Citation - Complete Char"/>
    <w:basedOn w:val="DefaultParagraphFont"/>
    <w:link w:val="Citation-Complete"/>
    <w:locked/>
    <w:rsid w:val="00AC1BC8"/>
    <w:rPr>
      <w:rFonts w:ascii="Book Antiqua" w:hAnsi="Book Antiqua"/>
    </w:rPr>
  </w:style>
  <w:style w:type="character" w:customStyle="1" w:styleId="MicroTextChar">
    <w:name w:val="MicroText Char"/>
    <w:link w:val="MicroText"/>
    <w:rsid w:val="00AC1BC8"/>
    <w:rPr>
      <w:rFonts w:ascii="Arial Narrow" w:hAnsi="Arial Narrow"/>
      <w:sz w:val="12"/>
    </w:rPr>
  </w:style>
  <w:style w:type="paragraph" w:customStyle="1" w:styleId="TagCite">
    <w:name w:val="Tag/Cite"/>
    <w:basedOn w:val="Normal"/>
    <w:uiPriority w:val="99"/>
    <w:qFormat/>
    <w:rsid w:val="00AC1BC8"/>
    <w:rPr>
      <w:b/>
    </w:rPr>
  </w:style>
  <w:style w:type="character" w:customStyle="1" w:styleId="Style11ptItalicUnderline">
    <w:name w:val="Style 11 pt Italic Underline"/>
    <w:basedOn w:val="DefaultParagraphFont"/>
    <w:rsid w:val="00AC1BC8"/>
    <w:rPr>
      <w:i/>
      <w:iCs/>
      <w:sz w:val="20"/>
      <w:u w:val="single"/>
    </w:rPr>
  </w:style>
  <w:style w:type="character" w:customStyle="1" w:styleId="Style11ptItalic">
    <w:name w:val="Style 11 pt Italic"/>
    <w:basedOn w:val="DefaultParagraphFont"/>
    <w:rsid w:val="00AC1BC8"/>
    <w:rPr>
      <w:rFonts w:ascii="Times New Roman" w:hAnsi="Times New Roman"/>
      <w:i/>
      <w:iCs/>
      <w:sz w:val="20"/>
    </w:rPr>
  </w:style>
  <w:style w:type="character" w:customStyle="1" w:styleId="BoldandUnderlineChar">
    <w:name w:val="Bold and Underline Char"/>
    <w:basedOn w:val="DefaultParagraphFont"/>
    <w:link w:val="BoldandUnderline"/>
    <w:locked/>
    <w:rsid w:val="00AC1BC8"/>
    <w:rPr>
      <w:b/>
      <w:u w:val="single"/>
    </w:rPr>
  </w:style>
  <w:style w:type="paragraph" w:customStyle="1" w:styleId="BoldandUnderline">
    <w:name w:val="Bold and Underline"/>
    <w:basedOn w:val="Normal"/>
    <w:link w:val="BoldandUnderlineChar"/>
    <w:qFormat/>
    <w:rsid w:val="00AC1BC8"/>
    <w:rPr>
      <w:rFonts w:asciiTheme="minorHAnsi" w:hAnsiTheme="minorHAnsi"/>
      <w:b/>
      <w:u w:val="single"/>
    </w:rPr>
  </w:style>
  <w:style w:type="character" w:customStyle="1" w:styleId="hdr">
    <w:name w:val="hdr"/>
    <w:basedOn w:val="DefaultParagraphFont"/>
    <w:rsid w:val="00AC1BC8"/>
  </w:style>
  <w:style w:type="paragraph" w:customStyle="1" w:styleId="StyleStyle49ptBold3">
    <w:name w:val="Style Style4 + 9 pt Bold3"/>
    <w:basedOn w:val="Style4"/>
    <w:link w:val="StyleStyle49ptBold3Char"/>
    <w:qFormat/>
    <w:rsid w:val="00AC1BC8"/>
    <w:rPr>
      <w:b/>
      <w:bCs/>
    </w:rPr>
  </w:style>
  <w:style w:type="character" w:customStyle="1" w:styleId="StyleStyle49ptBold3Char">
    <w:name w:val="Style Style4 + 9 pt Bold3 Char"/>
    <w:basedOn w:val="Style4Char"/>
    <w:link w:val="StyleStyle49ptBold3"/>
    <w:rsid w:val="00AC1BC8"/>
    <w:rPr>
      <w:rFonts w:ascii="Calibri" w:hAnsi="Calibri"/>
      <w:b/>
      <w:bCs/>
      <w:u w:val="single"/>
    </w:rPr>
  </w:style>
  <w:style w:type="character" w:customStyle="1" w:styleId="Style9ptUnderline6">
    <w:name w:val="Style 9 pt Underline6"/>
    <w:basedOn w:val="DefaultParagraphFont"/>
    <w:rsid w:val="00AC1BC8"/>
    <w:rPr>
      <w:sz w:val="20"/>
      <w:u w:val="single"/>
    </w:rPr>
  </w:style>
  <w:style w:type="character" w:customStyle="1" w:styleId="ct-with-fmlt">
    <w:name w:val="ct-with-fmlt"/>
    <w:basedOn w:val="DefaultParagraphFont"/>
    <w:rsid w:val="00AC1BC8"/>
  </w:style>
  <w:style w:type="paragraph" w:customStyle="1" w:styleId="TagText">
    <w:name w:val="TagText"/>
    <w:basedOn w:val="Normal"/>
    <w:uiPriority w:val="99"/>
    <w:qFormat/>
    <w:rsid w:val="00AC1BC8"/>
    <w:rPr>
      <w:b/>
    </w:rPr>
  </w:style>
  <w:style w:type="paragraph" w:customStyle="1" w:styleId="StyleStyle49pt">
    <w:name w:val="Style Style4 + 9 pt"/>
    <w:basedOn w:val="Normal"/>
    <w:link w:val="StyleStyle49ptChar"/>
    <w:qFormat/>
    <w:rsid w:val="00AC1BC8"/>
    <w:rPr>
      <w:u w:val="single"/>
    </w:rPr>
  </w:style>
  <w:style w:type="character" w:customStyle="1" w:styleId="StyleStyle49ptChar">
    <w:name w:val="Style Style4 + 9 pt Char"/>
    <w:basedOn w:val="DefaultParagraphFont"/>
    <w:link w:val="StyleStyle49pt"/>
    <w:rsid w:val="00AC1BC8"/>
    <w:rPr>
      <w:rFonts w:ascii="Calibri" w:hAnsi="Calibri"/>
      <w:u w:val="single"/>
    </w:rPr>
  </w:style>
  <w:style w:type="paragraph" w:customStyle="1" w:styleId="StyleStyle49ptBold">
    <w:name w:val="Style Style4 + 9 pt Bold"/>
    <w:basedOn w:val="Normal"/>
    <w:link w:val="StyleStyle49ptBoldChar"/>
    <w:qFormat/>
    <w:rsid w:val="00AC1BC8"/>
    <w:rPr>
      <w:b/>
      <w:bCs/>
      <w:u w:val="single"/>
    </w:rPr>
  </w:style>
  <w:style w:type="character" w:customStyle="1" w:styleId="StyleStyle49ptBoldChar">
    <w:name w:val="Style Style4 + 9 pt Bold Char"/>
    <w:basedOn w:val="DefaultParagraphFont"/>
    <w:link w:val="StyleStyle49ptBold"/>
    <w:rsid w:val="00AC1BC8"/>
    <w:rPr>
      <w:rFonts w:ascii="Calibri" w:hAnsi="Calibri"/>
      <w:b/>
      <w:bCs/>
      <w:u w:val="single"/>
    </w:rPr>
  </w:style>
  <w:style w:type="paragraph" w:customStyle="1" w:styleId="StyleStyle49ptBoldItalic">
    <w:name w:val="Style Style4 + 9 pt Bold Italic"/>
    <w:basedOn w:val="Normal"/>
    <w:link w:val="StyleStyle49ptBoldItalicChar"/>
    <w:qFormat/>
    <w:rsid w:val="00AC1BC8"/>
    <w:rPr>
      <w:b/>
      <w:bCs/>
      <w:i/>
      <w:iCs/>
      <w:u w:val="single"/>
    </w:rPr>
  </w:style>
  <w:style w:type="character" w:customStyle="1" w:styleId="StyleStyle49ptBoldItalicChar">
    <w:name w:val="Style Style4 + 9 pt Bold Italic Char"/>
    <w:basedOn w:val="DefaultParagraphFont"/>
    <w:link w:val="StyleStyle49ptBoldItalic"/>
    <w:rsid w:val="00AC1BC8"/>
    <w:rPr>
      <w:rFonts w:ascii="Calibri" w:hAnsi="Calibri"/>
      <w:b/>
      <w:bCs/>
      <w:i/>
      <w:iCs/>
      <w:u w:val="single"/>
    </w:rPr>
  </w:style>
  <w:style w:type="paragraph" w:customStyle="1" w:styleId="StyleUnderlined11ptBold">
    <w:name w:val="Style Underlined + 11 pt Bold"/>
    <w:link w:val="StyleUnderlined11ptBoldChar"/>
    <w:qFormat/>
    <w:rsid w:val="00AC1BC8"/>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AC1BC8"/>
    <w:rPr>
      <w:rFonts w:ascii="Arial" w:eastAsia="Times New Roman" w:hAnsi="Arial" w:cs="Arial"/>
      <w:b/>
      <w:bCs/>
      <w:szCs w:val="24"/>
      <w:u w:val="single"/>
    </w:rPr>
  </w:style>
  <w:style w:type="paragraph" w:customStyle="1" w:styleId="StyleUnderlined11pt">
    <w:name w:val="Style Underlined + 11 pt"/>
    <w:link w:val="StyleUnderlined11ptChar"/>
    <w:qFormat/>
    <w:rsid w:val="00AC1BC8"/>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AC1BC8"/>
    <w:rPr>
      <w:rFonts w:ascii="Arial" w:eastAsia="Times New Roman" w:hAnsi="Arial" w:cs="Arial"/>
      <w:szCs w:val="24"/>
      <w:u w:val="single"/>
    </w:rPr>
  </w:style>
  <w:style w:type="character" w:customStyle="1" w:styleId="newscontent">
    <w:name w:val="newscontent"/>
    <w:rsid w:val="00AC1BC8"/>
  </w:style>
  <w:style w:type="character" w:customStyle="1" w:styleId="StyleUnderlinePatternClearYellow">
    <w:name w:val="Style Underline Pattern: Clear (Yellow)"/>
    <w:basedOn w:val="DefaultParagraphFont"/>
    <w:rsid w:val="00AC1BC8"/>
    <w:rPr>
      <w:u w:val="single"/>
      <w:shd w:val="clear" w:color="auto" w:fill="00FF00"/>
    </w:rPr>
  </w:style>
  <w:style w:type="paragraph" w:customStyle="1" w:styleId="StyleUnderlineChar11pt3">
    <w:name w:val="Style Underline Char + 11 pt3"/>
    <w:link w:val="StyleUnderlineChar11pt3Char"/>
    <w:qFormat/>
    <w:rsid w:val="00AC1BC8"/>
    <w:rPr>
      <w:rFonts w:ascii="Arial Narrow" w:eastAsia="Times New Roman" w:hAnsi="Arial Narrow" w:cs="Arial"/>
      <w:szCs w:val="24"/>
      <w:u w:val="single"/>
    </w:rPr>
  </w:style>
  <w:style w:type="character" w:customStyle="1" w:styleId="StyleUnderlineChar11pt3Char">
    <w:name w:val="Style Underline Char + 11 pt3 Char"/>
    <w:basedOn w:val="UnderlineCharChar"/>
    <w:link w:val="StyleUnderlineChar11pt3"/>
    <w:rsid w:val="00AC1BC8"/>
    <w:rPr>
      <w:rFonts w:ascii="Arial Narrow" w:eastAsia="Times New Roman" w:hAnsi="Arial Narrow" w:cs="Arial"/>
      <w:szCs w:val="24"/>
      <w:u w:val="single"/>
      <w:lang w:val="en-US" w:eastAsia="en-US" w:bidi="ar-SA"/>
    </w:rPr>
  </w:style>
  <w:style w:type="character" w:customStyle="1" w:styleId="StyleBoldUnderline1">
    <w:name w:val="Style Bold Underline1"/>
    <w:basedOn w:val="DefaultParagraphFont"/>
    <w:rsid w:val="00AC1BC8"/>
    <w:rPr>
      <w:b w:val="0"/>
      <w:bCs/>
      <w:u w:val="single"/>
    </w:rPr>
  </w:style>
  <w:style w:type="character" w:customStyle="1" w:styleId="date-display-single">
    <w:name w:val="date-display-single"/>
    <w:basedOn w:val="DefaultParagraphFont"/>
    <w:rsid w:val="00AC1BC8"/>
  </w:style>
  <w:style w:type="character" w:customStyle="1" w:styleId="CommentTextChar1">
    <w:name w:val="Comment Text Char1"/>
    <w:basedOn w:val="DefaultParagraphFont"/>
    <w:uiPriority w:val="99"/>
    <w:rsid w:val="00AC1BC8"/>
    <w:rPr>
      <w:rFonts w:ascii="Times New Roman" w:hAnsi="Times New Roman" w:cs="Times New Roman"/>
      <w:sz w:val="20"/>
      <w:szCs w:val="20"/>
    </w:rPr>
  </w:style>
  <w:style w:type="character" w:customStyle="1" w:styleId="BodyTextChar1">
    <w:name w:val="Body Text Char1"/>
    <w:aliases w:val="Very Small Text Char1"/>
    <w:basedOn w:val="DefaultParagraphFont"/>
    <w:rsid w:val="00AC1BC8"/>
    <w:rPr>
      <w:rFonts w:ascii="Times New Roman" w:hAnsi="Times New Roman" w:cs="Times New Roman"/>
      <w:sz w:val="20"/>
    </w:rPr>
  </w:style>
  <w:style w:type="paragraph" w:customStyle="1" w:styleId="Cite2">
    <w:name w:val="Cite 2"/>
    <w:basedOn w:val="Normal"/>
    <w:uiPriority w:val="99"/>
    <w:qFormat/>
    <w:rsid w:val="00AC1BC8"/>
    <w:rPr>
      <w:rFonts w:eastAsia="MS Mincho"/>
      <w:b/>
      <w:u w:val="single"/>
    </w:rPr>
  </w:style>
  <w:style w:type="character" w:customStyle="1" w:styleId="StyleunderlineBold">
    <w:name w:val="Style underline + Bold"/>
    <w:basedOn w:val="underline"/>
    <w:rsid w:val="00AC1BC8"/>
    <w:rPr>
      <w:rFonts w:ascii="Times New Roman" w:hAnsi="Times New Roman" w:cs="Times New Roman"/>
      <w:b w:val="0"/>
      <w:bCs/>
      <w:sz w:val="20"/>
      <w:u w:val="single"/>
    </w:rPr>
  </w:style>
  <w:style w:type="paragraph" w:customStyle="1" w:styleId="cards0">
    <w:name w:val="cards"/>
    <w:basedOn w:val="Cites0"/>
    <w:uiPriority w:val="99"/>
    <w:qFormat/>
    <w:rsid w:val="00AC1BC8"/>
    <w:pPr>
      <w:widowControl/>
      <w:jc w:val="left"/>
    </w:pPr>
    <w:rPr>
      <w:szCs w:val="22"/>
    </w:rPr>
  </w:style>
  <w:style w:type="character" w:customStyle="1" w:styleId="Style10ptUnderline">
    <w:name w:val="Style 10 pt Underline"/>
    <w:basedOn w:val="DefaultParagraphFont"/>
    <w:rsid w:val="00AC1BC8"/>
    <w:rPr>
      <w:sz w:val="20"/>
      <w:u w:val="single"/>
    </w:rPr>
  </w:style>
  <w:style w:type="character" w:styleId="HTMLCite">
    <w:name w:val="HTML Cite"/>
    <w:rsid w:val="00AC1BC8"/>
    <w:rPr>
      <w:i/>
      <w:iCs/>
    </w:rPr>
  </w:style>
  <w:style w:type="character" w:customStyle="1" w:styleId="slug-pub-date">
    <w:name w:val="slug-pub-date"/>
    <w:basedOn w:val="DefaultParagraphFont"/>
    <w:rsid w:val="00AC1BC8"/>
  </w:style>
  <w:style w:type="character" w:customStyle="1" w:styleId="slug-vol">
    <w:name w:val="slug-vol"/>
    <w:basedOn w:val="DefaultParagraphFont"/>
    <w:rsid w:val="00AC1BC8"/>
  </w:style>
  <w:style w:type="character" w:customStyle="1" w:styleId="slug-issue">
    <w:name w:val="slug-issue"/>
    <w:basedOn w:val="DefaultParagraphFont"/>
    <w:rsid w:val="00AC1BC8"/>
  </w:style>
  <w:style w:type="character" w:customStyle="1" w:styleId="slug-pages">
    <w:name w:val="slug-pages"/>
    <w:basedOn w:val="DefaultParagraphFont"/>
    <w:rsid w:val="00AC1BC8"/>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AC1BC8"/>
    <w:rPr>
      <w:b/>
      <w:bCs/>
      <w:strike w:val="0"/>
      <w:dstrike w:val="0"/>
      <w:sz w:val="24"/>
      <w:u w:val="none"/>
      <w:effect w:val="none"/>
    </w:rPr>
  </w:style>
  <w:style w:type="paragraph" w:customStyle="1" w:styleId="Tag2">
    <w:name w:val="Tag2"/>
    <w:basedOn w:val="Normal"/>
    <w:autoRedefine/>
    <w:qFormat/>
    <w:rsid w:val="00AC1BC8"/>
    <w:pPr>
      <w:spacing w:before="120"/>
    </w:pPr>
    <w:rPr>
      <w:b/>
    </w:rPr>
  </w:style>
  <w:style w:type="character" w:customStyle="1" w:styleId="tagchar">
    <w:name w:val="tagchar"/>
    <w:basedOn w:val="DefaultParagraphFont"/>
    <w:rsid w:val="00AC1BC8"/>
  </w:style>
  <w:style w:type="paragraph" w:customStyle="1" w:styleId="NormalText">
    <w:name w:val="Normal Text"/>
    <w:basedOn w:val="Normal"/>
    <w:link w:val="NormalTextChar"/>
    <w:autoRedefine/>
    <w:qFormat/>
    <w:rsid w:val="00AC1BC8"/>
    <w:pPr>
      <w:jc w:val="both"/>
    </w:pPr>
    <w:rPr>
      <w:szCs w:val="26"/>
    </w:rPr>
  </w:style>
  <w:style w:type="character" w:customStyle="1" w:styleId="pmterms11">
    <w:name w:val="pmterms11"/>
    <w:basedOn w:val="DefaultParagraphFont"/>
    <w:rsid w:val="00AC1BC8"/>
    <w:rPr>
      <w:b/>
      <w:bCs/>
      <w:i w:val="0"/>
      <w:iCs w:val="0"/>
      <w:color w:val="000000"/>
    </w:rPr>
  </w:style>
  <w:style w:type="character" w:customStyle="1" w:styleId="StyleUnderlineChar9ptBold">
    <w:name w:val="Style Underline Char + 9 pt Bold"/>
    <w:basedOn w:val="DefaultParagraphFont"/>
    <w:rsid w:val="00AC1BC8"/>
    <w:rPr>
      <w:rFonts w:ascii="Times New Roman" w:hAnsi="Times New Roman"/>
      <w:b/>
      <w:bCs/>
      <w:sz w:val="20"/>
      <w:u w:val="single"/>
      <w:lang w:val="en-US" w:eastAsia="en-US" w:bidi="ar-SA"/>
    </w:rPr>
  </w:style>
  <w:style w:type="character" w:customStyle="1" w:styleId="Style8pt">
    <w:name w:val="Style 8 pt"/>
    <w:basedOn w:val="DefaultParagraphFont"/>
    <w:rsid w:val="00AC1BC8"/>
    <w:rPr>
      <w:sz w:val="20"/>
    </w:rPr>
  </w:style>
  <w:style w:type="character" w:customStyle="1" w:styleId="UnderlineChar5Char">
    <w:name w:val="Underline Char5 Char"/>
    <w:basedOn w:val="DefaultParagraphFont"/>
    <w:rsid w:val="00AC1BC8"/>
    <w:rPr>
      <w:szCs w:val="24"/>
      <w:u w:val="single"/>
      <w:lang w:val="en-US" w:eastAsia="en-US" w:bidi="ar-SA"/>
    </w:rPr>
  </w:style>
  <w:style w:type="character" w:customStyle="1" w:styleId="BoldandUnderlineChar2Char1">
    <w:name w:val="Bold and Underline Char2 Char1"/>
    <w:basedOn w:val="DefaultParagraphFont"/>
    <w:rsid w:val="00AC1BC8"/>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AC1BC8"/>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AC1BC8"/>
    <w:rPr>
      <w:szCs w:val="24"/>
      <w:u w:val="single"/>
      <w:lang w:val="en-US" w:eastAsia="en-US" w:bidi="ar-SA"/>
    </w:rPr>
  </w:style>
  <w:style w:type="paragraph" w:customStyle="1" w:styleId="Language">
    <w:name w:val="Language"/>
    <w:basedOn w:val="Normal"/>
    <w:link w:val="LanguageChar"/>
    <w:qFormat/>
    <w:rsid w:val="00AC1BC8"/>
    <w:rPr>
      <w:strike/>
      <w:szCs w:val="20"/>
    </w:rPr>
  </w:style>
  <w:style w:type="character" w:customStyle="1" w:styleId="LanguageChar">
    <w:name w:val="Language Char"/>
    <w:basedOn w:val="DefaultParagraphFont"/>
    <w:link w:val="Language"/>
    <w:rsid w:val="00AC1BC8"/>
    <w:rPr>
      <w:rFonts w:ascii="Calibri" w:hAnsi="Calibri"/>
      <w:strike/>
      <w:szCs w:val="20"/>
    </w:rPr>
  </w:style>
  <w:style w:type="paragraph" w:customStyle="1" w:styleId="UnderlineChar3">
    <w:name w:val="Underline Char3"/>
    <w:basedOn w:val="Normal"/>
    <w:link w:val="UnderlineChar3Char"/>
    <w:qFormat/>
    <w:rsid w:val="00AC1BC8"/>
    <w:rPr>
      <w:u w:val="single"/>
    </w:rPr>
  </w:style>
  <w:style w:type="character" w:customStyle="1" w:styleId="UnderlineChar3Char">
    <w:name w:val="Underline Char3 Char"/>
    <w:basedOn w:val="DefaultParagraphFont"/>
    <w:link w:val="UnderlineChar3"/>
    <w:rsid w:val="00AC1BC8"/>
    <w:rPr>
      <w:rFonts w:ascii="Calibri" w:hAnsi="Calibri"/>
      <w:u w:val="single"/>
    </w:rPr>
  </w:style>
  <w:style w:type="paragraph" w:customStyle="1" w:styleId="BoldandUnderlineChar3Char">
    <w:name w:val="Bold and Underline Char3 Char"/>
    <w:basedOn w:val="Normal"/>
    <w:link w:val="BoldandUnderlineChar3CharChar"/>
    <w:qFormat/>
    <w:rsid w:val="00AC1BC8"/>
    <w:rPr>
      <w:b/>
      <w:u w:val="single"/>
    </w:rPr>
  </w:style>
  <w:style w:type="character" w:customStyle="1" w:styleId="BoldandUnderlineChar3CharChar">
    <w:name w:val="Bold and Underline Char3 Char Char"/>
    <w:basedOn w:val="DefaultParagraphFont"/>
    <w:link w:val="BoldandUnderlineChar3Char"/>
    <w:rsid w:val="00AC1BC8"/>
    <w:rPr>
      <w:rFonts w:ascii="Calibri" w:hAnsi="Calibri"/>
      <w:b/>
      <w:u w:val="single"/>
    </w:rPr>
  </w:style>
  <w:style w:type="character" w:customStyle="1" w:styleId="UnderlineChar1">
    <w:name w:val="Underline Char1"/>
    <w:basedOn w:val="DefaultParagraphFont"/>
    <w:rsid w:val="00AC1BC8"/>
    <w:rPr>
      <w:szCs w:val="24"/>
      <w:u w:val="single"/>
      <w:lang w:val="en-US" w:eastAsia="en-US" w:bidi="ar-SA"/>
    </w:rPr>
  </w:style>
  <w:style w:type="character" w:customStyle="1" w:styleId="BoldandUnderlineChar1Char2Char">
    <w:name w:val="Bold and Underline Char1 Char2 Char"/>
    <w:basedOn w:val="DefaultParagraphFont"/>
    <w:rsid w:val="00AC1BC8"/>
    <w:rPr>
      <w:b/>
      <w:szCs w:val="24"/>
      <w:u w:val="single"/>
      <w:lang w:val="en-US" w:eastAsia="en-US" w:bidi="ar-SA"/>
    </w:rPr>
  </w:style>
  <w:style w:type="character" w:customStyle="1" w:styleId="SmalltextChar">
    <w:name w:val="Small text Char"/>
    <w:aliases w:val="Quote1 Char1"/>
    <w:link w:val="Smalltext"/>
    <w:rsid w:val="00AC1BC8"/>
    <w:rPr>
      <w:rFonts w:ascii="Arial Narrow" w:hAnsi="Arial Narrow"/>
    </w:rPr>
  </w:style>
  <w:style w:type="paragraph" w:customStyle="1" w:styleId="HotRoute">
    <w:name w:val="Hot Route"/>
    <w:basedOn w:val="Normal"/>
    <w:link w:val="HotRouteChar0"/>
    <w:qFormat/>
    <w:rsid w:val="00AC1BC8"/>
    <w:pPr>
      <w:ind w:left="144"/>
    </w:pPr>
  </w:style>
  <w:style w:type="paragraph" w:customStyle="1" w:styleId="Cardstyle0">
    <w:name w:val="Cardstyle"/>
    <w:basedOn w:val="Normal"/>
    <w:next w:val="Normal"/>
    <w:qFormat/>
    <w:rsid w:val="00AC1BC8"/>
  </w:style>
  <w:style w:type="character" w:customStyle="1" w:styleId="Style12ptBoldUnderline1">
    <w:name w:val="Style 12 pt Bold Underline1"/>
    <w:basedOn w:val="DefaultParagraphFont"/>
    <w:rsid w:val="00AC1BC8"/>
    <w:rPr>
      <w:b/>
      <w:bCs/>
      <w:sz w:val="24"/>
      <w:u w:val="single"/>
    </w:rPr>
  </w:style>
  <w:style w:type="character" w:customStyle="1" w:styleId="StyleEmphasisArial12ptBoldNotItalic">
    <w:name w:val="Style Emphasis + Arial 12 pt Bold Not Italic"/>
    <w:basedOn w:val="Emphasis"/>
    <w:rsid w:val="00AC1BC8"/>
    <w:rPr>
      <w:rFonts w:ascii="Arial" w:hAnsi="Arial" w:cs="Times New Roman"/>
      <w:b w:val="0"/>
      <w:bCs/>
      <w:i/>
      <w:iCs/>
      <w:sz w:val="24"/>
      <w:u w:val="single"/>
      <w:bdr w:val="single" w:sz="8" w:space="0" w:color="auto"/>
    </w:rPr>
  </w:style>
  <w:style w:type="character" w:customStyle="1" w:styleId="DebateHighlighted">
    <w:name w:val="Debate Highlighted"/>
    <w:qFormat/>
    <w:rsid w:val="00AC1BC8"/>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AC1BC8"/>
    <w:rPr>
      <w:rFonts w:ascii="SimSun" w:eastAsia="SimSun" w:hAnsi="SimSun"/>
      <w:sz w:val="15"/>
      <w:lang w:eastAsia="zh-CN"/>
    </w:rPr>
  </w:style>
  <w:style w:type="paragraph" w:customStyle="1" w:styleId="UnreadText">
    <w:name w:val="Unread Text"/>
    <w:basedOn w:val="Normal"/>
    <w:next w:val="Normal"/>
    <w:link w:val="UnreadTextChar"/>
    <w:autoRedefine/>
    <w:qFormat/>
    <w:rsid w:val="00AC1BC8"/>
    <w:pPr>
      <w:ind w:left="360"/>
    </w:pPr>
    <w:rPr>
      <w:rFonts w:ascii="SimSun" w:eastAsia="SimSun" w:hAnsi="SimSun"/>
      <w:sz w:val="15"/>
      <w:lang w:eastAsia="zh-CN"/>
    </w:rPr>
  </w:style>
  <w:style w:type="paragraph" w:customStyle="1" w:styleId="AuthorDate">
    <w:name w:val="AuthorDate"/>
    <w:next w:val="Normal"/>
    <w:link w:val="AuthorDateChar"/>
    <w:qFormat/>
    <w:rsid w:val="00AC1BC8"/>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rsid w:val="00AC1BC8"/>
    <w:rPr>
      <w:rFonts w:ascii="Times New Roman" w:eastAsia="Calibri" w:hAnsi="Times New Roman" w:cs="Times New Roman"/>
      <w:b/>
      <w:sz w:val="24"/>
      <w:szCs w:val="20"/>
      <w:u w:val="single"/>
    </w:rPr>
  </w:style>
  <w:style w:type="character" w:customStyle="1" w:styleId="CardsHighlight">
    <w:name w:val="Cards Highlight"/>
    <w:basedOn w:val="DefaultParagraphFont"/>
    <w:uiPriority w:val="1"/>
    <w:rsid w:val="00AC1BC8"/>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AC1BC8"/>
    <w:rPr>
      <w:rFonts w:ascii="Times New Roman" w:hAnsi="Times New Roman"/>
      <w:sz w:val="20"/>
      <w:u w:val="single"/>
      <w:bdr w:val="none" w:sz="0" w:space="0" w:color="auto"/>
      <w:shd w:val="clear" w:color="auto" w:fill="C0C0C0"/>
    </w:rPr>
  </w:style>
  <w:style w:type="character" w:customStyle="1" w:styleId="smallChar">
    <w:name w:val="small Char"/>
    <w:rsid w:val="00AC1BC8"/>
    <w:rPr>
      <w:rFonts w:ascii="Calibri" w:eastAsia="Calibri" w:hAnsi="Calibri" w:cs="Calibri"/>
      <w:sz w:val="16"/>
      <w:szCs w:val="20"/>
      <w:lang w:val="x-none" w:eastAsia="x-none"/>
    </w:rPr>
  </w:style>
  <w:style w:type="paragraph" w:customStyle="1" w:styleId="HotRoute0">
    <w:name w:val="Hot Route!"/>
    <w:basedOn w:val="Normal"/>
    <w:uiPriority w:val="99"/>
    <w:qFormat/>
    <w:rsid w:val="00AC1BC8"/>
    <w:pPr>
      <w:ind w:left="144"/>
    </w:pPr>
    <w:rPr>
      <w:lang w:val="x-none" w:eastAsia="x-none"/>
    </w:rPr>
  </w:style>
  <w:style w:type="character" w:customStyle="1" w:styleId="BodyTextIndent3Char1">
    <w:name w:val="Body Text Indent 3 Char1"/>
    <w:basedOn w:val="DefaultParagraphFont"/>
    <w:uiPriority w:val="99"/>
    <w:semiHidden/>
    <w:rsid w:val="00AC1BC8"/>
    <w:rPr>
      <w:rFonts w:ascii="Times New Roman" w:hAnsi="Times New Roman" w:cs="Times New Roman"/>
      <w:sz w:val="16"/>
      <w:szCs w:val="16"/>
    </w:rPr>
  </w:style>
  <w:style w:type="character" w:customStyle="1" w:styleId="BodyText2Char1">
    <w:name w:val="Body Text 2 Char1"/>
    <w:basedOn w:val="DefaultParagraphFont"/>
    <w:uiPriority w:val="99"/>
    <w:semiHidden/>
    <w:rsid w:val="00AC1BC8"/>
    <w:rPr>
      <w:rFonts w:ascii="Times New Roman" w:hAnsi="Times New Roman" w:cs="Times New Roman"/>
      <w:sz w:val="20"/>
    </w:rPr>
  </w:style>
  <w:style w:type="character" w:customStyle="1" w:styleId="Heading2Char1CharCharCharCharCharC">
    <w:name w:val="Heading 2 Char1 Char Char Char Char Char C"/>
    <w:rsid w:val="00AC1BC8"/>
    <w:rPr>
      <w:rFonts w:cs="Arial"/>
      <w:b/>
      <w:bCs/>
      <w:iCs/>
      <w:sz w:val="24"/>
      <w:szCs w:val="28"/>
      <w:lang w:val="en-US" w:eastAsia="en-US" w:bidi="ar-SA"/>
    </w:rPr>
  </w:style>
  <w:style w:type="character" w:customStyle="1" w:styleId="underline1">
    <w:name w:val="underline1"/>
    <w:basedOn w:val="DefaultParagraphFont"/>
    <w:rsid w:val="00AC1BC8"/>
    <w:rPr>
      <w:u w:val="single"/>
    </w:rPr>
  </w:style>
  <w:style w:type="character" w:customStyle="1" w:styleId="author0">
    <w:name w:val="author"/>
    <w:basedOn w:val="DefaultParagraphFont"/>
    <w:rsid w:val="00AC1BC8"/>
    <w:rPr>
      <w:rFonts w:ascii="Times New Roman" w:hAnsi="Times New Roman"/>
      <w:b/>
      <w:sz w:val="24"/>
    </w:rPr>
  </w:style>
  <w:style w:type="character" w:customStyle="1" w:styleId="FontStyle291">
    <w:name w:val="Font Style291"/>
    <w:basedOn w:val="DefaultParagraphFont"/>
    <w:uiPriority w:val="99"/>
    <w:rsid w:val="00AC1BC8"/>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AC1BC8"/>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AC1BC8"/>
  </w:style>
  <w:style w:type="character" w:customStyle="1" w:styleId="StyleStyleMicroText7ptArialNarrow10ptChar">
    <w:name w:val="Style Style MicroText + 7 pt + Arial Narrow 10 pt Char"/>
    <w:basedOn w:val="DefaultParagraphFont"/>
    <w:link w:val="StyleStyleMicroText7ptArialNarrow10pt"/>
    <w:rsid w:val="00AC1BC8"/>
    <w:rPr>
      <w:rFonts w:ascii="Calibri" w:hAnsi="Calibri"/>
    </w:rPr>
  </w:style>
  <w:style w:type="paragraph" w:customStyle="1" w:styleId="Cards1">
    <w:name w:val="Cards1"/>
    <w:basedOn w:val="Normal"/>
    <w:link w:val="Cards1Char"/>
    <w:qFormat/>
    <w:rsid w:val="00AC1BC8"/>
    <w:pPr>
      <w:ind w:left="288"/>
    </w:pPr>
    <w:rPr>
      <w:u w:val="single"/>
    </w:rPr>
  </w:style>
  <w:style w:type="character" w:customStyle="1" w:styleId="Cards1Char">
    <w:name w:val="Cards1 Char"/>
    <w:basedOn w:val="DefaultParagraphFont"/>
    <w:link w:val="Cards1"/>
    <w:rsid w:val="00AC1BC8"/>
    <w:rPr>
      <w:rFonts w:ascii="Calibri" w:hAnsi="Calibri"/>
      <w:u w:val="single"/>
    </w:rPr>
  </w:style>
  <w:style w:type="paragraph" w:customStyle="1" w:styleId="StyleCardTextTimesNewRoman11ptUnderline">
    <w:name w:val="Style Card Text + Times New Roman 11 pt Underline"/>
    <w:link w:val="StyleCardTextTimesNewRoman11ptUnderlineChar"/>
    <w:qFormat/>
    <w:rsid w:val="00AC1BC8"/>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AC1BC8"/>
    <w:rPr>
      <w:rFonts w:ascii="Arial" w:eastAsia="Calibri" w:hAnsi="Arial" w:cs="Arial"/>
      <w:u w:val="single"/>
    </w:rPr>
  </w:style>
  <w:style w:type="character" w:customStyle="1" w:styleId="EmphasizeThis">
    <w:name w:val="EmphasizeThis"/>
    <w:rsid w:val="00AC1BC8"/>
    <w:rPr>
      <w:rFonts w:ascii="Georgia" w:hAnsi="Georgia"/>
      <w:b/>
      <w:iCs/>
      <w:sz w:val="24"/>
      <w:u w:val="thick"/>
    </w:rPr>
  </w:style>
  <w:style w:type="paragraph" w:customStyle="1" w:styleId="Stylecard8pt">
    <w:name w:val="Style card + 8 pt"/>
    <w:basedOn w:val="Normal"/>
    <w:link w:val="Stylecard8ptChar"/>
    <w:qFormat/>
    <w:rsid w:val="00AC1BC8"/>
    <w:pPr>
      <w:ind w:left="288" w:right="288"/>
    </w:pPr>
    <w:rPr>
      <w:rFonts w:ascii="Georgia" w:hAnsi="Georgia"/>
      <w:color w:val="000000"/>
      <w:u w:val="single"/>
      <w:lang w:eastAsia="ar-SA"/>
    </w:rPr>
  </w:style>
  <w:style w:type="character" w:customStyle="1" w:styleId="Stylecard8ptChar">
    <w:name w:val="Style card + 8 pt Char"/>
    <w:basedOn w:val="cardChar"/>
    <w:link w:val="Stylecard8pt"/>
    <w:rsid w:val="00AC1BC8"/>
    <w:rPr>
      <w:rFonts w:ascii="Georgia" w:hAnsi="Georgia"/>
      <w:color w:val="000000"/>
      <w:u w:val="single"/>
      <w:lang w:eastAsia="ar-SA"/>
    </w:rPr>
  </w:style>
  <w:style w:type="character" w:customStyle="1" w:styleId="bhl">
    <w:name w:val="bhl"/>
    <w:basedOn w:val="DefaultParagraphFont"/>
    <w:rsid w:val="00AC1BC8"/>
  </w:style>
  <w:style w:type="paragraph" w:customStyle="1" w:styleId="TagGA11">
    <w:name w:val="Tag GA 11"/>
    <w:basedOn w:val="TOC1"/>
    <w:uiPriority w:val="99"/>
    <w:qFormat/>
    <w:rsid w:val="00AC1BC8"/>
    <w:pPr>
      <w:spacing w:before="0" w:after="160"/>
    </w:pPr>
    <w:rPr>
      <w:rFonts w:ascii="Georgia" w:eastAsia="Calibri" w:hAnsi="Georgia"/>
      <w:u w:val="none"/>
      <w:lang w:bidi="ar-SA"/>
    </w:rPr>
  </w:style>
  <w:style w:type="paragraph" w:customStyle="1" w:styleId="CiteCard">
    <w:name w:val="Cite/Card"/>
    <w:basedOn w:val="TOC2"/>
    <w:uiPriority w:val="99"/>
    <w:qFormat/>
    <w:rsid w:val="00AC1BC8"/>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AC1BC8"/>
    <w:rPr>
      <w:rFonts w:ascii="Georgia" w:eastAsia="Times New Roman" w:hAnsi="Georgia" w:hint="default"/>
      <w:sz w:val="22"/>
      <w:u w:val="single"/>
      <w:lang w:eastAsia="zh-CN"/>
    </w:rPr>
  </w:style>
  <w:style w:type="character" w:styleId="CommentReference">
    <w:name w:val="annotation reference"/>
    <w:basedOn w:val="DefaultParagraphFont"/>
    <w:rsid w:val="00AC1BC8"/>
    <w:rPr>
      <w:sz w:val="16"/>
      <w:szCs w:val="16"/>
    </w:rPr>
  </w:style>
  <w:style w:type="character" w:customStyle="1" w:styleId="DocumentMapChar1">
    <w:name w:val="Document Map Char1"/>
    <w:basedOn w:val="DefaultParagraphFont"/>
    <w:uiPriority w:val="99"/>
    <w:rsid w:val="00AC1BC8"/>
    <w:rPr>
      <w:rFonts w:ascii="Tahoma" w:hAnsi="Tahoma" w:cs="Tahoma"/>
      <w:sz w:val="16"/>
      <w:szCs w:val="16"/>
    </w:rPr>
  </w:style>
  <w:style w:type="character" w:customStyle="1" w:styleId="addmd">
    <w:name w:val="addmd"/>
    <w:basedOn w:val="DefaultParagraphFont"/>
    <w:rsid w:val="00AC1BC8"/>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AC1BC8"/>
    <w:rPr>
      <w:rFonts w:ascii="Arial" w:hAnsi="Arial"/>
      <w:b/>
      <w:sz w:val="26"/>
    </w:rPr>
  </w:style>
  <w:style w:type="character" w:customStyle="1" w:styleId="UnderlinedTextCharChar">
    <w:name w:val="Underlined Text Char Char"/>
    <w:basedOn w:val="DefaultParagraphFont"/>
    <w:rsid w:val="00AC1BC8"/>
    <w:rPr>
      <w:rFonts w:cs="Arial"/>
      <w:bCs/>
      <w:noProof w:val="0"/>
      <w:szCs w:val="26"/>
      <w:u w:val="single"/>
      <w:lang w:val="en-US" w:eastAsia="en-US" w:bidi="ar-SA"/>
    </w:rPr>
  </w:style>
  <w:style w:type="character" w:customStyle="1" w:styleId="StyleTimesNewRoman12ptBold">
    <w:name w:val="Style Times New Roman 12 pt Bold"/>
    <w:rsid w:val="00AC1BC8"/>
    <w:rPr>
      <w:b/>
      <w:bCs/>
      <w:sz w:val="24"/>
    </w:rPr>
  </w:style>
  <w:style w:type="character" w:customStyle="1" w:styleId="CardText1Char">
    <w:name w:val="Card Text 1 Char"/>
    <w:rsid w:val="00AC1BC8"/>
    <w:rPr>
      <w:rFonts w:ascii="Georgia" w:hAnsi="Georgia"/>
      <w:color w:val="000000"/>
      <w:sz w:val="22"/>
      <w:szCs w:val="22"/>
      <w:u w:val="single"/>
    </w:rPr>
  </w:style>
  <w:style w:type="character" w:customStyle="1" w:styleId="BoldUnderlining">
    <w:name w:val="Bold Underlining"/>
    <w:rsid w:val="00AC1BC8"/>
    <w:rPr>
      <w:u w:val="single"/>
    </w:rPr>
  </w:style>
  <w:style w:type="character" w:customStyle="1" w:styleId="Intemphasis">
    <w:name w:val="Intemphasis"/>
    <w:uiPriority w:val="1"/>
    <w:qFormat/>
    <w:rsid w:val="00AC1BC8"/>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AC1BC8"/>
    <w:pPr>
      <w:ind w:left="288" w:right="288"/>
    </w:pPr>
    <w:rPr>
      <w:szCs w:val="16"/>
    </w:rPr>
  </w:style>
  <w:style w:type="character" w:customStyle="1" w:styleId="cardtextChar2">
    <w:name w:val="cardtext Char"/>
    <w:basedOn w:val="DefaultParagraphFont"/>
    <w:link w:val="cardtext0"/>
    <w:rsid w:val="00AC1BC8"/>
    <w:rPr>
      <w:rFonts w:ascii="Calibri" w:hAnsi="Calibri"/>
      <w:szCs w:val="16"/>
    </w:rPr>
  </w:style>
  <w:style w:type="character" w:customStyle="1" w:styleId="BoldUnderlineChar1">
    <w:name w:val="BoldUnderline Char1"/>
    <w:rsid w:val="00AC1BC8"/>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AC1BC8"/>
    <w:pPr>
      <w:spacing w:after="200"/>
      <w:contextualSpacing/>
    </w:pPr>
    <w:rPr>
      <w:rFonts w:eastAsia="Calibri"/>
      <w:u w:val="single"/>
    </w:rPr>
  </w:style>
  <w:style w:type="character" w:customStyle="1" w:styleId="UnderlinedCardTextChar">
    <w:name w:val="Underlined Card Text Char"/>
    <w:link w:val="UnderlinedCardText"/>
    <w:rsid w:val="00AC1BC8"/>
    <w:rPr>
      <w:rFonts w:ascii="Calibri" w:eastAsia="Calibri" w:hAnsi="Calibri"/>
      <w:u w:val="single"/>
    </w:rPr>
  </w:style>
  <w:style w:type="character" w:customStyle="1" w:styleId="Hyperlink6">
    <w:name w:val="Hyperlink6"/>
    <w:basedOn w:val="DefaultParagraphFont"/>
    <w:rsid w:val="00AC1BC8"/>
    <w:rPr>
      <w:color w:val="3300CC"/>
      <w:u w:val="single"/>
    </w:rPr>
  </w:style>
  <w:style w:type="paragraph" w:customStyle="1" w:styleId="Tag12">
    <w:name w:val="Tag12"/>
    <w:basedOn w:val="Normal"/>
    <w:uiPriority w:val="99"/>
    <w:qFormat/>
    <w:rsid w:val="00AC1BC8"/>
    <w:pPr>
      <w:contextualSpacing/>
    </w:pPr>
    <w:rPr>
      <w:rFonts w:eastAsia="Cambria"/>
      <w:b/>
    </w:rPr>
  </w:style>
  <w:style w:type="paragraph" w:customStyle="1" w:styleId="Shrink8">
    <w:name w:val="Shrink8"/>
    <w:basedOn w:val="Normal"/>
    <w:uiPriority w:val="99"/>
    <w:qFormat/>
    <w:rsid w:val="00AC1BC8"/>
    <w:rPr>
      <w:rFonts w:eastAsia="Cambria"/>
    </w:rPr>
  </w:style>
  <w:style w:type="character" w:customStyle="1" w:styleId="highlight2">
    <w:name w:val="highlight2"/>
    <w:rsid w:val="00AC1BC8"/>
    <w:rPr>
      <w:rFonts w:ascii="Arial" w:hAnsi="Arial"/>
      <w:b/>
      <w:sz w:val="19"/>
      <w:u w:val="thick"/>
      <w:bdr w:val="none" w:sz="0" w:space="0" w:color="auto"/>
      <w:shd w:val="clear" w:color="auto" w:fill="auto"/>
    </w:rPr>
  </w:style>
  <w:style w:type="character" w:customStyle="1" w:styleId="citation">
    <w:name w:val="citation"/>
    <w:basedOn w:val="DefaultParagraphFont"/>
    <w:rsid w:val="00AC1BC8"/>
  </w:style>
  <w:style w:type="paragraph" w:customStyle="1" w:styleId="UnderlineText">
    <w:name w:val="Underline Text"/>
    <w:basedOn w:val="Normal"/>
    <w:link w:val="UnderlineTextChar"/>
    <w:qFormat/>
    <w:rsid w:val="00AC1BC8"/>
    <w:pPr>
      <w:ind w:left="288"/>
    </w:pPr>
    <w:rPr>
      <w:u w:val="single"/>
    </w:rPr>
  </w:style>
  <w:style w:type="character" w:customStyle="1" w:styleId="UnderlineTextChar">
    <w:name w:val="Underline Text Char"/>
    <w:basedOn w:val="DefaultParagraphFont"/>
    <w:link w:val="UnderlineText"/>
    <w:rsid w:val="00AC1BC8"/>
    <w:rPr>
      <w:rFonts w:ascii="Calibri" w:hAnsi="Calibri"/>
      <w:u w:val="single"/>
    </w:rPr>
  </w:style>
  <w:style w:type="character" w:customStyle="1" w:styleId="il">
    <w:name w:val="il"/>
    <w:basedOn w:val="DefaultParagraphFont"/>
    <w:rsid w:val="00AC1BC8"/>
  </w:style>
  <w:style w:type="character" w:customStyle="1" w:styleId="commentstext">
    <w:name w:val="comments_text"/>
    <w:uiPriority w:val="99"/>
    <w:rsid w:val="00AC1BC8"/>
    <w:rPr>
      <w:rFonts w:cs="Times New Roman"/>
    </w:rPr>
  </w:style>
  <w:style w:type="paragraph" w:customStyle="1" w:styleId="Heading42">
    <w:name w:val="Heading 42"/>
    <w:basedOn w:val="Normal"/>
    <w:uiPriority w:val="99"/>
    <w:qFormat/>
    <w:rsid w:val="00AC1BC8"/>
  </w:style>
  <w:style w:type="paragraph" w:customStyle="1" w:styleId="DebateNormal">
    <w:name w:val="DebateNormal"/>
    <w:basedOn w:val="Normal"/>
    <w:link w:val="DebateNormalChar"/>
    <w:qFormat/>
    <w:rsid w:val="00AC1BC8"/>
    <w:pPr>
      <w:spacing w:line="276" w:lineRule="auto"/>
    </w:pPr>
    <w:rPr>
      <w:rFonts w:eastAsia="Calibri"/>
      <w:szCs w:val="20"/>
    </w:rPr>
  </w:style>
  <w:style w:type="character" w:customStyle="1" w:styleId="DebateNormalChar">
    <w:name w:val="DebateNormal Char"/>
    <w:basedOn w:val="DefaultParagraphFont"/>
    <w:link w:val="DebateNormal"/>
    <w:rsid w:val="00AC1BC8"/>
    <w:rPr>
      <w:rFonts w:ascii="Calibri" w:eastAsia="Calibri" w:hAnsi="Calibri"/>
      <w:szCs w:val="20"/>
    </w:rPr>
  </w:style>
  <w:style w:type="paragraph" w:customStyle="1" w:styleId="DebateEmphasis">
    <w:name w:val="DebateEmphasis"/>
    <w:basedOn w:val="Normal"/>
    <w:link w:val="DebateEmphasisChar"/>
    <w:qFormat/>
    <w:rsid w:val="00AC1BC8"/>
    <w:pPr>
      <w:spacing w:line="276" w:lineRule="auto"/>
    </w:pPr>
    <w:rPr>
      <w:rFonts w:eastAsia="Calibri"/>
      <w:b/>
      <w:szCs w:val="20"/>
      <w:u w:val="single"/>
    </w:rPr>
  </w:style>
  <w:style w:type="character" w:customStyle="1" w:styleId="DebateEmphasisChar">
    <w:name w:val="DebateEmphasis Char"/>
    <w:basedOn w:val="DefaultParagraphFont"/>
    <w:link w:val="DebateEmphasis"/>
    <w:rsid w:val="00AC1BC8"/>
    <w:rPr>
      <w:rFonts w:ascii="Calibri" w:eastAsia="Calibri" w:hAnsi="Calibri"/>
      <w:b/>
      <w:szCs w:val="20"/>
      <w:u w:val="single"/>
    </w:rPr>
  </w:style>
  <w:style w:type="paragraph" w:customStyle="1" w:styleId="NormalCite">
    <w:name w:val="NormalCite"/>
    <w:link w:val="NormalCiteChar"/>
    <w:qFormat/>
    <w:rsid w:val="00AC1BC8"/>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AC1BC8"/>
    <w:rPr>
      <w:rFonts w:ascii="Times New Roman" w:hAnsi="Times New Roman" w:cs="Times New Roman"/>
      <w:sz w:val="18"/>
    </w:rPr>
  </w:style>
  <w:style w:type="character" w:customStyle="1" w:styleId="articletext">
    <w:name w:val="articletext"/>
    <w:basedOn w:val="DefaultParagraphFont"/>
    <w:rsid w:val="00AC1BC8"/>
  </w:style>
  <w:style w:type="character" w:customStyle="1" w:styleId="grey10">
    <w:name w:val="grey10"/>
    <w:basedOn w:val="DefaultParagraphFont"/>
    <w:rsid w:val="00AC1BC8"/>
  </w:style>
  <w:style w:type="character" w:customStyle="1" w:styleId="navy13bd">
    <w:name w:val="navy13bd"/>
    <w:basedOn w:val="DefaultParagraphFont"/>
    <w:rsid w:val="00AC1BC8"/>
  </w:style>
  <w:style w:type="character" w:customStyle="1" w:styleId="Style9ptUnderline2">
    <w:name w:val="Style 9 pt Underline2"/>
    <w:basedOn w:val="DefaultParagraphFont"/>
    <w:rsid w:val="00AC1BC8"/>
    <w:rPr>
      <w:sz w:val="20"/>
      <w:u w:val="single"/>
    </w:rPr>
  </w:style>
  <w:style w:type="character" w:customStyle="1" w:styleId="Style9ptBoldUnderline1">
    <w:name w:val="Style 9 pt Bold Underline1"/>
    <w:basedOn w:val="DefaultParagraphFont"/>
    <w:rsid w:val="00AC1BC8"/>
    <w:rPr>
      <w:b/>
      <w:bCs/>
      <w:sz w:val="20"/>
      <w:u w:val="single"/>
    </w:rPr>
  </w:style>
  <w:style w:type="character" w:customStyle="1" w:styleId="TagsCharChar">
    <w:name w:val="Tags Char Char"/>
    <w:basedOn w:val="DefaultParagraphFont"/>
    <w:rsid w:val="00AC1BC8"/>
    <w:rPr>
      <w:rFonts w:eastAsia="SimSun"/>
      <w:b/>
      <w:sz w:val="24"/>
      <w:lang w:val="en-US" w:eastAsia="zh-CN" w:bidi="ar-SA"/>
    </w:rPr>
  </w:style>
  <w:style w:type="paragraph" w:customStyle="1" w:styleId="cardCharCharCharChar">
    <w:name w:val="card Char Char Char Char"/>
    <w:basedOn w:val="Normal"/>
    <w:qFormat/>
    <w:rsid w:val="00AC1BC8"/>
    <w:pPr>
      <w:widowControl w:val="0"/>
      <w:overflowPunct w:val="0"/>
      <w:autoSpaceDE w:val="0"/>
      <w:autoSpaceDN w:val="0"/>
      <w:adjustRightInd w:val="0"/>
      <w:ind w:left="288" w:right="288"/>
      <w:textAlignment w:val="baseline"/>
    </w:pPr>
    <w:rPr>
      <w:szCs w:val="20"/>
    </w:rPr>
  </w:style>
  <w:style w:type="paragraph" w:customStyle="1" w:styleId="Small">
    <w:name w:val="Small"/>
    <w:basedOn w:val="Normal"/>
    <w:qFormat/>
    <w:rsid w:val="00AC1BC8"/>
    <w:rPr>
      <w:rFonts w:ascii="Times" w:hAnsi="Times"/>
    </w:rPr>
  </w:style>
  <w:style w:type="paragraph" w:customStyle="1" w:styleId="CARD">
    <w:name w:val="CARD"/>
    <w:basedOn w:val="Normal"/>
    <w:link w:val="CARDChar0"/>
    <w:qFormat/>
    <w:rsid w:val="00AC1BC8"/>
    <w:rPr>
      <w:u w:val="single"/>
    </w:rPr>
  </w:style>
  <w:style w:type="character" w:customStyle="1" w:styleId="CARDChar0">
    <w:name w:val="CARD Char"/>
    <w:basedOn w:val="DefaultParagraphFont"/>
    <w:link w:val="CARD"/>
    <w:rsid w:val="00AC1BC8"/>
    <w:rPr>
      <w:rFonts w:ascii="Calibri" w:hAnsi="Calibri"/>
      <w:u w:val="single"/>
    </w:rPr>
  </w:style>
  <w:style w:type="paragraph" w:customStyle="1" w:styleId="Normal2">
    <w:name w:val="Normal2"/>
    <w:basedOn w:val="Normal"/>
    <w:qFormat/>
    <w:rsid w:val="00AC1BC8"/>
  </w:style>
  <w:style w:type="character" w:customStyle="1" w:styleId="Style11ptThickunderline">
    <w:name w:val="Style 11 pt Thick underline"/>
    <w:rsid w:val="00AC1BC8"/>
    <w:rPr>
      <w:rFonts w:ascii="Times New Roman" w:hAnsi="Times New Roman"/>
      <w:sz w:val="20"/>
      <w:u w:val="single"/>
    </w:rPr>
  </w:style>
  <w:style w:type="character" w:customStyle="1" w:styleId="Style11ptBoldThickunderline">
    <w:name w:val="Style 11 pt Bold Thick underline"/>
    <w:rsid w:val="00AC1BC8"/>
    <w:rPr>
      <w:rFonts w:ascii="Times New Roman" w:hAnsi="Times New Roman"/>
      <w:b/>
      <w:bCs/>
      <w:sz w:val="20"/>
      <w:u w:val="single"/>
    </w:rPr>
  </w:style>
  <w:style w:type="character" w:customStyle="1" w:styleId="CharChar5">
    <w:name w:val="Char Char5"/>
    <w:rsid w:val="00AC1BC8"/>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AC1BC8"/>
    <w:pPr>
      <w:autoSpaceDE w:val="0"/>
      <w:autoSpaceDN w:val="0"/>
      <w:adjustRightInd w:val="0"/>
      <w:spacing w:after="200" w:line="276" w:lineRule="auto"/>
      <w:ind w:left="288" w:right="288"/>
      <w:jc w:val="both"/>
    </w:pPr>
    <w:rPr>
      <w:szCs w:val="20"/>
      <w:u w:val="thick"/>
    </w:rPr>
  </w:style>
  <w:style w:type="character" w:customStyle="1" w:styleId="UnderlineBoldIndentCharChar">
    <w:name w:val="Underline + Bold Indent Char Char"/>
    <w:link w:val="UnderlineBoldIndent"/>
    <w:rsid w:val="00AC1BC8"/>
    <w:rPr>
      <w:rFonts w:ascii="Calibri" w:hAnsi="Calibri"/>
      <w:szCs w:val="20"/>
      <w:u w:val="thick"/>
    </w:rPr>
  </w:style>
  <w:style w:type="paragraph" w:customStyle="1" w:styleId="StyleUnderlineBoldIndent11pt">
    <w:name w:val="Style Underline + Bold Indent + 11 pt"/>
    <w:basedOn w:val="UnderlineBoldIndent"/>
    <w:link w:val="StyleUnderlineBoldIndent11ptChar"/>
    <w:qFormat/>
    <w:rsid w:val="00AC1BC8"/>
    <w:rPr>
      <w:u w:val="single"/>
    </w:rPr>
  </w:style>
  <w:style w:type="character" w:customStyle="1" w:styleId="StyleUnderlineBoldIndent11ptChar">
    <w:name w:val="Style Underline + Bold Indent + 11 pt Char"/>
    <w:link w:val="StyleUnderlineBoldIndent11pt"/>
    <w:rsid w:val="00AC1BC8"/>
    <w:rPr>
      <w:rFonts w:ascii="Calibri" w:hAnsi="Calibri"/>
      <w:szCs w:val="20"/>
      <w:u w:val="single"/>
    </w:rPr>
  </w:style>
  <w:style w:type="paragraph" w:customStyle="1" w:styleId="StyleUnderlineBoldIndent11ptBold">
    <w:name w:val="Style Underline + Bold Indent + 11 pt Bold"/>
    <w:basedOn w:val="UnderlineBoldIndent"/>
    <w:link w:val="StyleUnderlineBoldIndent11ptBoldChar"/>
    <w:qFormat/>
    <w:rsid w:val="00AC1BC8"/>
    <w:rPr>
      <w:b/>
      <w:bCs/>
      <w:u w:val="single"/>
    </w:rPr>
  </w:style>
  <w:style w:type="character" w:customStyle="1" w:styleId="StyleUnderlineBoldIndent11ptBoldChar">
    <w:name w:val="Style Underline + Bold Indent + 11 pt Bold Char"/>
    <w:link w:val="StyleUnderlineBoldIndent11ptBold"/>
    <w:rsid w:val="00AC1BC8"/>
    <w:rPr>
      <w:rFonts w:ascii="Calibri" w:hAnsi="Calibri"/>
      <w:b/>
      <w:bCs/>
      <w:szCs w:val="20"/>
      <w:u w:val="single"/>
    </w:rPr>
  </w:style>
  <w:style w:type="paragraph" w:customStyle="1" w:styleId="Normal20pt">
    <w:name w:val="Normal  + 20 pt"/>
    <w:basedOn w:val="Normal"/>
    <w:uiPriority w:val="6"/>
    <w:qFormat/>
    <w:rsid w:val="00AC1BC8"/>
    <w:rPr>
      <w:bCs/>
      <w:u w:val="single"/>
    </w:rPr>
  </w:style>
  <w:style w:type="character" w:customStyle="1" w:styleId="StyleStyle4CharTimesNewRoman11pt">
    <w:name w:val="Style Style4 Char + Times New Roman 11 pt"/>
    <w:basedOn w:val="DefaultParagraphFont"/>
    <w:rsid w:val="00AC1BC8"/>
    <w:rPr>
      <w:rFonts w:ascii="Times New Roman" w:hAnsi="Times New Roman"/>
      <w:sz w:val="20"/>
      <w:szCs w:val="24"/>
      <w:u w:val="single"/>
      <w:lang w:val="en-US" w:eastAsia="en-US" w:bidi="ar-SA"/>
    </w:rPr>
  </w:style>
  <w:style w:type="paragraph" w:customStyle="1" w:styleId="author-name">
    <w:name w:val="author-name"/>
    <w:basedOn w:val="Normal"/>
    <w:uiPriority w:val="99"/>
    <w:qFormat/>
    <w:rsid w:val="00AC1BC8"/>
    <w:pPr>
      <w:spacing w:before="100" w:beforeAutospacing="1" w:after="100" w:afterAutospacing="1"/>
    </w:pPr>
  </w:style>
  <w:style w:type="paragraph" w:customStyle="1" w:styleId="author-credentials">
    <w:name w:val="author-credentials"/>
    <w:basedOn w:val="Normal"/>
    <w:uiPriority w:val="99"/>
    <w:qFormat/>
    <w:rsid w:val="00AC1BC8"/>
    <w:pPr>
      <w:spacing w:before="100" w:beforeAutospacing="1" w:after="100" w:afterAutospacing="1"/>
    </w:pPr>
  </w:style>
  <w:style w:type="character" w:customStyle="1" w:styleId="HTMLPreformattedChar1">
    <w:name w:val="HTML Preformatted Char1"/>
    <w:basedOn w:val="DefaultParagraphFont"/>
    <w:uiPriority w:val="99"/>
    <w:semiHidden/>
    <w:rsid w:val="00AC1BC8"/>
    <w:rPr>
      <w:rFonts w:ascii="Consolas" w:hAnsi="Consolas" w:cs="Consolas"/>
      <w:sz w:val="20"/>
      <w:szCs w:val="20"/>
    </w:rPr>
  </w:style>
  <w:style w:type="character" w:customStyle="1" w:styleId="StyleStyle4CharTimesNewRoman11ptBold">
    <w:name w:val="Style Style4 Char + Times New Roman 11 pt Bold"/>
    <w:basedOn w:val="DefaultParagraphFont"/>
    <w:rsid w:val="00AC1BC8"/>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AC1BC8"/>
    <w:rPr>
      <w:rFonts w:ascii="Times New Roman" w:hAnsi="Times New Roman"/>
      <w:i/>
      <w:iCs/>
      <w:sz w:val="20"/>
      <w:szCs w:val="24"/>
      <w:u w:val="single"/>
      <w:lang w:val="en-US" w:eastAsia="en-US" w:bidi="ar-SA"/>
    </w:rPr>
  </w:style>
  <w:style w:type="character" w:customStyle="1" w:styleId="headline">
    <w:name w:val="headline"/>
    <w:basedOn w:val="DefaultParagraphFont"/>
    <w:rsid w:val="00AC1BC8"/>
  </w:style>
  <w:style w:type="character" w:customStyle="1" w:styleId="CharChar4">
    <w:name w:val="Char Char4"/>
    <w:basedOn w:val="DefaultParagraphFont"/>
    <w:rsid w:val="00AC1BC8"/>
    <w:rPr>
      <w:rFonts w:cs="Arial"/>
      <w:b/>
      <w:bCs/>
      <w:iCs/>
      <w:szCs w:val="28"/>
      <w:lang w:val="en-US" w:eastAsia="en-US" w:bidi="ar-SA"/>
    </w:rPr>
  </w:style>
  <w:style w:type="character" w:customStyle="1" w:styleId="yshortcuts">
    <w:name w:val="yshortcuts"/>
    <w:basedOn w:val="DefaultParagraphFont"/>
    <w:rsid w:val="00AC1BC8"/>
  </w:style>
  <w:style w:type="character" w:customStyle="1" w:styleId="HotRouteChar0">
    <w:name w:val="Hot Route Char"/>
    <w:link w:val="HotRoute"/>
    <w:rsid w:val="00AC1BC8"/>
    <w:rPr>
      <w:rFonts w:ascii="Calibri" w:hAnsi="Calibri"/>
    </w:rPr>
  </w:style>
  <w:style w:type="paragraph" w:styleId="PlainText">
    <w:name w:val="Plain Text"/>
    <w:basedOn w:val="Normal"/>
    <w:link w:val="PlainTextChar"/>
    <w:rsid w:val="00AC1BC8"/>
    <w:rPr>
      <w:rFonts w:ascii="Courier New" w:hAnsi="Courier New" w:cs="Courier New"/>
      <w:szCs w:val="20"/>
    </w:rPr>
  </w:style>
  <w:style w:type="character" w:customStyle="1" w:styleId="PlainTextChar">
    <w:name w:val="Plain Text Char"/>
    <w:basedOn w:val="DefaultParagraphFont"/>
    <w:link w:val="PlainText"/>
    <w:rsid w:val="00AC1BC8"/>
    <w:rPr>
      <w:rFonts w:ascii="Courier New" w:hAnsi="Courier New" w:cs="Courier New"/>
      <w:szCs w:val="20"/>
    </w:rPr>
  </w:style>
  <w:style w:type="character" w:customStyle="1" w:styleId="senselabelstart">
    <w:name w:val="sense_label start"/>
    <w:basedOn w:val="DefaultParagraphFont"/>
    <w:rsid w:val="00AC1BC8"/>
  </w:style>
  <w:style w:type="character" w:customStyle="1" w:styleId="sensecontent">
    <w:name w:val="sense_content"/>
    <w:basedOn w:val="DefaultParagraphFont"/>
    <w:rsid w:val="00AC1BC8"/>
  </w:style>
  <w:style w:type="character" w:customStyle="1" w:styleId="vi">
    <w:name w:val="vi"/>
    <w:basedOn w:val="DefaultParagraphFont"/>
    <w:rsid w:val="00AC1BC8"/>
  </w:style>
  <w:style w:type="character" w:customStyle="1" w:styleId="italic">
    <w:name w:val="italic"/>
    <w:basedOn w:val="DefaultParagraphFont"/>
    <w:rsid w:val="00AC1BC8"/>
  </w:style>
  <w:style w:type="paragraph" w:customStyle="1" w:styleId="Microtext0">
    <w:name w:val="Microtext"/>
    <w:basedOn w:val="Normal"/>
    <w:next w:val="Normal"/>
    <w:link w:val="MicrotextChar0"/>
    <w:qFormat/>
    <w:rsid w:val="00AC1BC8"/>
    <w:rPr>
      <w:sz w:val="12"/>
    </w:rPr>
  </w:style>
  <w:style w:type="character" w:customStyle="1" w:styleId="MicrotextChar0">
    <w:name w:val="Microtext Char"/>
    <w:link w:val="Microtext0"/>
    <w:rsid w:val="00AC1BC8"/>
    <w:rPr>
      <w:rFonts w:ascii="Calibri" w:hAnsi="Calibri"/>
      <w:sz w:val="12"/>
    </w:rPr>
  </w:style>
  <w:style w:type="character" w:customStyle="1" w:styleId="st">
    <w:name w:val="st"/>
    <w:basedOn w:val="DefaultParagraphFont"/>
    <w:rsid w:val="00AC1BC8"/>
  </w:style>
  <w:style w:type="paragraph" w:customStyle="1" w:styleId="Style6">
    <w:name w:val="Style6"/>
    <w:basedOn w:val="Normal"/>
    <w:link w:val="Style6Char"/>
    <w:autoRedefine/>
    <w:qFormat/>
    <w:rsid w:val="00AC1BC8"/>
    <w:rPr>
      <w:b/>
    </w:rPr>
  </w:style>
  <w:style w:type="character" w:customStyle="1" w:styleId="Style6Char">
    <w:name w:val="Style6 Char"/>
    <w:basedOn w:val="DefaultParagraphFont"/>
    <w:link w:val="Style6"/>
    <w:rsid w:val="00AC1BC8"/>
    <w:rPr>
      <w:rFonts w:ascii="Calibri" w:hAnsi="Calibri"/>
      <w:b/>
    </w:rPr>
  </w:style>
  <w:style w:type="paragraph" w:customStyle="1" w:styleId="Style11">
    <w:name w:val="Style11"/>
    <w:basedOn w:val="Normal"/>
    <w:link w:val="Style11Char"/>
    <w:qFormat/>
    <w:rsid w:val="00AC1BC8"/>
    <w:rPr>
      <w:b/>
      <w:szCs w:val="20"/>
      <w:u w:val="thick"/>
    </w:rPr>
  </w:style>
  <w:style w:type="paragraph" w:customStyle="1" w:styleId="Style12">
    <w:name w:val="Style12"/>
    <w:basedOn w:val="Normal"/>
    <w:link w:val="Style12Char"/>
    <w:qFormat/>
    <w:rsid w:val="00AC1BC8"/>
    <w:rPr>
      <w:b/>
      <w:u w:val="thick"/>
    </w:rPr>
  </w:style>
  <w:style w:type="character" w:customStyle="1" w:styleId="Style11Char">
    <w:name w:val="Style11 Char"/>
    <w:basedOn w:val="DefaultParagraphFont"/>
    <w:link w:val="Style11"/>
    <w:rsid w:val="00AC1BC8"/>
    <w:rPr>
      <w:rFonts w:ascii="Calibri" w:hAnsi="Calibri"/>
      <w:b/>
      <w:szCs w:val="20"/>
      <w:u w:val="thick"/>
    </w:rPr>
  </w:style>
  <w:style w:type="character" w:customStyle="1" w:styleId="Style12Char">
    <w:name w:val="Style12 Char"/>
    <w:basedOn w:val="DefaultParagraphFont"/>
    <w:link w:val="Style12"/>
    <w:rsid w:val="00AC1BC8"/>
    <w:rPr>
      <w:rFonts w:ascii="Calibri" w:hAnsi="Calibri"/>
      <w:b/>
      <w:u w:val="thick"/>
    </w:rPr>
  </w:style>
  <w:style w:type="character" w:customStyle="1" w:styleId="caps-label">
    <w:name w:val="caps-label"/>
    <w:basedOn w:val="DefaultParagraphFont"/>
    <w:rsid w:val="00AC1BC8"/>
  </w:style>
  <w:style w:type="character" w:customStyle="1" w:styleId="wikiexternallink">
    <w:name w:val="wikiexternallink"/>
    <w:basedOn w:val="DefaultParagraphFont"/>
    <w:rsid w:val="00AC1BC8"/>
  </w:style>
  <w:style w:type="character" w:customStyle="1" w:styleId="wikigeneratedlinkcontent">
    <w:name w:val="wikigeneratedlinkcontent"/>
    <w:basedOn w:val="DefaultParagraphFont"/>
    <w:rsid w:val="00AC1BC8"/>
  </w:style>
  <w:style w:type="character" w:customStyle="1" w:styleId="ShrinkChar">
    <w:name w:val="Shrink Char"/>
    <w:link w:val="Shrink"/>
    <w:locked/>
    <w:rsid w:val="00AC1BC8"/>
    <w:rPr>
      <w:rFonts w:ascii="Garamond" w:eastAsia="Times New Roman" w:hAnsi="Garamond"/>
      <w:sz w:val="12"/>
    </w:rPr>
  </w:style>
  <w:style w:type="paragraph" w:customStyle="1" w:styleId="Shrink">
    <w:name w:val="Shrink"/>
    <w:link w:val="ShrinkChar"/>
    <w:qFormat/>
    <w:rsid w:val="00AC1BC8"/>
    <w:pPr>
      <w:spacing w:after="0" w:line="240" w:lineRule="auto"/>
      <w:ind w:left="288" w:right="288"/>
    </w:pPr>
    <w:rPr>
      <w:rFonts w:ascii="Garamond" w:eastAsia="Times New Roman" w:hAnsi="Garamond"/>
      <w:sz w:val="12"/>
    </w:rPr>
  </w:style>
  <w:style w:type="character" w:customStyle="1" w:styleId="aqj">
    <w:name w:val="aqj"/>
    <w:basedOn w:val="DefaultParagraphFont"/>
    <w:rsid w:val="00AC1BC8"/>
  </w:style>
  <w:style w:type="character" w:customStyle="1" w:styleId="StyleStyleBoldUnderlineIntenseEmphasisUnderlineapple-style-s">
    <w:name w:val="Style Style Bold UnderlineIntense EmphasisUnderlineapple-style-s..."/>
    <w:basedOn w:val="DefaultParagraphFont"/>
    <w:rsid w:val="00AC1BC8"/>
    <w:rPr>
      <w:b w:val="0"/>
      <w:bCs w:val="0"/>
      <w:sz w:val="22"/>
      <w:u w:val="single"/>
      <w:bdr w:val="none" w:sz="0" w:space="0" w:color="auto"/>
    </w:rPr>
  </w:style>
  <w:style w:type="paragraph" w:customStyle="1" w:styleId="blocktitle0">
    <w:name w:val="block title"/>
    <w:basedOn w:val="Normal"/>
    <w:link w:val="blocktitleChar0"/>
    <w:autoRedefine/>
    <w:qFormat/>
    <w:rsid w:val="00AC1BC8"/>
    <w:pPr>
      <w:spacing w:after="240"/>
      <w:jc w:val="center"/>
      <w:outlineLvl w:val="0"/>
    </w:pPr>
    <w:rPr>
      <w:rFonts w:eastAsia="Calibri"/>
      <w:b/>
      <w:caps/>
      <w:sz w:val="28"/>
      <w:szCs w:val="28"/>
      <w:lang w:val="es-ES"/>
    </w:rPr>
  </w:style>
  <w:style w:type="character" w:customStyle="1" w:styleId="Boxed">
    <w:name w:val="Boxed"/>
    <w:qFormat/>
    <w:rsid w:val="00AC1BC8"/>
    <w:rPr>
      <w:rFonts w:ascii="Times New Roman" w:hAnsi="Times New Roman"/>
      <w:sz w:val="20"/>
      <w:bdr w:val="single" w:sz="6" w:space="0" w:color="auto"/>
    </w:rPr>
  </w:style>
  <w:style w:type="character" w:customStyle="1" w:styleId="UnderlineCard">
    <w:name w:val="Underline Card"/>
    <w:uiPriority w:val="6"/>
    <w:qFormat/>
    <w:rsid w:val="00AC1BC8"/>
    <w:rPr>
      <w:rFonts w:ascii="Arial" w:hAnsi="Arial"/>
      <w:b w:val="0"/>
      <w:bCs/>
      <w:sz w:val="20"/>
      <w:u w:val="single"/>
    </w:rPr>
  </w:style>
  <w:style w:type="character" w:customStyle="1" w:styleId="story-author">
    <w:name w:val="story-author"/>
    <w:basedOn w:val="DefaultParagraphFont"/>
    <w:rsid w:val="00AC1BC8"/>
  </w:style>
  <w:style w:type="paragraph" w:customStyle="1" w:styleId="type">
    <w:name w:val="type"/>
    <w:basedOn w:val="Normal"/>
    <w:qFormat/>
    <w:rsid w:val="00AC1BC8"/>
    <w:pPr>
      <w:spacing w:before="100" w:beforeAutospacing="1" w:after="100" w:afterAutospacing="1"/>
    </w:pPr>
  </w:style>
  <w:style w:type="character" w:customStyle="1" w:styleId="institution">
    <w:name w:val="institution"/>
    <w:basedOn w:val="DefaultParagraphFont"/>
    <w:rsid w:val="00AC1BC8"/>
  </w:style>
  <w:style w:type="character" w:customStyle="1" w:styleId="abodyblack3">
    <w:name w:val="abodyblack3"/>
    <w:basedOn w:val="DefaultParagraphFont"/>
    <w:rsid w:val="00AC1BC8"/>
  </w:style>
  <w:style w:type="paragraph" w:customStyle="1" w:styleId="UnderlineChar2CharChar">
    <w:name w:val="Underline Char2 Char Char"/>
    <w:basedOn w:val="Normal"/>
    <w:link w:val="UnderlineChar2CharCharChar"/>
    <w:qFormat/>
    <w:rsid w:val="00AC1BC8"/>
    <w:rPr>
      <w:rFonts w:eastAsia="MS Mincho"/>
      <w:szCs w:val="20"/>
      <w:u w:val="single"/>
    </w:rPr>
  </w:style>
  <w:style w:type="character" w:customStyle="1" w:styleId="UnderlineChar2CharCharChar">
    <w:name w:val="Underline Char2 Char Char Char"/>
    <w:link w:val="UnderlineChar2CharChar"/>
    <w:rsid w:val="00AC1BC8"/>
    <w:rPr>
      <w:rFonts w:ascii="Calibri" w:eastAsia="MS Mincho" w:hAnsi="Calibri"/>
      <w:szCs w:val="20"/>
      <w:u w:val="single"/>
    </w:rPr>
  </w:style>
  <w:style w:type="character" w:customStyle="1" w:styleId="CharacterStyle1">
    <w:name w:val="Character Style 1"/>
    <w:rsid w:val="00AC1BC8"/>
    <w:rPr>
      <w:sz w:val="20"/>
      <w:szCs w:val="20"/>
    </w:rPr>
  </w:style>
  <w:style w:type="character" w:customStyle="1" w:styleId="FontStyle177">
    <w:name w:val="Font Style177"/>
    <w:basedOn w:val="DefaultParagraphFont"/>
    <w:uiPriority w:val="99"/>
    <w:rsid w:val="00AC1BC8"/>
    <w:rPr>
      <w:rFonts w:ascii="Times New Roman" w:hAnsi="Times New Roman" w:cs="Times New Roman"/>
      <w:sz w:val="20"/>
      <w:szCs w:val="20"/>
    </w:rPr>
  </w:style>
  <w:style w:type="character" w:customStyle="1" w:styleId="FontStyle173">
    <w:name w:val="Font Style173"/>
    <w:basedOn w:val="DefaultParagraphFont"/>
    <w:uiPriority w:val="99"/>
    <w:rsid w:val="00AC1BC8"/>
    <w:rPr>
      <w:rFonts w:ascii="Times New Roman" w:hAnsi="Times New Roman" w:cs="Times New Roman"/>
      <w:sz w:val="14"/>
      <w:szCs w:val="14"/>
    </w:rPr>
  </w:style>
  <w:style w:type="character" w:customStyle="1" w:styleId="FontStyle151">
    <w:name w:val="Font Style151"/>
    <w:basedOn w:val="DefaultParagraphFont"/>
    <w:uiPriority w:val="99"/>
    <w:rsid w:val="00AC1BC8"/>
    <w:rPr>
      <w:rFonts w:ascii="Arial Narrow" w:hAnsi="Arial Narrow" w:cs="Arial Narrow"/>
      <w:b/>
      <w:bCs/>
      <w:sz w:val="12"/>
      <w:szCs w:val="12"/>
    </w:rPr>
  </w:style>
  <w:style w:type="character" w:customStyle="1" w:styleId="FontStyle156">
    <w:name w:val="Font Style156"/>
    <w:basedOn w:val="DefaultParagraphFont"/>
    <w:uiPriority w:val="99"/>
    <w:rsid w:val="00AC1BC8"/>
    <w:rPr>
      <w:rFonts w:ascii="Arial Narrow" w:hAnsi="Arial Narrow" w:cs="Arial Narrow"/>
      <w:sz w:val="8"/>
      <w:szCs w:val="8"/>
    </w:rPr>
  </w:style>
  <w:style w:type="character" w:customStyle="1" w:styleId="FontStyle160">
    <w:name w:val="Font Style160"/>
    <w:basedOn w:val="DefaultParagraphFont"/>
    <w:uiPriority w:val="99"/>
    <w:rsid w:val="00AC1BC8"/>
    <w:rPr>
      <w:rFonts w:ascii="Times New Roman" w:hAnsi="Times New Roman" w:cs="Times New Roman"/>
      <w:b/>
      <w:bCs/>
      <w:sz w:val="20"/>
      <w:szCs w:val="20"/>
    </w:rPr>
  </w:style>
  <w:style w:type="character" w:customStyle="1" w:styleId="FontStyle178">
    <w:name w:val="Font Style178"/>
    <w:basedOn w:val="DefaultParagraphFont"/>
    <w:uiPriority w:val="99"/>
    <w:rsid w:val="00AC1BC8"/>
    <w:rPr>
      <w:rFonts w:ascii="Times New Roman" w:hAnsi="Times New Roman" w:cs="Times New Roman"/>
      <w:sz w:val="18"/>
      <w:szCs w:val="18"/>
    </w:rPr>
  </w:style>
  <w:style w:type="paragraph" w:customStyle="1" w:styleId="Style14">
    <w:name w:val="Style14"/>
    <w:basedOn w:val="Normal"/>
    <w:uiPriority w:val="99"/>
    <w:qFormat/>
    <w:rsid w:val="00AC1BC8"/>
    <w:pPr>
      <w:widowControl w:val="0"/>
      <w:autoSpaceDE w:val="0"/>
      <w:autoSpaceDN w:val="0"/>
      <w:adjustRightInd w:val="0"/>
      <w:spacing w:line="278" w:lineRule="exact"/>
      <w:jc w:val="both"/>
    </w:pPr>
  </w:style>
  <w:style w:type="paragraph" w:customStyle="1" w:styleId="Style16">
    <w:name w:val="Style16"/>
    <w:basedOn w:val="Normal"/>
    <w:uiPriority w:val="99"/>
    <w:qFormat/>
    <w:rsid w:val="00AC1BC8"/>
    <w:pPr>
      <w:widowControl w:val="0"/>
      <w:autoSpaceDE w:val="0"/>
      <w:autoSpaceDN w:val="0"/>
      <w:adjustRightInd w:val="0"/>
      <w:spacing w:line="163" w:lineRule="exact"/>
    </w:pPr>
  </w:style>
  <w:style w:type="character" w:customStyle="1" w:styleId="FontStyle168">
    <w:name w:val="Font Style168"/>
    <w:basedOn w:val="DefaultParagraphFont"/>
    <w:uiPriority w:val="99"/>
    <w:rsid w:val="00AC1BC8"/>
    <w:rPr>
      <w:rFonts w:ascii="Times New Roman" w:hAnsi="Times New Roman" w:cs="Times New Roman"/>
      <w:sz w:val="12"/>
      <w:szCs w:val="12"/>
    </w:rPr>
  </w:style>
  <w:style w:type="paragraph" w:customStyle="1" w:styleId="Style9">
    <w:name w:val="Style9"/>
    <w:basedOn w:val="Normal"/>
    <w:uiPriority w:val="99"/>
    <w:qFormat/>
    <w:rsid w:val="00AC1BC8"/>
    <w:pPr>
      <w:widowControl w:val="0"/>
      <w:autoSpaceDE w:val="0"/>
      <w:autoSpaceDN w:val="0"/>
      <w:adjustRightInd w:val="0"/>
      <w:spacing w:line="134" w:lineRule="exact"/>
      <w:jc w:val="both"/>
    </w:pPr>
  </w:style>
  <w:style w:type="paragraph" w:customStyle="1" w:styleId="Style44">
    <w:name w:val="Style44"/>
    <w:basedOn w:val="Normal"/>
    <w:uiPriority w:val="99"/>
    <w:qFormat/>
    <w:rsid w:val="00AC1BC8"/>
    <w:pPr>
      <w:widowControl w:val="0"/>
      <w:autoSpaceDE w:val="0"/>
      <w:autoSpaceDN w:val="0"/>
      <w:adjustRightInd w:val="0"/>
      <w:spacing w:line="216" w:lineRule="exact"/>
      <w:jc w:val="both"/>
    </w:pPr>
  </w:style>
  <w:style w:type="paragraph" w:customStyle="1" w:styleId="Style19">
    <w:name w:val="Style19"/>
    <w:basedOn w:val="Normal"/>
    <w:uiPriority w:val="99"/>
    <w:qFormat/>
    <w:rsid w:val="00AC1BC8"/>
    <w:pPr>
      <w:widowControl w:val="0"/>
      <w:autoSpaceDE w:val="0"/>
      <w:autoSpaceDN w:val="0"/>
      <w:adjustRightInd w:val="0"/>
      <w:spacing w:line="206" w:lineRule="exact"/>
    </w:pPr>
  </w:style>
  <w:style w:type="character" w:customStyle="1" w:styleId="FontStyle176">
    <w:name w:val="Font Style176"/>
    <w:basedOn w:val="DefaultParagraphFont"/>
    <w:uiPriority w:val="99"/>
    <w:rsid w:val="00AC1BC8"/>
    <w:rPr>
      <w:rFonts w:ascii="Times New Roman" w:hAnsi="Times New Roman" w:cs="Times New Roman"/>
      <w:sz w:val="16"/>
      <w:szCs w:val="16"/>
    </w:rPr>
  </w:style>
  <w:style w:type="character" w:customStyle="1" w:styleId="f">
    <w:name w:val="f"/>
    <w:basedOn w:val="DefaultParagraphFont"/>
    <w:rsid w:val="00AC1BC8"/>
  </w:style>
  <w:style w:type="character" w:customStyle="1" w:styleId="TagsChar2">
    <w:name w:val="Tags Char2"/>
    <w:uiPriority w:val="99"/>
    <w:rsid w:val="00AC1BC8"/>
    <w:rPr>
      <w:b/>
      <w:sz w:val="24"/>
    </w:rPr>
  </w:style>
  <w:style w:type="paragraph" w:customStyle="1" w:styleId="CardsFont6ptChar">
    <w:name w:val="Cards + Font: 6 pt Char"/>
    <w:basedOn w:val="Normal"/>
    <w:link w:val="CardsFont6ptCharChar"/>
    <w:qFormat/>
    <w:rsid w:val="00AC1BC8"/>
    <w:pPr>
      <w:autoSpaceDE w:val="0"/>
      <w:autoSpaceDN w:val="0"/>
      <w:adjustRightInd w:val="0"/>
      <w:ind w:left="432" w:right="432"/>
      <w:jc w:val="both"/>
    </w:pPr>
    <w:rPr>
      <w:sz w:val="12"/>
    </w:rPr>
  </w:style>
  <w:style w:type="character" w:customStyle="1" w:styleId="CardsFont6ptCharChar">
    <w:name w:val="Cards + Font: 6 pt Char Char"/>
    <w:link w:val="CardsFont6ptChar"/>
    <w:rsid w:val="00AC1BC8"/>
    <w:rPr>
      <w:rFonts w:ascii="Calibri" w:hAnsi="Calibri"/>
      <w:sz w:val="12"/>
    </w:rPr>
  </w:style>
  <w:style w:type="character" w:customStyle="1" w:styleId="FontStyle172">
    <w:name w:val="Font Style172"/>
    <w:basedOn w:val="DefaultParagraphFont"/>
    <w:uiPriority w:val="99"/>
    <w:rsid w:val="00AC1BC8"/>
    <w:rPr>
      <w:rFonts w:ascii="Times New Roman" w:hAnsi="Times New Roman" w:cs="Times New Roman"/>
      <w:b/>
      <w:bCs/>
      <w:sz w:val="16"/>
      <w:szCs w:val="16"/>
    </w:rPr>
  </w:style>
  <w:style w:type="paragraph" w:customStyle="1" w:styleId="Style18">
    <w:name w:val="Style18"/>
    <w:basedOn w:val="Normal"/>
    <w:uiPriority w:val="99"/>
    <w:qFormat/>
    <w:rsid w:val="00AC1BC8"/>
    <w:pPr>
      <w:widowControl w:val="0"/>
      <w:autoSpaceDE w:val="0"/>
      <w:autoSpaceDN w:val="0"/>
      <w:adjustRightInd w:val="0"/>
      <w:spacing w:line="269" w:lineRule="exact"/>
    </w:pPr>
  </w:style>
  <w:style w:type="character" w:customStyle="1" w:styleId="FontStyle171">
    <w:name w:val="Font Style171"/>
    <w:basedOn w:val="DefaultParagraphFont"/>
    <w:uiPriority w:val="99"/>
    <w:rsid w:val="00AC1BC8"/>
    <w:rPr>
      <w:rFonts w:ascii="Times New Roman" w:hAnsi="Times New Roman" w:cs="Times New Roman"/>
      <w:i/>
      <w:iCs/>
      <w:sz w:val="16"/>
      <w:szCs w:val="16"/>
    </w:rPr>
  </w:style>
  <w:style w:type="character" w:customStyle="1" w:styleId="FontStyle162">
    <w:name w:val="Font Style162"/>
    <w:basedOn w:val="DefaultParagraphFont"/>
    <w:uiPriority w:val="99"/>
    <w:rsid w:val="00AC1BC8"/>
    <w:rPr>
      <w:rFonts w:ascii="Times New Roman" w:hAnsi="Times New Roman" w:cs="Times New Roman"/>
      <w:b/>
      <w:bCs/>
      <w:sz w:val="18"/>
      <w:szCs w:val="18"/>
    </w:rPr>
  </w:style>
  <w:style w:type="character" w:customStyle="1" w:styleId="FontStyle167">
    <w:name w:val="Font Style167"/>
    <w:basedOn w:val="DefaultParagraphFont"/>
    <w:uiPriority w:val="99"/>
    <w:rsid w:val="00AC1BC8"/>
    <w:rPr>
      <w:rFonts w:ascii="Times New Roman" w:hAnsi="Times New Roman" w:cs="Times New Roman"/>
      <w:sz w:val="10"/>
      <w:szCs w:val="10"/>
    </w:rPr>
  </w:style>
  <w:style w:type="character" w:customStyle="1" w:styleId="FontStyle174">
    <w:name w:val="Font Style174"/>
    <w:basedOn w:val="DefaultParagraphFont"/>
    <w:uiPriority w:val="99"/>
    <w:rsid w:val="00AC1BC8"/>
    <w:rPr>
      <w:rFonts w:ascii="Arial Narrow" w:hAnsi="Arial Narrow" w:cs="Arial Narrow"/>
      <w:b/>
      <w:bCs/>
      <w:sz w:val="18"/>
      <w:szCs w:val="18"/>
    </w:rPr>
  </w:style>
  <w:style w:type="paragraph" w:customStyle="1" w:styleId="Style47">
    <w:name w:val="Style47"/>
    <w:basedOn w:val="Normal"/>
    <w:uiPriority w:val="99"/>
    <w:qFormat/>
    <w:rsid w:val="00AC1BC8"/>
    <w:pPr>
      <w:widowControl w:val="0"/>
      <w:autoSpaceDE w:val="0"/>
      <w:autoSpaceDN w:val="0"/>
      <w:adjustRightInd w:val="0"/>
      <w:spacing w:line="490" w:lineRule="exact"/>
    </w:pPr>
  </w:style>
  <w:style w:type="character" w:customStyle="1" w:styleId="FontStyle169">
    <w:name w:val="Font Style169"/>
    <w:basedOn w:val="DefaultParagraphFont"/>
    <w:uiPriority w:val="99"/>
    <w:rsid w:val="00AC1BC8"/>
    <w:rPr>
      <w:rFonts w:ascii="Times New Roman" w:hAnsi="Times New Roman" w:cs="Times New Roman"/>
      <w:sz w:val="12"/>
      <w:szCs w:val="12"/>
    </w:rPr>
  </w:style>
  <w:style w:type="paragraph" w:customStyle="1" w:styleId="Style24">
    <w:name w:val="Style24"/>
    <w:basedOn w:val="Normal"/>
    <w:uiPriority w:val="99"/>
    <w:qFormat/>
    <w:rsid w:val="00AC1BC8"/>
    <w:pPr>
      <w:widowControl w:val="0"/>
      <w:autoSpaceDE w:val="0"/>
      <w:autoSpaceDN w:val="0"/>
      <w:adjustRightInd w:val="0"/>
      <w:spacing w:line="276" w:lineRule="exact"/>
    </w:pPr>
  </w:style>
  <w:style w:type="paragraph" w:customStyle="1" w:styleId="Style99">
    <w:name w:val="Style99"/>
    <w:basedOn w:val="Normal"/>
    <w:uiPriority w:val="99"/>
    <w:qFormat/>
    <w:rsid w:val="00AC1BC8"/>
    <w:pPr>
      <w:widowControl w:val="0"/>
      <w:autoSpaceDE w:val="0"/>
      <w:autoSpaceDN w:val="0"/>
      <w:adjustRightInd w:val="0"/>
      <w:spacing w:line="182" w:lineRule="exact"/>
      <w:jc w:val="both"/>
    </w:pPr>
  </w:style>
  <w:style w:type="paragraph" w:customStyle="1" w:styleId="Style26">
    <w:name w:val="Style26"/>
    <w:basedOn w:val="Normal"/>
    <w:uiPriority w:val="99"/>
    <w:qFormat/>
    <w:rsid w:val="00AC1BC8"/>
    <w:pPr>
      <w:widowControl w:val="0"/>
      <w:autoSpaceDE w:val="0"/>
      <w:autoSpaceDN w:val="0"/>
      <w:adjustRightInd w:val="0"/>
      <w:spacing w:line="278" w:lineRule="exact"/>
      <w:jc w:val="both"/>
    </w:pPr>
  </w:style>
  <w:style w:type="character" w:customStyle="1" w:styleId="FontStyle139">
    <w:name w:val="Font Style139"/>
    <w:basedOn w:val="DefaultParagraphFont"/>
    <w:uiPriority w:val="99"/>
    <w:rsid w:val="00AC1BC8"/>
    <w:rPr>
      <w:rFonts w:ascii="Times New Roman" w:hAnsi="Times New Roman" w:cs="Times New Roman"/>
      <w:b/>
      <w:bCs/>
      <w:sz w:val="18"/>
      <w:szCs w:val="18"/>
    </w:rPr>
  </w:style>
  <w:style w:type="paragraph" w:customStyle="1" w:styleId="Style21">
    <w:name w:val="Style21"/>
    <w:basedOn w:val="Normal"/>
    <w:uiPriority w:val="99"/>
    <w:qFormat/>
    <w:rsid w:val="00AC1BC8"/>
    <w:pPr>
      <w:widowControl w:val="0"/>
      <w:autoSpaceDE w:val="0"/>
      <w:autoSpaceDN w:val="0"/>
      <w:adjustRightInd w:val="0"/>
      <w:spacing w:line="216" w:lineRule="exact"/>
      <w:jc w:val="both"/>
    </w:pPr>
  </w:style>
  <w:style w:type="paragraph" w:customStyle="1" w:styleId="Style50">
    <w:name w:val="Style50"/>
    <w:basedOn w:val="Normal"/>
    <w:uiPriority w:val="99"/>
    <w:qFormat/>
    <w:rsid w:val="00AC1BC8"/>
    <w:pPr>
      <w:widowControl w:val="0"/>
      <w:autoSpaceDE w:val="0"/>
      <w:autoSpaceDN w:val="0"/>
      <w:adjustRightInd w:val="0"/>
      <w:spacing w:line="198" w:lineRule="exact"/>
    </w:pPr>
  </w:style>
  <w:style w:type="character" w:customStyle="1" w:styleId="FootnoteTextChar1">
    <w:name w:val="Footnote Text Char1"/>
    <w:basedOn w:val="DefaultParagraphFont"/>
    <w:uiPriority w:val="99"/>
    <w:semiHidden/>
    <w:rsid w:val="00AC1BC8"/>
    <w:rPr>
      <w:rFonts w:ascii="Calibri" w:hAnsi="Calibri"/>
      <w:sz w:val="20"/>
      <w:szCs w:val="20"/>
    </w:rPr>
  </w:style>
  <w:style w:type="paragraph" w:customStyle="1" w:styleId="Standard">
    <w:name w:val="Standard"/>
    <w:uiPriority w:val="99"/>
    <w:qFormat/>
    <w:rsid w:val="00AC1BC8"/>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AC1BC8"/>
    <w:rPr>
      <w:color w:val="000000"/>
      <w:sz w:val="32"/>
      <w:szCs w:val="32"/>
    </w:rPr>
  </w:style>
  <w:style w:type="paragraph" w:customStyle="1" w:styleId="Cardnon-underlined">
    <w:name w:val="Card non-underlined"/>
    <w:basedOn w:val="Normal"/>
    <w:link w:val="Cardnon-underlinedChar"/>
    <w:autoRedefine/>
    <w:qFormat/>
    <w:rsid w:val="00AC1BC8"/>
    <w:rPr>
      <w:szCs w:val="20"/>
    </w:rPr>
  </w:style>
  <w:style w:type="character" w:customStyle="1" w:styleId="Cardnon-underlinedChar">
    <w:name w:val="Card non-underlined Char"/>
    <w:basedOn w:val="DefaultParagraphFont"/>
    <w:link w:val="Cardnon-underlined"/>
    <w:rsid w:val="00AC1BC8"/>
    <w:rPr>
      <w:rFonts w:ascii="Calibri" w:hAnsi="Calibri"/>
      <w:szCs w:val="20"/>
    </w:rPr>
  </w:style>
  <w:style w:type="numbering" w:customStyle="1" w:styleId="NoList1">
    <w:name w:val="No List1"/>
    <w:next w:val="NoList"/>
    <w:uiPriority w:val="99"/>
    <w:semiHidden/>
    <w:unhideWhenUsed/>
    <w:rsid w:val="00AC1BC8"/>
  </w:style>
  <w:style w:type="character" w:customStyle="1" w:styleId="TitleChar2">
    <w:name w:val="Title Char2"/>
    <w:basedOn w:val="DefaultParagraphFont"/>
    <w:uiPriority w:val="10"/>
    <w:qFormat/>
    <w:locked/>
    <w:rsid w:val="00AC1BC8"/>
    <w:rPr>
      <w:b/>
      <w:bCs/>
      <w:u w:val="single"/>
    </w:rPr>
  </w:style>
  <w:style w:type="paragraph" w:styleId="TOC3">
    <w:name w:val="toc 3"/>
    <w:basedOn w:val="Normal"/>
    <w:next w:val="Normal"/>
    <w:autoRedefine/>
    <w:uiPriority w:val="39"/>
    <w:rsid w:val="00AC1BC8"/>
    <w:pPr>
      <w:ind w:left="400"/>
    </w:pPr>
    <w:rPr>
      <w:szCs w:val="20"/>
    </w:rPr>
  </w:style>
  <w:style w:type="paragraph" w:styleId="TOC4">
    <w:name w:val="toc 4"/>
    <w:basedOn w:val="Normal"/>
    <w:next w:val="Normal"/>
    <w:autoRedefine/>
    <w:uiPriority w:val="39"/>
    <w:rsid w:val="00AC1BC8"/>
    <w:pPr>
      <w:ind w:left="600"/>
    </w:pPr>
    <w:rPr>
      <w:szCs w:val="20"/>
    </w:rPr>
  </w:style>
  <w:style w:type="paragraph" w:styleId="TOC5">
    <w:name w:val="toc 5"/>
    <w:basedOn w:val="Normal"/>
    <w:next w:val="Normal"/>
    <w:autoRedefine/>
    <w:uiPriority w:val="39"/>
    <w:rsid w:val="00AC1BC8"/>
    <w:pPr>
      <w:ind w:left="800"/>
    </w:pPr>
    <w:rPr>
      <w:szCs w:val="20"/>
    </w:rPr>
  </w:style>
  <w:style w:type="paragraph" w:styleId="TOC6">
    <w:name w:val="toc 6"/>
    <w:basedOn w:val="Normal"/>
    <w:next w:val="Normal"/>
    <w:autoRedefine/>
    <w:uiPriority w:val="39"/>
    <w:rsid w:val="00AC1BC8"/>
    <w:pPr>
      <w:ind w:left="1000"/>
    </w:pPr>
    <w:rPr>
      <w:szCs w:val="20"/>
    </w:rPr>
  </w:style>
  <w:style w:type="paragraph" w:styleId="TOC7">
    <w:name w:val="toc 7"/>
    <w:basedOn w:val="Normal"/>
    <w:next w:val="Normal"/>
    <w:autoRedefine/>
    <w:uiPriority w:val="39"/>
    <w:rsid w:val="00AC1BC8"/>
    <w:pPr>
      <w:ind w:left="1200"/>
    </w:pPr>
    <w:rPr>
      <w:szCs w:val="20"/>
    </w:rPr>
  </w:style>
  <w:style w:type="paragraph" w:styleId="TOC8">
    <w:name w:val="toc 8"/>
    <w:basedOn w:val="Normal"/>
    <w:next w:val="Normal"/>
    <w:autoRedefine/>
    <w:uiPriority w:val="39"/>
    <w:rsid w:val="00AC1BC8"/>
    <w:pPr>
      <w:ind w:left="1400"/>
    </w:pPr>
    <w:rPr>
      <w:szCs w:val="20"/>
    </w:rPr>
  </w:style>
  <w:style w:type="character" w:customStyle="1" w:styleId="allocatoragentsleft">
    <w:name w:val="al_locatoragentsleft"/>
    <w:basedOn w:val="DefaultParagraphFont"/>
    <w:rsid w:val="00AC1BC8"/>
  </w:style>
  <w:style w:type="character" w:styleId="HTMLTypewriter">
    <w:name w:val="HTML Typewriter"/>
    <w:basedOn w:val="DefaultParagraphFont"/>
    <w:unhideWhenUsed/>
    <w:rsid w:val="00AC1BC8"/>
    <w:rPr>
      <w:rFonts w:ascii="Courier New" w:eastAsia="Times New Roman" w:hAnsi="Courier New" w:cs="Courier New"/>
      <w:sz w:val="20"/>
      <w:szCs w:val="20"/>
    </w:rPr>
  </w:style>
  <w:style w:type="character" w:customStyle="1" w:styleId="caps">
    <w:name w:val="caps"/>
    <w:basedOn w:val="DefaultParagraphFont"/>
    <w:rsid w:val="00AC1BC8"/>
  </w:style>
  <w:style w:type="character" w:customStyle="1" w:styleId="UnderlinesCharChar">
    <w:name w:val="Underlines Char Char"/>
    <w:basedOn w:val="DefaultParagraphFont"/>
    <w:rsid w:val="00AC1BC8"/>
    <w:rPr>
      <w:rFonts w:cs="Arial"/>
      <w:b/>
      <w:bCs/>
      <w:noProof w:val="0"/>
      <w:sz w:val="22"/>
      <w:szCs w:val="26"/>
      <w:u w:val="single"/>
      <w:lang w:val="en-US" w:eastAsia="en-US" w:bidi="ar-SA"/>
    </w:rPr>
  </w:style>
  <w:style w:type="paragraph" w:customStyle="1" w:styleId="Carding">
    <w:name w:val="Carding"/>
    <w:basedOn w:val="Normal"/>
    <w:uiPriority w:val="99"/>
    <w:qFormat/>
    <w:rsid w:val="00AC1BC8"/>
    <w:rPr>
      <w:sz w:val="18"/>
    </w:rPr>
  </w:style>
  <w:style w:type="character" w:customStyle="1" w:styleId="TagsChar1">
    <w:name w:val="Tags Char1"/>
    <w:aliases w:val="Super Script Char1,TagStyle Char1"/>
    <w:basedOn w:val="DefaultParagraphFont"/>
    <w:uiPriority w:val="1"/>
    <w:rsid w:val="00AC1BC8"/>
    <w:rPr>
      <w:rFonts w:ascii="Arial Narrow" w:hAnsi="Arial Narrow"/>
      <w:b/>
      <w:noProof w:val="0"/>
      <w:sz w:val="22"/>
      <w:szCs w:val="60"/>
      <w:lang w:val="en-US" w:eastAsia="en-US" w:bidi="ar-SA"/>
    </w:rPr>
  </w:style>
  <w:style w:type="character" w:customStyle="1" w:styleId="aunderline">
    <w:name w:val="aunderline"/>
    <w:basedOn w:val="DefaultParagraphFont"/>
    <w:qFormat/>
    <w:rsid w:val="00AC1BC8"/>
    <w:rPr>
      <w:rFonts w:ascii="Times New Roman" w:hAnsi="Times New Roman"/>
      <w:sz w:val="20"/>
      <w:szCs w:val="24"/>
      <w:u w:val="thick"/>
    </w:rPr>
  </w:style>
  <w:style w:type="character" w:customStyle="1" w:styleId="tagChar1">
    <w:name w:val="tag Char1"/>
    <w:basedOn w:val="DefaultParagraphFont"/>
    <w:rsid w:val="00AC1BC8"/>
    <w:rPr>
      <w:b/>
      <w:noProof w:val="0"/>
      <w:sz w:val="24"/>
      <w:lang w:val="en-US" w:eastAsia="en-US" w:bidi="ar-SA"/>
    </w:rPr>
  </w:style>
  <w:style w:type="character" w:customStyle="1" w:styleId="tagChar2">
    <w:name w:val="tag Char2"/>
    <w:basedOn w:val="DefaultParagraphFont"/>
    <w:uiPriority w:val="9"/>
    <w:qFormat/>
    <w:rsid w:val="00AC1BC8"/>
    <w:rPr>
      <w:b/>
      <w:noProof w:val="0"/>
      <w:sz w:val="24"/>
      <w:lang w:val="en-US" w:eastAsia="en-US" w:bidi="ar-SA"/>
    </w:rPr>
  </w:style>
  <w:style w:type="character" w:customStyle="1" w:styleId="Taggin-New">
    <w:name w:val="Taggin - New"/>
    <w:basedOn w:val="DefaultParagraphFont"/>
    <w:rsid w:val="00AC1BC8"/>
    <w:rPr>
      <w:rFonts w:ascii="Arial Narrow" w:hAnsi="Arial Narrow"/>
      <w:b/>
      <w:sz w:val="22"/>
    </w:rPr>
  </w:style>
  <w:style w:type="character" w:customStyle="1" w:styleId="Boxing-New">
    <w:name w:val="Boxing - New"/>
    <w:basedOn w:val="DefaultParagraphFont"/>
    <w:rsid w:val="00AC1BC8"/>
    <w:rPr>
      <w:rFonts w:ascii="Arial Narrow" w:hAnsi="Arial Narrow"/>
      <w:sz w:val="16"/>
      <w:u w:val="none"/>
      <w:bdr w:val="single" w:sz="4" w:space="0" w:color="auto"/>
    </w:rPr>
  </w:style>
  <w:style w:type="character" w:customStyle="1" w:styleId="ilad">
    <w:name w:val="il_ad"/>
    <w:rsid w:val="00AC1BC8"/>
  </w:style>
  <w:style w:type="paragraph" w:customStyle="1" w:styleId="CardsHighlighted">
    <w:name w:val="Cards Highlighted"/>
    <w:next w:val="Normal"/>
    <w:link w:val="CardsHighlightedChar"/>
    <w:qFormat/>
    <w:rsid w:val="00AC1BC8"/>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AC1BC8"/>
    <w:rPr>
      <w:rFonts w:ascii="Times New Roman" w:eastAsia="Calibri" w:hAnsi="Times New Roman" w:cs="Times New Roman"/>
      <w:sz w:val="24"/>
      <w:szCs w:val="20"/>
      <w:u w:val="single"/>
      <w:shd w:val="clear" w:color="auto" w:fill="00FFFF"/>
    </w:rPr>
  </w:style>
  <w:style w:type="character" w:customStyle="1" w:styleId="CardUnderlined">
    <w:name w:val="Card Underlined"/>
    <w:basedOn w:val="DefaultParagraphFont"/>
    <w:rsid w:val="00AC1BC8"/>
    <w:rPr>
      <w:rFonts w:ascii="Garamond" w:hAnsi="Garamond"/>
      <w:sz w:val="22"/>
      <w:szCs w:val="24"/>
      <w:u w:val="single"/>
      <w:lang w:val="en-US" w:eastAsia="en-US" w:bidi="ar-SA"/>
    </w:rPr>
  </w:style>
  <w:style w:type="paragraph" w:customStyle="1" w:styleId="Style2">
    <w:name w:val="Style2"/>
    <w:basedOn w:val="Heading4"/>
    <w:uiPriority w:val="99"/>
    <w:qFormat/>
    <w:rsid w:val="00AC1BC8"/>
    <w:pPr>
      <w:spacing w:before="0"/>
    </w:pPr>
    <w:rPr>
      <w:rFonts w:eastAsia="Times New Roman" w:cs="Times New Roman"/>
      <w:b w:val="0"/>
      <w:bCs/>
      <w:caps/>
      <w:sz w:val="24"/>
      <w:szCs w:val="20"/>
    </w:rPr>
  </w:style>
  <w:style w:type="character" w:customStyle="1" w:styleId="pagetitle">
    <w:name w:val="pagetitle"/>
    <w:basedOn w:val="DefaultParagraphFont"/>
    <w:rsid w:val="00AC1BC8"/>
  </w:style>
  <w:style w:type="paragraph" w:customStyle="1" w:styleId="text">
    <w:name w:val="text"/>
    <w:basedOn w:val="Normal"/>
    <w:uiPriority w:val="99"/>
    <w:qFormat/>
    <w:rsid w:val="00AC1BC8"/>
    <w:pPr>
      <w:spacing w:before="100" w:beforeAutospacing="1" w:after="100" w:afterAutospacing="1"/>
    </w:pPr>
  </w:style>
  <w:style w:type="character" w:customStyle="1" w:styleId="StyleUnderlineCharChar9ptBold1">
    <w:name w:val="Style Underline Char Char + 9 pt Bold1"/>
    <w:rsid w:val="00AC1BC8"/>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AC1BC8"/>
    <w:rPr>
      <w:rFonts w:ascii="Times New Roman" w:hAnsi="Times New Roman"/>
      <w:sz w:val="20"/>
      <w:szCs w:val="24"/>
      <w:u w:val="single"/>
      <w:lang w:val="en-US" w:eastAsia="en-US" w:bidi="ar-SA"/>
    </w:rPr>
  </w:style>
  <w:style w:type="character" w:customStyle="1" w:styleId="Style9ptBoldUnderline">
    <w:name w:val="Style 9 pt Bold Underline"/>
    <w:rsid w:val="00AC1BC8"/>
    <w:rPr>
      <w:b/>
      <w:bCs/>
      <w:sz w:val="20"/>
      <w:u w:val="single"/>
    </w:rPr>
  </w:style>
  <w:style w:type="paragraph" w:customStyle="1" w:styleId="StyleUnderline9pt0">
    <w:name w:val="Style Underline + 9 pt"/>
    <w:link w:val="StyleUnderline9ptChar"/>
    <w:qFormat/>
    <w:rsid w:val="00AC1BC8"/>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AC1BC8"/>
    <w:rPr>
      <w:rFonts w:ascii="Arial" w:eastAsia="Times New Roman" w:hAnsi="Arial" w:cs="Times New Roman"/>
      <w:szCs w:val="20"/>
      <w:u w:val="single"/>
    </w:rPr>
  </w:style>
  <w:style w:type="character" w:customStyle="1" w:styleId="StyleUnderlineChar1Bold">
    <w:name w:val="Style Underline Char1 + Bold"/>
    <w:rsid w:val="00AC1BC8"/>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AC1BC8"/>
    <w:pPr>
      <w:widowControl w:val="0"/>
      <w:ind w:left="288" w:right="288"/>
    </w:pPr>
    <w:rPr>
      <w:kern w:val="32"/>
      <w:szCs w:val="20"/>
      <w:u w:val="single"/>
      <w:lang w:eastAsia="ar-SA"/>
    </w:rPr>
  </w:style>
  <w:style w:type="character" w:customStyle="1" w:styleId="Stylecard9ptChar">
    <w:name w:val="Style card + 9 pt Char"/>
    <w:basedOn w:val="cardChar"/>
    <w:link w:val="Stylecard9pt"/>
    <w:rsid w:val="00AC1BC8"/>
    <w:rPr>
      <w:rFonts w:ascii="Calibri" w:hAnsi="Calibri"/>
      <w:kern w:val="32"/>
      <w:szCs w:val="20"/>
      <w:u w:val="single"/>
      <w:lang w:eastAsia="ar-SA"/>
    </w:rPr>
  </w:style>
  <w:style w:type="character" w:customStyle="1" w:styleId="TagsCharCharChar">
    <w:name w:val="Tags Char Char Char"/>
    <w:basedOn w:val="DefaultParagraphFont"/>
    <w:rsid w:val="00AC1BC8"/>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AC1BC8"/>
    <w:pPr>
      <w:spacing w:before="100" w:beforeAutospacing="1" w:after="100" w:afterAutospacing="1"/>
    </w:pPr>
    <w:rPr>
      <w:sz w:val="18"/>
      <w:szCs w:val="18"/>
    </w:rPr>
  </w:style>
  <w:style w:type="character" w:customStyle="1" w:styleId="Style11ptBlackUnderline">
    <w:name w:val="Style 11 pt Black Underline"/>
    <w:basedOn w:val="DefaultParagraphFont"/>
    <w:rsid w:val="00AC1BC8"/>
    <w:rPr>
      <w:color w:val="000000"/>
      <w:sz w:val="20"/>
      <w:u w:val="single"/>
    </w:rPr>
  </w:style>
  <w:style w:type="character" w:customStyle="1" w:styleId="Style11ptBlack">
    <w:name w:val="Style 11 pt Black"/>
    <w:basedOn w:val="DefaultParagraphFont"/>
    <w:rsid w:val="00AC1BC8"/>
    <w:rPr>
      <w:color w:val="000000"/>
      <w:sz w:val="20"/>
    </w:rPr>
  </w:style>
  <w:style w:type="character" w:customStyle="1" w:styleId="StyleUnderlineCharTimesBold">
    <w:name w:val="Style Underline Char + Times Bold"/>
    <w:basedOn w:val="DefaultParagraphFont"/>
    <w:rsid w:val="00AC1BC8"/>
    <w:rPr>
      <w:rFonts w:ascii="Times" w:hAnsi="Times"/>
      <w:b w:val="0"/>
      <w:bCs/>
      <w:sz w:val="20"/>
      <w:u w:val="single"/>
    </w:rPr>
  </w:style>
  <w:style w:type="character" w:customStyle="1" w:styleId="blubigktbiz">
    <w:name w:val="blubigktbiz"/>
    <w:rsid w:val="00AC1BC8"/>
  </w:style>
  <w:style w:type="paragraph" w:customStyle="1" w:styleId="StyleevidencetextBorderSinglesolidlineAuto05ptL">
    <w:name w:val="Style evidence text + Border: : (Single solid line Auto  0.5 pt L..."/>
    <w:basedOn w:val="evidencetext"/>
    <w:link w:val="StyleevidencetextBorderSinglesolidlineAuto05ptLChar"/>
    <w:qFormat/>
    <w:rsid w:val="00AC1BC8"/>
  </w:style>
  <w:style w:type="character" w:customStyle="1" w:styleId="StyleevidencetextBorderSinglesolidlineAuto05ptLChar">
    <w:name w:val="Style evidence text + Border: : (Single solid line Auto  0.5 pt L... Char"/>
    <w:link w:val="StyleevidencetextBorderSinglesolidlineAuto05ptL"/>
    <w:rsid w:val="00AC1BC8"/>
    <w:rPr>
      <w:rFonts w:ascii="Calibri" w:hAnsi="Calibri"/>
      <w:color w:val="000000"/>
      <w:lang w:val="x-none" w:eastAsia="x-none"/>
    </w:rPr>
  </w:style>
  <w:style w:type="character" w:customStyle="1" w:styleId="Style4CharChar">
    <w:name w:val="Style4 Char Char"/>
    <w:basedOn w:val="DefaultParagraphFont"/>
    <w:rsid w:val="00AC1BC8"/>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AC1BC8"/>
    <w:rPr>
      <w:rFonts w:ascii="Times New Roman" w:hAnsi="Times New Roman" w:cs="Times New Roman"/>
      <w:sz w:val="16"/>
      <w:szCs w:val="16"/>
    </w:rPr>
  </w:style>
  <w:style w:type="character" w:customStyle="1" w:styleId="StyleEmphasisArial12ptBold">
    <w:name w:val="Style Emphasis + Arial 12 pt Bold"/>
    <w:rsid w:val="00AC1BC8"/>
    <w:rPr>
      <w:rFonts w:ascii="Arial" w:hAnsi="Arial"/>
      <w:b/>
      <w:bCs/>
      <w:i/>
      <w:iCs/>
      <w:sz w:val="24"/>
    </w:rPr>
  </w:style>
  <w:style w:type="character" w:customStyle="1" w:styleId="super">
    <w:name w:val="super"/>
    <w:rsid w:val="00AC1BC8"/>
  </w:style>
  <w:style w:type="character" w:customStyle="1" w:styleId="text30">
    <w:name w:val="text30"/>
    <w:rsid w:val="00AC1BC8"/>
  </w:style>
  <w:style w:type="character" w:customStyle="1" w:styleId="uppercase">
    <w:name w:val="uppercase"/>
    <w:rsid w:val="00AC1BC8"/>
  </w:style>
  <w:style w:type="character" w:customStyle="1" w:styleId="bodytext0">
    <w:name w:val="bodytext"/>
    <w:rsid w:val="00AC1BC8"/>
  </w:style>
  <w:style w:type="character" w:customStyle="1" w:styleId="entry-title">
    <w:name w:val="entry-title"/>
    <w:rsid w:val="00AC1BC8"/>
  </w:style>
  <w:style w:type="character" w:customStyle="1" w:styleId="BodyTextIndentChar1">
    <w:name w:val="Body Text Indent Char1"/>
    <w:basedOn w:val="DefaultParagraphFont"/>
    <w:uiPriority w:val="99"/>
    <w:semiHidden/>
    <w:rsid w:val="00AC1BC8"/>
    <w:rPr>
      <w:rFonts w:ascii="Times New Roman" w:hAnsi="Times New Roman" w:cs="Times New Roman"/>
      <w:sz w:val="20"/>
    </w:rPr>
  </w:style>
  <w:style w:type="character" w:customStyle="1" w:styleId="Style6pt">
    <w:name w:val="Style 6 pt"/>
    <w:basedOn w:val="DefaultParagraphFont"/>
    <w:qFormat/>
    <w:rsid w:val="00AC1BC8"/>
    <w:rPr>
      <w:sz w:val="12"/>
    </w:rPr>
  </w:style>
  <w:style w:type="character" w:customStyle="1" w:styleId="CiteCharCharCharCharCharChar">
    <w:name w:val="Cite Char Char Char Char Char Char"/>
    <w:basedOn w:val="DefaultParagraphFont"/>
    <w:rsid w:val="00AC1BC8"/>
    <w:rPr>
      <w:b/>
      <w:noProof w:val="0"/>
      <w:sz w:val="22"/>
      <w:szCs w:val="24"/>
      <w:u w:val="single"/>
      <w:lang w:val="en-US" w:eastAsia="en-US" w:bidi="ar-SA"/>
    </w:rPr>
  </w:style>
  <w:style w:type="character" w:customStyle="1" w:styleId="mainbody1">
    <w:name w:val="mainbody1"/>
    <w:basedOn w:val="DefaultParagraphFont"/>
    <w:rsid w:val="00AC1BC8"/>
    <w:rPr>
      <w:rFonts w:ascii="Verdana" w:hAnsi="Verdana" w:hint="default"/>
      <w:color w:val="000000"/>
      <w:sz w:val="22"/>
      <w:szCs w:val="22"/>
    </w:rPr>
  </w:style>
  <w:style w:type="character" w:customStyle="1" w:styleId="ssl4">
    <w:name w:val="ss_l4"/>
    <w:basedOn w:val="DefaultParagraphFont"/>
    <w:rsid w:val="00AC1BC8"/>
  </w:style>
  <w:style w:type="paragraph" w:customStyle="1" w:styleId="StyleNormalWeb11ptUnderline">
    <w:name w:val="Style Normal (Web) + 11 pt Underline"/>
    <w:basedOn w:val="NormalWeb"/>
    <w:link w:val="StyleNormalWeb11ptUnderlineChar"/>
    <w:qFormat/>
    <w:rsid w:val="00AC1BC8"/>
    <w:rPr>
      <w:rFonts w:eastAsia="Calibri"/>
      <w:u w:val="single"/>
    </w:rPr>
  </w:style>
  <w:style w:type="character" w:customStyle="1" w:styleId="StyleNormalWeb11ptUnderlineChar">
    <w:name w:val="Style Normal (Web) + 11 pt Underline Char"/>
    <w:basedOn w:val="DefaultParagraphFont"/>
    <w:link w:val="StyleNormalWeb11ptUnderline"/>
    <w:rsid w:val="00AC1BC8"/>
    <w:rPr>
      <w:rFonts w:ascii="Calibri" w:eastAsia="Calibri" w:hAnsi="Calibri"/>
      <w:u w:val="single"/>
    </w:rPr>
  </w:style>
  <w:style w:type="character" w:customStyle="1" w:styleId="cit-first-element">
    <w:name w:val="cit-first-element"/>
    <w:basedOn w:val="DefaultParagraphFont"/>
    <w:rsid w:val="00AC1BC8"/>
  </w:style>
  <w:style w:type="character" w:customStyle="1" w:styleId="title1">
    <w:name w:val="title1"/>
    <w:basedOn w:val="DefaultParagraphFont"/>
    <w:rsid w:val="00AC1BC8"/>
  </w:style>
  <w:style w:type="character" w:customStyle="1" w:styleId="StyleThickunderline1">
    <w:name w:val="Style Thick underline1"/>
    <w:basedOn w:val="DefaultParagraphFont"/>
    <w:rsid w:val="00AC1BC8"/>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AC1BC8"/>
    <w:rPr>
      <w:rFonts w:ascii="Georgia" w:hAnsi="Georgia"/>
    </w:rPr>
  </w:style>
  <w:style w:type="character" w:customStyle="1" w:styleId="FooterChar1">
    <w:name w:val="Footer Char1"/>
    <w:basedOn w:val="DefaultParagraphFont"/>
    <w:uiPriority w:val="99"/>
    <w:semiHidden/>
    <w:rsid w:val="00AC1BC8"/>
    <w:rPr>
      <w:rFonts w:ascii="Georgia" w:hAnsi="Georgia"/>
    </w:rPr>
  </w:style>
  <w:style w:type="character" w:customStyle="1" w:styleId="UnderlineBold0">
    <w:name w:val="Underline Bold"/>
    <w:qFormat/>
    <w:rsid w:val="00AC1BC8"/>
    <w:rPr>
      <w:b/>
      <w:sz w:val="20"/>
      <w:u w:val="single"/>
    </w:rPr>
  </w:style>
  <w:style w:type="paragraph" w:customStyle="1" w:styleId="Underline20">
    <w:name w:val="Underline2"/>
    <w:basedOn w:val="Normal"/>
    <w:link w:val="Underline2Char"/>
    <w:autoRedefine/>
    <w:uiPriority w:val="4"/>
    <w:qFormat/>
    <w:rsid w:val="00AC1BC8"/>
    <w:rPr>
      <w:b/>
      <w:u w:val="single"/>
    </w:rPr>
  </w:style>
  <w:style w:type="character" w:customStyle="1" w:styleId="Underline2Char">
    <w:name w:val="Underline2 Char"/>
    <w:basedOn w:val="DefaultParagraphFont"/>
    <w:link w:val="Underline20"/>
    <w:uiPriority w:val="4"/>
    <w:rsid w:val="00AC1BC8"/>
    <w:rPr>
      <w:rFonts w:ascii="Calibri" w:hAnsi="Calibri"/>
      <w:b/>
      <w:u w:val="single"/>
    </w:rPr>
  </w:style>
  <w:style w:type="character" w:customStyle="1" w:styleId="NormalTextChar">
    <w:name w:val="Normal Text Char"/>
    <w:link w:val="NormalText"/>
    <w:rsid w:val="00AC1BC8"/>
    <w:rPr>
      <w:rFonts w:ascii="Calibri" w:hAnsi="Calibri"/>
      <w:szCs w:val="26"/>
    </w:rPr>
  </w:style>
  <w:style w:type="paragraph" w:customStyle="1" w:styleId="TableParagraph">
    <w:name w:val="Table Paragraph"/>
    <w:basedOn w:val="Normal"/>
    <w:uiPriority w:val="1"/>
    <w:qFormat/>
    <w:rsid w:val="00AC1BC8"/>
    <w:pPr>
      <w:widowControl w:val="0"/>
    </w:pPr>
  </w:style>
  <w:style w:type="character" w:customStyle="1" w:styleId="UnderlineChar0">
    <w:name w:val="UnderlineChar"/>
    <w:rsid w:val="00AC1BC8"/>
    <w:rPr>
      <w:sz w:val="24"/>
      <w:u w:val="single"/>
      <w:shd w:val="clear" w:color="auto" w:fill="auto"/>
    </w:rPr>
  </w:style>
  <w:style w:type="character" w:customStyle="1" w:styleId="foreground">
    <w:name w:val="foreground"/>
    <w:basedOn w:val="DefaultParagraphFont"/>
    <w:rsid w:val="00AC1BC8"/>
  </w:style>
  <w:style w:type="paragraph" w:customStyle="1" w:styleId="StyleCircled11pt">
    <w:name w:val="Style Circled + 11 pt"/>
    <w:basedOn w:val="Normal"/>
    <w:link w:val="StyleCircled11ptChar"/>
    <w:qFormat/>
    <w:rsid w:val="00AC1BC8"/>
    <w:rPr>
      <w:b/>
      <w:bCs/>
      <w:sz w:val="20"/>
      <w:u w:val="single"/>
    </w:rPr>
  </w:style>
  <w:style w:type="character" w:customStyle="1" w:styleId="StyleCircled11ptChar">
    <w:name w:val="Style Circled + 11 pt Char"/>
    <w:link w:val="StyleCircled11pt"/>
    <w:rsid w:val="00AC1BC8"/>
    <w:rPr>
      <w:rFonts w:ascii="Calibri" w:hAnsi="Calibri"/>
      <w:b/>
      <w:bCs/>
      <w:sz w:val="20"/>
      <w:u w:val="single"/>
    </w:rPr>
  </w:style>
  <w:style w:type="paragraph" w:customStyle="1" w:styleId="StyleUnunderlined10ptThickunderline">
    <w:name w:val="Style Ununderlined + 10 pt Thick underline"/>
    <w:basedOn w:val="Normal"/>
    <w:link w:val="StyleUnunderlined10ptThickunderlineChar"/>
    <w:qFormat/>
    <w:rsid w:val="00AC1BC8"/>
    <w:rPr>
      <w:rFonts w:ascii="Times" w:hAnsi="Times"/>
      <w:sz w:val="20"/>
      <w:szCs w:val="28"/>
      <w:u w:val="single"/>
    </w:rPr>
  </w:style>
  <w:style w:type="character" w:customStyle="1" w:styleId="StyleUnunderlined10ptThickunderlineChar">
    <w:name w:val="Style Ununderlined + 10 pt Thick underline Char"/>
    <w:link w:val="StyleUnunderlined10ptThickunderline"/>
    <w:rsid w:val="00AC1BC8"/>
    <w:rPr>
      <w:rFonts w:ascii="Times" w:hAnsi="Times"/>
      <w:sz w:val="20"/>
      <w:szCs w:val="28"/>
      <w:u w:val="single"/>
    </w:rPr>
  </w:style>
  <w:style w:type="paragraph" w:customStyle="1" w:styleId="cite20">
    <w:name w:val="cite2"/>
    <w:basedOn w:val="Normal"/>
    <w:uiPriority w:val="99"/>
    <w:qFormat/>
    <w:rsid w:val="00AC1BC8"/>
    <w:rPr>
      <w:color w:val="000000"/>
      <w:sz w:val="20"/>
      <w:szCs w:val="20"/>
    </w:rPr>
  </w:style>
  <w:style w:type="character" w:customStyle="1" w:styleId="postby">
    <w:name w:val="post_by"/>
    <w:basedOn w:val="DefaultParagraphFont"/>
    <w:rsid w:val="00AC1BC8"/>
  </w:style>
  <w:style w:type="character" w:customStyle="1" w:styleId="Style11ptBorderSinglesolidlineAuto05ptLinewidth">
    <w:name w:val="Style 11 pt Border: : (Single solid line Auto  0.5 pt Line width)"/>
    <w:rsid w:val="00AC1BC8"/>
    <w:rPr>
      <w:sz w:val="20"/>
      <w:bdr w:val="single" w:sz="4" w:space="0" w:color="auto" w:frame="1"/>
    </w:rPr>
  </w:style>
  <w:style w:type="character" w:customStyle="1" w:styleId="StyleUnderlineChar9ptBorderSinglesolidlineAuto0">
    <w:name w:val="Style Underline Char + 9 pt Border: : (Single solid line Auto  0..."/>
    <w:rsid w:val="00AC1BC8"/>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AC1BC8"/>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AC1BC8"/>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AC1BC8"/>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AC1BC8"/>
    <w:rPr>
      <w:sz w:val="20"/>
      <w:szCs w:val="24"/>
      <w:u w:val="single"/>
      <w:bdr w:val="single" w:sz="4" w:space="0" w:color="auto"/>
      <w:lang w:val="en-US" w:eastAsia="en-US" w:bidi="ar-SA"/>
    </w:rPr>
  </w:style>
  <w:style w:type="character" w:customStyle="1" w:styleId="StyleLatinGaramondUnderline">
    <w:name w:val="Style (Latin) Garamond Underline"/>
    <w:rsid w:val="00AC1BC8"/>
    <w:rPr>
      <w:rFonts w:ascii="Times New Roman" w:hAnsi="Times New Roman"/>
      <w:sz w:val="20"/>
      <w:u w:val="single"/>
    </w:rPr>
  </w:style>
  <w:style w:type="character" w:customStyle="1" w:styleId="StyleLatinGaramond">
    <w:name w:val="Style (Latin) Garamond"/>
    <w:rsid w:val="00AC1BC8"/>
    <w:rPr>
      <w:rFonts w:ascii="Times New Roman" w:hAnsi="Times New Roman"/>
      <w:sz w:val="20"/>
    </w:rPr>
  </w:style>
  <w:style w:type="character" w:customStyle="1" w:styleId="styletimesnewroman12ptbold0">
    <w:name w:val="styletimesnewroman12ptbold"/>
    <w:basedOn w:val="DefaultParagraphFont"/>
    <w:rsid w:val="00AC1BC8"/>
  </w:style>
  <w:style w:type="character" w:customStyle="1" w:styleId="CharCharCharCharChar">
    <w:name w:val="Char Char Char Char Char"/>
    <w:aliases w:val="Char Char Char Char,Char Char Char Char Char Char Char1,Heading 2 Char1 Char Char Char Char Char Char"/>
    <w:basedOn w:val="DefaultParagraphFont"/>
    <w:rsid w:val="00AC1BC8"/>
    <w:rPr>
      <w:rFonts w:cs="Arial"/>
      <w:b/>
      <w:bCs/>
      <w:iCs/>
      <w:sz w:val="24"/>
      <w:szCs w:val="28"/>
      <w:lang w:val="en-US" w:eastAsia="en-US" w:bidi="ar-SA"/>
    </w:rPr>
  </w:style>
  <w:style w:type="character" w:customStyle="1" w:styleId="mainheading">
    <w:name w:val="mainheading"/>
    <w:basedOn w:val="DefaultParagraphFont"/>
    <w:rsid w:val="00AC1BC8"/>
  </w:style>
  <w:style w:type="paragraph" w:customStyle="1" w:styleId="BoldandUnderlineChar2CharChar">
    <w:name w:val="Bold and Underline Char2 Char Char"/>
    <w:basedOn w:val="Normal"/>
    <w:link w:val="BoldandUnderlineChar2CharCharChar"/>
    <w:qFormat/>
    <w:rsid w:val="00AC1BC8"/>
    <w:rPr>
      <w:b/>
      <w:u w:val="single"/>
    </w:rPr>
  </w:style>
  <w:style w:type="character" w:customStyle="1" w:styleId="BoldandUnderlineChar2CharCharChar">
    <w:name w:val="Bold and Underline Char2 Char Char Char"/>
    <w:basedOn w:val="DefaultParagraphFont"/>
    <w:link w:val="BoldandUnderlineChar2CharChar"/>
    <w:rsid w:val="00AC1BC8"/>
    <w:rPr>
      <w:rFonts w:ascii="Calibri" w:hAnsi="Calibri"/>
      <w:b/>
      <w:u w:val="single"/>
    </w:rPr>
  </w:style>
  <w:style w:type="character" w:customStyle="1" w:styleId="StyleUnderlineChar9ptChar">
    <w:name w:val="Style Underline Char + 9 pt Char"/>
    <w:basedOn w:val="UnderlineCharChar"/>
    <w:rsid w:val="00AC1BC8"/>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AC1BC8"/>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AC1BC8"/>
    <w:rPr>
      <w:sz w:val="16"/>
    </w:rPr>
  </w:style>
  <w:style w:type="paragraph" w:customStyle="1" w:styleId="Reduce8pt">
    <w:name w:val="Reduce 8pt"/>
    <w:basedOn w:val="Normal"/>
    <w:link w:val="Reduce8ptCharChar"/>
    <w:qFormat/>
    <w:rsid w:val="00AC1BC8"/>
    <w:pPr>
      <w:autoSpaceDE w:val="0"/>
      <w:autoSpaceDN w:val="0"/>
      <w:adjustRightInd w:val="0"/>
      <w:jc w:val="both"/>
    </w:pPr>
    <w:rPr>
      <w:rFonts w:asciiTheme="minorHAnsi" w:hAnsiTheme="minorHAnsi"/>
      <w:sz w:val="16"/>
    </w:rPr>
  </w:style>
  <w:style w:type="paragraph" w:styleId="List">
    <w:name w:val="List"/>
    <w:basedOn w:val="Normal"/>
    <w:uiPriority w:val="99"/>
    <w:unhideWhenUsed/>
    <w:rsid w:val="00AC1BC8"/>
    <w:pPr>
      <w:contextualSpacing/>
    </w:pPr>
    <w:rPr>
      <w:rFonts w:eastAsia="Calibri"/>
    </w:rPr>
  </w:style>
  <w:style w:type="character" w:customStyle="1" w:styleId="CardIndentedChar">
    <w:name w:val="Card (Indented) Char"/>
    <w:link w:val="CardIndented"/>
    <w:locked/>
    <w:rsid w:val="00AC1BC8"/>
    <w:rPr>
      <w:rFonts w:ascii="Calibri" w:hAnsi="Calibri"/>
    </w:rPr>
  </w:style>
  <w:style w:type="character" w:customStyle="1" w:styleId="citenon-boldChar">
    <w:name w:val="cite non-bold Char"/>
    <w:basedOn w:val="DefaultParagraphFont"/>
    <w:link w:val="citenon-bold"/>
    <w:locked/>
    <w:rsid w:val="00AC1BC8"/>
    <w:rPr>
      <w:rFonts w:ascii="Garamond" w:hAnsi="Garamond"/>
      <w:szCs w:val="20"/>
    </w:rPr>
  </w:style>
  <w:style w:type="character" w:customStyle="1" w:styleId="boldciteChar4">
    <w:name w:val="bold cite Char4"/>
    <w:link w:val="boldcite"/>
    <w:locked/>
    <w:rsid w:val="00AC1BC8"/>
    <w:rPr>
      <w:rFonts w:eastAsia="Times New Roman" w:cs="Times New Roman"/>
      <w:b/>
      <w:color w:val="000000"/>
      <w:sz w:val="20"/>
      <w:u w:val="thick" w:color="000000"/>
    </w:rPr>
  </w:style>
  <w:style w:type="paragraph" w:customStyle="1" w:styleId="boldcite">
    <w:name w:val="bold cite"/>
    <w:basedOn w:val="Normal"/>
    <w:link w:val="boldciteChar4"/>
    <w:qFormat/>
    <w:rsid w:val="00AC1BC8"/>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AC1BC8"/>
    <w:pPr>
      <w:widowControl w:val="0"/>
      <w:autoSpaceDE w:val="0"/>
      <w:autoSpaceDN w:val="0"/>
      <w:adjustRightInd w:val="0"/>
      <w:spacing w:line="229" w:lineRule="exact"/>
    </w:pPr>
    <w:rPr>
      <w:rFonts w:ascii="Arial Narrow" w:hAnsi="Arial Narrow"/>
    </w:rPr>
  </w:style>
  <w:style w:type="paragraph" w:customStyle="1" w:styleId="TagCite0">
    <w:name w:val="TagCite"/>
    <w:basedOn w:val="Normal"/>
    <w:uiPriority w:val="99"/>
    <w:qFormat/>
    <w:rsid w:val="00AC1BC8"/>
    <w:rPr>
      <w:rFonts w:eastAsia="Calibri"/>
      <w:b/>
    </w:rPr>
  </w:style>
  <w:style w:type="character" w:customStyle="1" w:styleId="HeadingsBaseChar">
    <w:name w:val="Headings Base Char"/>
    <w:basedOn w:val="DefaultParagraphFont"/>
    <w:link w:val="HeadingsBase"/>
    <w:locked/>
    <w:rsid w:val="00AC1BC8"/>
    <w:rPr>
      <w:rFonts w:ascii="Times New Roman" w:hAnsi="Times New Roman" w:cs="Times New Roman"/>
      <w:b/>
      <w:sz w:val="32"/>
    </w:rPr>
  </w:style>
  <w:style w:type="paragraph" w:customStyle="1" w:styleId="HeadingsBase">
    <w:name w:val="Headings Base"/>
    <w:basedOn w:val="Normal"/>
    <w:link w:val="HeadingsBaseChar"/>
    <w:qFormat/>
    <w:rsid w:val="00AC1BC8"/>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uiPriority w:val="99"/>
    <w:qFormat/>
    <w:rsid w:val="00AC1BC8"/>
    <w:pPr>
      <w:suppressAutoHyphens/>
      <w:spacing w:before="20" w:after="120"/>
      <w:outlineLvl w:val="9"/>
    </w:pPr>
    <w:rPr>
      <w:rFonts w:eastAsia="Times New Roman" w:cs="Arial"/>
      <w:kern w:val="32"/>
      <w:szCs w:val="26"/>
    </w:rPr>
  </w:style>
  <w:style w:type="paragraph" w:customStyle="1" w:styleId="SchoolPaper">
    <w:name w:val="School Paper"/>
    <w:basedOn w:val="Normal"/>
    <w:uiPriority w:val="99"/>
    <w:qFormat/>
    <w:rsid w:val="00AC1BC8"/>
    <w:pPr>
      <w:spacing w:line="480" w:lineRule="auto"/>
      <w:ind w:firstLine="720"/>
    </w:pPr>
    <w:rPr>
      <w:rFonts w:eastAsia="Calibri"/>
    </w:rPr>
  </w:style>
  <w:style w:type="paragraph" w:customStyle="1" w:styleId="SchoolBlockQuote">
    <w:name w:val="School Block Quote"/>
    <w:basedOn w:val="SchoolPaper"/>
    <w:uiPriority w:val="99"/>
    <w:qFormat/>
    <w:rsid w:val="00AC1BC8"/>
  </w:style>
  <w:style w:type="paragraph" w:customStyle="1" w:styleId="SchoolWorksCited">
    <w:name w:val="School Works Cited"/>
    <w:basedOn w:val="SchoolPaper"/>
    <w:uiPriority w:val="99"/>
    <w:qFormat/>
    <w:rsid w:val="00AC1BC8"/>
  </w:style>
  <w:style w:type="paragraph" w:customStyle="1" w:styleId="BlockQuote">
    <w:name w:val="Block Quote"/>
    <w:basedOn w:val="Normal"/>
    <w:uiPriority w:val="99"/>
    <w:qFormat/>
    <w:rsid w:val="00AC1BC8"/>
    <w:pPr>
      <w:ind w:left="720" w:right="720"/>
    </w:pPr>
    <w:rPr>
      <w:rFonts w:eastAsia="Calibri"/>
    </w:rPr>
  </w:style>
  <w:style w:type="paragraph" w:customStyle="1" w:styleId="PaperBody">
    <w:name w:val="Paper Body"/>
    <w:basedOn w:val="Normal"/>
    <w:uiPriority w:val="99"/>
    <w:qFormat/>
    <w:rsid w:val="00AC1BC8"/>
    <w:pPr>
      <w:spacing w:line="480" w:lineRule="auto"/>
      <w:ind w:firstLine="720"/>
    </w:pPr>
    <w:rPr>
      <w:rFonts w:eastAsia="Calibri"/>
    </w:rPr>
  </w:style>
  <w:style w:type="paragraph" w:customStyle="1" w:styleId="PaperCitation">
    <w:name w:val="Paper Citation"/>
    <w:basedOn w:val="Normal"/>
    <w:uiPriority w:val="99"/>
    <w:qFormat/>
    <w:rsid w:val="00AC1BC8"/>
    <w:pPr>
      <w:spacing w:line="480" w:lineRule="auto"/>
      <w:ind w:left="720" w:hanging="720"/>
    </w:pPr>
    <w:rPr>
      <w:rFonts w:eastAsia="Calibri"/>
    </w:rPr>
  </w:style>
  <w:style w:type="character" w:customStyle="1" w:styleId="hatChar">
    <w:name w:val="hat Char"/>
    <w:basedOn w:val="DefaultParagraphFont"/>
    <w:link w:val="hat"/>
    <w:locked/>
    <w:rsid w:val="00AC1BC8"/>
    <w:rPr>
      <w:rFonts w:ascii="Calibri" w:hAnsi="Calibri"/>
      <w:b/>
      <w:bCs/>
      <w:sz w:val="32"/>
      <w:u w:val="single"/>
      <w:lang w:bidi="en-US"/>
    </w:rPr>
  </w:style>
  <w:style w:type="paragraph" w:customStyle="1" w:styleId="WW-Default">
    <w:name w:val="WW-Default"/>
    <w:uiPriority w:val="99"/>
    <w:qFormat/>
    <w:rsid w:val="00AC1BC8"/>
    <w:pPr>
      <w:suppressAutoHyphens/>
      <w:spacing w:after="0" w:line="240" w:lineRule="auto"/>
    </w:pPr>
    <w:rPr>
      <w:rFonts w:ascii="Georgia" w:eastAsia="Calibri" w:hAnsi="Georgia" w:cs="Calibri"/>
      <w:lang w:eastAsia="ar-SA"/>
    </w:rPr>
  </w:style>
  <w:style w:type="paragraph" w:customStyle="1" w:styleId="B-TagCite">
    <w:name w:val="B-TagCite"/>
    <w:uiPriority w:val="99"/>
    <w:qFormat/>
    <w:rsid w:val="00AC1BC8"/>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locked/>
    <w:rsid w:val="00AC1BC8"/>
    <w:rPr>
      <w:rFonts w:ascii="Times New Roman" w:hAnsi="Times New Roman" w:cs="Times New Roman"/>
      <w:b/>
      <w:sz w:val="20"/>
    </w:rPr>
  </w:style>
  <w:style w:type="paragraph" w:customStyle="1" w:styleId="MicroText">
    <w:name w:val="MicroText"/>
    <w:basedOn w:val="Normal"/>
    <w:next w:val="Normal"/>
    <w:link w:val="MicroTextChar"/>
    <w:qFormat/>
    <w:rsid w:val="00AC1BC8"/>
    <w:rPr>
      <w:rFonts w:ascii="Arial Narrow" w:hAnsi="Arial Narrow"/>
      <w:sz w:val="12"/>
    </w:rPr>
  </w:style>
  <w:style w:type="character" w:customStyle="1" w:styleId="Footnote2Char">
    <w:name w:val="Footnote2 Char"/>
    <w:link w:val="Footnote2"/>
    <w:locked/>
    <w:rsid w:val="00AC1BC8"/>
  </w:style>
  <w:style w:type="paragraph" w:customStyle="1" w:styleId="Footnote2">
    <w:name w:val="Footnote2"/>
    <w:basedOn w:val="Normal"/>
    <w:next w:val="Normal"/>
    <w:link w:val="Footnote2Char"/>
    <w:autoRedefine/>
    <w:qFormat/>
    <w:rsid w:val="00AC1BC8"/>
    <w:pPr>
      <w:spacing w:after="120" w:line="480" w:lineRule="auto"/>
    </w:pPr>
    <w:rPr>
      <w:rFonts w:asciiTheme="minorHAnsi" w:hAnsiTheme="minorHAnsi"/>
    </w:rPr>
  </w:style>
  <w:style w:type="paragraph" w:customStyle="1" w:styleId="indent">
    <w:name w:val="indent"/>
    <w:basedOn w:val="Normal"/>
    <w:qFormat/>
    <w:rsid w:val="00AC1BC8"/>
    <w:pPr>
      <w:spacing w:before="100" w:beforeAutospacing="1" w:after="100" w:afterAutospacing="1"/>
    </w:pPr>
  </w:style>
  <w:style w:type="paragraph" w:customStyle="1" w:styleId="PageHeaderLine1">
    <w:name w:val="PageHeaderLine1"/>
    <w:basedOn w:val="Normal"/>
    <w:uiPriority w:val="99"/>
    <w:qFormat/>
    <w:rsid w:val="00AC1BC8"/>
    <w:pPr>
      <w:tabs>
        <w:tab w:val="right" w:pos="10800"/>
      </w:tabs>
    </w:pPr>
    <w:rPr>
      <w:rFonts w:eastAsia="Calibri"/>
      <w:b/>
    </w:rPr>
  </w:style>
  <w:style w:type="paragraph" w:customStyle="1" w:styleId="PageHeaderLine2">
    <w:name w:val="PageHeaderLine2"/>
    <w:basedOn w:val="Normal"/>
    <w:next w:val="Normal"/>
    <w:link w:val="PageHeaderLine2Char"/>
    <w:qFormat/>
    <w:rsid w:val="00AC1BC8"/>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AC1BC8"/>
    <w:rPr>
      <w:rFonts w:ascii="Times New Roman" w:hAnsi="Times New Roman" w:cs="Times New Roman"/>
      <w:sz w:val="20"/>
    </w:rPr>
  </w:style>
  <w:style w:type="paragraph" w:customStyle="1" w:styleId="CardText1">
    <w:name w:val="CardText"/>
    <w:basedOn w:val="Normal"/>
    <w:link w:val="CardTextChar3"/>
    <w:qFormat/>
    <w:rsid w:val="00AC1BC8"/>
    <w:pPr>
      <w:ind w:left="288"/>
    </w:pPr>
    <w:rPr>
      <w:rFonts w:ascii="Times New Roman" w:hAnsi="Times New Roman" w:cs="Times New Roman"/>
      <w:sz w:val="20"/>
    </w:rPr>
  </w:style>
  <w:style w:type="character" w:customStyle="1" w:styleId="stylestylebold12pt">
    <w:name w:val="stylestylebold12pt"/>
    <w:basedOn w:val="DefaultParagraphFont"/>
    <w:rsid w:val="00AC1BC8"/>
  </w:style>
  <w:style w:type="character" w:customStyle="1" w:styleId="styleboldunderline">
    <w:name w:val="styleboldunderline"/>
    <w:basedOn w:val="DefaultParagraphFont"/>
    <w:rsid w:val="00AC1BC8"/>
  </w:style>
  <w:style w:type="character" w:customStyle="1" w:styleId="box">
    <w:name w:val="box"/>
    <w:basedOn w:val="DefaultParagraphFont"/>
    <w:rsid w:val="00AC1BC8"/>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rsid w:val="00AC1BC8"/>
    <w:rPr>
      <w:rFonts w:ascii="Arial Narrow" w:hAnsi="Arial Narrow" w:cs="Arial Narrow" w:hint="default"/>
      <w:sz w:val="18"/>
      <w:szCs w:val="18"/>
    </w:rPr>
  </w:style>
  <w:style w:type="character" w:customStyle="1" w:styleId="FontStyle14">
    <w:name w:val="Font Style14"/>
    <w:basedOn w:val="DefaultParagraphFont"/>
    <w:uiPriority w:val="99"/>
    <w:rsid w:val="00AC1BC8"/>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AC1BC8"/>
    <w:rPr>
      <w:rFonts w:ascii="Arial Narrow" w:hAnsi="Arial Narrow" w:cs="Arial Narrow" w:hint="default"/>
      <w:b/>
      <w:bCs/>
      <w:sz w:val="10"/>
      <w:szCs w:val="10"/>
    </w:rPr>
  </w:style>
  <w:style w:type="character" w:customStyle="1" w:styleId="CardTagandCiteChar">
    <w:name w:val="Card Tag and Cite Char"/>
    <w:basedOn w:val="DefaultParagraphFont"/>
    <w:rsid w:val="00AC1BC8"/>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AC1BC8"/>
    <w:rPr>
      <w:rFonts w:ascii="Arial Narrow" w:hAnsi="Arial Narrow"/>
      <w:b/>
      <w:color w:val="000000"/>
      <w:sz w:val="22"/>
      <w:szCs w:val="22"/>
      <w:u w:val="single"/>
    </w:rPr>
  </w:style>
  <w:style w:type="character" w:customStyle="1" w:styleId="SmallText0">
    <w:name w:val="SmallText"/>
    <w:rsid w:val="00AC1BC8"/>
    <w:rPr>
      <w:color w:val="000000"/>
    </w:rPr>
  </w:style>
  <w:style w:type="character" w:customStyle="1" w:styleId="CitesChar1">
    <w:name w:val="Cites Char1"/>
    <w:basedOn w:val="DefaultParagraphFont"/>
    <w:rsid w:val="00AC1BC8"/>
    <w:rPr>
      <w:b/>
      <w:bCs w:val="0"/>
      <w:szCs w:val="24"/>
      <w:u w:val="single"/>
      <w:lang w:val="en-US" w:eastAsia="en-US" w:bidi="ar-SA"/>
    </w:rPr>
  </w:style>
  <w:style w:type="character" w:customStyle="1" w:styleId="CardUnderlinedChar">
    <w:name w:val="Card Underlined Char"/>
    <w:basedOn w:val="DefaultParagraphFont"/>
    <w:rsid w:val="00AC1BC8"/>
    <w:rPr>
      <w:rFonts w:ascii="Arial Narrow" w:hAnsi="Arial Narrow" w:hint="default"/>
      <w:sz w:val="22"/>
      <w:szCs w:val="24"/>
      <w:u w:val="single"/>
      <w:lang w:val="en-US" w:eastAsia="en-US" w:bidi="ar-SA"/>
    </w:rPr>
  </w:style>
  <w:style w:type="character" w:customStyle="1" w:styleId="underline3">
    <w:name w:val="underline3"/>
    <w:basedOn w:val="underline2"/>
    <w:rsid w:val="00AC1BC8"/>
    <w:rPr>
      <w:rFonts w:ascii="Arial" w:hAnsi="Arial"/>
      <w:sz w:val="18"/>
      <w:u w:val="single"/>
      <w:bdr w:val="none" w:sz="0" w:space="0" w:color="auto" w:frame="1"/>
      <w:shd w:val="clear" w:color="auto" w:fill="FFFF00"/>
    </w:rPr>
  </w:style>
  <w:style w:type="character" w:customStyle="1" w:styleId="menu">
    <w:name w:val="menu"/>
    <w:basedOn w:val="DefaultParagraphFont"/>
    <w:rsid w:val="00AC1BC8"/>
  </w:style>
  <w:style w:type="character" w:customStyle="1" w:styleId="itxtrst">
    <w:name w:val="itxtrst"/>
    <w:rsid w:val="00AC1BC8"/>
  </w:style>
  <w:style w:type="character" w:customStyle="1" w:styleId="A-Underlining">
    <w:name w:val="A-Underlining"/>
    <w:basedOn w:val="DefaultParagraphFont"/>
    <w:rsid w:val="00AC1BC8"/>
    <w:rPr>
      <w:rFonts w:ascii="Garamond" w:hAnsi="Garamond" w:hint="default"/>
      <w:color w:val="auto"/>
      <w:sz w:val="24"/>
      <w:u w:val="single"/>
    </w:rPr>
  </w:style>
  <w:style w:type="character" w:customStyle="1" w:styleId="StyleUnderlineBold0">
    <w:name w:val="Style Underline + Bold"/>
    <w:rsid w:val="00AC1BC8"/>
    <w:rPr>
      <w:b/>
      <w:bCs/>
      <w:u w:val="single"/>
    </w:rPr>
  </w:style>
  <w:style w:type="character" w:customStyle="1" w:styleId="Underline-Highlighted">
    <w:name w:val="Underline-Highlighted"/>
    <w:uiPriority w:val="1"/>
    <w:qFormat/>
    <w:rsid w:val="00AC1BC8"/>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AC1BC8"/>
  </w:style>
  <w:style w:type="character" w:customStyle="1" w:styleId="newsmain">
    <w:name w:val="news_main"/>
    <w:basedOn w:val="DefaultParagraphFont"/>
    <w:rsid w:val="00AC1BC8"/>
  </w:style>
  <w:style w:type="character" w:customStyle="1" w:styleId="vitstoryheadline">
    <w:name w:val="vitstoryheadline"/>
    <w:rsid w:val="00AC1BC8"/>
  </w:style>
  <w:style w:type="character" w:customStyle="1" w:styleId="AuthorDate0">
    <w:name w:val="Author Date"/>
    <w:rsid w:val="00AC1BC8"/>
    <w:rPr>
      <w:b/>
      <w:bCs w:val="0"/>
      <w:sz w:val="24"/>
      <w:u w:val="thick"/>
    </w:rPr>
  </w:style>
  <w:style w:type="character" w:customStyle="1" w:styleId="red">
    <w:name w:val="red"/>
    <w:basedOn w:val="DefaultParagraphFont"/>
    <w:rsid w:val="00AC1BC8"/>
  </w:style>
  <w:style w:type="character" w:customStyle="1" w:styleId="at">
    <w:name w:val="at"/>
    <w:rsid w:val="00AC1BC8"/>
  </w:style>
  <w:style w:type="character" w:customStyle="1" w:styleId="org">
    <w:name w:val="org"/>
    <w:rsid w:val="00AC1BC8"/>
  </w:style>
  <w:style w:type="character" w:customStyle="1" w:styleId="pnumber">
    <w:name w:val="pnumber"/>
    <w:rsid w:val="00AC1BC8"/>
  </w:style>
  <w:style w:type="character" w:customStyle="1" w:styleId="ital">
    <w:name w:val="ital"/>
    <w:rsid w:val="00AC1BC8"/>
  </w:style>
  <w:style w:type="character" w:customStyle="1" w:styleId="orgdiv">
    <w:name w:val="orgdiv"/>
    <w:rsid w:val="00AC1BC8"/>
  </w:style>
  <w:style w:type="character" w:customStyle="1" w:styleId="orgname">
    <w:name w:val="orgname"/>
    <w:rsid w:val="00AC1BC8"/>
  </w:style>
  <w:style w:type="character" w:customStyle="1" w:styleId="city">
    <w:name w:val="city"/>
    <w:rsid w:val="00AC1BC8"/>
  </w:style>
  <w:style w:type="character" w:customStyle="1" w:styleId="state">
    <w:name w:val="state"/>
    <w:rsid w:val="00AC1BC8"/>
  </w:style>
  <w:style w:type="character" w:customStyle="1" w:styleId="country">
    <w:name w:val="country"/>
    <w:rsid w:val="00AC1BC8"/>
  </w:style>
  <w:style w:type="character" w:customStyle="1" w:styleId="articletitle">
    <w:name w:val="articletitle"/>
    <w:rsid w:val="00AC1BC8"/>
    <w:rPr>
      <w:rFonts w:ascii="Times New Roman" w:hAnsi="Times New Roman" w:cs="Times New Roman" w:hint="default"/>
    </w:rPr>
  </w:style>
  <w:style w:type="character" w:customStyle="1" w:styleId="6pointChar">
    <w:name w:val="6 point Char"/>
    <w:rsid w:val="00AC1BC8"/>
    <w:rPr>
      <w:rFonts w:ascii="Times New Roman" w:hAnsi="Times New Roman" w:cs="Times New Roman" w:hint="default"/>
      <w:sz w:val="12"/>
      <w:lang w:val="en-US" w:eastAsia="en-US"/>
    </w:rPr>
  </w:style>
  <w:style w:type="character" w:customStyle="1" w:styleId="StyleThickunderline">
    <w:name w:val="Style Thick underline"/>
    <w:qFormat/>
    <w:rsid w:val="00AC1BC8"/>
    <w:rPr>
      <w:u w:val="thick"/>
    </w:rPr>
  </w:style>
  <w:style w:type="character" w:customStyle="1" w:styleId="Box0">
    <w:name w:val="Box!"/>
    <w:uiPriority w:val="1"/>
    <w:rsid w:val="00AC1BC8"/>
    <w:rPr>
      <w:rFonts w:ascii="Garamond" w:hAnsi="Garamond" w:hint="default"/>
      <w:sz w:val="24"/>
      <w:u w:val="single"/>
      <w:bdr w:val="single" w:sz="4" w:space="0" w:color="auto" w:frame="1"/>
    </w:rPr>
  </w:style>
  <w:style w:type="character" w:customStyle="1" w:styleId="citechar">
    <w:name w:val="citechar"/>
    <w:basedOn w:val="DefaultParagraphFont"/>
    <w:rsid w:val="00AC1BC8"/>
  </w:style>
  <w:style w:type="character" w:customStyle="1" w:styleId="underlinechar2">
    <w:name w:val="underlinechar"/>
    <w:basedOn w:val="DefaultParagraphFont"/>
    <w:rsid w:val="00AC1BC8"/>
  </w:style>
  <w:style w:type="character" w:customStyle="1" w:styleId="CardUnderlineChar">
    <w:name w:val="Card Underline Char"/>
    <w:rsid w:val="00AC1BC8"/>
    <w:rPr>
      <w:szCs w:val="24"/>
      <w:u w:val="single"/>
      <w:lang w:val="en-US" w:eastAsia="en-US" w:bidi="ar-SA"/>
    </w:rPr>
  </w:style>
  <w:style w:type="character" w:customStyle="1" w:styleId="tagciteChar">
    <w:name w:val="tag/cite Char"/>
    <w:basedOn w:val="DefaultParagraphFont"/>
    <w:rsid w:val="00AC1BC8"/>
    <w:rPr>
      <w:b/>
      <w:bCs w:val="0"/>
      <w:sz w:val="24"/>
      <w:lang w:val="en-US" w:eastAsia="en-US" w:bidi="ar-SA"/>
    </w:rPr>
  </w:style>
  <w:style w:type="character" w:customStyle="1" w:styleId="8pointChar">
    <w:name w:val="8 point Char"/>
    <w:basedOn w:val="DefaultParagraphFont"/>
    <w:rsid w:val="00AC1BC8"/>
    <w:rPr>
      <w:sz w:val="16"/>
      <w:lang w:val="en-US" w:eastAsia="en-US" w:bidi="ar-SA"/>
    </w:rPr>
  </w:style>
  <w:style w:type="character" w:customStyle="1" w:styleId="BoldText12pt">
    <w:name w:val="Bold Text 12 pt"/>
    <w:rsid w:val="00AC1BC8"/>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AC1BC8"/>
  </w:style>
  <w:style w:type="table" w:styleId="TableGrid">
    <w:name w:val="Table Grid"/>
    <w:basedOn w:val="TableNormal"/>
    <w:uiPriority w:val="39"/>
    <w:rsid w:val="00AC1BC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AC1BC8"/>
    <w:rPr>
      <w:b/>
      <w:bCs w:val="0"/>
      <w:sz w:val="24"/>
      <w:lang w:val="en-US" w:eastAsia="en-US" w:bidi="ar-SA"/>
    </w:rPr>
  </w:style>
  <w:style w:type="character" w:customStyle="1" w:styleId="Mention11">
    <w:name w:val="Mention11"/>
    <w:basedOn w:val="DefaultParagraphFont"/>
    <w:uiPriority w:val="99"/>
    <w:semiHidden/>
    <w:unhideWhenUsed/>
    <w:rsid w:val="00AC1BC8"/>
    <w:rPr>
      <w:color w:val="2B579A"/>
      <w:shd w:val="clear" w:color="auto" w:fill="E6E6E6"/>
    </w:rPr>
  </w:style>
  <w:style w:type="paragraph" w:customStyle="1" w:styleId="Emphasize">
    <w:name w:val="Emphasize"/>
    <w:basedOn w:val="Normal"/>
    <w:uiPriority w:val="7"/>
    <w:qFormat/>
    <w:rsid w:val="00AC1BC8"/>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AC1BC8"/>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AC1BC8"/>
  </w:style>
  <w:style w:type="character" w:customStyle="1" w:styleId="Mention2">
    <w:name w:val="Mention2"/>
    <w:basedOn w:val="DefaultParagraphFont"/>
    <w:uiPriority w:val="99"/>
    <w:semiHidden/>
    <w:unhideWhenUsed/>
    <w:rsid w:val="00AC1BC8"/>
    <w:rPr>
      <w:color w:val="2B579A"/>
      <w:shd w:val="clear" w:color="auto" w:fill="E6E6E6"/>
    </w:rPr>
  </w:style>
  <w:style w:type="paragraph" w:customStyle="1" w:styleId="FlashTag">
    <w:name w:val="FlashTag"/>
    <w:basedOn w:val="Normal"/>
    <w:link w:val="FlashTagChar"/>
    <w:autoRedefine/>
    <w:uiPriority w:val="4"/>
    <w:qFormat/>
    <w:rsid w:val="00AC1BC8"/>
    <w:rPr>
      <w:rFonts w:asciiTheme="majorHAnsi" w:hAnsiTheme="majorHAnsi"/>
      <w:b/>
      <w:sz w:val="28"/>
    </w:rPr>
  </w:style>
  <w:style w:type="character" w:customStyle="1" w:styleId="FlashTagChar">
    <w:name w:val="FlashTag Char"/>
    <w:basedOn w:val="DefaultParagraphFont"/>
    <w:link w:val="FlashTag"/>
    <w:uiPriority w:val="4"/>
    <w:rsid w:val="00AC1BC8"/>
    <w:rPr>
      <w:rFonts w:asciiTheme="majorHAnsi" w:hAnsiTheme="majorHAnsi"/>
      <w:b/>
      <w:sz w:val="28"/>
    </w:rPr>
  </w:style>
  <w:style w:type="paragraph" w:customStyle="1" w:styleId="Warrant">
    <w:name w:val="Warrant"/>
    <w:link w:val="WarrantChar"/>
    <w:autoRedefine/>
    <w:uiPriority w:val="4"/>
    <w:qFormat/>
    <w:rsid w:val="00AC1BC8"/>
    <w:pPr>
      <w:ind w:left="720"/>
    </w:pPr>
    <w:rPr>
      <w:rFonts w:ascii="Calibri" w:hAnsi="Calibri" w:cs="Arial"/>
    </w:rPr>
  </w:style>
  <w:style w:type="character" w:customStyle="1" w:styleId="m-8793234324905335251gmail-style13ptbold">
    <w:name w:val="m_-8793234324905335251gmail-style13ptbold"/>
    <w:basedOn w:val="DefaultParagraphFont"/>
    <w:rsid w:val="00AC1BC8"/>
  </w:style>
  <w:style w:type="character" w:customStyle="1" w:styleId="m3965771245576658108gmail-styleunderline">
    <w:name w:val="m_3965771245576658108gmail-styleunderline"/>
    <w:basedOn w:val="DefaultParagraphFont"/>
    <w:rsid w:val="00AC1BC8"/>
  </w:style>
  <w:style w:type="paragraph" w:customStyle="1" w:styleId="Header1">
    <w:name w:val="Header1"/>
    <w:aliases w:val="Header Char Char,Header Char Char Char Char Char Char Char Cha,Header Char2,Header Char1 Char,Char Char Char Cha"/>
    <w:basedOn w:val="Normal"/>
    <w:qFormat/>
    <w:rsid w:val="00AC1BC8"/>
    <w:pPr>
      <w:tabs>
        <w:tab w:val="center" w:pos="4680"/>
        <w:tab w:val="right" w:pos="9360"/>
      </w:tabs>
    </w:pPr>
  </w:style>
  <w:style w:type="character" w:customStyle="1" w:styleId="EndnoteTextChar">
    <w:name w:val="Endnote Text Char"/>
    <w:basedOn w:val="DefaultParagraphFont"/>
    <w:link w:val="EndnoteText"/>
    <w:locked/>
    <w:rsid w:val="00AC1BC8"/>
    <w:rPr>
      <w:rFonts w:ascii="Georgia" w:eastAsia="Times New Roman" w:hAnsi="Georgia"/>
      <w:szCs w:val="20"/>
    </w:rPr>
  </w:style>
  <w:style w:type="paragraph" w:styleId="EndnoteText">
    <w:name w:val="endnote text"/>
    <w:basedOn w:val="Normal"/>
    <w:link w:val="EndnoteTextChar"/>
    <w:unhideWhenUsed/>
    <w:rsid w:val="00AC1BC8"/>
    <w:rPr>
      <w:rFonts w:ascii="Georgia" w:eastAsia="Times New Roman" w:hAnsi="Georgia"/>
      <w:szCs w:val="20"/>
    </w:rPr>
  </w:style>
  <w:style w:type="character" w:customStyle="1" w:styleId="EndnoteTextChar1">
    <w:name w:val="Endnote Text Char1"/>
    <w:basedOn w:val="DefaultParagraphFont"/>
    <w:semiHidden/>
    <w:rsid w:val="00AC1BC8"/>
    <w:rPr>
      <w:rFonts w:ascii="Calibri" w:hAnsi="Calibri"/>
      <w:sz w:val="20"/>
      <w:szCs w:val="20"/>
    </w:rPr>
  </w:style>
  <w:style w:type="character" w:customStyle="1" w:styleId="DateChar">
    <w:name w:val="Date Char"/>
    <w:aliases w:val="date Char"/>
    <w:basedOn w:val="DefaultParagraphFont"/>
    <w:link w:val="Date"/>
    <w:uiPriority w:val="99"/>
    <w:locked/>
    <w:rsid w:val="00AC1BC8"/>
    <w:rPr>
      <w:rFonts w:ascii="Georgia" w:eastAsia="Times New Roman" w:hAnsi="Georgia"/>
    </w:rPr>
  </w:style>
  <w:style w:type="paragraph" w:styleId="Date">
    <w:name w:val="Date"/>
    <w:aliases w:val="date"/>
    <w:basedOn w:val="Normal"/>
    <w:next w:val="Normal"/>
    <w:link w:val="DateChar"/>
    <w:uiPriority w:val="99"/>
    <w:unhideWhenUsed/>
    <w:rsid w:val="00AC1BC8"/>
    <w:rPr>
      <w:rFonts w:ascii="Georgia" w:eastAsia="Times New Roman" w:hAnsi="Georgia"/>
    </w:rPr>
  </w:style>
  <w:style w:type="character" w:customStyle="1" w:styleId="DateChar1">
    <w:name w:val="Date Char1"/>
    <w:basedOn w:val="DefaultParagraphFont"/>
    <w:uiPriority w:val="99"/>
    <w:semiHidden/>
    <w:rsid w:val="00AC1BC8"/>
    <w:rPr>
      <w:rFonts w:ascii="Calibri" w:hAnsi="Calibri"/>
    </w:rPr>
  </w:style>
  <w:style w:type="character" w:customStyle="1" w:styleId="BodyTextFirstIndentChar">
    <w:name w:val="Body Text First Indent Char"/>
    <w:basedOn w:val="BodyTextChar"/>
    <w:link w:val="BodyTextFirstIndent"/>
    <w:locked/>
    <w:rsid w:val="00AC1BC8"/>
    <w:rPr>
      <w:rFonts w:ascii="Times New Roman" w:eastAsia="Times New Roman" w:hAnsi="Times New Roman" w:cs="Times New Roman"/>
      <w:spacing w:val="-8"/>
      <w:sz w:val="20"/>
      <w:szCs w:val="20"/>
      <w:lang w:eastAsia="ar-SA"/>
    </w:rPr>
  </w:style>
  <w:style w:type="paragraph" w:styleId="BodyTextFirstIndent">
    <w:name w:val="Body Text First Indent"/>
    <w:basedOn w:val="BodyText"/>
    <w:link w:val="BodyTextFirstIndentChar"/>
    <w:unhideWhenUsed/>
    <w:rsid w:val="00AC1BC8"/>
    <w:pPr>
      <w:spacing w:after="0"/>
      <w:ind w:firstLine="360"/>
    </w:pPr>
    <w:rPr>
      <w:rFonts w:ascii="Times New Roman" w:eastAsia="Times New Roman" w:hAnsi="Times New Roman" w:cs="Times New Roman"/>
      <w:sz w:val="20"/>
      <w:szCs w:val="20"/>
      <w:lang w:eastAsia="ar-SA"/>
    </w:rPr>
  </w:style>
  <w:style w:type="character" w:customStyle="1" w:styleId="BodyTextFirstIndentChar1">
    <w:name w:val="Body Text First Indent Char1"/>
    <w:basedOn w:val="BodyTextChar"/>
    <w:semiHidden/>
    <w:rsid w:val="00AC1BC8"/>
    <w:rPr>
      <w:rFonts w:ascii="Arial" w:hAnsi="Arial" w:cs="Arial"/>
      <w:spacing w:val="-8"/>
    </w:rPr>
  </w:style>
  <w:style w:type="character" w:customStyle="1" w:styleId="BodyTextIndent2Char1">
    <w:name w:val="Body Text Indent 2 Char1"/>
    <w:basedOn w:val="DefaultParagraphFont"/>
    <w:semiHidden/>
    <w:rsid w:val="00AC1BC8"/>
    <w:rPr>
      <w:rFonts w:ascii="Calibri" w:hAnsi="Calibri" w:cs="Calibri"/>
    </w:rPr>
  </w:style>
  <w:style w:type="character" w:customStyle="1" w:styleId="PlainTextChar1">
    <w:name w:val="Plain Text Char1"/>
    <w:basedOn w:val="DefaultParagraphFont"/>
    <w:semiHidden/>
    <w:rsid w:val="00AC1BC8"/>
    <w:rPr>
      <w:rFonts w:ascii="Consolas" w:hAnsi="Consolas" w:cs="Calibri"/>
      <w:sz w:val="21"/>
      <w:szCs w:val="21"/>
    </w:rPr>
  </w:style>
  <w:style w:type="paragraph" w:customStyle="1" w:styleId="msolistparagraphcxspfirst">
    <w:name w:val="msolistparagraphcxspfirst"/>
    <w:basedOn w:val="Normal"/>
    <w:uiPriority w:val="99"/>
    <w:qFormat/>
    <w:rsid w:val="00AC1BC8"/>
    <w:pPr>
      <w:spacing w:before="100" w:beforeAutospacing="1" w:after="100" w:afterAutospacing="1"/>
    </w:pPr>
  </w:style>
  <w:style w:type="paragraph" w:customStyle="1" w:styleId="msolistparagraphcxsplast">
    <w:name w:val="msolistparagraphcxsplast"/>
    <w:basedOn w:val="Normal"/>
    <w:uiPriority w:val="99"/>
    <w:qFormat/>
    <w:rsid w:val="00AC1BC8"/>
    <w:pPr>
      <w:spacing w:before="100" w:beforeAutospacing="1" w:after="100" w:afterAutospacing="1"/>
    </w:pPr>
  </w:style>
  <w:style w:type="character" w:customStyle="1" w:styleId="QuoteChar1">
    <w:name w:val="Quote Char1"/>
    <w:basedOn w:val="DefaultParagraphFont"/>
    <w:uiPriority w:val="29"/>
    <w:rsid w:val="00AC1BC8"/>
    <w:rPr>
      <w:rFonts w:ascii="Calibri" w:hAnsi="Calibri" w:cs="Calibri"/>
      <w:i/>
      <w:iCs/>
      <w:color w:val="000000" w:themeColor="text1"/>
    </w:rPr>
  </w:style>
  <w:style w:type="paragraph" w:customStyle="1" w:styleId="Heading2-NotBold">
    <w:name w:val="Heading 2 - Not Bold"/>
    <w:basedOn w:val="Heading2"/>
    <w:autoRedefine/>
    <w:uiPriority w:val="99"/>
    <w:qFormat/>
    <w:rsid w:val="00AC1BC8"/>
    <w:pPr>
      <w:keepNext w:val="0"/>
      <w:keepLines w:val="0"/>
      <w:pageBreakBefore w:val="0"/>
      <w:jc w:val="left"/>
    </w:pPr>
    <w:rPr>
      <w:rFonts w:ascii="Garamond" w:eastAsia="Calibri" w:hAnsi="Garamond" w:cs="Times New Roman"/>
      <w:b w:val="0"/>
      <w:sz w:val="22"/>
      <w:u w:val="none"/>
    </w:rPr>
  </w:style>
  <w:style w:type="character" w:customStyle="1" w:styleId="PageHeaderLine2Char">
    <w:name w:val="PageHeaderLine2 Char"/>
    <w:link w:val="PageHeaderLine2"/>
    <w:locked/>
    <w:rsid w:val="00AC1BC8"/>
    <w:rPr>
      <w:rFonts w:ascii="Calibri" w:eastAsia="Calibri" w:hAnsi="Calibri"/>
      <w:b/>
    </w:rPr>
  </w:style>
  <w:style w:type="paragraph" w:customStyle="1" w:styleId="Heading2-Bold">
    <w:name w:val="Heading 2 - Bold"/>
    <w:basedOn w:val="Normal"/>
    <w:autoRedefine/>
    <w:uiPriority w:val="99"/>
    <w:qFormat/>
    <w:rsid w:val="00AC1BC8"/>
    <w:rPr>
      <w:rFonts w:ascii="Garamond" w:eastAsia="Calibri" w:hAnsi="Garamond"/>
      <w:b/>
    </w:rPr>
  </w:style>
  <w:style w:type="paragraph" w:customStyle="1" w:styleId="tag">
    <w:name w:val="%tag"/>
    <w:basedOn w:val="Normal"/>
    <w:next w:val="Normal"/>
    <w:uiPriority w:val="99"/>
    <w:qFormat/>
    <w:rsid w:val="00AC1BC8"/>
    <w:rPr>
      <w:rFonts w:ascii="Garamond" w:eastAsia="Calibri" w:hAnsi="Garamond"/>
      <w:bCs/>
      <w:sz w:val="18"/>
    </w:rPr>
  </w:style>
  <w:style w:type="character" w:customStyle="1" w:styleId="Style2Char">
    <w:name w:val="Style 2 Char"/>
    <w:link w:val="Style20"/>
    <w:uiPriority w:val="99"/>
    <w:locked/>
    <w:rsid w:val="00AC1BC8"/>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AC1BC8"/>
    <w:pPr>
      <w:ind w:left="432"/>
    </w:pPr>
    <w:rPr>
      <w:rFonts w:ascii="Georgia" w:eastAsia="Times New Roman" w:hAnsi="Georgia"/>
      <w:szCs w:val="20"/>
      <w:u w:val="single"/>
      <w:lang w:val="x-none" w:eastAsia="x-none"/>
    </w:rPr>
  </w:style>
  <w:style w:type="character" w:customStyle="1" w:styleId="GAUnderlineChar">
    <w:name w:val="GA Underline Char"/>
    <w:link w:val="GAUnderline"/>
    <w:locked/>
    <w:rsid w:val="00AC1BC8"/>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AC1BC8"/>
    <w:rPr>
      <w:rFonts w:ascii="Garamond" w:eastAsia="Times New Roman" w:hAnsi="Garamond"/>
      <w:szCs w:val="20"/>
      <w:u w:val="single"/>
      <w:lang w:val="x-none" w:eastAsia="x-none"/>
    </w:rPr>
  </w:style>
  <w:style w:type="character" w:customStyle="1" w:styleId="textsmallChar0">
    <w:name w:val="textsmall Char"/>
    <w:link w:val="textsmall0"/>
    <w:locked/>
    <w:rsid w:val="00AC1BC8"/>
    <w:rPr>
      <w:rFonts w:ascii="Georgia" w:eastAsia="Times New Roman" w:hAnsi="Georgia"/>
      <w:sz w:val="18"/>
      <w:szCs w:val="20"/>
      <w:lang w:val="x-none" w:eastAsia="x-none"/>
    </w:rPr>
  </w:style>
  <w:style w:type="paragraph" w:customStyle="1" w:styleId="textsmall0">
    <w:name w:val="textsmall"/>
    <w:basedOn w:val="Normal"/>
    <w:link w:val="textsmallChar0"/>
    <w:qFormat/>
    <w:rsid w:val="00AC1BC8"/>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AC1BC8"/>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AC1BC8"/>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AC1BC8"/>
    <w:rPr>
      <w:rFonts w:ascii="Arial" w:eastAsia="Times New Roman" w:hAnsi="Arial" w:cs="Arial"/>
      <w:sz w:val="12"/>
    </w:rPr>
  </w:style>
  <w:style w:type="paragraph" w:customStyle="1" w:styleId="Micro">
    <w:name w:val="Micro"/>
    <w:basedOn w:val="Normal"/>
    <w:next w:val="Normal"/>
    <w:link w:val="MicroChar"/>
    <w:qFormat/>
    <w:rsid w:val="00AC1BC8"/>
    <w:rPr>
      <w:rFonts w:ascii="Arial" w:eastAsia="Times New Roman" w:hAnsi="Arial" w:cs="Arial"/>
      <w:sz w:val="12"/>
    </w:rPr>
  </w:style>
  <w:style w:type="character" w:customStyle="1" w:styleId="CardNotUnderlinedChar1">
    <w:name w:val="Card Not Underlined Char1"/>
    <w:link w:val="CardNotUnderlined"/>
    <w:locked/>
    <w:rsid w:val="00AC1BC8"/>
    <w:rPr>
      <w:rFonts w:ascii="Bell MT" w:eastAsia="Calibri" w:hAnsi="Bell MT"/>
      <w:szCs w:val="20"/>
    </w:rPr>
  </w:style>
  <w:style w:type="paragraph" w:customStyle="1" w:styleId="CardNotUnderlined">
    <w:name w:val="Card Not Underlined"/>
    <w:basedOn w:val="Normal"/>
    <w:link w:val="CardNotUnderlinedChar1"/>
    <w:autoRedefine/>
    <w:qFormat/>
    <w:rsid w:val="00AC1BC8"/>
    <w:rPr>
      <w:rFonts w:ascii="Bell MT" w:eastAsia="Calibri" w:hAnsi="Bell MT"/>
      <w:szCs w:val="20"/>
    </w:rPr>
  </w:style>
  <w:style w:type="paragraph" w:customStyle="1" w:styleId="h-lead">
    <w:name w:val="h-lead"/>
    <w:basedOn w:val="Normal"/>
    <w:uiPriority w:val="99"/>
    <w:qFormat/>
    <w:rsid w:val="00AC1BC8"/>
    <w:pPr>
      <w:spacing w:before="100" w:beforeAutospacing="1" w:after="100" w:afterAutospacing="1"/>
    </w:pPr>
  </w:style>
  <w:style w:type="paragraph" w:customStyle="1" w:styleId="intro">
    <w:name w:val="intro"/>
    <w:basedOn w:val="Normal"/>
    <w:uiPriority w:val="99"/>
    <w:qFormat/>
    <w:rsid w:val="00AC1BC8"/>
    <w:pPr>
      <w:spacing w:before="100" w:beforeAutospacing="1" w:after="100" w:afterAutospacing="1"/>
    </w:pPr>
  </w:style>
  <w:style w:type="paragraph" w:customStyle="1" w:styleId="body-paragraph">
    <w:name w:val="body-paragraph"/>
    <w:basedOn w:val="Normal"/>
    <w:uiPriority w:val="99"/>
    <w:qFormat/>
    <w:rsid w:val="00AC1BC8"/>
    <w:pPr>
      <w:spacing w:before="100" w:beforeAutospacing="1" w:after="100" w:afterAutospacing="1"/>
    </w:pPr>
  </w:style>
  <w:style w:type="character" w:customStyle="1" w:styleId="StyleHeading2TagHEADING2TagCite11ptChar">
    <w:name w:val="Style Heading 2TagHEADING 2Tag&amp;Cite + 11 pt Char"/>
    <w:link w:val="StyleHeading2TagHEADING2TagCite11pt"/>
    <w:locked/>
    <w:rsid w:val="00AC1BC8"/>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AC1BC8"/>
    <w:pPr>
      <w:keepNext w:val="0"/>
      <w:keepLines w:val="0"/>
      <w:pageBreakBefore w:val="0"/>
      <w:widowControl w:val="0"/>
      <w:spacing w:before="60" w:after="60"/>
      <w:jc w:val="left"/>
    </w:pPr>
    <w:rPr>
      <w:rFonts w:ascii="Bell MT" w:eastAsia="Times New Roman" w:hAnsi="Bell MT" w:cs="Times New Roman"/>
      <w:sz w:val="22"/>
      <w:szCs w:val="28"/>
      <w:u w:val="none"/>
    </w:rPr>
  </w:style>
  <w:style w:type="paragraph" w:customStyle="1" w:styleId="F4-NormalText">
    <w:name w:val="F4 - Normal Text"/>
    <w:basedOn w:val="Normal"/>
    <w:uiPriority w:val="99"/>
    <w:qFormat/>
    <w:rsid w:val="00AC1BC8"/>
    <w:rPr>
      <w:rFonts w:eastAsia="Calibri"/>
    </w:rPr>
  </w:style>
  <w:style w:type="paragraph" w:customStyle="1" w:styleId="F3-TagAuthor">
    <w:name w:val="F3 - Tag/Author"/>
    <w:basedOn w:val="Normal"/>
    <w:uiPriority w:val="99"/>
    <w:qFormat/>
    <w:rsid w:val="00AC1BC8"/>
    <w:rPr>
      <w:b/>
    </w:rPr>
  </w:style>
  <w:style w:type="paragraph" w:customStyle="1" w:styleId="F5-UnderlineNormal">
    <w:name w:val="F5 - Underline Normal"/>
    <w:basedOn w:val="Normal"/>
    <w:uiPriority w:val="99"/>
    <w:qFormat/>
    <w:rsid w:val="00AC1BC8"/>
    <w:rPr>
      <w:rFonts w:eastAsia="Calibri"/>
      <w:u w:val="single"/>
    </w:rPr>
  </w:style>
  <w:style w:type="paragraph" w:customStyle="1" w:styleId="Brief-PrimarySource">
    <w:name w:val="Brief - Primary Source"/>
    <w:basedOn w:val="Normal"/>
    <w:uiPriority w:val="99"/>
    <w:qFormat/>
    <w:rsid w:val="00AC1BC8"/>
    <w:rPr>
      <w:b/>
      <w:u w:val="single"/>
    </w:rPr>
  </w:style>
  <w:style w:type="paragraph" w:customStyle="1" w:styleId="Brief-Underline">
    <w:name w:val="Brief - Underline"/>
    <w:basedOn w:val="Normal"/>
    <w:uiPriority w:val="99"/>
    <w:qFormat/>
    <w:rsid w:val="00AC1BC8"/>
    <w:rPr>
      <w:u w:val="single"/>
    </w:rPr>
  </w:style>
  <w:style w:type="paragraph" w:customStyle="1" w:styleId="Brief">
    <w:name w:val="Brief"/>
    <w:basedOn w:val="Brief-PrimarySource"/>
    <w:uiPriority w:val="99"/>
    <w:qFormat/>
    <w:rsid w:val="00AC1BC8"/>
    <w:rPr>
      <w:b w:val="0"/>
    </w:rPr>
  </w:style>
  <w:style w:type="paragraph" w:customStyle="1" w:styleId="CM2">
    <w:name w:val="CM2"/>
    <w:basedOn w:val="Normal"/>
    <w:next w:val="Normal"/>
    <w:uiPriority w:val="99"/>
    <w:qFormat/>
    <w:rsid w:val="00AC1BC8"/>
    <w:pPr>
      <w:widowControl w:val="0"/>
      <w:autoSpaceDE w:val="0"/>
      <w:autoSpaceDN w:val="0"/>
      <w:adjustRightInd w:val="0"/>
      <w:spacing w:line="553" w:lineRule="atLeast"/>
    </w:pPr>
  </w:style>
  <w:style w:type="paragraph" w:customStyle="1" w:styleId="CM9">
    <w:name w:val="CM9"/>
    <w:basedOn w:val="Normal"/>
    <w:next w:val="Normal"/>
    <w:uiPriority w:val="99"/>
    <w:qFormat/>
    <w:rsid w:val="00AC1BC8"/>
    <w:pPr>
      <w:widowControl w:val="0"/>
      <w:autoSpaceDE w:val="0"/>
      <w:autoSpaceDN w:val="0"/>
      <w:adjustRightInd w:val="0"/>
      <w:spacing w:line="553" w:lineRule="atLeast"/>
    </w:pPr>
  </w:style>
  <w:style w:type="paragraph" w:customStyle="1" w:styleId="CM4">
    <w:name w:val="CM4"/>
    <w:basedOn w:val="Normal"/>
    <w:next w:val="Normal"/>
    <w:uiPriority w:val="99"/>
    <w:qFormat/>
    <w:rsid w:val="00AC1BC8"/>
    <w:pPr>
      <w:widowControl w:val="0"/>
      <w:autoSpaceDE w:val="0"/>
      <w:autoSpaceDN w:val="0"/>
      <w:adjustRightInd w:val="0"/>
      <w:spacing w:line="553" w:lineRule="atLeast"/>
    </w:pPr>
  </w:style>
  <w:style w:type="paragraph" w:customStyle="1" w:styleId="CM11">
    <w:name w:val="CM11"/>
    <w:basedOn w:val="Normal"/>
    <w:next w:val="Normal"/>
    <w:uiPriority w:val="99"/>
    <w:qFormat/>
    <w:rsid w:val="00AC1BC8"/>
    <w:pPr>
      <w:widowControl w:val="0"/>
      <w:autoSpaceDE w:val="0"/>
      <w:autoSpaceDN w:val="0"/>
      <w:adjustRightInd w:val="0"/>
      <w:spacing w:line="553" w:lineRule="atLeast"/>
    </w:pPr>
  </w:style>
  <w:style w:type="paragraph" w:customStyle="1" w:styleId="CM16">
    <w:name w:val="CM16"/>
    <w:basedOn w:val="Normal"/>
    <w:next w:val="Normal"/>
    <w:uiPriority w:val="99"/>
    <w:qFormat/>
    <w:rsid w:val="00AC1BC8"/>
    <w:pPr>
      <w:widowControl w:val="0"/>
      <w:autoSpaceDE w:val="0"/>
      <w:autoSpaceDN w:val="0"/>
      <w:adjustRightInd w:val="0"/>
      <w:spacing w:line="553" w:lineRule="atLeast"/>
    </w:pPr>
  </w:style>
  <w:style w:type="paragraph" w:customStyle="1" w:styleId="CM19">
    <w:name w:val="CM19"/>
    <w:basedOn w:val="Default"/>
    <w:next w:val="Default"/>
    <w:uiPriority w:val="99"/>
    <w:qFormat/>
    <w:rsid w:val="00AC1BC8"/>
    <w:pPr>
      <w:widowControl w:val="0"/>
      <w:spacing w:line="276" w:lineRule="atLeast"/>
    </w:pPr>
    <w:rPr>
      <w:color w:val="auto"/>
    </w:rPr>
  </w:style>
  <w:style w:type="paragraph" w:customStyle="1" w:styleId="CM34">
    <w:name w:val="CM34"/>
    <w:basedOn w:val="Default"/>
    <w:next w:val="Default"/>
    <w:uiPriority w:val="99"/>
    <w:qFormat/>
    <w:rsid w:val="00AC1BC8"/>
    <w:pPr>
      <w:widowControl w:val="0"/>
    </w:pPr>
    <w:rPr>
      <w:color w:val="auto"/>
    </w:rPr>
  </w:style>
  <w:style w:type="paragraph" w:customStyle="1" w:styleId="CM56">
    <w:name w:val="CM56"/>
    <w:basedOn w:val="Default"/>
    <w:next w:val="Default"/>
    <w:uiPriority w:val="99"/>
    <w:qFormat/>
    <w:rsid w:val="00AC1BC8"/>
    <w:pPr>
      <w:widowControl w:val="0"/>
    </w:pPr>
    <w:rPr>
      <w:rFonts w:eastAsia="Calibri"/>
      <w:color w:val="auto"/>
    </w:rPr>
  </w:style>
  <w:style w:type="paragraph" w:customStyle="1" w:styleId="CM58">
    <w:name w:val="CM58"/>
    <w:basedOn w:val="Default"/>
    <w:next w:val="Default"/>
    <w:uiPriority w:val="99"/>
    <w:qFormat/>
    <w:rsid w:val="00AC1BC8"/>
    <w:pPr>
      <w:widowControl w:val="0"/>
    </w:pPr>
    <w:rPr>
      <w:rFonts w:eastAsia="Calibri"/>
      <w:color w:val="auto"/>
    </w:rPr>
  </w:style>
  <w:style w:type="paragraph" w:customStyle="1" w:styleId="CM57">
    <w:name w:val="CM57"/>
    <w:basedOn w:val="Default"/>
    <w:next w:val="Default"/>
    <w:uiPriority w:val="99"/>
    <w:qFormat/>
    <w:rsid w:val="00AC1BC8"/>
    <w:pPr>
      <w:widowControl w:val="0"/>
    </w:pPr>
    <w:rPr>
      <w:rFonts w:eastAsia="Calibri"/>
      <w:color w:val="auto"/>
    </w:rPr>
  </w:style>
  <w:style w:type="paragraph" w:customStyle="1" w:styleId="CM1">
    <w:name w:val="CM1"/>
    <w:basedOn w:val="Default"/>
    <w:next w:val="Default"/>
    <w:uiPriority w:val="99"/>
    <w:qFormat/>
    <w:rsid w:val="00AC1BC8"/>
    <w:pPr>
      <w:widowControl w:val="0"/>
    </w:pPr>
    <w:rPr>
      <w:rFonts w:eastAsia="Calibri"/>
      <w:color w:val="auto"/>
    </w:rPr>
  </w:style>
  <w:style w:type="paragraph" w:customStyle="1" w:styleId="CM49">
    <w:name w:val="CM49"/>
    <w:basedOn w:val="Default"/>
    <w:next w:val="Default"/>
    <w:uiPriority w:val="99"/>
    <w:qFormat/>
    <w:rsid w:val="00AC1BC8"/>
    <w:pPr>
      <w:widowControl w:val="0"/>
    </w:pPr>
    <w:rPr>
      <w:rFonts w:eastAsia="Calibri"/>
      <w:color w:val="auto"/>
    </w:rPr>
  </w:style>
  <w:style w:type="paragraph" w:customStyle="1" w:styleId="CM41">
    <w:name w:val="CM41"/>
    <w:basedOn w:val="Default"/>
    <w:next w:val="Default"/>
    <w:uiPriority w:val="99"/>
    <w:qFormat/>
    <w:rsid w:val="00AC1BC8"/>
    <w:pPr>
      <w:widowControl w:val="0"/>
    </w:pPr>
    <w:rPr>
      <w:rFonts w:eastAsia="Calibri"/>
      <w:color w:val="auto"/>
    </w:rPr>
  </w:style>
  <w:style w:type="paragraph" w:customStyle="1" w:styleId="3rdOrderPara">
    <w:name w:val="3rd Order Para"/>
    <w:basedOn w:val="Default"/>
    <w:next w:val="Default"/>
    <w:uiPriority w:val="99"/>
    <w:qFormat/>
    <w:rsid w:val="00AC1BC8"/>
    <w:pPr>
      <w:widowControl w:val="0"/>
    </w:pPr>
    <w:rPr>
      <w:rFonts w:eastAsia="Calibri"/>
      <w:color w:val="auto"/>
    </w:rPr>
  </w:style>
  <w:style w:type="paragraph" w:customStyle="1" w:styleId="2ndOrderPara">
    <w:name w:val="2nd Order Para"/>
    <w:basedOn w:val="Default"/>
    <w:next w:val="Default"/>
    <w:uiPriority w:val="99"/>
    <w:qFormat/>
    <w:rsid w:val="00AC1BC8"/>
    <w:pPr>
      <w:widowControl w:val="0"/>
    </w:pPr>
    <w:rPr>
      <w:rFonts w:eastAsia="Calibri"/>
      <w:color w:val="auto"/>
    </w:rPr>
  </w:style>
  <w:style w:type="paragraph" w:customStyle="1" w:styleId="Normal-SIGN2">
    <w:name w:val="Normal-SIGN2"/>
    <w:basedOn w:val="Default"/>
    <w:next w:val="Default"/>
    <w:uiPriority w:val="99"/>
    <w:qFormat/>
    <w:rsid w:val="00AC1BC8"/>
    <w:pPr>
      <w:widowControl w:val="0"/>
    </w:pPr>
    <w:rPr>
      <w:rFonts w:eastAsia="Calibri"/>
      <w:color w:val="auto"/>
    </w:rPr>
  </w:style>
  <w:style w:type="paragraph" w:customStyle="1" w:styleId="Normal-SIGN1">
    <w:name w:val="Normal-SIGN1"/>
    <w:basedOn w:val="Default"/>
    <w:next w:val="Default"/>
    <w:uiPriority w:val="99"/>
    <w:qFormat/>
    <w:rsid w:val="00AC1BC8"/>
    <w:pPr>
      <w:widowControl w:val="0"/>
    </w:pPr>
    <w:rPr>
      <w:rFonts w:eastAsia="Calibri"/>
      <w:color w:val="auto"/>
    </w:rPr>
  </w:style>
  <w:style w:type="paragraph" w:customStyle="1" w:styleId="CM3">
    <w:name w:val="CM3"/>
    <w:basedOn w:val="Default"/>
    <w:next w:val="Default"/>
    <w:uiPriority w:val="99"/>
    <w:qFormat/>
    <w:rsid w:val="00AC1BC8"/>
    <w:pPr>
      <w:widowControl w:val="0"/>
      <w:spacing w:line="553" w:lineRule="atLeast"/>
    </w:pPr>
    <w:rPr>
      <w:rFonts w:eastAsia="Calibri"/>
      <w:color w:val="auto"/>
    </w:rPr>
  </w:style>
  <w:style w:type="paragraph" w:customStyle="1" w:styleId="CM33">
    <w:name w:val="CM33"/>
    <w:basedOn w:val="Default"/>
    <w:next w:val="Default"/>
    <w:uiPriority w:val="99"/>
    <w:qFormat/>
    <w:rsid w:val="00AC1BC8"/>
    <w:pPr>
      <w:widowControl w:val="0"/>
    </w:pPr>
    <w:rPr>
      <w:rFonts w:eastAsia="Calibri"/>
      <w:color w:val="auto"/>
    </w:rPr>
  </w:style>
  <w:style w:type="paragraph" w:customStyle="1" w:styleId="CM37">
    <w:name w:val="CM37"/>
    <w:basedOn w:val="Default"/>
    <w:next w:val="Default"/>
    <w:uiPriority w:val="99"/>
    <w:qFormat/>
    <w:rsid w:val="00AC1BC8"/>
    <w:pPr>
      <w:widowControl w:val="0"/>
    </w:pPr>
    <w:rPr>
      <w:rFonts w:eastAsia="Calibri"/>
      <w:color w:val="auto"/>
    </w:rPr>
  </w:style>
  <w:style w:type="paragraph" w:customStyle="1" w:styleId="CM7">
    <w:name w:val="CM7"/>
    <w:basedOn w:val="Default"/>
    <w:next w:val="Default"/>
    <w:uiPriority w:val="99"/>
    <w:qFormat/>
    <w:rsid w:val="00AC1BC8"/>
    <w:pPr>
      <w:widowControl w:val="0"/>
      <w:spacing w:line="553" w:lineRule="atLeast"/>
    </w:pPr>
    <w:rPr>
      <w:rFonts w:eastAsia="Calibri"/>
      <w:color w:val="auto"/>
    </w:rPr>
  </w:style>
  <w:style w:type="paragraph" w:customStyle="1" w:styleId="Brief-SecondarySource">
    <w:name w:val="Brief - Secondary Source"/>
    <w:basedOn w:val="Normal"/>
    <w:uiPriority w:val="99"/>
    <w:qFormat/>
    <w:rsid w:val="00AC1BC8"/>
    <w:rPr>
      <w:sz w:val="14"/>
      <w:szCs w:val="20"/>
    </w:rPr>
  </w:style>
  <w:style w:type="paragraph" w:customStyle="1" w:styleId="Brief-Card">
    <w:name w:val="Brief - Card"/>
    <w:basedOn w:val="Normal"/>
    <w:uiPriority w:val="99"/>
    <w:qFormat/>
    <w:rsid w:val="00AC1BC8"/>
  </w:style>
  <w:style w:type="paragraph" w:customStyle="1" w:styleId="Pa2">
    <w:name w:val="Pa2"/>
    <w:basedOn w:val="Default"/>
    <w:next w:val="Default"/>
    <w:uiPriority w:val="99"/>
    <w:qFormat/>
    <w:rsid w:val="00AC1BC8"/>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AC1BC8"/>
    <w:pPr>
      <w:widowControl w:val="0"/>
      <w:autoSpaceDE w:val="0"/>
      <w:autoSpaceDN w:val="0"/>
      <w:adjustRightInd w:val="0"/>
    </w:pPr>
  </w:style>
  <w:style w:type="paragraph" w:customStyle="1" w:styleId="Normal10">
    <w:name w:val="Normal+1"/>
    <w:basedOn w:val="Normal"/>
    <w:next w:val="Normal"/>
    <w:uiPriority w:val="99"/>
    <w:qFormat/>
    <w:rsid w:val="00AC1BC8"/>
    <w:pPr>
      <w:widowControl w:val="0"/>
      <w:autoSpaceDE w:val="0"/>
      <w:autoSpaceDN w:val="0"/>
      <w:adjustRightInd w:val="0"/>
    </w:pPr>
  </w:style>
  <w:style w:type="paragraph" w:customStyle="1" w:styleId="Heading23">
    <w:name w:val="Heading 2+3"/>
    <w:basedOn w:val="Normal"/>
    <w:next w:val="Normal"/>
    <w:uiPriority w:val="99"/>
    <w:qFormat/>
    <w:rsid w:val="00AC1BC8"/>
    <w:pPr>
      <w:widowControl w:val="0"/>
      <w:autoSpaceDE w:val="0"/>
      <w:autoSpaceDN w:val="0"/>
      <w:adjustRightInd w:val="0"/>
    </w:pPr>
  </w:style>
  <w:style w:type="paragraph" w:customStyle="1" w:styleId="Normal5">
    <w:name w:val="Normal+5"/>
    <w:basedOn w:val="Default"/>
    <w:next w:val="Default"/>
    <w:uiPriority w:val="99"/>
    <w:qFormat/>
    <w:rsid w:val="00AC1BC8"/>
    <w:pPr>
      <w:widowControl w:val="0"/>
    </w:pPr>
    <w:rPr>
      <w:rFonts w:ascii="Arial Black" w:hAnsi="Arial Black"/>
      <w:color w:val="auto"/>
    </w:rPr>
  </w:style>
  <w:style w:type="paragraph" w:customStyle="1" w:styleId="Cover1">
    <w:name w:val="Cover 1"/>
    <w:basedOn w:val="Normal"/>
    <w:next w:val="Normal"/>
    <w:uiPriority w:val="99"/>
    <w:qFormat/>
    <w:rsid w:val="00AC1BC8"/>
    <w:pPr>
      <w:widowControl w:val="0"/>
      <w:autoSpaceDE w:val="0"/>
      <w:autoSpaceDN w:val="0"/>
      <w:adjustRightInd w:val="0"/>
    </w:pPr>
  </w:style>
  <w:style w:type="paragraph" w:customStyle="1" w:styleId="Cover2">
    <w:name w:val="Cover 2"/>
    <w:basedOn w:val="Normal"/>
    <w:next w:val="Normal"/>
    <w:uiPriority w:val="99"/>
    <w:qFormat/>
    <w:rsid w:val="00AC1BC8"/>
    <w:pPr>
      <w:widowControl w:val="0"/>
      <w:autoSpaceDE w:val="0"/>
      <w:autoSpaceDN w:val="0"/>
      <w:adjustRightInd w:val="0"/>
    </w:pPr>
  </w:style>
  <w:style w:type="paragraph" w:customStyle="1" w:styleId="ReportDate">
    <w:name w:val="ReportDate"/>
    <w:basedOn w:val="Default"/>
    <w:next w:val="Default"/>
    <w:uiPriority w:val="99"/>
    <w:qFormat/>
    <w:rsid w:val="00AC1BC8"/>
    <w:pPr>
      <w:widowControl w:val="0"/>
    </w:pPr>
    <w:rPr>
      <w:color w:val="auto"/>
    </w:rPr>
  </w:style>
  <w:style w:type="paragraph" w:customStyle="1" w:styleId="Pa11">
    <w:name w:val="Pa11"/>
    <w:basedOn w:val="Normal"/>
    <w:next w:val="Normal"/>
    <w:uiPriority w:val="99"/>
    <w:qFormat/>
    <w:rsid w:val="00AC1BC8"/>
    <w:pPr>
      <w:widowControl w:val="0"/>
      <w:autoSpaceDE w:val="0"/>
      <w:autoSpaceDN w:val="0"/>
      <w:adjustRightInd w:val="0"/>
      <w:spacing w:line="211" w:lineRule="atLeast"/>
    </w:pPr>
    <w:rPr>
      <w:rFonts w:ascii="Janson Text LT Std" w:hAnsi="Janson Text LT Std"/>
    </w:rPr>
  </w:style>
  <w:style w:type="paragraph" w:customStyle="1" w:styleId="Pa3">
    <w:name w:val="Pa3"/>
    <w:basedOn w:val="Normal"/>
    <w:next w:val="Normal"/>
    <w:uiPriority w:val="99"/>
    <w:qFormat/>
    <w:rsid w:val="00AC1BC8"/>
    <w:pPr>
      <w:widowControl w:val="0"/>
      <w:autoSpaceDE w:val="0"/>
      <w:autoSpaceDN w:val="0"/>
      <w:adjustRightInd w:val="0"/>
      <w:spacing w:line="241" w:lineRule="atLeast"/>
    </w:pPr>
    <w:rPr>
      <w:rFonts w:ascii="Frutiger LT Std 55 Roman" w:hAnsi="Frutiger LT Std 55 Roman"/>
    </w:rPr>
  </w:style>
  <w:style w:type="paragraph" w:customStyle="1" w:styleId="BriefTitle">
    <w:name w:val="Brief Title"/>
    <w:basedOn w:val="Heading1"/>
    <w:qFormat/>
    <w:rsid w:val="00AC1BC8"/>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u w:val="single"/>
    </w:rPr>
  </w:style>
  <w:style w:type="paragraph" w:customStyle="1" w:styleId="CM30">
    <w:name w:val="CM30"/>
    <w:basedOn w:val="Default"/>
    <w:next w:val="Default"/>
    <w:uiPriority w:val="99"/>
    <w:qFormat/>
    <w:rsid w:val="00AC1BC8"/>
    <w:pPr>
      <w:widowControl w:val="0"/>
    </w:pPr>
    <w:rPr>
      <w:rFonts w:eastAsia="Calibri"/>
      <w:color w:val="auto"/>
    </w:rPr>
  </w:style>
  <w:style w:type="paragraph" w:customStyle="1" w:styleId="CM5">
    <w:name w:val="CM5"/>
    <w:basedOn w:val="Default"/>
    <w:next w:val="Default"/>
    <w:uiPriority w:val="99"/>
    <w:qFormat/>
    <w:rsid w:val="00AC1BC8"/>
    <w:pPr>
      <w:widowControl w:val="0"/>
      <w:spacing w:line="553" w:lineRule="atLeast"/>
    </w:pPr>
    <w:rPr>
      <w:rFonts w:eastAsia="Calibri"/>
      <w:color w:val="auto"/>
    </w:rPr>
  </w:style>
  <w:style w:type="paragraph" w:customStyle="1" w:styleId="CM28">
    <w:name w:val="CM28"/>
    <w:basedOn w:val="Default"/>
    <w:next w:val="Default"/>
    <w:uiPriority w:val="99"/>
    <w:qFormat/>
    <w:rsid w:val="00AC1BC8"/>
    <w:pPr>
      <w:widowControl w:val="0"/>
    </w:pPr>
    <w:rPr>
      <w:rFonts w:eastAsia="Calibri"/>
      <w:color w:val="auto"/>
    </w:rPr>
  </w:style>
  <w:style w:type="paragraph" w:customStyle="1" w:styleId="CM8">
    <w:name w:val="CM8"/>
    <w:basedOn w:val="Default"/>
    <w:next w:val="Default"/>
    <w:uiPriority w:val="99"/>
    <w:qFormat/>
    <w:rsid w:val="00AC1BC8"/>
    <w:pPr>
      <w:widowControl w:val="0"/>
    </w:pPr>
    <w:rPr>
      <w:rFonts w:eastAsia="Calibri"/>
      <w:color w:val="auto"/>
    </w:rPr>
  </w:style>
  <w:style w:type="paragraph" w:customStyle="1" w:styleId="CM6">
    <w:name w:val="CM6"/>
    <w:basedOn w:val="Default"/>
    <w:next w:val="Default"/>
    <w:uiPriority w:val="99"/>
    <w:qFormat/>
    <w:rsid w:val="00AC1BC8"/>
    <w:pPr>
      <w:widowControl w:val="0"/>
      <w:spacing w:line="553" w:lineRule="atLeast"/>
    </w:pPr>
    <w:rPr>
      <w:rFonts w:eastAsia="Calibri"/>
      <w:color w:val="auto"/>
    </w:rPr>
  </w:style>
  <w:style w:type="paragraph" w:customStyle="1" w:styleId="CM22">
    <w:name w:val="CM22"/>
    <w:basedOn w:val="Default"/>
    <w:next w:val="Default"/>
    <w:uiPriority w:val="99"/>
    <w:qFormat/>
    <w:rsid w:val="00AC1BC8"/>
    <w:pPr>
      <w:widowControl w:val="0"/>
    </w:pPr>
    <w:rPr>
      <w:rFonts w:eastAsia="Calibri"/>
      <w:color w:val="auto"/>
    </w:rPr>
  </w:style>
  <w:style w:type="paragraph" w:customStyle="1" w:styleId="DoubleUnderlined">
    <w:name w:val="Double Underlined"/>
    <w:basedOn w:val="Heading2"/>
    <w:autoRedefine/>
    <w:uiPriority w:val="99"/>
    <w:qFormat/>
    <w:rsid w:val="00AC1BC8"/>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AC1BC8"/>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caps/>
      <w:szCs w:val="20"/>
    </w:rPr>
  </w:style>
  <w:style w:type="paragraph" w:customStyle="1" w:styleId="SmallNormal">
    <w:name w:val="Small Normal"/>
    <w:basedOn w:val="Normal"/>
    <w:uiPriority w:val="99"/>
    <w:qFormat/>
    <w:rsid w:val="00AC1BC8"/>
    <w:pPr>
      <w:widowControl w:val="0"/>
      <w:suppressAutoHyphens/>
      <w:contextualSpacing/>
    </w:pPr>
    <w:rPr>
      <w:rFonts w:ascii="Garamond" w:hAnsi="Garamond"/>
      <w:sz w:val="18"/>
      <w:szCs w:val="18"/>
    </w:rPr>
  </w:style>
  <w:style w:type="paragraph" w:customStyle="1" w:styleId="StyleLeft025Right025TopSinglesolidlineAuto">
    <w:name w:val="Style Left:  0.25&quot; Right:  0.25&quot; Top: (Single solid line Auto  ..."/>
    <w:basedOn w:val="Normal"/>
    <w:uiPriority w:val="99"/>
    <w:qFormat/>
    <w:rsid w:val="00AC1BC8"/>
    <w:pPr>
      <w:pBdr>
        <w:top w:val="single" w:sz="4" w:space="1" w:color="auto"/>
        <w:left w:val="single" w:sz="4" w:space="0" w:color="auto"/>
        <w:bottom w:val="single" w:sz="4" w:space="1" w:color="auto"/>
        <w:right w:val="single" w:sz="4" w:space="4" w:color="auto"/>
      </w:pBdr>
      <w:ind w:left="360" w:right="360"/>
    </w:pPr>
    <w:rPr>
      <w:szCs w:val="20"/>
    </w:rPr>
  </w:style>
  <w:style w:type="paragraph" w:customStyle="1" w:styleId="UnderlinedCard">
    <w:name w:val="Underlined Card"/>
    <w:basedOn w:val="Normal"/>
    <w:uiPriority w:val="99"/>
    <w:qFormat/>
    <w:rsid w:val="00AC1BC8"/>
    <w:pPr>
      <w:ind w:left="720" w:right="720"/>
    </w:pPr>
    <w:rPr>
      <w:rFonts w:ascii="Palatino Linotype" w:hAnsi="Palatino Linotype"/>
      <w:szCs w:val="20"/>
      <w:u w:val="single"/>
    </w:rPr>
  </w:style>
  <w:style w:type="paragraph" w:customStyle="1" w:styleId="PageHeader-Underline18pt">
    <w:name w:val="Page Header - Underline 18 pt"/>
    <w:uiPriority w:val="99"/>
    <w:qFormat/>
    <w:rsid w:val="00AC1BC8"/>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AC1BC8"/>
    <w:pPr>
      <w:keepLines w:val="0"/>
      <w:pageBreakBefore w:val="0"/>
      <w:suppressAutoHyphens/>
      <w:contextualSpacing/>
      <w:jc w:val="left"/>
    </w:pPr>
    <w:rPr>
      <w:rFonts w:eastAsia="Times New Roman" w:cs="Arial"/>
      <w:bCs/>
      <w:iCs/>
      <w:sz w:val="24"/>
      <w:szCs w:val="28"/>
      <w:u w:val="none"/>
    </w:rPr>
  </w:style>
  <w:style w:type="paragraph" w:customStyle="1" w:styleId="subhead">
    <w:name w:val="subhead"/>
    <w:basedOn w:val="Normal"/>
    <w:uiPriority w:val="99"/>
    <w:qFormat/>
    <w:rsid w:val="00AC1BC8"/>
    <w:pPr>
      <w:spacing w:after="120" w:line="225" w:lineRule="atLeast"/>
      <w:ind w:right="180"/>
    </w:pPr>
    <w:rPr>
      <w:color w:val="5177C5"/>
      <w:szCs w:val="20"/>
    </w:rPr>
  </w:style>
  <w:style w:type="paragraph" w:customStyle="1" w:styleId="StyleHeading110pt">
    <w:name w:val="Style Heading 1 + 10 pt"/>
    <w:basedOn w:val="Heading1"/>
    <w:uiPriority w:val="99"/>
    <w:qFormat/>
    <w:rsid w:val="00AC1BC8"/>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caps/>
      <w:kern w:val="32"/>
    </w:rPr>
  </w:style>
  <w:style w:type="paragraph" w:customStyle="1" w:styleId="StyleStyleHeading110pt10pt">
    <w:name w:val="Style Style Heading 1 + 10 pt + 10 pt"/>
    <w:basedOn w:val="StyleHeading110pt"/>
    <w:uiPriority w:val="99"/>
    <w:qFormat/>
    <w:rsid w:val="00AC1BC8"/>
  </w:style>
  <w:style w:type="paragraph" w:customStyle="1" w:styleId="StyleUnderliningTimesNewRomanBoldNounderlineKernat16">
    <w:name w:val="Style Underlining + Times New Roman Bold No underline Kern at 16..."/>
    <w:basedOn w:val="Normal"/>
    <w:uiPriority w:val="99"/>
    <w:qFormat/>
    <w:rsid w:val="00AC1BC8"/>
    <w:rPr>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AC1BC8"/>
    <w:rPr>
      <w:b/>
      <w:bCs/>
      <w:kern w:val="32"/>
      <w:sz w:val="32"/>
      <w:szCs w:val="32"/>
    </w:rPr>
  </w:style>
  <w:style w:type="paragraph" w:customStyle="1" w:styleId="StyleBoldUnderliningKernat16pt">
    <w:name w:val="Style Bold Underlining + Kern at 16 pt"/>
    <w:uiPriority w:val="99"/>
    <w:qFormat/>
    <w:rsid w:val="00AC1BC8"/>
    <w:pPr>
      <w:widowControl w:val="0"/>
      <w:tabs>
        <w:tab w:val="left" w:pos="8820"/>
      </w:tabs>
      <w:autoSpaceDE w:val="0"/>
      <w:autoSpaceDN w:val="0"/>
      <w:spacing w:before="100" w:after="100" w:line="240" w:lineRule="auto"/>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AC1BC8"/>
    <w:pPr>
      <w:keepLines w:val="0"/>
      <w:pageBreakBefore w:val="0"/>
      <w:suppressAutoHyphens/>
      <w:contextualSpacing/>
      <w:jc w:val="left"/>
    </w:pPr>
    <w:rPr>
      <w:rFonts w:eastAsia="Times New Roman" w:cs="Arial"/>
      <w:bCs/>
      <w:iCs/>
      <w:sz w:val="22"/>
      <w:szCs w:val="20"/>
      <w:u w:val="none"/>
    </w:rPr>
  </w:style>
  <w:style w:type="paragraph" w:customStyle="1" w:styleId="CardsFont6pt">
    <w:name w:val="Cards + Font: 6 pt"/>
    <w:basedOn w:val="Cards"/>
    <w:link w:val="CardsFont6ptChar1"/>
    <w:autoRedefine/>
    <w:uiPriority w:val="99"/>
    <w:qFormat/>
    <w:rsid w:val="00AC1BC8"/>
    <w:pPr>
      <w:spacing w:line="256" w:lineRule="auto"/>
      <w:ind w:left="0" w:right="0"/>
      <w:jc w:val="left"/>
    </w:pPr>
    <w:rPr>
      <w:rFonts w:eastAsia="Times New Roman" w:cs="Times New Roman"/>
      <w:sz w:val="12"/>
      <w:szCs w:val="24"/>
    </w:rPr>
  </w:style>
  <w:style w:type="paragraph" w:customStyle="1" w:styleId="TxBr6p1">
    <w:name w:val="TxBr_6p1"/>
    <w:basedOn w:val="Normal"/>
    <w:uiPriority w:val="99"/>
    <w:qFormat/>
    <w:rsid w:val="00AC1BC8"/>
    <w:pPr>
      <w:tabs>
        <w:tab w:val="left" w:pos="204"/>
      </w:tabs>
      <w:autoSpaceDE w:val="0"/>
      <w:autoSpaceDN w:val="0"/>
      <w:adjustRightInd w:val="0"/>
      <w:spacing w:line="238" w:lineRule="atLeast"/>
      <w:ind w:firstLine="204"/>
    </w:pPr>
    <w:rPr>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AC1BC8"/>
    <w:pPr>
      <w:ind w:left="400"/>
    </w:pPr>
    <w:rPr>
      <w:szCs w:val="20"/>
    </w:rPr>
  </w:style>
  <w:style w:type="paragraph" w:customStyle="1" w:styleId="Paste">
    <w:name w:val="Paste"/>
    <w:basedOn w:val="Normal"/>
    <w:uiPriority w:val="99"/>
    <w:qFormat/>
    <w:rsid w:val="00AC1BC8"/>
    <w:rPr>
      <w:rFonts w:ascii="Arial Narrow" w:hAnsi="Arial Narrow"/>
      <w:szCs w:val="20"/>
      <w:lang w:val="x-none" w:eastAsia="x-none"/>
    </w:rPr>
  </w:style>
  <w:style w:type="character" w:customStyle="1" w:styleId="UnderlineStyleChar">
    <w:name w:val="Underline Style Char"/>
    <w:link w:val="UnderlineStyle0"/>
    <w:locked/>
    <w:rsid w:val="00AC1BC8"/>
    <w:rPr>
      <w:rFonts w:ascii="Georgia" w:eastAsia="Times New Roman" w:hAnsi="Georgia"/>
      <w:b/>
      <w:u w:val="single"/>
    </w:rPr>
  </w:style>
  <w:style w:type="paragraph" w:customStyle="1" w:styleId="UnderlineStyle0">
    <w:name w:val="Underline Style"/>
    <w:basedOn w:val="Normal"/>
    <w:link w:val="UnderlineStyleChar"/>
    <w:qFormat/>
    <w:rsid w:val="00AC1BC8"/>
    <w:rPr>
      <w:rFonts w:ascii="Georgia" w:eastAsia="Times New Roman" w:hAnsi="Georgia"/>
      <w:b/>
      <w:u w:val="single"/>
    </w:rPr>
  </w:style>
  <w:style w:type="paragraph" w:customStyle="1" w:styleId="Normalization">
    <w:name w:val="Normalization"/>
    <w:basedOn w:val="Normal"/>
    <w:uiPriority w:val="99"/>
    <w:qFormat/>
    <w:rsid w:val="00AC1BC8"/>
    <w:rPr>
      <w:sz w:val="18"/>
    </w:rPr>
  </w:style>
  <w:style w:type="paragraph" w:customStyle="1" w:styleId="BreifTitle">
    <w:name w:val="Breif Title"/>
    <w:basedOn w:val="Normal"/>
    <w:autoRedefine/>
    <w:uiPriority w:val="99"/>
    <w:qFormat/>
    <w:rsid w:val="00AC1BC8"/>
    <w:pPr>
      <w:widowControl w:val="0"/>
      <w:autoSpaceDE w:val="0"/>
      <w:autoSpaceDN w:val="0"/>
      <w:adjustRightInd w:val="0"/>
      <w:jc w:val="center"/>
      <w:outlineLvl w:val="0"/>
    </w:pPr>
    <w:rPr>
      <w:b/>
      <w:caps/>
    </w:rPr>
  </w:style>
  <w:style w:type="paragraph" w:customStyle="1" w:styleId="DebateCiteCharChar">
    <w:name w:val="Debate Cite Char Char"/>
    <w:basedOn w:val="Normal"/>
    <w:autoRedefine/>
    <w:uiPriority w:val="99"/>
    <w:qFormat/>
    <w:rsid w:val="00AC1BC8"/>
    <w:pPr>
      <w:pBdr>
        <w:top w:val="single" w:sz="12" w:space="8" w:color="auto"/>
        <w:left w:val="single" w:sz="12" w:space="4" w:color="auto"/>
        <w:bottom w:val="single" w:sz="12" w:space="8" w:color="auto"/>
        <w:right w:val="single" w:sz="12" w:space="4" w:color="auto"/>
      </w:pBdr>
      <w:ind w:left="540" w:right="360"/>
      <w:jc w:val="center"/>
      <w:outlineLvl w:val="0"/>
    </w:pPr>
    <w:rPr>
      <w:b/>
      <w:sz w:val="32"/>
      <w:szCs w:val="32"/>
    </w:rPr>
  </w:style>
  <w:style w:type="paragraph" w:customStyle="1" w:styleId="DebateHeader">
    <w:name w:val="Debate Header"/>
    <w:basedOn w:val="TOC1"/>
    <w:autoRedefine/>
    <w:uiPriority w:val="99"/>
    <w:qFormat/>
    <w:rsid w:val="00AC1BC8"/>
    <w:pPr>
      <w:spacing w:before="0" w:after="0"/>
      <w:jc w:val="center"/>
      <w:outlineLvl w:val="0"/>
    </w:pPr>
    <w:rPr>
      <w:sz w:val="32"/>
      <w:szCs w:val="32"/>
      <w:lang w:bidi="ar-SA"/>
    </w:rPr>
  </w:style>
  <w:style w:type="paragraph" w:customStyle="1" w:styleId="Tagandcite">
    <w:name w:val="Tag and cite"/>
    <w:basedOn w:val="Normal"/>
    <w:autoRedefine/>
    <w:uiPriority w:val="99"/>
    <w:qFormat/>
    <w:rsid w:val="00AC1BC8"/>
    <w:rPr>
      <w:color w:val="333333"/>
    </w:rPr>
  </w:style>
  <w:style w:type="paragraph" w:customStyle="1" w:styleId="StyleTagandCiteFranklinGothicDemi">
    <w:name w:val="Style Tag and Cite + Franklin Gothic Demi"/>
    <w:basedOn w:val="Normal"/>
    <w:autoRedefine/>
    <w:uiPriority w:val="99"/>
    <w:qFormat/>
    <w:rsid w:val="00AC1BC8"/>
    <w:rPr>
      <w:rFonts w:ascii="Franklin Gothic Demi" w:hAnsi="Franklin Gothic Demi"/>
      <w:b/>
      <w:caps/>
      <w:color w:val="333333"/>
    </w:rPr>
  </w:style>
  <w:style w:type="paragraph" w:customStyle="1" w:styleId="StyleStyleTagandCiteFranklinGothicDemi11pt">
    <w:name w:val="Style Style Tag and Cite + Franklin Gothic Demi + 11 pt"/>
    <w:basedOn w:val="StyleTagandCiteFranklinGothicDemi"/>
    <w:autoRedefine/>
    <w:uiPriority w:val="99"/>
    <w:qFormat/>
    <w:rsid w:val="00AC1BC8"/>
    <w:rPr>
      <w:bCs/>
    </w:rPr>
  </w:style>
  <w:style w:type="paragraph" w:customStyle="1" w:styleId="tagCharCharCharCharCharCharChar">
    <w:name w:val="tag Char Char Char Char Char Char Char"/>
    <w:basedOn w:val="Normal"/>
    <w:uiPriority w:val="99"/>
    <w:qFormat/>
    <w:rsid w:val="00AC1BC8"/>
    <w:rPr>
      <w:b/>
      <w:szCs w:val="20"/>
    </w:rPr>
  </w:style>
  <w:style w:type="paragraph" w:customStyle="1" w:styleId="title-bold-medium">
    <w:name w:val="title-bold-medium"/>
    <w:basedOn w:val="Normal"/>
    <w:uiPriority w:val="99"/>
    <w:qFormat/>
    <w:rsid w:val="00AC1BC8"/>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AC1BC8"/>
    <w:pPr>
      <w:spacing w:before="100" w:beforeAutospacing="1" w:after="100" w:afterAutospacing="1"/>
    </w:pPr>
    <w:rPr>
      <w:rFonts w:eastAsia="Arial Unicode MS"/>
      <w:b/>
      <w:bCs/>
      <w:color w:val="000000"/>
      <w:szCs w:val="20"/>
    </w:rPr>
  </w:style>
  <w:style w:type="paragraph" w:customStyle="1" w:styleId="CardTag">
    <w:name w:val="Card Tag"/>
    <w:basedOn w:val="Normal"/>
    <w:autoRedefine/>
    <w:uiPriority w:val="99"/>
    <w:qFormat/>
    <w:rsid w:val="00AC1BC8"/>
    <w:rPr>
      <w:rFonts w:ascii="Arial Narrow" w:hAnsi="Arial Narrow"/>
      <w:b/>
    </w:rPr>
  </w:style>
  <w:style w:type="paragraph" w:customStyle="1" w:styleId="BLOCKTITLE1">
    <w:name w:val="BLOCK TITLE"/>
    <w:basedOn w:val="Heading1"/>
    <w:uiPriority w:val="99"/>
    <w:qFormat/>
    <w:rsid w:val="00AC1BC8"/>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caps/>
      <w:kern w:val="32"/>
    </w:rPr>
  </w:style>
  <w:style w:type="paragraph" w:customStyle="1" w:styleId="shellscontentions">
    <w:name w:val="shells/contentions"/>
    <w:basedOn w:val="TagCite"/>
    <w:uiPriority w:val="99"/>
    <w:qFormat/>
    <w:rsid w:val="00AC1BC8"/>
    <w:pPr>
      <w:widowControl w:val="0"/>
      <w:autoSpaceDE w:val="0"/>
      <w:autoSpaceDN w:val="0"/>
      <w:adjustRightInd w:val="0"/>
    </w:pPr>
    <w:rPr>
      <w:szCs w:val="20"/>
    </w:rPr>
  </w:style>
  <w:style w:type="paragraph" w:customStyle="1" w:styleId="BriefTitle1">
    <w:name w:val="Brief Title 1"/>
    <w:basedOn w:val="Normal"/>
    <w:uiPriority w:val="99"/>
    <w:qFormat/>
    <w:rsid w:val="00AC1BC8"/>
    <w:pPr>
      <w:widowControl w:val="0"/>
      <w:autoSpaceDE w:val="0"/>
      <w:autoSpaceDN w:val="0"/>
      <w:adjustRightInd w:val="0"/>
      <w:jc w:val="center"/>
      <w:outlineLvl w:val="0"/>
    </w:pPr>
    <w:rPr>
      <w:b/>
      <w:szCs w:val="20"/>
      <w:u w:val="single"/>
    </w:rPr>
  </w:style>
  <w:style w:type="paragraph" w:customStyle="1" w:styleId="TagCiteChar0">
    <w:name w:val="Tag/Cite Char"/>
    <w:basedOn w:val="Normal"/>
    <w:uiPriority w:val="99"/>
    <w:qFormat/>
    <w:rsid w:val="00AC1BC8"/>
    <w:pPr>
      <w:widowControl w:val="0"/>
      <w:autoSpaceDE w:val="0"/>
      <w:autoSpaceDN w:val="0"/>
      <w:adjustRightInd w:val="0"/>
    </w:pPr>
    <w:rPr>
      <w:b/>
      <w:szCs w:val="20"/>
    </w:rPr>
  </w:style>
  <w:style w:type="paragraph" w:customStyle="1" w:styleId="ShellTitles">
    <w:name w:val="ShellTitles"/>
    <w:basedOn w:val="Normal"/>
    <w:uiPriority w:val="99"/>
    <w:qFormat/>
    <w:rsid w:val="00AC1BC8"/>
    <w:pPr>
      <w:widowControl w:val="0"/>
      <w:autoSpaceDE w:val="0"/>
      <w:autoSpaceDN w:val="0"/>
      <w:adjustRightInd w:val="0"/>
    </w:pPr>
    <w:rPr>
      <w:b/>
      <w:szCs w:val="20"/>
    </w:rPr>
  </w:style>
  <w:style w:type="paragraph" w:customStyle="1" w:styleId="maintext">
    <w:name w:val="maintext"/>
    <w:basedOn w:val="Normal"/>
    <w:uiPriority w:val="99"/>
    <w:qFormat/>
    <w:rsid w:val="00AC1BC8"/>
    <w:pPr>
      <w:widowControl w:val="0"/>
      <w:autoSpaceDE w:val="0"/>
      <w:autoSpaceDN w:val="0"/>
      <w:adjustRightInd w:val="0"/>
      <w:spacing w:before="100" w:beforeAutospacing="1" w:after="100" w:afterAutospacing="1"/>
    </w:pPr>
    <w:rPr>
      <w:szCs w:val="20"/>
    </w:rPr>
  </w:style>
  <w:style w:type="paragraph" w:customStyle="1" w:styleId="noindent">
    <w:name w:val="noindent"/>
    <w:basedOn w:val="Normal"/>
    <w:uiPriority w:val="99"/>
    <w:qFormat/>
    <w:rsid w:val="00AC1BC8"/>
    <w:pPr>
      <w:spacing w:before="100" w:beforeAutospacing="1" w:after="100" w:afterAutospacing="1"/>
    </w:pPr>
  </w:style>
  <w:style w:type="paragraph" w:customStyle="1" w:styleId="ToRead">
    <w:name w:val="To Read"/>
    <w:basedOn w:val="Normal"/>
    <w:uiPriority w:val="99"/>
    <w:qFormat/>
    <w:rsid w:val="00AC1BC8"/>
    <w:pPr>
      <w:ind w:left="720"/>
    </w:pPr>
    <w:rPr>
      <w:rFonts w:ascii="Verdana" w:hAnsi="Verdana"/>
      <w:b/>
      <w:u w:val="single"/>
    </w:rPr>
  </w:style>
  <w:style w:type="paragraph" w:customStyle="1" w:styleId="Style1">
    <w:name w:val="Style 1"/>
    <w:basedOn w:val="Normal"/>
    <w:uiPriority w:val="99"/>
    <w:qFormat/>
    <w:rsid w:val="00AC1BC8"/>
    <w:pPr>
      <w:widowControl w:val="0"/>
      <w:ind w:firstLine="216"/>
    </w:pPr>
    <w:rPr>
      <w:noProof/>
      <w:color w:val="000000"/>
      <w:szCs w:val="20"/>
    </w:rPr>
  </w:style>
  <w:style w:type="paragraph" w:customStyle="1" w:styleId="Style40">
    <w:name w:val="Style 4"/>
    <w:basedOn w:val="Normal"/>
    <w:uiPriority w:val="99"/>
    <w:qFormat/>
    <w:rsid w:val="00AC1BC8"/>
    <w:pPr>
      <w:widowControl w:val="0"/>
      <w:tabs>
        <w:tab w:val="left" w:pos="6876"/>
      </w:tabs>
      <w:ind w:left="3744"/>
    </w:pPr>
    <w:rPr>
      <w:noProof/>
      <w:color w:val="000000"/>
      <w:szCs w:val="20"/>
    </w:rPr>
  </w:style>
  <w:style w:type="paragraph" w:customStyle="1" w:styleId="listlevel1">
    <w:name w:val="list level 1"/>
    <w:basedOn w:val="Normal"/>
    <w:uiPriority w:val="99"/>
    <w:qFormat/>
    <w:rsid w:val="00AC1BC8"/>
    <w:pPr>
      <w:overflowPunct w:val="0"/>
      <w:autoSpaceDE w:val="0"/>
      <w:autoSpaceDN w:val="0"/>
      <w:adjustRightInd w:val="0"/>
      <w:ind w:left="560" w:hanging="567"/>
    </w:pPr>
    <w:rPr>
      <w:color w:val="000000"/>
      <w:szCs w:val="20"/>
    </w:rPr>
  </w:style>
  <w:style w:type="paragraph" w:customStyle="1" w:styleId="listlevel2">
    <w:name w:val="list level 2"/>
    <w:basedOn w:val="Normal"/>
    <w:uiPriority w:val="99"/>
    <w:qFormat/>
    <w:rsid w:val="00AC1BC8"/>
    <w:pPr>
      <w:overflowPunct w:val="0"/>
      <w:autoSpaceDE w:val="0"/>
      <w:autoSpaceDN w:val="0"/>
      <w:adjustRightInd w:val="0"/>
      <w:ind w:left="1120" w:hanging="560"/>
    </w:pPr>
    <w:rPr>
      <w:color w:val="000000"/>
      <w:szCs w:val="20"/>
    </w:rPr>
  </w:style>
  <w:style w:type="paragraph" w:customStyle="1" w:styleId="listlevel3">
    <w:name w:val="list level 3"/>
    <w:basedOn w:val="listlevel2"/>
    <w:uiPriority w:val="99"/>
    <w:qFormat/>
    <w:rsid w:val="00AC1BC8"/>
    <w:pPr>
      <w:ind w:left="1660"/>
    </w:pPr>
  </w:style>
  <w:style w:type="paragraph" w:customStyle="1" w:styleId="PageNumber1">
    <w:name w:val="Page Number1"/>
    <w:basedOn w:val="Normal"/>
    <w:next w:val="Normal"/>
    <w:uiPriority w:val="99"/>
    <w:qFormat/>
    <w:rsid w:val="00AC1BC8"/>
  </w:style>
  <w:style w:type="paragraph" w:customStyle="1" w:styleId="Card1">
    <w:name w:val="Card1"/>
    <w:uiPriority w:val="99"/>
    <w:qFormat/>
    <w:rsid w:val="00AC1BC8"/>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AC1BC8"/>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uiPriority w:val="99"/>
    <w:qFormat/>
    <w:rsid w:val="00AC1BC8"/>
    <w:pPr>
      <w:ind w:left="288" w:right="288"/>
    </w:pPr>
  </w:style>
  <w:style w:type="paragraph" w:customStyle="1" w:styleId="CaseListNormal">
    <w:name w:val="Case List Normal"/>
    <w:basedOn w:val="Normal"/>
    <w:uiPriority w:val="99"/>
    <w:qFormat/>
    <w:rsid w:val="00AC1BC8"/>
    <w:rPr>
      <w:rFonts w:ascii="Times" w:hAnsi="Times"/>
      <w:szCs w:val="26"/>
    </w:rPr>
  </w:style>
  <w:style w:type="paragraph" w:customStyle="1" w:styleId="Body">
    <w:name w:val="Body"/>
    <w:basedOn w:val="Normal"/>
    <w:qFormat/>
    <w:rsid w:val="00AC1BC8"/>
    <w:pPr>
      <w:outlineLvl w:val="3"/>
    </w:pPr>
    <w:rPr>
      <w:szCs w:val="20"/>
    </w:rPr>
  </w:style>
  <w:style w:type="paragraph" w:customStyle="1" w:styleId="3text">
    <w:name w:val="3text"/>
    <w:basedOn w:val="Normal"/>
    <w:uiPriority w:val="99"/>
    <w:qFormat/>
    <w:rsid w:val="00AC1BC8"/>
    <w:pPr>
      <w:spacing w:before="100" w:beforeAutospacing="1" w:after="100" w:afterAutospacing="1"/>
    </w:pPr>
  </w:style>
  <w:style w:type="paragraph" w:customStyle="1" w:styleId="TimesNewRoman12">
    <w:name w:val="TimesNewRoman12"/>
    <w:uiPriority w:val="99"/>
    <w:qFormat/>
    <w:rsid w:val="00AC1BC8"/>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AC1BC8"/>
    <w:pPr>
      <w:spacing w:before="100" w:beforeAutospacing="1" w:after="100" w:afterAutospacing="1"/>
    </w:pPr>
  </w:style>
  <w:style w:type="paragraph" w:customStyle="1" w:styleId="medium-normal">
    <w:name w:val="medium-normal"/>
    <w:basedOn w:val="Normal"/>
    <w:uiPriority w:val="99"/>
    <w:qFormat/>
    <w:rsid w:val="00AC1BC8"/>
    <w:pPr>
      <w:spacing w:before="100" w:beforeAutospacing="1" w:after="100" w:afterAutospacing="1"/>
    </w:pPr>
  </w:style>
  <w:style w:type="paragraph" w:customStyle="1" w:styleId="textChar">
    <w:name w:val="text Char"/>
    <w:basedOn w:val="Normal"/>
    <w:autoRedefine/>
    <w:uiPriority w:val="99"/>
    <w:qFormat/>
    <w:rsid w:val="00AC1BC8"/>
    <w:rPr>
      <w:color w:val="000000"/>
      <w:sz w:val="18"/>
    </w:rPr>
  </w:style>
  <w:style w:type="paragraph" w:customStyle="1" w:styleId="text1">
    <w:name w:val="text1"/>
    <w:basedOn w:val="Normal"/>
    <w:autoRedefine/>
    <w:uiPriority w:val="99"/>
    <w:qFormat/>
    <w:rsid w:val="00AC1BC8"/>
    <w:rPr>
      <w:szCs w:val="20"/>
    </w:rPr>
  </w:style>
  <w:style w:type="paragraph" w:customStyle="1" w:styleId="RepeatBlockHeading">
    <w:name w:val="Repeat Block Heading"/>
    <w:basedOn w:val="Normal"/>
    <w:autoRedefine/>
    <w:uiPriority w:val="99"/>
    <w:qFormat/>
    <w:rsid w:val="00AC1BC8"/>
    <w:pPr>
      <w:jc w:val="center"/>
    </w:pPr>
    <w:rPr>
      <w:b/>
      <w:smallCaps/>
      <w:color w:val="000000"/>
      <w:u w:val="thick"/>
    </w:rPr>
  </w:style>
  <w:style w:type="paragraph" w:customStyle="1" w:styleId="story-headline">
    <w:name w:val="story-headline"/>
    <w:basedOn w:val="Normal"/>
    <w:uiPriority w:val="99"/>
    <w:qFormat/>
    <w:rsid w:val="00AC1BC8"/>
    <w:pPr>
      <w:spacing w:before="72" w:after="72"/>
    </w:pPr>
    <w:rPr>
      <w:b/>
      <w:bCs/>
      <w:szCs w:val="26"/>
    </w:rPr>
  </w:style>
  <w:style w:type="paragraph" w:customStyle="1" w:styleId="story-body">
    <w:name w:val="story-body"/>
    <w:basedOn w:val="Normal"/>
    <w:uiPriority w:val="99"/>
    <w:qFormat/>
    <w:rsid w:val="00AC1BC8"/>
    <w:pPr>
      <w:spacing w:before="100" w:beforeAutospacing="1" w:after="100" w:afterAutospacing="1"/>
    </w:pPr>
  </w:style>
  <w:style w:type="paragraph" w:customStyle="1" w:styleId="story-dateline">
    <w:name w:val="story-dateline"/>
    <w:basedOn w:val="Normal"/>
    <w:uiPriority w:val="99"/>
    <w:qFormat/>
    <w:rsid w:val="00AC1BC8"/>
    <w:rPr>
      <w:b/>
      <w:bCs/>
    </w:rPr>
  </w:style>
  <w:style w:type="paragraph" w:customStyle="1" w:styleId="TextofCards">
    <w:name w:val="Text of Cards"/>
    <w:basedOn w:val="Normal"/>
    <w:uiPriority w:val="99"/>
    <w:qFormat/>
    <w:rsid w:val="00AC1BC8"/>
    <w:rPr>
      <w:color w:val="000000"/>
      <w:spacing w:val="6"/>
      <w:szCs w:val="23"/>
    </w:rPr>
  </w:style>
  <w:style w:type="paragraph" w:customStyle="1" w:styleId="Corpotesto">
    <w:name w:val="Corpo testo"/>
    <w:basedOn w:val="Normal"/>
    <w:uiPriority w:val="99"/>
    <w:qFormat/>
    <w:rsid w:val="00AC1BC8"/>
    <w:pPr>
      <w:widowControl w:val="0"/>
      <w:adjustRightInd w:val="0"/>
      <w:spacing w:after="283"/>
    </w:pPr>
    <w:rPr>
      <w:rFonts w:ascii="Times" w:hAnsi="Times"/>
    </w:rPr>
  </w:style>
  <w:style w:type="paragraph" w:customStyle="1" w:styleId="PageHeading">
    <w:name w:val="Page Heading"/>
    <w:basedOn w:val="Heading2"/>
    <w:uiPriority w:val="99"/>
    <w:qFormat/>
    <w:rsid w:val="00AC1BC8"/>
    <w:pPr>
      <w:keepLines w:val="0"/>
      <w:pageBreakBefore w:val="0"/>
      <w:widowControl w:val="0"/>
      <w:suppressAutoHyphens/>
      <w:contextualSpacing/>
      <w:jc w:val="left"/>
    </w:pPr>
    <w:rPr>
      <w:rFonts w:eastAsia="Times New Roman" w:cs="Arial"/>
      <w:sz w:val="32"/>
      <w:szCs w:val="16"/>
      <w:u w:val="none"/>
    </w:rPr>
  </w:style>
  <w:style w:type="paragraph" w:customStyle="1" w:styleId="tagCharChar1Char">
    <w:name w:val="tag Char Char1 Char"/>
    <w:uiPriority w:val="99"/>
    <w:qFormat/>
    <w:rsid w:val="00AC1BC8"/>
    <w:pPr>
      <w:spacing w:after="0" w:line="240" w:lineRule="auto"/>
    </w:pPr>
    <w:rPr>
      <w:rFonts w:eastAsia="Times New Roman" w:cs="Calibri"/>
      <w:b/>
      <w:bCs/>
      <w:sz w:val="24"/>
      <w:szCs w:val="24"/>
    </w:rPr>
  </w:style>
  <w:style w:type="paragraph" w:customStyle="1" w:styleId="inside-copy">
    <w:name w:val="inside-copy"/>
    <w:basedOn w:val="Normal"/>
    <w:uiPriority w:val="99"/>
    <w:qFormat/>
    <w:rsid w:val="00AC1BC8"/>
    <w:pPr>
      <w:spacing w:before="100" w:beforeAutospacing="1" w:after="100" w:afterAutospacing="1" w:line="225" w:lineRule="atLeast"/>
    </w:pPr>
    <w:rPr>
      <w:color w:val="000000"/>
      <w:sz w:val="18"/>
      <w:szCs w:val="18"/>
    </w:rPr>
  </w:style>
  <w:style w:type="paragraph" w:customStyle="1" w:styleId="OmniPage1">
    <w:name w:val="OmniPage #1"/>
    <w:basedOn w:val="Normal"/>
    <w:uiPriority w:val="99"/>
    <w:qFormat/>
    <w:rsid w:val="00AC1BC8"/>
    <w:pPr>
      <w:widowControl w:val="0"/>
      <w:autoSpaceDE w:val="0"/>
      <w:autoSpaceDN w:val="0"/>
      <w:adjustRightInd w:val="0"/>
      <w:spacing w:line="240" w:lineRule="atLeast"/>
    </w:pPr>
    <w:rPr>
      <w:rFonts w:ascii="Times" w:hAnsi="Times"/>
    </w:rPr>
  </w:style>
  <w:style w:type="paragraph" w:customStyle="1" w:styleId="TitlePageCenter">
    <w:name w:val="Title Page Center"/>
    <w:basedOn w:val="Normal"/>
    <w:autoRedefine/>
    <w:uiPriority w:val="99"/>
    <w:qFormat/>
    <w:rsid w:val="00AC1BC8"/>
    <w:pPr>
      <w:jc w:val="center"/>
    </w:pPr>
    <w:rPr>
      <w:rFonts w:ascii="Arial Narrow" w:hAnsi="Arial Narrow"/>
      <w:b/>
      <w:caps/>
      <w:szCs w:val="20"/>
    </w:rPr>
  </w:style>
  <w:style w:type="paragraph" w:customStyle="1" w:styleId="TitlePageBy">
    <w:name w:val="Title Page By"/>
    <w:basedOn w:val="TitlePageCenter"/>
    <w:next w:val="Normal"/>
    <w:autoRedefine/>
    <w:uiPriority w:val="99"/>
    <w:qFormat/>
    <w:rsid w:val="00AC1BC8"/>
    <w:rPr>
      <w:rFonts w:ascii="Arial" w:hAnsi="Arial"/>
      <w:b w:val="0"/>
      <w:caps w:val="0"/>
      <w:sz w:val="20"/>
    </w:rPr>
  </w:style>
  <w:style w:type="paragraph" w:customStyle="1" w:styleId="ProjectTitleLine">
    <w:name w:val="Project Title Line"/>
    <w:basedOn w:val="Normal"/>
    <w:next w:val="Normal"/>
    <w:autoRedefine/>
    <w:uiPriority w:val="99"/>
    <w:qFormat/>
    <w:rsid w:val="00AC1BC8"/>
    <w:pPr>
      <w:jc w:val="center"/>
    </w:pPr>
    <w:rPr>
      <w:caps/>
      <w:szCs w:val="20"/>
    </w:rPr>
  </w:style>
  <w:style w:type="paragraph" w:customStyle="1" w:styleId="LanguageStrike">
    <w:name w:val="Language Strike"/>
    <w:basedOn w:val="Normal"/>
    <w:next w:val="Normal"/>
    <w:uiPriority w:val="99"/>
    <w:qFormat/>
    <w:rsid w:val="00AC1BC8"/>
    <w:rPr>
      <w:rFonts w:ascii="Arial Narrow" w:hAnsi="Arial Narrow"/>
      <w:strike/>
    </w:rPr>
  </w:style>
  <w:style w:type="paragraph" w:customStyle="1" w:styleId="NormalVerdana">
    <w:name w:val="Normal + Verdana"/>
    <w:aliases w:val="10 pt,White,Normal + Arial"/>
    <w:basedOn w:val="Normal"/>
    <w:uiPriority w:val="99"/>
    <w:qFormat/>
    <w:rsid w:val="00AC1BC8"/>
    <w:rPr>
      <w:szCs w:val="20"/>
      <w:u w:val="single"/>
    </w:rPr>
  </w:style>
  <w:style w:type="paragraph" w:customStyle="1" w:styleId="Normal10pt">
    <w:name w:val="Normal + 10 pt"/>
    <w:basedOn w:val="Normal"/>
    <w:uiPriority w:val="99"/>
    <w:qFormat/>
    <w:rsid w:val="00AC1BC8"/>
    <w:rPr>
      <w:szCs w:val="20"/>
    </w:rPr>
  </w:style>
  <w:style w:type="paragraph" w:customStyle="1" w:styleId="cardChar1Char">
    <w:name w:val="card Char1 Char"/>
    <w:basedOn w:val="Normal"/>
    <w:uiPriority w:val="99"/>
    <w:qFormat/>
    <w:rsid w:val="00AC1BC8"/>
    <w:pPr>
      <w:ind w:left="288" w:right="288"/>
    </w:pPr>
    <w:rPr>
      <w:szCs w:val="20"/>
    </w:rPr>
  </w:style>
  <w:style w:type="paragraph" w:customStyle="1" w:styleId="CM12">
    <w:name w:val="CM12"/>
    <w:basedOn w:val="Default"/>
    <w:next w:val="Default"/>
    <w:uiPriority w:val="99"/>
    <w:qFormat/>
    <w:rsid w:val="00AC1BC8"/>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AC1BC8"/>
    <w:pPr>
      <w:widowControl w:val="0"/>
      <w:spacing w:after="480"/>
    </w:pPr>
    <w:rPr>
      <w:rFonts w:ascii="Granjon LT Std" w:hAnsi="Granjon LT Std"/>
      <w:color w:val="auto"/>
    </w:rPr>
  </w:style>
  <w:style w:type="paragraph" w:customStyle="1" w:styleId="CM10">
    <w:name w:val="CM10"/>
    <w:basedOn w:val="Default"/>
    <w:next w:val="Default"/>
    <w:uiPriority w:val="99"/>
    <w:qFormat/>
    <w:rsid w:val="00AC1BC8"/>
    <w:pPr>
      <w:widowControl w:val="0"/>
      <w:spacing w:line="320" w:lineRule="atLeast"/>
    </w:pPr>
    <w:rPr>
      <w:rFonts w:ascii="Granjon LT Std" w:hAnsi="Granjon LT Std"/>
      <w:color w:val="auto"/>
    </w:rPr>
  </w:style>
  <w:style w:type="paragraph" w:customStyle="1" w:styleId="bold">
    <w:name w:val="bold"/>
    <w:basedOn w:val="Normal"/>
    <w:uiPriority w:val="99"/>
    <w:qFormat/>
    <w:rsid w:val="00AC1BC8"/>
    <w:pPr>
      <w:spacing w:before="100" w:beforeAutospacing="1" w:after="100" w:afterAutospacing="1"/>
    </w:pPr>
    <w:rPr>
      <w:b/>
      <w:bCs/>
    </w:rPr>
  </w:style>
  <w:style w:type="paragraph" w:customStyle="1" w:styleId="StrikeThrough">
    <w:name w:val="Strike Through"/>
    <w:basedOn w:val="Normal"/>
    <w:next w:val="Normal"/>
    <w:uiPriority w:val="99"/>
    <w:qFormat/>
    <w:rsid w:val="00AC1BC8"/>
    <w:rPr>
      <w:rFonts w:ascii="Arial Narrow" w:hAnsi="Arial Narrow"/>
      <w:strike/>
      <w:szCs w:val="20"/>
    </w:rPr>
  </w:style>
  <w:style w:type="paragraph" w:customStyle="1" w:styleId="textbodyblack">
    <w:name w:val="textbodyblack"/>
    <w:basedOn w:val="Normal"/>
    <w:uiPriority w:val="99"/>
    <w:qFormat/>
    <w:rsid w:val="00AC1BC8"/>
    <w:pPr>
      <w:spacing w:before="100" w:beforeAutospacing="1" w:after="100" w:afterAutospacing="1"/>
    </w:pPr>
  </w:style>
  <w:style w:type="paragraph" w:customStyle="1" w:styleId="BlockHeading1">
    <w:name w:val="Block Heading 1"/>
    <w:basedOn w:val="Normal"/>
    <w:uiPriority w:val="99"/>
    <w:qFormat/>
    <w:rsid w:val="00AC1BC8"/>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emboss/>
      <w:color w:val="000000"/>
      <w:sz w:val="48"/>
      <w:szCs w:val="48"/>
    </w:rPr>
  </w:style>
  <w:style w:type="paragraph" w:customStyle="1" w:styleId="CardTagandCite">
    <w:name w:val="Card Tag and Cite"/>
    <w:basedOn w:val="Normal"/>
    <w:next w:val="Normal"/>
    <w:qFormat/>
    <w:rsid w:val="00AC1BC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rPr>
  </w:style>
  <w:style w:type="paragraph" w:customStyle="1" w:styleId="CardText10">
    <w:name w:val="Card Text 1"/>
    <w:basedOn w:val="Normal"/>
    <w:qFormat/>
    <w:rsid w:val="00AC1BC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u w:val="single"/>
    </w:rPr>
  </w:style>
  <w:style w:type="paragraph" w:customStyle="1" w:styleId="SmallCard">
    <w:name w:val="Small Card"/>
    <w:basedOn w:val="Normal"/>
    <w:uiPriority w:val="99"/>
    <w:qFormat/>
    <w:rsid w:val="00AC1BC8"/>
    <w:pPr>
      <w:spacing w:line="288" w:lineRule="auto"/>
      <w:ind w:left="720" w:right="720"/>
    </w:pPr>
    <w:rPr>
      <w:rFonts w:ascii="Bookman Old Style" w:hAnsi="Bookman Old Style"/>
      <w:sz w:val="12"/>
    </w:rPr>
  </w:style>
  <w:style w:type="character" w:customStyle="1" w:styleId="CiteCorrectedChar">
    <w:name w:val="Cite Corrected Char"/>
    <w:link w:val="CiteCorrected"/>
    <w:locked/>
    <w:rsid w:val="00AC1BC8"/>
    <w:rPr>
      <w:rFonts w:ascii="Georgia" w:eastAsia="Times New Roman" w:hAnsi="Georgia"/>
      <w:b/>
      <w:bCs/>
      <w:szCs w:val="16"/>
      <w:u w:val="single"/>
    </w:rPr>
  </w:style>
  <w:style w:type="paragraph" w:customStyle="1" w:styleId="CiteCorrected">
    <w:name w:val="Cite Corrected"/>
    <w:basedOn w:val="Normal"/>
    <w:link w:val="CiteCorrectedChar"/>
    <w:qFormat/>
    <w:rsid w:val="00AC1BC8"/>
    <w:rPr>
      <w:rFonts w:ascii="Georgia" w:eastAsia="Times New Roman" w:hAnsi="Georgia"/>
      <w:b/>
      <w:bCs/>
      <w:szCs w:val="16"/>
      <w:u w:val="single"/>
    </w:rPr>
  </w:style>
  <w:style w:type="paragraph" w:customStyle="1" w:styleId="CardText2">
    <w:name w:val="Card Text 2"/>
    <w:basedOn w:val="CardText10"/>
    <w:link w:val="CardText2Char"/>
    <w:qFormat/>
    <w:rsid w:val="00AC1BC8"/>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b/>
    </w:rPr>
  </w:style>
  <w:style w:type="paragraph" w:customStyle="1" w:styleId="StyleLeft02">
    <w:name w:val="Style Left:  0.2&quot;"/>
    <w:basedOn w:val="Normal"/>
    <w:uiPriority w:val="99"/>
    <w:qFormat/>
    <w:rsid w:val="00AC1BC8"/>
    <w:pPr>
      <w:ind w:left="288"/>
    </w:pPr>
    <w:rPr>
      <w:rFonts w:eastAsia="SimSun"/>
      <w:szCs w:val="20"/>
      <w:lang w:eastAsia="zh-CN"/>
    </w:rPr>
  </w:style>
  <w:style w:type="paragraph" w:customStyle="1" w:styleId="story-body-text">
    <w:name w:val="story-body-text"/>
    <w:basedOn w:val="Normal"/>
    <w:uiPriority w:val="99"/>
    <w:qFormat/>
    <w:rsid w:val="00AC1BC8"/>
    <w:pPr>
      <w:spacing w:before="100" w:beforeAutospacing="1" w:after="100" w:afterAutospacing="1"/>
    </w:pPr>
  </w:style>
  <w:style w:type="paragraph" w:customStyle="1" w:styleId="BriefTitle2">
    <w:name w:val="Brief Title 2"/>
    <w:basedOn w:val="BriefTitle"/>
    <w:uiPriority w:val="99"/>
    <w:qFormat/>
    <w:rsid w:val="00AC1BC8"/>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AC1BC8"/>
    <w:rPr>
      <w:u w:val="single"/>
    </w:rPr>
  </w:style>
  <w:style w:type="paragraph" w:customStyle="1" w:styleId="StyleCardText11ptUnderline">
    <w:name w:val="Style Card Text + 11 pt Underline"/>
    <w:link w:val="StyleCardText11ptUnderlineChar"/>
    <w:qFormat/>
    <w:rsid w:val="00AC1BC8"/>
    <w:pPr>
      <w:spacing w:line="254" w:lineRule="auto"/>
    </w:pPr>
    <w:rPr>
      <w:u w:val="single"/>
    </w:rPr>
  </w:style>
  <w:style w:type="character" w:customStyle="1" w:styleId="StyleMinimizedText11ptChar">
    <w:name w:val="Style Minimized Text + 11 pt Char"/>
    <w:basedOn w:val="DefaultParagraphFont"/>
    <w:link w:val="StyleMinimizedText11pt"/>
    <w:locked/>
    <w:rsid w:val="00AC1BC8"/>
    <w:rPr>
      <w:rFonts w:ascii="Georgia" w:hAnsi="Georgia"/>
      <w:sz w:val="16"/>
    </w:rPr>
  </w:style>
  <w:style w:type="paragraph" w:customStyle="1" w:styleId="StyleMinimizedText11pt">
    <w:name w:val="Style Minimized Text + 11 pt"/>
    <w:basedOn w:val="Normal"/>
    <w:link w:val="StyleMinimizedText11ptChar"/>
    <w:qFormat/>
    <w:rsid w:val="00AC1BC8"/>
    <w:rPr>
      <w:rFonts w:ascii="Georgia" w:hAnsi="Georgia"/>
      <w:sz w:val="16"/>
    </w:rPr>
  </w:style>
  <w:style w:type="character" w:customStyle="1" w:styleId="StyleMinimizedText11pt1Char">
    <w:name w:val="Style Minimized Text + 11 pt1 Char"/>
    <w:basedOn w:val="DefaultParagraphFont"/>
    <w:link w:val="StyleMinimizedText11pt1"/>
    <w:locked/>
    <w:rsid w:val="00AC1BC8"/>
    <w:rPr>
      <w:rFonts w:ascii="Georgia" w:hAnsi="Georgia"/>
      <w:sz w:val="16"/>
    </w:rPr>
  </w:style>
  <w:style w:type="paragraph" w:customStyle="1" w:styleId="StyleMinimizedText11pt1">
    <w:name w:val="Style Minimized Text + 11 pt1"/>
    <w:basedOn w:val="Normal"/>
    <w:link w:val="StyleMinimizedText11pt1Char"/>
    <w:qFormat/>
    <w:rsid w:val="00AC1BC8"/>
    <w:rPr>
      <w:rFonts w:ascii="Georgia" w:hAnsi="Georgia"/>
      <w:sz w:val="16"/>
    </w:rPr>
  </w:style>
  <w:style w:type="character" w:customStyle="1" w:styleId="Debate-CardSmalltextF2Char">
    <w:name w:val="Debate- Card Small text F2 Char"/>
    <w:link w:val="Debate-CardSmalltextF2"/>
    <w:locked/>
    <w:rsid w:val="00AC1BC8"/>
    <w:rPr>
      <w:rFonts w:ascii="Arial Narrow" w:hAnsi="Arial Narrow"/>
      <w:sz w:val="16"/>
    </w:rPr>
  </w:style>
  <w:style w:type="paragraph" w:customStyle="1" w:styleId="Debate-CardSmalltextF2">
    <w:name w:val="Debate- Card Small text F2"/>
    <w:basedOn w:val="Normal"/>
    <w:next w:val="Normal"/>
    <w:link w:val="Debate-CardSmalltextF2Char"/>
    <w:qFormat/>
    <w:rsid w:val="00AC1BC8"/>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AC1BC8"/>
    <w:rPr>
      <w:rFonts w:ascii="Arial Narrow" w:hAnsi="Arial Narrow"/>
      <w:b/>
      <w:sz w:val="18"/>
      <w:u w:val="single"/>
    </w:rPr>
  </w:style>
  <w:style w:type="paragraph" w:customStyle="1" w:styleId="Debate-EmphasizedText-F5">
    <w:name w:val="Debate- Emphasized Text- F5"/>
    <w:basedOn w:val="Normal"/>
    <w:link w:val="Debate-EmphasizedText-F5Char"/>
    <w:qFormat/>
    <w:rsid w:val="00AC1BC8"/>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AC1BC8"/>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AC1BC8"/>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AC1BC8"/>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AC1BC8"/>
    <w:rPr>
      <w:rFonts w:ascii="Times New Roman" w:eastAsia="Times New Roman" w:hAnsi="Times New Roman" w:cs="Calibri"/>
      <w:sz w:val="16"/>
    </w:rPr>
  </w:style>
  <w:style w:type="character" w:customStyle="1" w:styleId="CardStyleChar">
    <w:name w:val="Card Style Char"/>
    <w:link w:val="CardStyle"/>
    <w:locked/>
    <w:rsid w:val="00AC1BC8"/>
    <w:rPr>
      <w:rFonts w:ascii="Calibri" w:hAnsi="Calibri"/>
    </w:rPr>
  </w:style>
  <w:style w:type="paragraph" w:customStyle="1" w:styleId="emactive">
    <w:name w:val="emactive"/>
    <w:basedOn w:val="Normal"/>
    <w:uiPriority w:val="99"/>
    <w:qFormat/>
    <w:rsid w:val="00AC1BC8"/>
    <w:pPr>
      <w:spacing w:before="100" w:beforeAutospacing="1" w:after="100" w:afterAutospacing="1"/>
    </w:pPr>
  </w:style>
  <w:style w:type="paragraph" w:customStyle="1" w:styleId="emready">
    <w:name w:val="emready"/>
    <w:basedOn w:val="Normal"/>
    <w:uiPriority w:val="99"/>
    <w:qFormat/>
    <w:rsid w:val="00AC1BC8"/>
    <w:pPr>
      <w:spacing w:before="100" w:beforeAutospacing="1" w:after="100" w:afterAutospacing="1"/>
    </w:pPr>
  </w:style>
  <w:style w:type="character" w:customStyle="1" w:styleId="BoldandUnderlineCharCharCharCharCharChar">
    <w:name w:val="Bold and Underline Char Char Char Char Char Char"/>
    <w:link w:val="BoldandUnderlineCharCharCharCharChar"/>
    <w:locked/>
    <w:rsid w:val="00AC1BC8"/>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AC1BC8"/>
    <w:rPr>
      <w:rFonts w:ascii="Georgia" w:eastAsia="Times New Roman" w:hAnsi="Georgia" w:cs="Times New Roman"/>
      <w:b/>
      <w:u w:val="single"/>
    </w:rPr>
  </w:style>
  <w:style w:type="character" w:customStyle="1" w:styleId="CardHighlightChar">
    <w:name w:val="Card Highlight Char"/>
    <w:link w:val="CardHighlight"/>
    <w:locked/>
    <w:rsid w:val="00AC1BC8"/>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AC1BC8"/>
    <w:pPr>
      <w:shd w:val="clear" w:color="auto" w:fill="66FFFF"/>
    </w:pPr>
    <w:rPr>
      <w:rFonts w:eastAsia="Calibri" w:cs="Calibri"/>
      <w:u w:val="single"/>
    </w:rPr>
  </w:style>
  <w:style w:type="character" w:customStyle="1" w:styleId="BlockHeaderHiddenChar">
    <w:name w:val="Block Header Hidden Char"/>
    <w:link w:val="BlockHeaderHidden"/>
    <w:locked/>
    <w:rsid w:val="00AC1BC8"/>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AC1BC8"/>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AC1BC8"/>
    <w:pPr>
      <w:spacing w:before="100" w:beforeAutospacing="1" w:after="100" w:afterAutospacing="1"/>
    </w:pPr>
  </w:style>
  <w:style w:type="paragraph" w:customStyle="1" w:styleId="norma">
    <w:name w:val="norma"/>
    <w:basedOn w:val="Heading3"/>
    <w:uiPriority w:val="99"/>
    <w:qFormat/>
    <w:rsid w:val="00AC1BC8"/>
    <w:rPr>
      <w:rFonts w:eastAsia="MS Gothic" w:cs="Arial"/>
      <w:bCs/>
      <w:sz w:val="24"/>
    </w:rPr>
  </w:style>
  <w:style w:type="paragraph" w:customStyle="1" w:styleId="nromal">
    <w:name w:val="nromal"/>
    <w:basedOn w:val="Normal"/>
    <w:uiPriority w:val="99"/>
    <w:qFormat/>
    <w:rsid w:val="00AC1BC8"/>
    <w:pPr>
      <w:keepNext/>
      <w:keepLines/>
      <w:spacing w:before="200"/>
      <w:outlineLvl w:val="3"/>
    </w:pPr>
    <w:rPr>
      <w:rFonts w:cs="Cambria"/>
      <w:b/>
      <w:iCs/>
    </w:rPr>
  </w:style>
  <w:style w:type="paragraph" w:customStyle="1" w:styleId="natural">
    <w:name w:val="natural"/>
    <w:basedOn w:val="Normal"/>
    <w:uiPriority w:val="99"/>
    <w:qFormat/>
    <w:rsid w:val="00AC1BC8"/>
    <w:pPr>
      <w:keepNext/>
      <w:keepLines/>
      <w:spacing w:before="200"/>
      <w:outlineLvl w:val="3"/>
    </w:pPr>
    <w:rPr>
      <w:b/>
      <w:iCs/>
    </w:rPr>
  </w:style>
  <w:style w:type="paragraph" w:customStyle="1" w:styleId="nroaml">
    <w:name w:val="nroaml"/>
    <w:basedOn w:val="Normal"/>
    <w:uiPriority w:val="99"/>
    <w:qFormat/>
    <w:rsid w:val="00AC1BC8"/>
    <w:pPr>
      <w:keepNext/>
      <w:keepLines/>
      <w:spacing w:before="200"/>
      <w:outlineLvl w:val="3"/>
    </w:pPr>
    <w:rPr>
      <w:b/>
      <w:iCs/>
    </w:rPr>
  </w:style>
  <w:style w:type="paragraph" w:customStyle="1" w:styleId="noraml">
    <w:name w:val="noraml"/>
    <w:basedOn w:val="Normal"/>
    <w:uiPriority w:val="99"/>
    <w:qFormat/>
    <w:rsid w:val="00AC1BC8"/>
    <w:pPr>
      <w:keepNext/>
      <w:keepLines/>
      <w:spacing w:before="200"/>
      <w:outlineLvl w:val="3"/>
    </w:pPr>
    <w:rPr>
      <w:b/>
      <w:iCs/>
    </w:rPr>
  </w:style>
  <w:style w:type="character" w:customStyle="1" w:styleId="SmallSizeParagraphChar">
    <w:name w:val="Small Size Paragraph Char"/>
    <w:link w:val="SmallSizeParagraph"/>
    <w:locked/>
    <w:rsid w:val="00AC1BC8"/>
    <w:rPr>
      <w:rFonts w:ascii="Georgia" w:eastAsia="Calibri" w:hAnsi="Georgia"/>
      <w:sz w:val="16"/>
      <w:szCs w:val="16"/>
    </w:rPr>
  </w:style>
  <w:style w:type="paragraph" w:customStyle="1" w:styleId="SmallSizeParagraph">
    <w:name w:val="Small Size Paragraph"/>
    <w:basedOn w:val="Normal"/>
    <w:link w:val="SmallSizeParagraphChar"/>
    <w:qFormat/>
    <w:rsid w:val="00AC1BC8"/>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AC1BC8"/>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AC1BC8"/>
    <w:pPr>
      <w:pBdr>
        <w:top w:val="single" w:sz="4" w:space="0" w:color="auto"/>
        <w:left w:val="single" w:sz="4" w:space="0" w:color="auto"/>
        <w:bottom w:val="single" w:sz="4" w:space="0" w:color="auto"/>
        <w:right w:val="single" w:sz="4" w:space="0" w:color="auto"/>
      </w:pBdr>
    </w:pPr>
    <w:rPr>
      <w:rFonts w:ascii="Georgia" w:hAnsi="Georgia"/>
      <w:b/>
      <w:bCs/>
      <w:bdr w:val="single" w:sz="4" w:space="0" w:color="auto" w:frame="1"/>
    </w:rPr>
  </w:style>
  <w:style w:type="character" w:customStyle="1" w:styleId="LanguageEditingChar">
    <w:name w:val="Language Editing Char"/>
    <w:link w:val="LanguageEditing"/>
    <w:locked/>
    <w:rsid w:val="00AC1BC8"/>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AC1BC8"/>
    <w:rPr>
      <w:rFonts w:ascii="Times New Roman" w:eastAsia="Times New Roman" w:hAnsi="Times New Roman" w:cs="Times New Roman"/>
      <w:strike/>
      <w:sz w:val="20"/>
    </w:rPr>
  </w:style>
  <w:style w:type="character" w:customStyle="1" w:styleId="CardT1Char">
    <w:name w:val="CardT1 Char"/>
    <w:link w:val="CardT1"/>
    <w:locked/>
    <w:rsid w:val="00AC1BC8"/>
    <w:rPr>
      <w:rFonts w:ascii="Arial" w:eastAsia="Calibri" w:hAnsi="Arial" w:cs="Arial"/>
      <w:kern w:val="2"/>
      <w:sz w:val="14"/>
      <w:szCs w:val="14"/>
      <w:lang w:eastAsia="zh-TW"/>
    </w:rPr>
  </w:style>
  <w:style w:type="paragraph" w:customStyle="1" w:styleId="CardT1">
    <w:name w:val="CardT1"/>
    <w:basedOn w:val="Normal"/>
    <w:link w:val="CardT1Char"/>
    <w:qFormat/>
    <w:rsid w:val="00AC1BC8"/>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AC1BC8"/>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AC1BC8"/>
    <w:pPr>
      <w:spacing w:line="240" w:lineRule="auto"/>
    </w:pPr>
    <w:rPr>
      <w:rFonts w:ascii="Times New Roman" w:eastAsia="Times New Roman" w:hAnsi="Times New Roman" w:cs="Times New Roman"/>
      <w:b/>
      <w:bCs/>
      <w:u w:val="single"/>
    </w:rPr>
  </w:style>
  <w:style w:type="paragraph" w:customStyle="1" w:styleId="p0">
    <w:name w:val="p0"/>
    <w:basedOn w:val="Normal"/>
    <w:uiPriority w:val="99"/>
    <w:qFormat/>
    <w:rsid w:val="00AC1BC8"/>
    <w:pPr>
      <w:spacing w:before="100" w:beforeAutospacing="1" w:after="100" w:afterAutospacing="1"/>
    </w:pPr>
  </w:style>
  <w:style w:type="paragraph" w:customStyle="1" w:styleId="CiteReal">
    <w:name w:val="Cite Real"/>
    <w:basedOn w:val="Normal"/>
    <w:next w:val="Normal"/>
    <w:uiPriority w:val="99"/>
    <w:qFormat/>
    <w:rsid w:val="00AC1BC8"/>
    <w:rPr>
      <w:rFonts w:eastAsia="MS Mincho"/>
      <w:b/>
      <w:u w:val="single"/>
    </w:rPr>
  </w:style>
  <w:style w:type="paragraph" w:customStyle="1" w:styleId="2909F619802848F09E01365C32F34654">
    <w:name w:val="2909F619802848F09E01365C32F34654"/>
    <w:uiPriority w:val="99"/>
    <w:qFormat/>
    <w:rsid w:val="00AC1BC8"/>
    <w:pPr>
      <w:spacing w:after="200" w:line="276" w:lineRule="auto"/>
    </w:pPr>
    <w:rPr>
      <w:rFonts w:ascii="Calibri" w:eastAsia="Times New Roman" w:hAnsi="Calibri" w:cs="Times New Roman"/>
      <w:lang w:eastAsia="ja-JP"/>
    </w:rPr>
  </w:style>
  <w:style w:type="character" w:customStyle="1" w:styleId="UnderlineSChar">
    <w:name w:val="Underline S Char"/>
    <w:link w:val="UnderlineS"/>
    <w:locked/>
    <w:rsid w:val="00AC1BC8"/>
    <w:rPr>
      <w:rFonts w:ascii="Georgia" w:eastAsia="Calibri" w:hAnsi="Georgia"/>
      <w:u w:val="single"/>
      <w:lang w:val="x-none" w:eastAsia="zh-CN"/>
    </w:rPr>
  </w:style>
  <w:style w:type="paragraph" w:customStyle="1" w:styleId="UnderlineS">
    <w:name w:val="Underline S"/>
    <w:basedOn w:val="Normal"/>
    <w:link w:val="UnderlineSChar"/>
    <w:qFormat/>
    <w:rsid w:val="00AC1BC8"/>
    <w:pPr>
      <w:spacing w:after="200"/>
    </w:pPr>
    <w:rPr>
      <w:rFonts w:ascii="Georgia" w:eastAsia="Calibri" w:hAnsi="Georgia"/>
      <w:u w:val="single"/>
      <w:lang w:val="x-none" w:eastAsia="zh-CN"/>
    </w:rPr>
  </w:style>
  <w:style w:type="character" w:customStyle="1" w:styleId="UnunderlinedChar">
    <w:name w:val="Ununderlined Char"/>
    <w:link w:val="Ununderlined"/>
    <w:locked/>
    <w:rsid w:val="00AC1BC8"/>
    <w:rPr>
      <w:rFonts w:ascii="Georgia" w:eastAsia="SimSun" w:hAnsi="Georgia"/>
      <w:sz w:val="12"/>
    </w:rPr>
  </w:style>
  <w:style w:type="paragraph" w:customStyle="1" w:styleId="Ununderlined">
    <w:name w:val="Ununderlined"/>
    <w:basedOn w:val="Normal"/>
    <w:link w:val="UnunderlinedChar"/>
    <w:qFormat/>
    <w:rsid w:val="00AC1BC8"/>
    <w:rPr>
      <w:rFonts w:ascii="Georgia" w:eastAsia="SimSun" w:hAnsi="Georgia"/>
      <w:sz w:val="12"/>
    </w:rPr>
  </w:style>
  <w:style w:type="character" w:customStyle="1" w:styleId="HighlightingChar">
    <w:name w:val="Highlighting Char"/>
    <w:link w:val="Highlighting"/>
    <w:locked/>
    <w:rsid w:val="00AC1BC8"/>
    <w:rPr>
      <w:rFonts w:ascii="Georgia" w:eastAsia="SimSun" w:hAnsi="Georgia"/>
      <w:u w:val="thick"/>
    </w:rPr>
  </w:style>
  <w:style w:type="paragraph" w:customStyle="1" w:styleId="Highlighting">
    <w:name w:val="Highlighting"/>
    <w:basedOn w:val="Normal"/>
    <w:link w:val="HighlightingChar"/>
    <w:autoRedefine/>
    <w:qFormat/>
    <w:rsid w:val="00AC1BC8"/>
    <w:rPr>
      <w:rFonts w:ascii="Georgia" w:eastAsia="SimSun" w:hAnsi="Georgia"/>
      <w:u w:val="thick"/>
    </w:rPr>
  </w:style>
  <w:style w:type="character" w:customStyle="1" w:styleId="CITEChar0">
    <w:name w:val="CITE Char"/>
    <w:link w:val="CITE"/>
    <w:locked/>
    <w:rsid w:val="00AC1BC8"/>
    <w:rPr>
      <w:rFonts w:ascii="Arial" w:eastAsia="Times New Roman" w:hAnsi="Arial" w:cs="Arial"/>
      <w:iCs/>
      <w:smallCaps/>
      <w:sz w:val="20"/>
      <w:szCs w:val="20"/>
      <w:u w:val="double"/>
    </w:rPr>
  </w:style>
  <w:style w:type="paragraph" w:customStyle="1" w:styleId="CITE">
    <w:name w:val="CITE"/>
    <w:basedOn w:val="Heading2"/>
    <w:link w:val="CITEChar0"/>
    <w:autoRedefine/>
    <w:qFormat/>
    <w:rsid w:val="00AC1BC8"/>
    <w:pPr>
      <w:keepLines w:val="0"/>
      <w:pageBreakBefore w:val="0"/>
      <w:spacing w:before="60" w:after="60"/>
      <w:contextualSpacing/>
      <w:jc w:val="left"/>
    </w:pPr>
    <w:rPr>
      <w:rFonts w:ascii="Arial" w:eastAsia="Times New Roman" w:hAnsi="Arial" w:cs="Arial"/>
      <w:b w:val="0"/>
      <w:iCs/>
      <w:smallCaps/>
      <w:sz w:val="20"/>
      <w:szCs w:val="20"/>
    </w:rPr>
  </w:style>
  <w:style w:type="paragraph" w:customStyle="1" w:styleId="teaserpermalink">
    <w:name w:val="teaser_permalink"/>
    <w:basedOn w:val="Normal"/>
    <w:uiPriority w:val="99"/>
    <w:qFormat/>
    <w:rsid w:val="00AC1BC8"/>
    <w:pPr>
      <w:spacing w:before="100" w:beforeAutospacing="1" w:after="100" w:afterAutospacing="1"/>
    </w:pPr>
    <w:rPr>
      <w:lang w:eastAsia="zh-CN"/>
    </w:rPr>
  </w:style>
  <w:style w:type="paragraph" w:customStyle="1" w:styleId="D345FF3D873148C5AE3FBF3267827368">
    <w:name w:val="D345FF3D873148C5AE3FBF3267827368"/>
    <w:uiPriority w:val="99"/>
    <w:qFormat/>
    <w:rsid w:val="00AC1BC8"/>
    <w:pPr>
      <w:spacing w:after="200" w:line="276" w:lineRule="auto"/>
    </w:pPr>
    <w:rPr>
      <w:rFonts w:ascii="Calibri" w:eastAsia="Times New Roman" w:hAnsi="Calibri" w:cs="Times New Roman"/>
      <w:lang w:eastAsia="ja-JP"/>
    </w:rPr>
  </w:style>
  <w:style w:type="character" w:customStyle="1" w:styleId="NormaltextCharChar">
    <w:name w:val="Normal text Char Char"/>
    <w:link w:val="Normaltext0"/>
    <w:locked/>
    <w:rsid w:val="00AC1BC8"/>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AC1BC8"/>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AC1BC8"/>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AC1BC8"/>
    <w:rPr>
      <w:b/>
      <w:sz w:val="28"/>
    </w:rPr>
  </w:style>
  <w:style w:type="character" w:customStyle="1" w:styleId="SourcenameChar">
    <w:name w:val="Source name Char"/>
    <w:link w:val="Sourcename"/>
    <w:locked/>
    <w:rsid w:val="00AC1BC8"/>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AC1BC8"/>
    <w:rPr>
      <w:b/>
      <w:bCs/>
      <w:sz w:val="20"/>
    </w:rPr>
  </w:style>
  <w:style w:type="character" w:customStyle="1" w:styleId="underlinedcardChar">
    <w:name w:val="underlined card Char"/>
    <w:link w:val="underlinedcard0"/>
    <w:locked/>
    <w:rsid w:val="00AC1BC8"/>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AC1BC8"/>
    <w:rPr>
      <w:sz w:val="22"/>
      <w:u w:val="single"/>
    </w:rPr>
  </w:style>
  <w:style w:type="paragraph" w:customStyle="1" w:styleId="FullText">
    <w:name w:val="Full Text"/>
    <w:basedOn w:val="Normal"/>
    <w:uiPriority w:val="99"/>
    <w:qFormat/>
    <w:rsid w:val="00AC1BC8"/>
  </w:style>
  <w:style w:type="character" w:customStyle="1" w:styleId="TextUnderlineChar">
    <w:name w:val="Text Underline Char"/>
    <w:link w:val="TextUnderline"/>
    <w:locked/>
    <w:rsid w:val="00AC1BC8"/>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AC1BC8"/>
    <w:rPr>
      <w:rFonts w:ascii="Garamond" w:eastAsia="Times New Roman" w:hAnsi="Garamond"/>
      <w:bCs/>
      <w:kern w:val="20"/>
      <w:szCs w:val="32"/>
      <w:u w:val="single"/>
      <w:lang w:val="x-none" w:eastAsia="x-none"/>
    </w:rPr>
  </w:style>
  <w:style w:type="character" w:customStyle="1" w:styleId="citeunreadChar">
    <w:name w:val="cite unread Char"/>
    <w:link w:val="citeunread"/>
    <w:locked/>
    <w:rsid w:val="00AC1BC8"/>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AC1BC8"/>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AC1BC8"/>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AC1BC8"/>
    <w:rPr>
      <w:rFonts w:ascii="Georgia" w:eastAsia="Times New Roman" w:hAnsi="Georgia"/>
      <w:b/>
      <w:szCs w:val="20"/>
      <w:u w:val="single"/>
      <w:lang w:val="x-none" w:eastAsia="x-none"/>
    </w:rPr>
  </w:style>
  <w:style w:type="paragraph" w:customStyle="1" w:styleId="2ndLevel-TAG">
    <w:name w:val="2nd Level - TAG"/>
    <w:basedOn w:val="Normal"/>
    <w:next w:val="Normal"/>
    <w:uiPriority w:val="99"/>
    <w:qFormat/>
    <w:rsid w:val="00AC1BC8"/>
    <w:pPr>
      <w:spacing w:before="240"/>
      <w:outlineLvl w:val="2"/>
    </w:pPr>
    <w:rPr>
      <w:b/>
    </w:rPr>
  </w:style>
  <w:style w:type="character" w:customStyle="1" w:styleId="CiteCardChar">
    <w:name w:val="Cite_Card Char"/>
    <w:link w:val="CiteCard0"/>
    <w:locked/>
    <w:rsid w:val="00AC1BC8"/>
    <w:rPr>
      <w:rFonts w:ascii="Times New Roman" w:eastAsia="Times New Roman" w:hAnsi="Times New Roman" w:cs="Arial"/>
      <w:bCs/>
      <w:sz w:val="20"/>
      <w:szCs w:val="20"/>
    </w:rPr>
  </w:style>
  <w:style w:type="paragraph" w:customStyle="1" w:styleId="CiteCard0">
    <w:name w:val="Cite_Card"/>
    <w:link w:val="CiteCardChar"/>
    <w:qFormat/>
    <w:rsid w:val="00AC1BC8"/>
    <w:pPr>
      <w:spacing w:after="0" w:line="240" w:lineRule="auto"/>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AC1BC8"/>
    <w:pPr>
      <w:widowControl w:val="0"/>
    </w:pPr>
    <w:rPr>
      <w:rFonts w:eastAsia="MS Mincho"/>
      <w:color w:val="auto"/>
    </w:rPr>
  </w:style>
  <w:style w:type="paragraph" w:customStyle="1" w:styleId="dropcap">
    <w:name w:val="dropcap"/>
    <w:basedOn w:val="Normal"/>
    <w:uiPriority w:val="99"/>
    <w:qFormat/>
    <w:rsid w:val="00AC1BC8"/>
    <w:pPr>
      <w:spacing w:before="100" w:beforeAutospacing="1" w:after="100" w:afterAutospacing="1"/>
    </w:pPr>
  </w:style>
  <w:style w:type="character" w:customStyle="1" w:styleId="StyleStyle49pt6Char">
    <w:name w:val="Style Style4 + 9 pt6 Char"/>
    <w:basedOn w:val="Style4Char"/>
    <w:link w:val="StyleStyle49pt6"/>
    <w:locked/>
    <w:rsid w:val="00AC1BC8"/>
    <w:rPr>
      <w:rFonts w:ascii="Georgia" w:hAnsi="Georgia"/>
      <w:u w:val="single"/>
    </w:rPr>
  </w:style>
  <w:style w:type="paragraph" w:customStyle="1" w:styleId="StyleStyle49pt6">
    <w:name w:val="Style Style4 + 9 pt6"/>
    <w:basedOn w:val="Style4"/>
    <w:link w:val="StyleStyle49pt6Char"/>
    <w:qFormat/>
    <w:rsid w:val="00AC1BC8"/>
    <w:rPr>
      <w:rFonts w:ascii="Georgia" w:hAnsi="Georgia"/>
    </w:rPr>
  </w:style>
  <w:style w:type="character" w:customStyle="1" w:styleId="UnderlineCharCharCharCharChar">
    <w:name w:val="Underline Char Char Char Char Char"/>
    <w:link w:val="UnderlineCharCharCharChar"/>
    <w:locked/>
    <w:rsid w:val="00AC1BC8"/>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AC1BC8"/>
    <w:rPr>
      <w:rFonts w:ascii="Georgia" w:eastAsia="Times New Roman" w:hAnsi="Georgia" w:cs="Times New Roman"/>
      <w:u w:val="single"/>
    </w:rPr>
  </w:style>
  <w:style w:type="character" w:customStyle="1" w:styleId="StyleUnderlineCharLatinTimesNewRomanAsianSimSunChar">
    <w:name w:val="Style Underline Char + (Latin) Times New Roman (Asian) SimSun Char"/>
    <w:link w:val="StyleUnderlineCharLatinTimesNewRomanAsianSimSun"/>
    <w:locked/>
    <w:rsid w:val="00AC1BC8"/>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AC1BC8"/>
    <w:rPr>
      <w:rFonts w:ascii="Georgia" w:hAnsi="Georgia" w:cs="Calibri"/>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AC1BC8"/>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AC1BC8"/>
    <w:rPr>
      <w:rFonts w:ascii="Georgia" w:hAnsi="Georgia" w:cs="Calibri"/>
      <w:b/>
      <w:bCs/>
      <w:u w:val="single"/>
    </w:rPr>
  </w:style>
  <w:style w:type="character" w:customStyle="1" w:styleId="DebatenoramlChar">
    <w:name w:val="Debatenoraml Char"/>
    <w:link w:val="Debatenoraml"/>
    <w:locked/>
    <w:rsid w:val="00AC1BC8"/>
    <w:rPr>
      <w:rFonts w:ascii="Times New Roman" w:hAnsi="Times New Roman" w:cs="Times New Roman"/>
    </w:rPr>
  </w:style>
  <w:style w:type="paragraph" w:customStyle="1" w:styleId="Debatenoraml">
    <w:name w:val="Debatenoraml"/>
    <w:basedOn w:val="NoSpacing"/>
    <w:link w:val="DebatenoramlChar"/>
    <w:qFormat/>
    <w:rsid w:val="00AC1BC8"/>
    <w:pPr>
      <w:spacing w:line="240" w:lineRule="auto"/>
    </w:pPr>
    <w:rPr>
      <w:rFonts w:ascii="Times New Roman" w:hAnsi="Times New Roman" w:cs="Times New Roman"/>
    </w:rPr>
  </w:style>
  <w:style w:type="paragraph" w:customStyle="1" w:styleId="SynergyTag">
    <w:name w:val="SynergyTag"/>
    <w:basedOn w:val="Normal"/>
    <w:uiPriority w:val="99"/>
    <w:qFormat/>
    <w:rsid w:val="00AC1BC8"/>
    <w:rPr>
      <w:rFonts w:eastAsia="Calibri"/>
      <w:b/>
    </w:rPr>
  </w:style>
  <w:style w:type="character" w:customStyle="1" w:styleId="QualsChar">
    <w:name w:val="Quals Char"/>
    <w:link w:val="Quals"/>
    <w:locked/>
    <w:rsid w:val="00AC1BC8"/>
    <w:rPr>
      <w:rFonts w:ascii="Georgia" w:eastAsia="Calibri" w:hAnsi="Georgia"/>
      <w:sz w:val="18"/>
    </w:rPr>
  </w:style>
  <w:style w:type="paragraph" w:customStyle="1" w:styleId="Quals">
    <w:name w:val="Quals"/>
    <w:basedOn w:val="Normal"/>
    <w:link w:val="QualsChar"/>
    <w:qFormat/>
    <w:rsid w:val="00AC1BC8"/>
    <w:rPr>
      <w:rFonts w:ascii="Georgia" w:eastAsia="Calibri" w:hAnsi="Georgia"/>
      <w:sz w:val="18"/>
    </w:rPr>
  </w:style>
  <w:style w:type="paragraph" w:customStyle="1" w:styleId="times">
    <w:name w:val="times"/>
    <w:basedOn w:val="Normal"/>
    <w:uiPriority w:val="99"/>
    <w:qFormat/>
    <w:rsid w:val="00AC1BC8"/>
    <w:pPr>
      <w:spacing w:before="100" w:beforeAutospacing="1" w:after="100" w:afterAutospacing="1"/>
    </w:pPr>
  </w:style>
  <w:style w:type="paragraph" w:customStyle="1" w:styleId="BodyA">
    <w:name w:val="Body A"/>
    <w:uiPriority w:val="99"/>
    <w:qFormat/>
    <w:rsid w:val="00AC1BC8"/>
    <w:pPr>
      <w:spacing w:after="0" w:line="240" w:lineRule="auto"/>
    </w:pPr>
    <w:rPr>
      <w:rFonts w:ascii="Helvetica" w:eastAsia="ヒラギノ角ゴ Pro W3" w:hAnsi="Helvetica" w:cs="Times New Roman"/>
      <w:color w:val="000000"/>
      <w:sz w:val="24"/>
      <w:szCs w:val="20"/>
    </w:rPr>
  </w:style>
  <w:style w:type="character" w:customStyle="1" w:styleId="StarredChar">
    <w:name w:val="Starred Char"/>
    <w:link w:val="Starred"/>
    <w:locked/>
    <w:rsid w:val="00AC1BC8"/>
    <w:rPr>
      <w:rFonts w:ascii="Georgia" w:eastAsia="Times New Roman" w:hAnsi="Georgia"/>
      <w:b/>
      <w:caps/>
      <w:szCs w:val="28"/>
      <w:u w:val="single"/>
    </w:rPr>
  </w:style>
  <w:style w:type="paragraph" w:customStyle="1" w:styleId="Starred">
    <w:name w:val="Starred"/>
    <w:basedOn w:val="Normal"/>
    <w:link w:val="StarredChar"/>
    <w:qFormat/>
    <w:rsid w:val="00AC1BC8"/>
    <w:pPr>
      <w:keepNext/>
      <w:keepLines/>
      <w:pageBreakBefore/>
      <w:spacing w:before="240" w:after="60"/>
      <w:jc w:val="center"/>
      <w:outlineLvl w:val="0"/>
    </w:pPr>
    <w:rPr>
      <w:rFonts w:ascii="Georgia" w:eastAsia="Times New Roman" w:hAnsi="Georgia"/>
      <w:b/>
      <w:caps/>
      <w:szCs w:val="28"/>
      <w:u w:val="single"/>
    </w:rPr>
  </w:style>
  <w:style w:type="character" w:customStyle="1" w:styleId="NotStarredChar">
    <w:name w:val="NotStarred Char"/>
    <w:link w:val="NotStarred"/>
    <w:locked/>
    <w:rsid w:val="00AC1BC8"/>
    <w:rPr>
      <w:rFonts w:ascii="Georgia" w:eastAsia="Times New Roman" w:hAnsi="Georgia"/>
      <w:b/>
      <w:caps/>
      <w:szCs w:val="28"/>
      <w:u w:val="single"/>
    </w:rPr>
  </w:style>
  <w:style w:type="paragraph" w:customStyle="1" w:styleId="NotStarred">
    <w:name w:val="NotStarred"/>
    <w:basedOn w:val="Normal"/>
    <w:link w:val="NotStarredChar"/>
    <w:qFormat/>
    <w:rsid w:val="00AC1BC8"/>
    <w:pPr>
      <w:keepNext/>
      <w:keepLines/>
      <w:pageBreakBefore/>
      <w:spacing w:before="240" w:after="60"/>
      <w:jc w:val="center"/>
      <w:outlineLvl w:val="1"/>
    </w:pPr>
    <w:rPr>
      <w:rFonts w:ascii="Georgia" w:eastAsia="Times New Roman" w:hAnsi="Georgia"/>
      <w:b/>
      <w:caps/>
      <w:szCs w:val="28"/>
      <w:u w:val="single"/>
    </w:rPr>
  </w:style>
  <w:style w:type="character" w:customStyle="1" w:styleId="tagCharCharChar">
    <w:name w:val="tag Char Char Char"/>
    <w:locked/>
    <w:rsid w:val="00AC1BC8"/>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AC1BC8"/>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AC1BC8"/>
    <w:pPr>
      <w:pBdr>
        <w:top w:val="single" w:sz="4" w:space="0" w:color="auto"/>
        <w:left w:val="single" w:sz="4" w:space="0" w:color="auto"/>
        <w:bottom w:val="single" w:sz="4" w:space="0" w:color="auto"/>
        <w:right w:val="single" w:sz="4" w:space="0" w:color="auto"/>
      </w:pBdr>
    </w:pPr>
    <w:rPr>
      <w:rFonts w:ascii="Times New Roman" w:hAnsi="Times New Roman" w:cs="Times New Roman"/>
      <w:bdr w:val="single" w:sz="4" w:space="0" w:color="auto" w:frame="1"/>
    </w:rPr>
  </w:style>
  <w:style w:type="character" w:customStyle="1" w:styleId="H4TagChar1">
    <w:name w:val="H4 (Tag) Char1"/>
    <w:link w:val="H4Tag"/>
    <w:locked/>
    <w:rsid w:val="00AC1BC8"/>
    <w:rPr>
      <w:rFonts w:ascii="Georgia" w:eastAsia="Calibri" w:hAnsi="Georgia"/>
      <w:b/>
    </w:rPr>
  </w:style>
  <w:style w:type="paragraph" w:customStyle="1" w:styleId="H4Tag">
    <w:name w:val="H4 (Tag)"/>
    <w:basedOn w:val="Normal"/>
    <w:link w:val="H4TagChar1"/>
    <w:qFormat/>
    <w:rsid w:val="00AC1BC8"/>
    <w:rPr>
      <w:rFonts w:ascii="Georgia" w:eastAsia="Calibri" w:hAnsi="Georgia"/>
      <w:b/>
    </w:rPr>
  </w:style>
  <w:style w:type="paragraph" w:customStyle="1" w:styleId="CM25">
    <w:name w:val="CM25"/>
    <w:basedOn w:val="Default"/>
    <w:next w:val="Default"/>
    <w:uiPriority w:val="99"/>
    <w:qFormat/>
    <w:rsid w:val="00AC1BC8"/>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AC1BC8"/>
    <w:rPr>
      <w:rFonts w:ascii="Georgia" w:hAnsi="Georgia"/>
      <w:b/>
    </w:rPr>
  </w:style>
  <w:style w:type="paragraph" w:customStyle="1" w:styleId="Debate-CardTagandCite-F6">
    <w:name w:val="Debate- Card Tag and Cite- F6"/>
    <w:basedOn w:val="Normal"/>
    <w:link w:val="Debate-CardTagandCite-F6Char"/>
    <w:qFormat/>
    <w:rsid w:val="00AC1BC8"/>
    <w:pPr>
      <w:contextualSpacing/>
    </w:pPr>
    <w:rPr>
      <w:rFonts w:ascii="Georgia" w:hAnsi="Georgia"/>
      <w:b/>
    </w:rPr>
  </w:style>
  <w:style w:type="character" w:customStyle="1" w:styleId="CardtextChar4">
    <w:name w:val="Card text Char"/>
    <w:link w:val="Cardtext3"/>
    <w:locked/>
    <w:rsid w:val="00AC1BC8"/>
    <w:rPr>
      <w:rFonts w:ascii="Arial Narrow" w:hAnsi="Arial Narrow"/>
      <w:u w:val="single"/>
    </w:rPr>
  </w:style>
  <w:style w:type="paragraph" w:customStyle="1" w:styleId="Cardtext3">
    <w:name w:val="Card text"/>
    <w:link w:val="CardtextChar4"/>
    <w:qFormat/>
    <w:rsid w:val="00AC1BC8"/>
    <w:pPr>
      <w:widowControl w:val="0"/>
      <w:autoSpaceDE w:val="0"/>
      <w:autoSpaceDN w:val="0"/>
      <w:adjustRightInd w:val="0"/>
      <w:spacing w:after="0" w:line="240" w:lineRule="auto"/>
    </w:pPr>
    <w:rPr>
      <w:rFonts w:ascii="Arial Narrow" w:hAnsi="Arial Narrow"/>
      <w:u w:val="single"/>
    </w:rPr>
  </w:style>
  <w:style w:type="character" w:customStyle="1" w:styleId="NewHeading2Char">
    <w:name w:val="NewHeading2 Char"/>
    <w:link w:val="NewHeading2"/>
    <w:locked/>
    <w:rsid w:val="00AC1BC8"/>
    <w:rPr>
      <w:rFonts w:ascii="Georgia" w:eastAsia="Times New Roman" w:hAnsi="Georgia"/>
      <w:b/>
      <w:szCs w:val="28"/>
      <w:u w:val="single"/>
    </w:rPr>
  </w:style>
  <w:style w:type="paragraph" w:customStyle="1" w:styleId="NewHeading2">
    <w:name w:val="NewHeading2"/>
    <w:basedOn w:val="Normal"/>
    <w:link w:val="NewHeading2Char"/>
    <w:qFormat/>
    <w:rsid w:val="00AC1BC8"/>
    <w:pPr>
      <w:spacing w:before="240" w:after="60"/>
    </w:pPr>
    <w:rPr>
      <w:rFonts w:ascii="Georgia" w:eastAsia="Times New Roman" w:hAnsi="Georgia"/>
      <w:b/>
      <w:szCs w:val="28"/>
      <w:u w:val="single"/>
    </w:rPr>
  </w:style>
  <w:style w:type="paragraph" w:customStyle="1" w:styleId="CM32">
    <w:name w:val="CM3+2"/>
    <w:basedOn w:val="Normal"/>
    <w:next w:val="Normal"/>
    <w:uiPriority w:val="99"/>
    <w:qFormat/>
    <w:rsid w:val="00AC1BC8"/>
    <w:pPr>
      <w:autoSpaceDE w:val="0"/>
      <w:autoSpaceDN w:val="0"/>
      <w:adjustRightInd w:val="0"/>
      <w:spacing w:line="240" w:lineRule="atLeast"/>
    </w:pPr>
    <w:rPr>
      <w:rFonts w:eastAsia="Calibri"/>
    </w:rPr>
  </w:style>
  <w:style w:type="paragraph" w:customStyle="1" w:styleId="msolistparagraph0">
    <w:name w:val="msolistparagraph"/>
    <w:basedOn w:val="Normal"/>
    <w:uiPriority w:val="99"/>
    <w:qFormat/>
    <w:rsid w:val="00AC1BC8"/>
    <w:rPr>
      <w:rFonts w:eastAsia="Calibri"/>
    </w:rPr>
  </w:style>
  <w:style w:type="paragraph" w:customStyle="1" w:styleId="TagLine">
    <w:name w:val="Tag Line"/>
    <w:basedOn w:val="Normal"/>
    <w:next w:val="FullText"/>
    <w:uiPriority w:val="99"/>
    <w:qFormat/>
    <w:rsid w:val="00AC1BC8"/>
    <w:rPr>
      <w:rFonts w:ascii="Arial Narrow" w:hAnsi="Arial Narrow"/>
      <w:b/>
      <w:sz w:val="28"/>
    </w:rPr>
  </w:style>
  <w:style w:type="paragraph" w:customStyle="1" w:styleId="Card6pt">
    <w:name w:val="Card 6pt"/>
    <w:basedOn w:val="Normal"/>
    <w:uiPriority w:val="99"/>
    <w:qFormat/>
    <w:rsid w:val="00AC1BC8"/>
    <w:pPr>
      <w:ind w:left="288" w:right="288"/>
    </w:pPr>
    <w:rPr>
      <w:rFonts w:ascii="Georgia" w:eastAsia="Calibri" w:hAnsi="Georgia"/>
      <w:color w:val="000000"/>
      <w:sz w:val="12"/>
      <w:szCs w:val="20"/>
    </w:rPr>
  </w:style>
  <w:style w:type="character" w:customStyle="1" w:styleId="FullCiteChar">
    <w:name w:val="Full Cite Char"/>
    <w:link w:val="FullCite"/>
    <w:locked/>
    <w:rsid w:val="00AC1BC8"/>
    <w:rPr>
      <w:rFonts w:ascii="Garamond" w:eastAsia="Calibri" w:hAnsi="Garamond"/>
    </w:rPr>
  </w:style>
  <w:style w:type="paragraph" w:customStyle="1" w:styleId="FullCite">
    <w:name w:val="Full Cite"/>
    <w:basedOn w:val="Normal"/>
    <w:next w:val="Normal"/>
    <w:link w:val="FullCiteChar"/>
    <w:qFormat/>
    <w:rsid w:val="00AC1BC8"/>
    <w:rPr>
      <w:rFonts w:ascii="Garamond" w:eastAsia="Calibri" w:hAnsi="Garamond"/>
    </w:rPr>
  </w:style>
  <w:style w:type="character" w:customStyle="1" w:styleId="StyleCardStyleBlackUnderlineChar">
    <w:name w:val="Style Card Style + Black Underline Char"/>
    <w:link w:val="StyleCardStyleBlackUnderline"/>
    <w:locked/>
    <w:rsid w:val="00AC1BC8"/>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AC1BC8"/>
    <w:rPr>
      <w:rFonts w:ascii="Georgia" w:eastAsia="Times New Roman" w:hAnsi="Georgia"/>
      <w:color w:val="000000"/>
      <w:u w:val="single"/>
    </w:rPr>
  </w:style>
  <w:style w:type="paragraph" w:customStyle="1" w:styleId="StyleHeading2LatinArialMT13pt">
    <w:name w:val="Style Heading 2 + (Latin) ArialMT 13 pt"/>
    <w:basedOn w:val="Heading2"/>
    <w:next w:val="Heading2"/>
    <w:uiPriority w:val="99"/>
    <w:qFormat/>
    <w:rsid w:val="00AC1BC8"/>
    <w:pPr>
      <w:keepLines w:val="0"/>
      <w:pageBreakBefore w:val="0"/>
      <w:jc w:val="left"/>
    </w:pPr>
    <w:rPr>
      <w:rFonts w:eastAsia="SimSun" w:cs="Arial"/>
      <w:b w:val="0"/>
      <w:iCs/>
      <w:caps/>
      <w:sz w:val="24"/>
      <w:szCs w:val="28"/>
      <w:lang w:eastAsia="zh-CN"/>
    </w:rPr>
  </w:style>
  <w:style w:type="paragraph" w:customStyle="1" w:styleId="NotUnderlined">
    <w:name w:val="Not Underlined"/>
    <w:basedOn w:val="Normal"/>
    <w:uiPriority w:val="99"/>
    <w:qFormat/>
    <w:rsid w:val="00AC1BC8"/>
    <w:rPr>
      <w:rFonts w:ascii="Century Gothic" w:hAnsi="Century Gothic"/>
    </w:rPr>
  </w:style>
  <w:style w:type="character" w:customStyle="1" w:styleId="StylecardThickunderlineChar">
    <w:name w:val="Style card + Thick underline Char"/>
    <w:link w:val="StylecardThickunderline"/>
    <w:locked/>
    <w:rsid w:val="00AC1BC8"/>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AC1BC8"/>
    <w:pPr>
      <w:ind w:left="288" w:right="288"/>
    </w:pPr>
    <w:rPr>
      <w:rFonts w:ascii="Georgia" w:eastAsia="SimSun" w:hAnsi="Georgia"/>
      <w:u w:val="single"/>
      <w:lang w:eastAsia="zh-CN"/>
    </w:rPr>
  </w:style>
  <w:style w:type="character" w:customStyle="1" w:styleId="StylecardBoldThickunderlineChar">
    <w:name w:val="Style card + Bold Thick underline Char"/>
    <w:link w:val="StylecardBoldThickunderline"/>
    <w:locked/>
    <w:rsid w:val="00AC1BC8"/>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AC1BC8"/>
    <w:pPr>
      <w:ind w:left="288" w:right="288"/>
    </w:pPr>
    <w:rPr>
      <w:rFonts w:ascii="Georgia" w:eastAsia="SimSun" w:hAnsi="Georgia"/>
      <w:b/>
      <w:bCs/>
      <w:u w:val="single"/>
      <w:lang w:eastAsia="zh-CN"/>
    </w:rPr>
  </w:style>
  <w:style w:type="paragraph" w:customStyle="1" w:styleId="CM27">
    <w:name w:val="CM27"/>
    <w:basedOn w:val="Default"/>
    <w:next w:val="Default"/>
    <w:uiPriority w:val="99"/>
    <w:qFormat/>
    <w:rsid w:val="00AC1BC8"/>
    <w:pPr>
      <w:spacing w:after="200" w:line="276" w:lineRule="auto"/>
    </w:pPr>
    <w:rPr>
      <w:rFonts w:eastAsia="Calibri"/>
      <w:color w:val="auto"/>
      <w:sz w:val="22"/>
    </w:rPr>
  </w:style>
  <w:style w:type="paragraph" w:customStyle="1" w:styleId="font-null">
    <w:name w:val="font-null"/>
    <w:basedOn w:val="Normal"/>
    <w:uiPriority w:val="99"/>
    <w:qFormat/>
    <w:rsid w:val="00AC1BC8"/>
    <w:pPr>
      <w:spacing w:before="100" w:beforeAutospacing="1" w:after="100" w:afterAutospacing="1"/>
    </w:pPr>
  </w:style>
  <w:style w:type="paragraph" w:customStyle="1" w:styleId="rteindent1">
    <w:name w:val="rteindent1"/>
    <w:basedOn w:val="Normal"/>
    <w:uiPriority w:val="99"/>
    <w:qFormat/>
    <w:rsid w:val="00AC1BC8"/>
    <w:pPr>
      <w:spacing w:before="100" w:beforeAutospacing="1" w:after="100" w:afterAutospacing="1"/>
    </w:pPr>
  </w:style>
  <w:style w:type="paragraph" w:customStyle="1" w:styleId="Pa12">
    <w:name w:val="Pa12"/>
    <w:basedOn w:val="Default"/>
    <w:next w:val="Default"/>
    <w:uiPriority w:val="99"/>
    <w:qFormat/>
    <w:rsid w:val="00AC1BC8"/>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AC1BC8"/>
    <w:pPr>
      <w:spacing w:before="100" w:beforeAutospacing="1" w:after="100" w:afterAutospacing="1"/>
    </w:pPr>
  </w:style>
  <w:style w:type="paragraph" w:customStyle="1" w:styleId="featuretitle">
    <w:name w:val="feature_title"/>
    <w:basedOn w:val="Normal"/>
    <w:uiPriority w:val="99"/>
    <w:qFormat/>
    <w:rsid w:val="00AC1BC8"/>
    <w:pPr>
      <w:spacing w:before="100" w:beforeAutospacing="1" w:after="100" w:afterAutospacing="1"/>
    </w:pPr>
  </w:style>
  <w:style w:type="paragraph" w:customStyle="1" w:styleId="translatedivgrey-image">
    <w:name w:val="translatedivgrey-image"/>
    <w:basedOn w:val="Normal"/>
    <w:uiPriority w:val="99"/>
    <w:qFormat/>
    <w:rsid w:val="00AC1BC8"/>
    <w:pPr>
      <w:spacing w:before="100" w:beforeAutospacing="1" w:after="100" w:afterAutospacing="1"/>
    </w:pPr>
  </w:style>
  <w:style w:type="paragraph" w:customStyle="1" w:styleId="translatedivblue-image">
    <w:name w:val="translatedivblue-image"/>
    <w:basedOn w:val="Normal"/>
    <w:uiPriority w:val="99"/>
    <w:qFormat/>
    <w:rsid w:val="00AC1BC8"/>
    <w:pPr>
      <w:spacing w:before="100" w:beforeAutospacing="1" w:after="100" w:afterAutospacing="1"/>
    </w:pPr>
  </w:style>
  <w:style w:type="paragraph" w:customStyle="1" w:styleId="class">
    <w:name w:val="class"/>
    <w:basedOn w:val="Normal"/>
    <w:uiPriority w:val="99"/>
    <w:qFormat/>
    <w:rsid w:val="00AC1BC8"/>
    <w:pPr>
      <w:spacing w:before="100" w:beforeAutospacing="1" w:after="100" w:afterAutospacing="1"/>
    </w:pPr>
  </w:style>
  <w:style w:type="character" w:customStyle="1" w:styleId="blocktitleChar0">
    <w:name w:val="block title Char"/>
    <w:link w:val="blocktitle0"/>
    <w:locked/>
    <w:rsid w:val="00AC1BC8"/>
    <w:rPr>
      <w:rFonts w:ascii="Calibri" w:eastAsia="Calibri" w:hAnsi="Calibri"/>
      <w:b/>
      <w:caps/>
      <w:sz w:val="28"/>
      <w:szCs w:val="28"/>
      <w:lang w:val="es-ES"/>
    </w:rPr>
  </w:style>
  <w:style w:type="paragraph" w:customStyle="1" w:styleId="Pa6">
    <w:name w:val="Pa6"/>
    <w:basedOn w:val="Normal"/>
    <w:next w:val="Normal"/>
    <w:uiPriority w:val="99"/>
    <w:qFormat/>
    <w:rsid w:val="00AC1BC8"/>
    <w:pPr>
      <w:autoSpaceDE w:val="0"/>
      <w:autoSpaceDN w:val="0"/>
      <w:adjustRightInd w:val="0"/>
      <w:spacing w:line="221" w:lineRule="atLeast"/>
    </w:pPr>
  </w:style>
  <w:style w:type="paragraph" w:customStyle="1" w:styleId="Pa4">
    <w:name w:val="Pa4"/>
    <w:basedOn w:val="Normal"/>
    <w:next w:val="Normal"/>
    <w:uiPriority w:val="99"/>
    <w:qFormat/>
    <w:rsid w:val="00AC1BC8"/>
    <w:pPr>
      <w:autoSpaceDE w:val="0"/>
      <w:autoSpaceDN w:val="0"/>
      <w:adjustRightInd w:val="0"/>
      <w:spacing w:line="181" w:lineRule="atLeast"/>
    </w:pPr>
  </w:style>
  <w:style w:type="paragraph" w:customStyle="1" w:styleId="Pa5">
    <w:name w:val="Pa5"/>
    <w:basedOn w:val="Normal"/>
    <w:next w:val="Normal"/>
    <w:uiPriority w:val="99"/>
    <w:qFormat/>
    <w:rsid w:val="00AC1BC8"/>
    <w:pPr>
      <w:autoSpaceDE w:val="0"/>
      <w:autoSpaceDN w:val="0"/>
      <w:adjustRightInd w:val="0"/>
      <w:spacing w:line="321" w:lineRule="atLeast"/>
    </w:pPr>
  </w:style>
  <w:style w:type="paragraph" w:customStyle="1" w:styleId="attribution">
    <w:name w:val="attribution"/>
    <w:basedOn w:val="Normal"/>
    <w:uiPriority w:val="99"/>
    <w:qFormat/>
    <w:rsid w:val="00AC1BC8"/>
    <w:pPr>
      <w:spacing w:before="100" w:beforeAutospacing="1" w:after="100" w:afterAutospacing="1"/>
    </w:pPr>
  </w:style>
  <w:style w:type="paragraph" w:customStyle="1" w:styleId="text-textbodyhoustontexttext-dateline">
    <w:name w:val="text-textbody houstontext text-dateline"/>
    <w:basedOn w:val="Normal"/>
    <w:uiPriority w:val="99"/>
    <w:qFormat/>
    <w:rsid w:val="00AC1BC8"/>
    <w:pPr>
      <w:spacing w:before="100" w:beforeAutospacing="1" w:after="100" w:afterAutospacing="1"/>
    </w:pPr>
  </w:style>
  <w:style w:type="paragraph" w:customStyle="1" w:styleId="text-textbodyhoustontext">
    <w:name w:val="text-textbody houstontext"/>
    <w:basedOn w:val="Normal"/>
    <w:uiPriority w:val="99"/>
    <w:qFormat/>
    <w:rsid w:val="00AC1BC8"/>
    <w:pPr>
      <w:spacing w:before="100" w:beforeAutospacing="1" w:after="100" w:afterAutospacing="1"/>
    </w:pPr>
  </w:style>
  <w:style w:type="character" w:customStyle="1" w:styleId="StyleStyle4LatinTimesNewRomanAsianSimSunBoldChar">
    <w:name w:val="Style Style4 + (Latin) Times New Roman (Asian) SimSun Bold Char"/>
    <w:link w:val="StyleStyle4LatinTimesNewRomanAsianSimSunBold"/>
    <w:locked/>
    <w:rsid w:val="00AC1BC8"/>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AC1BC8"/>
    <w:rPr>
      <w:rFonts w:ascii="Georgia" w:eastAsia="SimSun" w:hAnsi="Georgia"/>
      <w:b/>
      <w:bCs/>
    </w:rPr>
  </w:style>
  <w:style w:type="paragraph" w:customStyle="1" w:styleId="summary">
    <w:name w:val="summary"/>
    <w:basedOn w:val="Normal"/>
    <w:uiPriority w:val="99"/>
    <w:qFormat/>
    <w:rsid w:val="00AC1BC8"/>
    <w:pPr>
      <w:spacing w:before="100" w:beforeAutospacing="1" w:after="100" w:afterAutospacing="1"/>
    </w:pPr>
  </w:style>
  <w:style w:type="paragraph" w:customStyle="1" w:styleId="Caption2">
    <w:name w:val="Caption2"/>
    <w:basedOn w:val="Normal"/>
    <w:uiPriority w:val="99"/>
    <w:qFormat/>
    <w:rsid w:val="00AC1BC8"/>
    <w:pPr>
      <w:spacing w:before="100" w:beforeAutospacing="1" w:after="100" w:afterAutospacing="1"/>
    </w:pPr>
  </w:style>
  <w:style w:type="character" w:customStyle="1" w:styleId="MTDisplayEquationChar">
    <w:name w:val="MTDisplayEquation Char"/>
    <w:link w:val="MTDisplayEquation"/>
    <w:locked/>
    <w:rsid w:val="00AC1BC8"/>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AC1BC8"/>
    <w:pPr>
      <w:tabs>
        <w:tab w:val="center" w:pos="5120"/>
        <w:tab w:val="right" w:pos="10220"/>
      </w:tabs>
    </w:pPr>
    <w:rPr>
      <w:rFonts w:ascii="Georgia" w:eastAsia="Times New Roman" w:hAnsi="Georgia"/>
      <w:bCs/>
      <w:lang w:bidi="he-IL"/>
    </w:rPr>
  </w:style>
  <w:style w:type="paragraph" w:customStyle="1" w:styleId="DebateFile">
    <w:name w:val="Debate File"/>
    <w:basedOn w:val="Normal"/>
    <w:uiPriority w:val="99"/>
    <w:qFormat/>
    <w:rsid w:val="00AC1BC8"/>
    <w:pPr>
      <w:jc w:val="center"/>
    </w:pPr>
    <w:rPr>
      <w:rFonts w:ascii="Book Antiqua" w:hAnsi="Book Antiqua"/>
      <w:b/>
      <w:sz w:val="28"/>
    </w:rPr>
  </w:style>
  <w:style w:type="paragraph" w:customStyle="1" w:styleId="Little">
    <w:name w:val="Little"/>
    <w:basedOn w:val="Normal"/>
    <w:next w:val="Normal"/>
    <w:link w:val="LittleChar"/>
    <w:uiPriority w:val="99"/>
    <w:qFormat/>
    <w:rsid w:val="00AC1BC8"/>
    <w:pPr>
      <w:ind w:left="288"/>
    </w:pPr>
    <w:rPr>
      <w:rFonts w:ascii="Garamond" w:hAnsi="Garamond"/>
    </w:rPr>
  </w:style>
  <w:style w:type="paragraph" w:customStyle="1" w:styleId="AAAcard">
    <w:name w:val="AAAcard"/>
    <w:basedOn w:val="Normal"/>
    <w:uiPriority w:val="99"/>
    <w:qFormat/>
    <w:rsid w:val="00AC1BC8"/>
    <w:pPr>
      <w:ind w:left="288" w:right="288"/>
    </w:pPr>
  </w:style>
  <w:style w:type="paragraph" w:customStyle="1" w:styleId="Caption3">
    <w:name w:val="Caption3"/>
    <w:basedOn w:val="Normal"/>
    <w:uiPriority w:val="99"/>
    <w:qFormat/>
    <w:rsid w:val="00AC1BC8"/>
    <w:pPr>
      <w:spacing w:before="100" w:beforeAutospacing="1" w:after="100" w:afterAutospacing="1"/>
    </w:pPr>
  </w:style>
  <w:style w:type="paragraph" w:customStyle="1" w:styleId="body-12-5">
    <w:name w:val="body-12-5"/>
    <w:basedOn w:val="Normal"/>
    <w:uiPriority w:val="99"/>
    <w:qFormat/>
    <w:rsid w:val="00AC1BC8"/>
    <w:pPr>
      <w:spacing w:before="100" w:beforeAutospacing="1" w:after="100" w:afterAutospacing="1"/>
    </w:pPr>
  </w:style>
  <w:style w:type="paragraph" w:customStyle="1" w:styleId="infuse">
    <w:name w:val="infuse"/>
    <w:basedOn w:val="Normal"/>
    <w:uiPriority w:val="99"/>
    <w:qFormat/>
    <w:rsid w:val="00AC1BC8"/>
    <w:pPr>
      <w:spacing w:before="100" w:beforeAutospacing="1" w:after="100" w:afterAutospacing="1"/>
    </w:pPr>
  </w:style>
  <w:style w:type="paragraph" w:customStyle="1" w:styleId="fontreg">
    <w:name w:val="font_reg"/>
    <w:basedOn w:val="Normal"/>
    <w:uiPriority w:val="99"/>
    <w:qFormat/>
    <w:rsid w:val="00AC1BC8"/>
    <w:pPr>
      <w:spacing w:before="100" w:beforeAutospacing="1" w:after="100" w:afterAutospacing="1"/>
    </w:pPr>
  </w:style>
  <w:style w:type="paragraph" w:customStyle="1" w:styleId="CITEF3">
    <w:name w:val="CITE F3"/>
    <w:uiPriority w:val="99"/>
    <w:qFormat/>
    <w:rsid w:val="00AC1BC8"/>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AC1BC8"/>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AC1BC8"/>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AC1BC8"/>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AC1BC8"/>
    <w:pPr>
      <w:spacing w:after="200" w:line="240" w:lineRule="auto"/>
    </w:pPr>
    <w:rPr>
      <w:rFonts w:ascii="Calibri" w:eastAsia="Calibri" w:hAnsi="Calibri" w:cs="Times New Roman"/>
      <w:sz w:val="20"/>
      <w:szCs w:val="20"/>
      <w:u w:val="single"/>
    </w:rPr>
  </w:style>
  <w:style w:type="paragraph" w:customStyle="1" w:styleId="hotroute1">
    <w:name w:val="hot route!"/>
    <w:basedOn w:val="Normal"/>
    <w:uiPriority w:val="99"/>
    <w:qFormat/>
    <w:rsid w:val="00AC1BC8"/>
    <w:pPr>
      <w:ind w:left="144"/>
    </w:pPr>
    <w:rPr>
      <w:rFonts w:ascii="Cambria" w:eastAsia="Calibri" w:hAnsi="Cambria"/>
    </w:rPr>
  </w:style>
  <w:style w:type="paragraph" w:customStyle="1" w:styleId="FreeFormA">
    <w:name w:val="Free Form A"/>
    <w:autoRedefine/>
    <w:uiPriority w:val="99"/>
    <w:qFormat/>
    <w:rsid w:val="00AC1BC8"/>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AC1BC8"/>
    <w:pPr>
      <w:spacing w:before="100" w:beforeAutospacing="1" w:after="100" w:afterAutospacing="1"/>
    </w:pPr>
  </w:style>
  <w:style w:type="character" w:customStyle="1" w:styleId="ReallyfuckingsmallChar">
    <w:name w:val="Really fucking small Char"/>
    <w:link w:val="Reallyfuckingsmall"/>
    <w:locked/>
    <w:rsid w:val="00AC1BC8"/>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AC1BC8"/>
    <w:rPr>
      <w:rFonts w:ascii="Times New Roman" w:eastAsia="Times New Roman" w:hAnsi="Times New Roman" w:cs="Times New Roman"/>
      <w:sz w:val="10"/>
    </w:rPr>
  </w:style>
  <w:style w:type="paragraph" w:customStyle="1" w:styleId="subheader">
    <w:name w:val="subheader"/>
    <w:basedOn w:val="Normal"/>
    <w:uiPriority w:val="99"/>
    <w:qFormat/>
    <w:rsid w:val="00AC1BC8"/>
    <w:pPr>
      <w:spacing w:before="100" w:beforeAutospacing="1" w:after="100" w:afterAutospacing="1"/>
    </w:pPr>
  </w:style>
  <w:style w:type="paragraph" w:customStyle="1" w:styleId="firstletter">
    <w:name w:val="firstletter"/>
    <w:basedOn w:val="Normal"/>
    <w:uiPriority w:val="99"/>
    <w:qFormat/>
    <w:rsid w:val="00AC1BC8"/>
    <w:pPr>
      <w:spacing w:before="100" w:beforeAutospacing="1" w:after="100" w:afterAutospacing="1"/>
    </w:pPr>
  </w:style>
  <w:style w:type="paragraph" w:customStyle="1" w:styleId="more">
    <w:name w:val="more"/>
    <w:basedOn w:val="Normal"/>
    <w:uiPriority w:val="99"/>
    <w:qFormat/>
    <w:rsid w:val="00AC1BC8"/>
    <w:pPr>
      <w:spacing w:before="100" w:beforeAutospacing="1" w:after="100" w:afterAutospacing="1"/>
    </w:pPr>
  </w:style>
  <w:style w:type="paragraph" w:customStyle="1" w:styleId="story">
    <w:name w:val="story"/>
    <w:basedOn w:val="Normal"/>
    <w:uiPriority w:val="99"/>
    <w:qFormat/>
    <w:rsid w:val="00AC1BC8"/>
    <w:pPr>
      <w:spacing w:before="100" w:beforeAutospacing="1" w:after="100" w:afterAutospacing="1"/>
    </w:pPr>
  </w:style>
  <w:style w:type="paragraph" w:customStyle="1" w:styleId="H1numbered">
    <w:name w:val="H1 numbered"/>
    <w:basedOn w:val="Normal"/>
    <w:uiPriority w:val="99"/>
    <w:qFormat/>
    <w:rsid w:val="00AC1BC8"/>
    <w:pPr>
      <w:pageBreakBefore/>
      <w:widowControl w:val="0"/>
      <w:numPr>
        <w:numId w:val="12"/>
      </w:numPr>
      <w:pBdr>
        <w:top w:val="single" w:sz="6" w:space="28" w:color="auto"/>
        <w:bottom w:val="single" w:sz="6" w:space="14" w:color="auto"/>
      </w:pBdr>
      <w:suppressAutoHyphens/>
      <w:autoSpaceDE w:val="0"/>
      <w:autoSpaceDN w:val="0"/>
      <w:adjustRightInd w:val="0"/>
      <w:spacing w:before="283" w:after="170" w:line="288" w:lineRule="auto"/>
    </w:pPr>
    <w:rPr>
      <w:rFonts w:cs="Trajan-Bold"/>
      <w:b/>
      <w:bCs/>
      <w:caps/>
      <w:color w:val="000084"/>
      <w:sz w:val="40"/>
      <w:szCs w:val="40"/>
      <w:lang w:bidi="en-US"/>
    </w:rPr>
  </w:style>
  <w:style w:type="paragraph" w:customStyle="1" w:styleId="Numberedparas">
    <w:name w:val="Numbered paras"/>
    <w:basedOn w:val="Normal"/>
    <w:uiPriority w:val="99"/>
    <w:qFormat/>
    <w:rsid w:val="00AC1BC8"/>
    <w:pPr>
      <w:widowControl w:val="0"/>
      <w:numPr>
        <w:ilvl w:val="1"/>
        <w:numId w:val="12"/>
      </w:numPr>
      <w:tabs>
        <w:tab w:val="left" w:pos="567"/>
      </w:tabs>
      <w:suppressAutoHyphens/>
      <w:autoSpaceDE w:val="0"/>
      <w:autoSpaceDN w:val="0"/>
      <w:adjustRightInd w:val="0"/>
      <w:spacing w:before="170" w:line="288" w:lineRule="auto"/>
      <w:ind w:left="0" w:firstLine="0"/>
      <w:jc w:val="both"/>
    </w:pPr>
    <w:rPr>
      <w:rFonts w:cs="BookAntiqua"/>
      <w:color w:val="000000"/>
      <w:spacing w:val="2"/>
      <w:lang w:val="en-GB" w:bidi="en-US"/>
    </w:rPr>
  </w:style>
  <w:style w:type="paragraph" w:customStyle="1" w:styleId="in">
    <w:name w:val="in"/>
    <w:basedOn w:val="Normal"/>
    <w:uiPriority w:val="99"/>
    <w:qFormat/>
    <w:rsid w:val="00AC1BC8"/>
    <w:pPr>
      <w:spacing w:before="100" w:beforeAutospacing="1" w:after="100" w:afterAutospacing="1"/>
    </w:pPr>
  </w:style>
  <w:style w:type="paragraph" w:customStyle="1" w:styleId="image-caption">
    <w:name w:val="image-caption"/>
    <w:basedOn w:val="Normal"/>
    <w:uiPriority w:val="99"/>
    <w:qFormat/>
    <w:rsid w:val="00AC1BC8"/>
    <w:pPr>
      <w:spacing w:before="100" w:beforeAutospacing="1" w:after="100" w:afterAutospacing="1"/>
    </w:pPr>
  </w:style>
  <w:style w:type="paragraph" w:customStyle="1" w:styleId="imagecontain">
    <w:name w:val="imagecontain"/>
    <w:basedOn w:val="Normal"/>
    <w:uiPriority w:val="99"/>
    <w:qFormat/>
    <w:rsid w:val="00AC1BC8"/>
    <w:pPr>
      <w:spacing w:before="100" w:beforeAutospacing="1" w:after="100" w:afterAutospacing="1"/>
    </w:pPr>
  </w:style>
  <w:style w:type="paragraph" w:customStyle="1" w:styleId="CM62">
    <w:name w:val="CM62"/>
    <w:basedOn w:val="Normal"/>
    <w:next w:val="Normal"/>
    <w:uiPriority w:val="99"/>
    <w:qFormat/>
    <w:rsid w:val="00AC1BC8"/>
    <w:pPr>
      <w:widowControl w:val="0"/>
      <w:autoSpaceDE w:val="0"/>
      <w:autoSpaceDN w:val="0"/>
      <w:adjustRightInd w:val="0"/>
      <w:spacing w:after="248"/>
    </w:pPr>
    <w:rPr>
      <w:rFonts w:ascii="Showcard Gothic" w:hAnsi="Showcard Gothic"/>
    </w:rPr>
  </w:style>
  <w:style w:type="paragraph" w:customStyle="1" w:styleId="CM63">
    <w:name w:val="CM63"/>
    <w:basedOn w:val="Normal"/>
    <w:next w:val="Normal"/>
    <w:uiPriority w:val="99"/>
    <w:qFormat/>
    <w:rsid w:val="00AC1BC8"/>
    <w:pPr>
      <w:widowControl w:val="0"/>
      <w:autoSpaceDE w:val="0"/>
      <w:autoSpaceDN w:val="0"/>
      <w:adjustRightInd w:val="0"/>
      <w:spacing w:after="323"/>
    </w:pPr>
    <w:rPr>
      <w:rFonts w:ascii="Showcard Gothic" w:hAnsi="Showcard Gothic"/>
    </w:rPr>
  </w:style>
  <w:style w:type="paragraph" w:customStyle="1" w:styleId="CM23">
    <w:name w:val="CM23"/>
    <w:basedOn w:val="Default"/>
    <w:next w:val="Default"/>
    <w:uiPriority w:val="99"/>
    <w:qFormat/>
    <w:rsid w:val="00AC1BC8"/>
    <w:pPr>
      <w:widowControl w:val="0"/>
      <w:spacing w:after="63"/>
    </w:pPr>
    <w:rPr>
      <w:rFonts w:ascii="Arial" w:hAnsi="Arial"/>
      <w:color w:val="auto"/>
    </w:rPr>
  </w:style>
  <w:style w:type="paragraph" w:customStyle="1" w:styleId="CM35">
    <w:name w:val="CM35"/>
    <w:basedOn w:val="Default"/>
    <w:next w:val="Default"/>
    <w:uiPriority w:val="99"/>
    <w:qFormat/>
    <w:rsid w:val="00AC1BC8"/>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AC1BC8"/>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AC1BC8"/>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AC1BC8"/>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AC1BC8"/>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AC1BC8"/>
    <w:rPr>
      <w:rFonts w:ascii="Georgia" w:eastAsia="Times New Roman" w:hAnsi="Georgia" w:cs="Times New Roman"/>
      <w:sz w:val="22"/>
      <w:szCs w:val="22"/>
      <w:lang w:val="x-none" w:eastAsia="x-none"/>
    </w:rPr>
  </w:style>
  <w:style w:type="character" w:customStyle="1" w:styleId="StyleCards11ptUnderlineChar">
    <w:name w:val="Style Cards + 11 pt Underline Char"/>
    <w:link w:val="StyleCards11ptUnderline"/>
    <w:locked/>
    <w:rsid w:val="00AC1BC8"/>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AC1BC8"/>
    <w:rPr>
      <w:rFonts w:ascii="Georgia" w:eastAsia="Times New Roman" w:hAnsi="Georgia" w:cs="Times New Roman"/>
      <w:sz w:val="22"/>
      <w:u w:val="single"/>
      <w:lang w:val="x-none" w:eastAsia="x-none"/>
    </w:rPr>
  </w:style>
  <w:style w:type="character" w:customStyle="1" w:styleId="StyleCards11ptBoldUnderlineChar">
    <w:name w:val="Style Cards + 11 pt Bold Underline Char"/>
    <w:link w:val="StyleCards11ptBoldUnderline"/>
    <w:locked/>
    <w:rsid w:val="00AC1BC8"/>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AC1BC8"/>
    <w:rPr>
      <w:rFonts w:ascii="Georgia" w:eastAsia="Times New Roman" w:hAnsi="Georgia" w:cs="Times New Roman"/>
      <w:b/>
      <w:bCs/>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AC1BC8"/>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AC1BC8"/>
    <w:pPr>
      <w:pBdr>
        <w:top w:val="single" w:sz="4" w:space="0" w:color="auto"/>
        <w:left w:val="single" w:sz="4" w:space="0" w:color="auto"/>
        <w:bottom w:val="single" w:sz="4" w:space="0" w:color="auto"/>
        <w:right w:val="single" w:sz="4" w:space="0" w:color="auto"/>
      </w:pBdr>
    </w:pPr>
    <w:rPr>
      <w:rFonts w:ascii="Georgia" w:eastAsia="Times New Roman" w:hAnsi="Georgia" w:cs="Times New Roman"/>
      <w:b/>
      <w:bCs/>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AC1BC8"/>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AC1BC8"/>
    <w:rPr>
      <w:rFonts w:ascii="Georgia" w:eastAsia="Times New Roman" w:hAnsi="Georgia"/>
      <w:lang w:val="x-none" w:eastAsia="x-none"/>
    </w:rPr>
  </w:style>
  <w:style w:type="character" w:customStyle="1" w:styleId="NormalFontChar">
    <w:name w:val="Normal Font Char"/>
    <w:link w:val="NormalFont"/>
    <w:locked/>
    <w:rsid w:val="00AC1BC8"/>
    <w:rPr>
      <w:rFonts w:ascii="Times New Roman" w:eastAsia="Times New Roman" w:hAnsi="Times New Roman" w:cs="Times New Roman"/>
      <w:sz w:val="20"/>
      <w:szCs w:val="20"/>
    </w:rPr>
  </w:style>
  <w:style w:type="paragraph" w:customStyle="1" w:styleId="NormalFont">
    <w:name w:val="Normal Font"/>
    <w:link w:val="NormalFontChar"/>
    <w:qFormat/>
    <w:rsid w:val="00AC1BC8"/>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AC1BC8"/>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AC1BC8"/>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AC1BC8"/>
    <w:rPr>
      <w:u w:val="single"/>
      <w:lang w:val="x-none" w:eastAsia="x-none"/>
    </w:rPr>
  </w:style>
  <w:style w:type="character" w:customStyle="1" w:styleId="StyleNormalFont11ptBoldUnderlineChar">
    <w:name w:val="Style Normal Font + 11 pt Bold Underline Char"/>
    <w:link w:val="StyleNormalFont11ptBoldUnderline"/>
    <w:locked/>
    <w:rsid w:val="00AC1BC8"/>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AC1BC8"/>
    <w:rPr>
      <w:b/>
      <w:bCs/>
      <w:u w:val="single"/>
      <w:lang w:val="x-none" w:eastAsia="x-none"/>
    </w:rPr>
  </w:style>
  <w:style w:type="paragraph" w:customStyle="1" w:styleId="Smallfont0">
    <w:name w:val="Smallfont"/>
    <w:basedOn w:val="Normal"/>
    <w:uiPriority w:val="99"/>
    <w:qFormat/>
    <w:rsid w:val="00AC1BC8"/>
    <w:rPr>
      <w:sz w:val="15"/>
    </w:rPr>
  </w:style>
  <w:style w:type="paragraph" w:customStyle="1" w:styleId="formatvorlage2">
    <w:name w:val="formatvorlage2"/>
    <w:basedOn w:val="Normal"/>
    <w:uiPriority w:val="99"/>
    <w:qFormat/>
    <w:rsid w:val="00AC1BC8"/>
    <w:pPr>
      <w:spacing w:before="100" w:beforeAutospacing="1" w:after="100" w:afterAutospacing="1"/>
    </w:pPr>
    <w:rPr>
      <w:rFonts w:eastAsia="Calibri"/>
    </w:rPr>
  </w:style>
  <w:style w:type="character" w:customStyle="1" w:styleId="StyleTitle11ptNotBoldChar">
    <w:name w:val="Style Title + 11 pt Not Bold Char"/>
    <w:link w:val="StyleTitle11ptNotBold"/>
    <w:locked/>
    <w:rsid w:val="00AC1BC8"/>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AC1BC8"/>
    <w:pPr>
      <w:spacing w:after="0"/>
      <w:jc w:val="center"/>
      <w:outlineLvl w:val="9"/>
    </w:pPr>
    <w:rPr>
      <w:rFonts w:eastAsia="Times New Roman"/>
      <w:b/>
      <w:bCs w:val="0"/>
      <w:sz w:val="20"/>
      <w:lang w:val="x-none" w:eastAsia="x-none"/>
    </w:rPr>
  </w:style>
  <w:style w:type="character" w:customStyle="1" w:styleId="StyleTitle11ptNotBoldNounderlineChar">
    <w:name w:val="Style Title + 11 pt Not Bold No underline Char"/>
    <w:link w:val="StyleTitle11ptNotBoldNounderline"/>
    <w:locked/>
    <w:rsid w:val="00AC1BC8"/>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AC1BC8"/>
    <w:pPr>
      <w:spacing w:after="0"/>
      <w:jc w:val="center"/>
      <w:outlineLvl w:val="9"/>
    </w:pPr>
    <w:rPr>
      <w:rFonts w:eastAsia="Times New Roman"/>
      <w:bCs w:val="0"/>
      <w:sz w:val="20"/>
      <w:lang w:val="x-none" w:eastAsia="x-none"/>
    </w:rPr>
  </w:style>
  <w:style w:type="character" w:customStyle="1" w:styleId="HotRouteCharCharCharCharCharChar">
    <w:name w:val="Hot Route! Char Char Char Char Char Char"/>
    <w:link w:val="HotRouteCharCharCharCharChar"/>
    <w:locked/>
    <w:rsid w:val="00AC1BC8"/>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AC1BC8"/>
    <w:pPr>
      <w:ind w:left="144"/>
    </w:pPr>
    <w:rPr>
      <w:rFonts w:ascii="Georgia" w:eastAsia="Times New Roman" w:hAnsi="Georgia"/>
      <w:lang w:val="x-none" w:eastAsia="x-none"/>
    </w:rPr>
  </w:style>
  <w:style w:type="paragraph" w:customStyle="1" w:styleId="deck">
    <w:name w:val="deck"/>
    <w:basedOn w:val="Normal"/>
    <w:uiPriority w:val="99"/>
    <w:qFormat/>
    <w:rsid w:val="00AC1BC8"/>
    <w:pPr>
      <w:spacing w:before="100" w:beforeAutospacing="1" w:after="100" w:afterAutospacing="1"/>
    </w:pPr>
  </w:style>
  <w:style w:type="paragraph" w:customStyle="1" w:styleId="i1">
    <w:name w:val="i1"/>
    <w:basedOn w:val="Normal"/>
    <w:uiPriority w:val="99"/>
    <w:qFormat/>
    <w:rsid w:val="00AC1BC8"/>
    <w:pPr>
      <w:spacing w:before="100" w:beforeAutospacing="1" w:after="100" w:afterAutospacing="1"/>
    </w:pPr>
  </w:style>
  <w:style w:type="paragraph" w:customStyle="1" w:styleId="question">
    <w:name w:val="question"/>
    <w:basedOn w:val="Normal"/>
    <w:uiPriority w:val="99"/>
    <w:qFormat/>
    <w:rsid w:val="00AC1BC8"/>
    <w:pPr>
      <w:spacing w:before="100" w:beforeAutospacing="1" w:after="100" w:afterAutospacing="1"/>
    </w:pPr>
  </w:style>
  <w:style w:type="paragraph" w:customStyle="1" w:styleId="bodycopy">
    <w:name w:val="bodycopy"/>
    <w:basedOn w:val="Normal"/>
    <w:uiPriority w:val="99"/>
    <w:qFormat/>
    <w:rsid w:val="00AC1BC8"/>
    <w:pPr>
      <w:spacing w:before="100" w:beforeAutospacing="1" w:after="100" w:afterAutospacing="1"/>
    </w:pPr>
  </w:style>
  <w:style w:type="paragraph" w:customStyle="1" w:styleId="Fifth">
    <w:name w:val="Fifth"/>
    <w:basedOn w:val="Normal"/>
    <w:link w:val="FifthChar"/>
    <w:uiPriority w:val="99"/>
    <w:qFormat/>
    <w:rsid w:val="00AC1BC8"/>
    <w:rPr>
      <w:rFonts w:eastAsia="Calibri"/>
    </w:rPr>
  </w:style>
  <w:style w:type="paragraph" w:customStyle="1" w:styleId="NoteLevel22">
    <w:name w:val="Note Level 22"/>
    <w:basedOn w:val="Normal"/>
    <w:next w:val="Normal"/>
    <w:uiPriority w:val="99"/>
    <w:qFormat/>
    <w:rsid w:val="00AC1BC8"/>
    <w:pPr>
      <w:keepNext/>
      <w:ind w:left="288" w:right="288"/>
    </w:pPr>
    <w:rPr>
      <w:rFonts w:ascii="Georgia" w:eastAsia="MS Gothic" w:hAnsi="Georgia"/>
      <w:szCs w:val="20"/>
    </w:rPr>
  </w:style>
  <w:style w:type="paragraph" w:customStyle="1" w:styleId="wp-caption-text">
    <w:name w:val="wp-caption-text"/>
    <w:basedOn w:val="Normal"/>
    <w:qFormat/>
    <w:rsid w:val="00AC1BC8"/>
    <w:pPr>
      <w:spacing w:before="100" w:beforeAutospacing="1" w:after="100" w:afterAutospacing="1"/>
    </w:pPr>
  </w:style>
  <w:style w:type="paragraph" w:customStyle="1" w:styleId="svarticle">
    <w:name w:val="svarticle"/>
    <w:basedOn w:val="Normal"/>
    <w:uiPriority w:val="99"/>
    <w:qFormat/>
    <w:rsid w:val="00AC1BC8"/>
    <w:pPr>
      <w:spacing w:before="100" w:beforeAutospacing="1" w:after="100" w:afterAutospacing="1"/>
    </w:pPr>
  </w:style>
  <w:style w:type="paragraph" w:customStyle="1" w:styleId="canvas-atom">
    <w:name w:val="canvas-atom"/>
    <w:basedOn w:val="Normal"/>
    <w:uiPriority w:val="99"/>
    <w:qFormat/>
    <w:rsid w:val="00AC1BC8"/>
    <w:pPr>
      <w:spacing w:before="100" w:beforeAutospacing="1" w:after="100" w:afterAutospacing="1"/>
    </w:pPr>
  </w:style>
  <w:style w:type="paragraph" w:customStyle="1" w:styleId="tweet-text">
    <w:name w:val="tweet-text"/>
    <w:basedOn w:val="Normal"/>
    <w:uiPriority w:val="99"/>
    <w:qFormat/>
    <w:rsid w:val="00AC1BC8"/>
    <w:pPr>
      <w:spacing w:before="100" w:beforeAutospacing="1" w:after="100" w:afterAutospacing="1"/>
    </w:pPr>
  </w:style>
  <w:style w:type="paragraph" w:customStyle="1" w:styleId="description">
    <w:name w:val="description"/>
    <w:basedOn w:val="Normal"/>
    <w:uiPriority w:val="99"/>
    <w:qFormat/>
    <w:rsid w:val="00AC1BC8"/>
    <w:pPr>
      <w:spacing w:before="100" w:beforeAutospacing="1" w:after="100" w:afterAutospacing="1"/>
    </w:pPr>
  </w:style>
  <w:style w:type="paragraph" w:customStyle="1" w:styleId="graf">
    <w:name w:val="graf"/>
    <w:basedOn w:val="Normal"/>
    <w:uiPriority w:val="99"/>
    <w:qFormat/>
    <w:rsid w:val="00AC1BC8"/>
    <w:pPr>
      <w:spacing w:before="100" w:beforeAutospacing="1" w:after="100" w:afterAutospacing="1"/>
    </w:pPr>
  </w:style>
  <w:style w:type="paragraph" w:customStyle="1" w:styleId="column">
    <w:name w:val="column"/>
    <w:basedOn w:val="Normal"/>
    <w:uiPriority w:val="99"/>
    <w:qFormat/>
    <w:rsid w:val="00AC1BC8"/>
    <w:pPr>
      <w:spacing w:before="100" w:beforeAutospacing="1" w:after="100" w:afterAutospacing="1"/>
    </w:pPr>
  </w:style>
  <w:style w:type="paragraph" w:customStyle="1" w:styleId="recirc-container">
    <w:name w:val="recirc-container"/>
    <w:basedOn w:val="Normal"/>
    <w:uiPriority w:val="99"/>
    <w:qFormat/>
    <w:rsid w:val="00AC1BC8"/>
    <w:pPr>
      <w:spacing w:before="100" w:beforeAutospacing="1" w:after="100" w:afterAutospacing="1"/>
    </w:pPr>
  </w:style>
  <w:style w:type="paragraph" w:customStyle="1" w:styleId="selectionshareable">
    <w:name w:val="selectionshareable"/>
    <w:basedOn w:val="Normal"/>
    <w:uiPriority w:val="99"/>
    <w:qFormat/>
    <w:rsid w:val="00AC1BC8"/>
    <w:pPr>
      <w:spacing w:before="100" w:beforeAutospacing="1" w:after="100" w:afterAutospacing="1"/>
    </w:pPr>
  </w:style>
  <w:style w:type="paragraph" w:customStyle="1" w:styleId="interstitial-link">
    <w:name w:val="interstitial-link"/>
    <w:basedOn w:val="Normal"/>
    <w:uiPriority w:val="99"/>
    <w:qFormat/>
    <w:rsid w:val="00AC1BC8"/>
    <w:pPr>
      <w:spacing w:before="100" w:beforeAutospacing="1" w:after="100" w:afterAutospacing="1"/>
    </w:pPr>
  </w:style>
  <w:style w:type="paragraph" w:customStyle="1" w:styleId="see-also">
    <w:name w:val="see-also"/>
    <w:basedOn w:val="Normal"/>
    <w:uiPriority w:val="99"/>
    <w:qFormat/>
    <w:rsid w:val="00AC1BC8"/>
    <w:pPr>
      <w:spacing w:before="100" w:beforeAutospacing="1" w:after="100" w:afterAutospacing="1"/>
    </w:pPr>
  </w:style>
  <w:style w:type="character" w:styleId="SubtleEmphasis">
    <w:name w:val="Subtle Emphasis"/>
    <w:uiPriority w:val="19"/>
    <w:qFormat/>
    <w:rsid w:val="00AC1BC8"/>
    <w:rPr>
      <w:rFonts w:ascii="Georgia" w:hAnsi="Georgia" w:hint="default"/>
      <w:i/>
      <w:iCs/>
      <w:color w:val="808080"/>
    </w:rPr>
  </w:style>
  <w:style w:type="character" w:customStyle="1" w:styleId="cardchar00">
    <w:name w:val="cardchar0"/>
    <w:basedOn w:val="DefaultParagraphFont"/>
    <w:rsid w:val="00AC1BC8"/>
  </w:style>
  <w:style w:type="character" w:customStyle="1" w:styleId="UnderlineNon-bold">
    <w:name w:val="Underline Non - bold"/>
    <w:rsid w:val="00AC1BC8"/>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AC1BC8"/>
  </w:style>
  <w:style w:type="character" w:customStyle="1" w:styleId="StyleHeading4UnderlinedsmalltextGaramondChar">
    <w:name w:val="Style Heading 4Underlinedsmall text + Garamond Char"/>
    <w:link w:val="StyleHeading4UnderlinedsmalltextGaramond"/>
    <w:locked/>
    <w:rsid w:val="00AC1BC8"/>
    <w:rPr>
      <w:rFonts w:ascii="Calibri" w:hAnsi="Calibri"/>
    </w:rPr>
  </w:style>
  <w:style w:type="character" w:customStyle="1" w:styleId="Heading5Char2">
    <w:name w:val="Heading 5 Char2"/>
    <w:rsid w:val="00AC1BC8"/>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AC1BC8"/>
    <w:rPr>
      <w:rFonts w:ascii="Arial" w:hAnsi="Arial" w:cs="Arial"/>
      <w:vanish/>
      <w:sz w:val="16"/>
      <w:szCs w:val="16"/>
    </w:rPr>
  </w:style>
  <w:style w:type="paragraph" w:styleId="z-TopofForm">
    <w:name w:val="HTML Top of Form"/>
    <w:basedOn w:val="Normal"/>
    <w:next w:val="Normal"/>
    <w:link w:val="z-TopofFormChar"/>
    <w:hidden/>
    <w:uiPriority w:val="99"/>
    <w:unhideWhenUsed/>
    <w:rsid w:val="00AC1BC8"/>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AC1BC8"/>
    <w:rPr>
      <w:rFonts w:ascii="Arial" w:hAnsi="Arial" w:cs="Arial"/>
      <w:vanish/>
      <w:sz w:val="16"/>
      <w:szCs w:val="16"/>
    </w:rPr>
  </w:style>
  <w:style w:type="character" w:customStyle="1" w:styleId="z-BottomofFormChar">
    <w:name w:val="z-Bottom of Form Char"/>
    <w:basedOn w:val="DefaultParagraphFont"/>
    <w:link w:val="z-BottomofForm"/>
    <w:uiPriority w:val="99"/>
    <w:rsid w:val="00AC1BC8"/>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AC1BC8"/>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AC1BC8"/>
    <w:rPr>
      <w:rFonts w:ascii="Arial" w:hAnsi="Arial" w:cs="Arial"/>
      <w:vanish/>
      <w:sz w:val="16"/>
      <w:szCs w:val="16"/>
    </w:rPr>
  </w:style>
  <w:style w:type="character" w:customStyle="1" w:styleId="Style2CharChar">
    <w:name w:val="Style2 Char Char"/>
    <w:rsid w:val="00AC1BC8"/>
    <w:rPr>
      <w:u w:val="thick"/>
      <w:lang w:val="en-US" w:eastAsia="en-US" w:bidi="ar-SA"/>
    </w:rPr>
  </w:style>
  <w:style w:type="character" w:customStyle="1" w:styleId="authordate1">
    <w:name w:val="authordate"/>
    <w:rsid w:val="00AC1BC8"/>
  </w:style>
  <w:style w:type="character" w:customStyle="1" w:styleId="underline0">
    <w:name w:val="%underline"/>
    <w:qFormat/>
    <w:rsid w:val="00AC1BC8"/>
    <w:rPr>
      <w:rFonts w:ascii="Times New Roman" w:hAnsi="Times New Roman" w:cs="Times New Roman" w:hint="default"/>
      <w:strike w:val="0"/>
      <w:dstrike w:val="0"/>
      <w:sz w:val="16"/>
      <w:u w:val="none"/>
      <w:effect w:val="none"/>
    </w:rPr>
  </w:style>
  <w:style w:type="character" w:customStyle="1" w:styleId="AUNDERLINE0">
    <w:name w:val="AUNDERLINE"/>
    <w:qFormat/>
    <w:rsid w:val="00AC1BC8"/>
    <w:rPr>
      <w:rFonts w:ascii="Times New Roman" w:hAnsi="Times New Roman" w:cs="Times New Roman" w:hint="default"/>
      <w:sz w:val="20"/>
      <w:u w:val="single"/>
    </w:rPr>
  </w:style>
  <w:style w:type="character" w:customStyle="1" w:styleId="UnderlinedCharChar">
    <w:name w:val="Underlined Char Char"/>
    <w:rsid w:val="00AC1BC8"/>
    <w:rPr>
      <w:rFonts w:ascii="Garamond" w:hAnsi="Garamond" w:hint="default"/>
      <w:szCs w:val="28"/>
      <w:u w:val="single"/>
      <w:lang w:val="en-US" w:eastAsia="en-US" w:bidi="ar-SA"/>
    </w:rPr>
  </w:style>
  <w:style w:type="character" w:customStyle="1" w:styleId="slug-doi">
    <w:name w:val="slug-doi"/>
    <w:basedOn w:val="DefaultParagraphFont"/>
    <w:rsid w:val="00AC1BC8"/>
  </w:style>
  <w:style w:type="character" w:customStyle="1" w:styleId="af">
    <w:name w:val="af"/>
    <w:basedOn w:val="DefaultParagraphFont"/>
    <w:rsid w:val="00AC1BC8"/>
  </w:style>
  <w:style w:type="character" w:customStyle="1" w:styleId="ab">
    <w:name w:val="ab"/>
    <w:basedOn w:val="DefaultParagraphFont"/>
    <w:rsid w:val="00AC1BC8"/>
  </w:style>
  <w:style w:type="character" w:customStyle="1" w:styleId="em">
    <w:name w:val="em"/>
    <w:basedOn w:val="DefaultParagraphFont"/>
    <w:rsid w:val="00AC1BC8"/>
  </w:style>
  <w:style w:type="character" w:customStyle="1" w:styleId="au">
    <w:name w:val="au"/>
    <w:basedOn w:val="DefaultParagraphFont"/>
    <w:rsid w:val="00AC1BC8"/>
  </w:style>
  <w:style w:type="character" w:customStyle="1" w:styleId="ti">
    <w:name w:val="ti"/>
    <w:basedOn w:val="DefaultParagraphFont"/>
    <w:rsid w:val="00AC1BC8"/>
  </w:style>
  <w:style w:type="character" w:customStyle="1" w:styleId="subheadblue">
    <w:name w:val="subhead_blue"/>
    <w:basedOn w:val="DefaultParagraphFont"/>
    <w:rsid w:val="00AC1BC8"/>
  </w:style>
  <w:style w:type="character" w:customStyle="1" w:styleId="affiliation">
    <w:name w:val="affiliation"/>
    <w:basedOn w:val="DefaultParagraphFont"/>
    <w:rsid w:val="00AC1BC8"/>
  </w:style>
  <w:style w:type="character" w:customStyle="1" w:styleId="slug-doi-wrapper">
    <w:name w:val="slug-doi-wrapper"/>
    <w:basedOn w:val="DefaultParagraphFont"/>
    <w:rsid w:val="00AC1BC8"/>
  </w:style>
  <w:style w:type="character" w:customStyle="1" w:styleId="slug-metadata-noteahead-of-print">
    <w:name w:val="slug-metadata-note ahead-of-print"/>
    <w:basedOn w:val="DefaultParagraphFont"/>
    <w:rsid w:val="00AC1BC8"/>
  </w:style>
  <w:style w:type="character" w:customStyle="1" w:styleId="slug-ahead-of-print-date">
    <w:name w:val="slug-ahead-of-print-date"/>
    <w:basedOn w:val="DefaultParagraphFont"/>
    <w:rsid w:val="00AC1BC8"/>
  </w:style>
  <w:style w:type="character" w:customStyle="1" w:styleId="medium-bold">
    <w:name w:val="medium-bold"/>
    <w:basedOn w:val="DefaultParagraphFont"/>
    <w:rsid w:val="00AC1BC8"/>
  </w:style>
  <w:style w:type="character" w:customStyle="1" w:styleId="updated-short-citation">
    <w:name w:val="updated-short-citation"/>
    <w:basedOn w:val="DefaultParagraphFont"/>
    <w:rsid w:val="00AC1BC8"/>
  </w:style>
  <w:style w:type="character" w:customStyle="1" w:styleId="goohl0">
    <w:name w:val="goohl0"/>
    <w:basedOn w:val="DefaultParagraphFont"/>
    <w:rsid w:val="00AC1BC8"/>
  </w:style>
  <w:style w:type="character" w:customStyle="1" w:styleId="CharChar6">
    <w:name w:val="Char Char6"/>
    <w:rsid w:val="00AC1BC8"/>
    <w:rPr>
      <w:rFonts w:ascii="Arial" w:hAnsi="Arial" w:cs="Arial" w:hint="default"/>
      <w:bCs/>
      <w:sz w:val="16"/>
      <w:szCs w:val="26"/>
      <w:lang w:val="en-US" w:eastAsia="en-US" w:bidi="ar-SA"/>
    </w:rPr>
  </w:style>
  <w:style w:type="character" w:customStyle="1" w:styleId="TagCharChar1">
    <w:name w:val="Tag Char Char1"/>
    <w:rsid w:val="00AC1BC8"/>
    <w:rPr>
      <w:b/>
      <w:bCs w:val="0"/>
      <w:sz w:val="24"/>
      <w:szCs w:val="24"/>
      <w:lang w:val="en-US" w:eastAsia="en-US" w:bidi="ar-SA"/>
    </w:rPr>
  </w:style>
  <w:style w:type="character" w:customStyle="1" w:styleId="12TimesNewRoman">
    <w:name w:val="12 Times New Roman"/>
    <w:rsid w:val="00AC1BC8"/>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AC1BC8"/>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AC1BC8"/>
    <w:rPr>
      <w:rFonts w:ascii="Times New Roman" w:hAnsi="Times New Roman" w:cs="Times New Roman" w:hint="default"/>
      <w:strike w:val="0"/>
      <w:dstrike w:val="0"/>
      <w:sz w:val="14"/>
      <w:u w:val="none"/>
      <w:effect w:val="none"/>
    </w:rPr>
  </w:style>
  <w:style w:type="character" w:customStyle="1" w:styleId="F8-UnderlineBold">
    <w:name w:val="F8 - Underline/Bold"/>
    <w:rsid w:val="00AC1BC8"/>
    <w:rPr>
      <w:rFonts w:ascii="Times New Roman" w:hAnsi="Times New Roman" w:cs="Times New Roman" w:hint="default"/>
      <w:b/>
      <w:bCs w:val="0"/>
      <w:sz w:val="20"/>
      <w:u w:val="single"/>
    </w:rPr>
  </w:style>
  <w:style w:type="character" w:customStyle="1" w:styleId="F7-SmallFont">
    <w:name w:val="F7 - Small Font"/>
    <w:rsid w:val="00AC1BC8"/>
    <w:rPr>
      <w:rFonts w:ascii="Times New Roman" w:hAnsi="Times New Roman" w:cs="Times New Roman" w:hint="default"/>
      <w:sz w:val="14"/>
    </w:rPr>
  </w:style>
  <w:style w:type="character" w:customStyle="1" w:styleId="Brief-Bold">
    <w:name w:val="Brief - Bold"/>
    <w:rsid w:val="00AC1BC8"/>
    <w:rPr>
      <w:rFonts w:ascii="Times New Roman" w:hAnsi="Times New Roman" w:cs="Times New Roman" w:hint="default"/>
      <w:b/>
      <w:bCs w:val="0"/>
    </w:rPr>
  </w:style>
  <w:style w:type="character" w:customStyle="1" w:styleId="Card-Underline">
    <w:name w:val="Card - Underline"/>
    <w:rsid w:val="00AC1BC8"/>
    <w:rPr>
      <w:rFonts w:ascii="Times New Roman" w:hAnsi="Times New Roman" w:cs="Times New Roman" w:hint="default"/>
      <w:u w:val="single"/>
    </w:rPr>
  </w:style>
  <w:style w:type="character" w:customStyle="1" w:styleId="beriefunderline">
    <w:name w:val="berief = underline"/>
    <w:rsid w:val="00AC1BC8"/>
    <w:rPr>
      <w:rFonts w:ascii="Times New Roman" w:eastAsia="Times New Roman" w:hAnsi="Times New Roman" w:cs="Times New Roman" w:hint="default"/>
      <w:sz w:val="20"/>
      <w:u w:val="single"/>
    </w:rPr>
  </w:style>
  <w:style w:type="character" w:customStyle="1" w:styleId="BoldText10pt">
    <w:name w:val="Bold Text 10 pt"/>
    <w:rsid w:val="00AC1BC8"/>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aliases w:val="Body text + 9.5 pt,Spacing -1 pt,Body text + Georgia,8 pt,Spacing 0 pt,7 pt,Scale 66%"/>
    <w:rsid w:val="00AC1BC8"/>
    <w:rPr>
      <w:i/>
      <w:iCs w:val="0"/>
    </w:rPr>
  </w:style>
  <w:style w:type="character" w:customStyle="1" w:styleId="eoeaheader">
    <w:name w:val="eoea_header"/>
    <w:basedOn w:val="DefaultParagraphFont"/>
    <w:rsid w:val="00AC1BC8"/>
  </w:style>
  <w:style w:type="character" w:customStyle="1" w:styleId="SC4208902">
    <w:name w:val="SC.4.208902"/>
    <w:rsid w:val="00AC1BC8"/>
    <w:rPr>
      <w:rFonts w:ascii="Century" w:hAnsi="Century" w:cs="Century" w:hint="default"/>
      <w:color w:val="000000"/>
      <w:sz w:val="22"/>
      <w:szCs w:val="22"/>
    </w:rPr>
  </w:style>
  <w:style w:type="character" w:customStyle="1" w:styleId="SC4208915">
    <w:name w:val="SC.4.208915"/>
    <w:rsid w:val="00AC1BC8"/>
    <w:rPr>
      <w:rFonts w:ascii="Century" w:hAnsi="Century" w:cs="Century" w:hint="default"/>
      <w:color w:val="000000"/>
      <w:sz w:val="13"/>
      <w:szCs w:val="13"/>
    </w:rPr>
  </w:style>
  <w:style w:type="character" w:customStyle="1" w:styleId="SC273764">
    <w:name w:val="SC.2.73764"/>
    <w:rsid w:val="00AC1BC8"/>
    <w:rPr>
      <w:rFonts w:ascii="Century" w:hAnsi="Century" w:cs="Century" w:hint="default"/>
      <w:color w:val="000000"/>
      <w:sz w:val="72"/>
      <w:szCs w:val="72"/>
    </w:rPr>
  </w:style>
  <w:style w:type="character" w:customStyle="1" w:styleId="SC273779">
    <w:name w:val="SC.2.73779"/>
    <w:rsid w:val="00AC1BC8"/>
    <w:rPr>
      <w:rFonts w:ascii="Century" w:hAnsi="Century" w:cs="Century" w:hint="default"/>
      <w:color w:val="000000"/>
      <w:sz w:val="40"/>
      <w:szCs w:val="40"/>
    </w:rPr>
  </w:style>
  <w:style w:type="character" w:customStyle="1" w:styleId="SC273763">
    <w:name w:val="SC.2.73763"/>
    <w:rsid w:val="00AC1BC8"/>
    <w:rPr>
      <w:rFonts w:ascii="Century" w:hAnsi="Century" w:cs="Century" w:hint="default"/>
      <w:b/>
      <w:bCs/>
      <w:color w:val="000000"/>
    </w:rPr>
  </w:style>
  <w:style w:type="character" w:customStyle="1" w:styleId="SC4208910">
    <w:name w:val="SC.4.208910"/>
    <w:rsid w:val="00AC1BC8"/>
    <w:rPr>
      <w:rFonts w:ascii="Century" w:hAnsi="Century" w:cs="Century" w:hint="default"/>
      <w:color w:val="000000"/>
      <w:sz w:val="28"/>
      <w:szCs w:val="28"/>
    </w:rPr>
  </w:style>
  <w:style w:type="character" w:customStyle="1" w:styleId="SC4208911">
    <w:name w:val="SC.4.208911"/>
    <w:rsid w:val="00AC1BC8"/>
    <w:rPr>
      <w:rFonts w:ascii="Century" w:hAnsi="Century" w:cs="Century" w:hint="default"/>
      <w:color w:val="000000"/>
    </w:rPr>
  </w:style>
  <w:style w:type="character" w:customStyle="1" w:styleId="articlesubtitle">
    <w:name w:val="article_sub_title"/>
    <w:basedOn w:val="DefaultParagraphFont"/>
    <w:rsid w:val="00AC1BC8"/>
  </w:style>
  <w:style w:type="character" w:customStyle="1" w:styleId="newsdate2">
    <w:name w:val="news_date2"/>
    <w:basedOn w:val="DefaultParagraphFont"/>
    <w:rsid w:val="00AC1BC8"/>
  </w:style>
  <w:style w:type="character" w:customStyle="1" w:styleId="readarticleheader">
    <w:name w:val="readarticleheader"/>
    <w:basedOn w:val="DefaultParagraphFont"/>
    <w:rsid w:val="00AC1BC8"/>
  </w:style>
  <w:style w:type="character" w:customStyle="1" w:styleId="UnderlineChar20">
    <w:name w:val="Underline Char2"/>
    <w:rsid w:val="00AC1BC8"/>
    <w:rPr>
      <w:rFonts w:ascii="Trebuchet MS" w:hAnsi="Trebuchet MS" w:hint="default"/>
      <w:u w:val="thick"/>
      <w:lang w:val="en-US" w:eastAsia="zh-CN" w:bidi="ar-SA"/>
    </w:rPr>
  </w:style>
  <w:style w:type="character" w:customStyle="1" w:styleId="BoldUnderliningChar">
    <w:name w:val="Bold Underlining Char"/>
    <w:rsid w:val="00AC1BC8"/>
    <w:rPr>
      <w:rFonts w:ascii="Arial Narrow" w:eastAsia="Times New Roman" w:hAnsi="Arial Narrow" w:hint="default"/>
      <w:b/>
      <w:bCs w:val="0"/>
      <w:szCs w:val="24"/>
      <w:u w:val="single"/>
      <w:lang w:val="en-GB" w:eastAsia="en-US" w:bidi="ar-SA"/>
    </w:rPr>
  </w:style>
  <w:style w:type="character" w:customStyle="1" w:styleId="medium-normal1">
    <w:name w:val="medium-normal1"/>
    <w:rsid w:val="00AC1BC8"/>
    <w:rPr>
      <w:rFonts w:ascii="Arial" w:hAnsi="Arial" w:cs="Arial" w:hint="default"/>
      <w:b w:val="0"/>
      <w:bCs w:val="0"/>
      <w:i w:val="0"/>
      <w:iCs w:val="0"/>
      <w:sz w:val="20"/>
      <w:szCs w:val="20"/>
    </w:rPr>
  </w:style>
  <w:style w:type="character" w:customStyle="1" w:styleId="UnderlinedCardChar0">
    <w:name w:val="Underlined Card Char"/>
    <w:rsid w:val="00AC1BC8"/>
    <w:rPr>
      <w:rFonts w:ascii="Palatino Linotype" w:hAnsi="Palatino Linotype" w:hint="default"/>
      <w:u w:val="single"/>
      <w:lang w:val="en-US" w:eastAsia="en-US" w:bidi="ar-SA"/>
    </w:rPr>
  </w:style>
  <w:style w:type="character" w:customStyle="1" w:styleId="char">
    <w:name w:val="char"/>
    <w:basedOn w:val="DefaultParagraphFont"/>
    <w:rsid w:val="00AC1BC8"/>
  </w:style>
  <w:style w:type="character" w:customStyle="1" w:styleId="UnderlineCharCharCharCharCharChar">
    <w:name w:val="Underline Char Char Char Char Char Char"/>
    <w:rsid w:val="00AC1BC8"/>
    <w:rPr>
      <w:rFonts w:ascii="Arial Narrow" w:hAnsi="Arial Narrow" w:hint="default"/>
      <w:szCs w:val="24"/>
      <w:u w:val="single"/>
      <w:lang w:val="en-US" w:eastAsia="en-US" w:bidi="ar-SA"/>
    </w:rPr>
  </w:style>
  <w:style w:type="character" w:customStyle="1" w:styleId="klink">
    <w:name w:val="klink"/>
    <w:basedOn w:val="DefaultParagraphFont"/>
    <w:rsid w:val="00AC1BC8"/>
  </w:style>
  <w:style w:type="character" w:customStyle="1" w:styleId="date10">
    <w:name w:val="date1"/>
    <w:basedOn w:val="DefaultParagraphFont"/>
    <w:rsid w:val="00AC1BC8"/>
  </w:style>
  <w:style w:type="character" w:customStyle="1" w:styleId="bolding1">
    <w:name w:val="bolding1"/>
    <w:rsid w:val="00AC1BC8"/>
    <w:rPr>
      <w:b/>
      <w:bCs/>
    </w:rPr>
  </w:style>
  <w:style w:type="character" w:customStyle="1" w:styleId="bookoptions1">
    <w:name w:val="book_options1"/>
    <w:rsid w:val="00AC1BC8"/>
    <w:rPr>
      <w:b/>
      <w:bCs/>
      <w:color w:val="333366"/>
    </w:rPr>
  </w:style>
  <w:style w:type="character" w:customStyle="1" w:styleId="descriptionblock">
    <w:name w:val="description block"/>
    <w:basedOn w:val="DefaultParagraphFont"/>
    <w:rsid w:val="00AC1BC8"/>
  </w:style>
  <w:style w:type="character" w:customStyle="1" w:styleId="detailsboxblock">
    <w:name w:val="detailsbox block"/>
    <w:basedOn w:val="DefaultParagraphFont"/>
    <w:rsid w:val="00AC1BC8"/>
  </w:style>
  <w:style w:type="character" w:customStyle="1" w:styleId="Char3">
    <w:name w:val="Char3"/>
    <w:rsid w:val="00AC1BC8"/>
    <w:rPr>
      <w:rFonts w:ascii="Arial" w:hAnsi="Arial" w:cs="Arial" w:hint="default"/>
      <w:bCs/>
      <w:u w:val="thick"/>
      <w:lang w:val="en-US" w:eastAsia="en-US" w:bidi="ar-SA"/>
    </w:rPr>
  </w:style>
  <w:style w:type="character" w:customStyle="1" w:styleId="texto11">
    <w:name w:val="texto11"/>
    <w:rsid w:val="00AC1BC8"/>
    <w:rPr>
      <w:rFonts w:ascii="Arial" w:hAnsi="Arial" w:cs="Arial" w:hint="default"/>
      <w:b w:val="0"/>
      <w:bCs w:val="0"/>
      <w:i w:val="0"/>
      <w:iCs w:val="0"/>
      <w:caps w:val="0"/>
      <w:color w:val="000000"/>
      <w:sz w:val="26"/>
      <w:szCs w:val="26"/>
    </w:rPr>
  </w:style>
  <w:style w:type="character" w:customStyle="1" w:styleId="CardTagChar">
    <w:name w:val="Card Tag Char"/>
    <w:rsid w:val="00AC1BC8"/>
    <w:rPr>
      <w:rFonts w:ascii="Arial Narrow" w:hAnsi="Arial Narrow" w:hint="default"/>
      <w:b/>
      <w:bCs w:val="0"/>
      <w:sz w:val="24"/>
      <w:szCs w:val="24"/>
      <w:lang w:val="en-US" w:eastAsia="en-US" w:bidi="ar-SA"/>
    </w:rPr>
  </w:style>
  <w:style w:type="character" w:customStyle="1" w:styleId="DebateCiteCharCharChar">
    <w:name w:val="Debate Cite Char Char Char"/>
    <w:rsid w:val="00AC1BC8"/>
    <w:rPr>
      <w:b/>
      <w:bCs w:val="0"/>
      <w:sz w:val="32"/>
      <w:szCs w:val="32"/>
      <w:lang w:val="en-US" w:eastAsia="en-US" w:bidi="ar-SA"/>
    </w:rPr>
  </w:style>
  <w:style w:type="character" w:customStyle="1" w:styleId="TagChar3">
    <w:name w:val="Tag Char3"/>
    <w:rsid w:val="00AC1BC8"/>
    <w:rPr>
      <w:rFonts w:ascii="Palatino Linotype" w:hAnsi="Palatino Linotype" w:hint="default"/>
      <w:b/>
      <w:bCs w:val="0"/>
      <w:sz w:val="24"/>
      <w:szCs w:val="24"/>
      <w:lang w:val="en-US" w:eastAsia="en-US" w:bidi="ar-SA"/>
    </w:rPr>
  </w:style>
  <w:style w:type="character" w:customStyle="1" w:styleId="Style10ptBold">
    <w:name w:val="Style 10 pt Bold"/>
    <w:rsid w:val="00AC1BC8"/>
    <w:rPr>
      <w:b/>
      <w:bCs/>
      <w:sz w:val="20"/>
    </w:rPr>
  </w:style>
  <w:style w:type="character" w:customStyle="1" w:styleId="text9">
    <w:name w:val="text9"/>
    <w:basedOn w:val="DefaultParagraphFont"/>
    <w:rsid w:val="00AC1BC8"/>
  </w:style>
  <w:style w:type="character" w:customStyle="1" w:styleId="text21">
    <w:name w:val="text21"/>
    <w:basedOn w:val="DefaultParagraphFont"/>
    <w:rsid w:val="00AC1BC8"/>
  </w:style>
  <w:style w:type="character" w:customStyle="1" w:styleId="text19">
    <w:name w:val="text19"/>
    <w:basedOn w:val="DefaultParagraphFont"/>
    <w:rsid w:val="00AC1BC8"/>
  </w:style>
  <w:style w:type="character" w:customStyle="1" w:styleId="term2">
    <w:name w:val="term2"/>
    <w:rsid w:val="00AC1BC8"/>
    <w:rPr>
      <w:b/>
      <w:bCs/>
    </w:rPr>
  </w:style>
  <w:style w:type="character" w:customStyle="1" w:styleId="pmterms12">
    <w:name w:val="pmterms12"/>
    <w:rsid w:val="00AC1BC8"/>
    <w:rPr>
      <w:b/>
      <w:bCs/>
      <w:i w:val="0"/>
      <w:iCs w:val="0"/>
      <w:color w:val="000000"/>
    </w:rPr>
  </w:style>
  <w:style w:type="character" w:customStyle="1" w:styleId="ToReadChar">
    <w:name w:val="To Read Char"/>
    <w:rsid w:val="00AC1BC8"/>
    <w:rPr>
      <w:rFonts w:ascii="Verdana" w:hAnsi="Verdana" w:hint="default"/>
      <w:b/>
      <w:bCs w:val="0"/>
      <w:szCs w:val="24"/>
      <w:u w:val="single"/>
      <w:lang w:val="en-US" w:eastAsia="en-US" w:bidi="ar-SA"/>
    </w:rPr>
  </w:style>
  <w:style w:type="character" w:customStyle="1" w:styleId="ToReadCharChar">
    <w:name w:val="To Read Char Char"/>
    <w:rsid w:val="00AC1BC8"/>
    <w:rPr>
      <w:rFonts w:ascii="Verdana" w:hAnsi="Verdana" w:hint="default"/>
      <w:b/>
      <w:bCs w:val="0"/>
      <w:szCs w:val="24"/>
      <w:u w:val="single"/>
      <w:lang w:val="en-US" w:eastAsia="en-US" w:bidi="ar-SA"/>
    </w:rPr>
  </w:style>
  <w:style w:type="character" w:customStyle="1" w:styleId="bio">
    <w:name w:val="bio"/>
    <w:basedOn w:val="DefaultParagraphFont"/>
    <w:rsid w:val="00AC1BC8"/>
  </w:style>
  <w:style w:type="character" w:customStyle="1" w:styleId="storytextstyle">
    <w:name w:val="storytextstyle"/>
    <w:basedOn w:val="DefaultParagraphFont"/>
    <w:rsid w:val="00AC1BC8"/>
  </w:style>
  <w:style w:type="character" w:customStyle="1" w:styleId="cardunderlinedCharChar">
    <w:name w:val="card underlined Char Char"/>
    <w:rsid w:val="00AC1BC8"/>
    <w:rPr>
      <w:rFonts w:ascii="Arial" w:hAnsi="Arial" w:cs="Arial" w:hint="default"/>
      <w:sz w:val="22"/>
      <w:szCs w:val="24"/>
      <w:u w:val="single"/>
      <w:lang w:val="en-US" w:eastAsia="en-US" w:bidi="ar-SA"/>
    </w:rPr>
  </w:style>
  <w:style w:type="character" w:customStyle="1" w:styleId="Style2Char0">
    <w:name w:val="Style2 Char"/>
    <w:rsid w:val="00AC1BC8"/>
    <w:rPr>
      <w:rFonts w:ascii="Book Antiqua" w:hAnsi="Book Antiqua" w:hint="default"/>
      <w:u w:val="thick"/>
      <w:lang w:val="en-US" w:eastAsia="en-US" w:bidi="ar-SA"/>
    </w:rPr>
  </w:style>
  <w:style w:type="character" w:customStyle="1" w:styleId="Style2Char1">
    <w:name w:val="Style2 Char1"/>
    <w:rsid w:val="00AC1BC8"/>
    <w:rPr>
      <w:rFonts w:ascii="Book Antiqua" w:hAnsi="Book Antiqua" w:hint="default"/>
      <w:szCs w:val="24"/>
      <w:u w:val="thick"/>
      <w:lang w:val="en-US" w:eastAsia="en-US" w:bidi="ar-SA"/>
    </w:rPr>
  </w:style>
  <w:style w:type="character" w:customStyle="1" w:styleId="articlehead21">
    <w:name w:val="articlehead21"/>
    <w:rsid w:val="00AC1BC8"/>
    <w:rPr>
      <w:rFonts w:ascii="Arial" w:hAnsi="Arial" w:cs="Arial" w:hint="default"/>
      <w:b/>
      <w:bCs/>
      <w:color w:val="660000"/>
      <w:sz w:val="20"/>
      <w:szCs w:val="20"/>
    </w:rPr>
  </w:style>
  <w:style w:type="character" w:customStyle="1" w:styleId="TagCiteChar1">
    <w:name w:val="Tag/Cite Char1"/>
    <w:rsid w:val="00AC1BC8"/>
    <w:rPr>
      <w:b/>
      <w:bCs w:val="0"/>
      <w:lang w:val="en-US" w:eastAsia="en-US" w:bidi="ar-SA"/>
    </w:rPr>
  </w:style>
  <w:style w:type="character" w:customStyle="1" w:styleId="goohl2">
    <w:name w:val="goohl2"/>
    <w:basedOn w:val="DefaultParagraphFont"/>
    <w:rsid w:val="00AC1BC8"/>
  </w:style>
  <w:style w:type="character" w:customStyle="1" w:styleId="CardCharChar0">
    <w:name w:val="Card Char Char"/>
    <w:rsid w:val="00AC1BC8"/>
    <w:rPr>
      <w:lang w:val="en-US" w:eastAsia="en-US" w:bidi="ar-SA"/>
    </w:rPr>
  </w:style>
  <w:style w:type="character" w:customStyle="1" w:styleId="BriefTitle1Char">
    <w:name w:val="Brief Title 1 Char"/>
    <w:rsid w:val="00AC1BC8"/>
    <w:rPr>
      <w:b/>
      <w:bCs w:val="0"/>
      <w:u w:val="single"/>
      <w:lang w:val="en-US" w:eastAsia="en-US" w:bidi="ar-SA"/>
    </w:rPr>
  </w:style>
  <w:style w:type="character" w:customStyle="1" w:styleId="TagCiteCharChar">
    <w:name w:val="Tag/Cite Char Char"/>
    <w:rsid w:val="00AC1BC8"/>
    <w:rPr>
      <w:b/>
      <w:bCs w:val="0"/>
      <w:lang w:val="en-US" w:eastAsia="en-US" w:bidi="ar-SA"/>
    </w:rPr>
  </w:style>
  <w:style w:type="character" w:customStyle="1" w:styleId="btx">
    <w:name w:val="btx"/>
    <w:basedOn w:val="DefaultParagraphFont"/>
    <w:rsid w:val="00AC1BC8"/>
  </w:style>
  <w:style w:type="character" w:customStyle="1" w:styleId="prodgeneral1">
    <w:name w:val="prodgeneral1"/>
    <w:rsid w:val="00AC1BC8"/>
    <w:rPr>
      <w:rFonts w:ascii="Verdana" w:hAnsi="Verdana" w:hint="default"/>
      <w:b w:val="0"/>
      <w:bCs w:val="0"/>
      <w:caps w:val="0"/>
      <w:color w:val="000000"/>
      <w:spacing w:val="0"/>
      <w:sz w:val="16"/>
      <w:szCs w:val="16"/>
    </w:rPr>
  </w:style>
  <w:style w:type="character" w:customStyle="1" w:styleId="summary1">
    <w:name w:val="summary1"/>
    <w:rsid w:val="00AC1BC8"/>
    <w:rPr>
      <w:rFonts w:ascii="Arial" w:hAnsi="Arial" w:cs="Arial" w:hint="default"/>
      <w:sz w:val="18"/>
      <w:szCs w:val="18"/>
    </w:rPr>
  </w:style>
  <w:style w:type="character" w:customStyle="1" w:styleId="text3">
    <w:name w:val="text3"/>
    <w:basedOn w:val="DefaultParagraphFont"/>
    <w:rsid w:val="00AC1BC8"/>
  </w:style>
  <w:style w:type="character" w:customStyle="1" w:styleId="cardtextsmallChar">
    <w:name w:val="card text small Char"/>
    <w:rsid w:val="00AC1BC8"/>
    <w:rPr>
      <w:rFonts w:ascii="Arial Narrow" w:hAnsi="Arial Narrow" w:hint="default"/>
      <w:sz w:val="16"/>
      <w:szCs w:val="24"/>
      <w:lang w:val="en-US" w:eastAsia="en-US" w:bidi="ar-SA"/>
    </w:rPr>
  </w:style>
  <w:style w:type="character" w:customStyle="1" w:styleId="countrytitle1">
    <w:name w:val="countrytitle1"/>
    <w:rsid w:val="00AC1BC8"/>
    <w:rPr>
      <w:rFonts w:ascii="Verdana" w:hAnsi="Verdana" w:hint="default"/>
      <w:b/>
      <w:bCs/>
      <w:color w:val="293643"/>
      <w:sz w:val="24"/>
      <w:szCs w:val="24"/>
    </w:rPr>
  </w:style>
  <w:style w:type="character" w:customStyle="1" w:styleId="storyheader1">
    <w:name w:val="storyheader1"/>
    <w:rsid w:val="00AC1BC8"/>
    <w:rPr>
      <w:rFonts w:ascii="Verdana" w:hAnsi="Verdana" w:hint="default"/>
      <w:b/>
      <w:bCs/>
      <w:color w:val="000000"/>
      <w:sz w:val="21"/>
      <w:szCs w:val="21"/>
    </w:rPr>
  </w:style>
  <w:style w:type="character" w:customStyle="1" w:styleId="cardunderlinedChar0">
    <w:name w:val="card underlined Char"/>
    <w:rsid w:val="00AC1BC8"/>
    <w:rPr>
      <w:rFonts w:ascii="Arial" w:hAnsi="Arial" w:cs="Arial" w:hint="default"/>
      <w:sz w:val="22"/>
      <w:szCs w:val="24"/>
      <w:u w:val="single"/>
      <w:lang w:val="en-US" w:eastAsia="en-US" w:bidi="ar-SA"/>
    </w:rPr>
  </w:style>
  <w:style w:type="character" w:customStyle="1" w:styleId="article1">
    <w:name w:val="article1"/>
    <w:rsid w:val="00AC1BC8"/>
    <w:rPr>
      <w:rFonts w:ascii="Verdana" w:hAnsi="Verdana" w:hint="default"/>
      <w:color w:val="333333"/>
      <w:sz w:val="16"/>
      <w:szCs w:val="16"/>
    </w:rPr>
  </w:style>
  <w:style w:type="character" w:customStyle="1" w:styleId="story-posted-date1">
    <w:name w:val="story-posted-date1"/>
    <w:rsid w:val="00AC1BC8"/>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AC1BC8"/>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AC1BC8"/>
  </w:style>
  <w:style w:type="character" w:customStyle="1" w:styleId="textmedium">
    <w:name w:val="textmedium"/>
    <w:basedOn w:val="DefaultParagraphFont"/>
    <w:rsid w:val="00AC1BC8"/>
  </w:style>
  <w:style w:type="character" w:customStyle="1" w:styleId="citation1">
    <w:name w:val="citation1"/>
    <w:rsid w:val="00AC1BC8"/>
    <w:rPr>
      <w:rFonts w:ascii="Verdana" w:hAnsi="Verdana" w:hint="default"/>
      <w:sz w:val="17"/>
      <w:szCs w:val="17"/>
    </w:rPr>
  </w:style>
  <w:style w:type="character" w:customStyle="1" w:styleId="hithighlite">
    <w:name w:val="hithighlite"/>
    <w:basedOn w:val="DefaultParagraphFont"/>
    <w:rsid w:val="00AC1BC8"/>
  </w:style>
  <w:style w:type="character" w:customStyle="1" w:styleId="articlecontent">
    <w:name w:val="articlecontent"/>
    <w:basedOn w:val="DefaultParagraphFont"/>
    <w:rsid w:val="00AC1BC8"/>
  </w:style>
  <w:style w:type="character" w:customStyle="1" w:styleId="fource1">
    <w:name w:val="fource1"/>
    <w:rsid w:val="00AC1BC8"/>
    <w:rPr>
      <w:sz w:val="34"/>
      <w:szCs w:val="34"/>
    </w:rPr>
  </w:style>
  <w:style w:type="character" w:customStyle="1" w:styleId="LanguageStrikeChar">
    <w:name w:val="Language Strike Char"/>
    <w:rsid w:val="00AC1BC8"/>
    <w:rPr>
      <w:rFonts w:ascii="Arial Narrow" w:hAnsi="Arial Narrow" w:hint="default"/>
      <w:strike/>
      <w:szCs w:val="24"/>
      <w:lang w:val="en-US" w:eastAsia="en-US" w:bidi="ar-SA"/>
    </w:rPr>
  </w:style>
  <w:style w:type="character" w:customStyle="1" w:styleId="normal11">
    <w:name w:val="normal1"/>
    <w:basedOn w:val="DefaultParagraphFont"/>
    <w:rsid w:val="00AC1BC8"/>
  </w:style>
  <w:style w:type="character" w:customStyle="1" w:styleId="ds">
    <w:name w:val="ds"/>
    <w:basedOn w:val="DefaultParagraphFont"/>
    <w:rsid w:val="00AC1BC8"/>
  </w:style>
  <w:style w:type="character" w:customStyle="1" w:styleId="UnderliningChar1">
    <w:name w:val="Underlining Char1"/>
    <w:rsid w:val="00AC1BC8"/>
    <w:rPr>
      <w:rFonts w:ascii="Arial Narrow" w:hAnsi="Arial Narrow" w:hint="default"/>
      <w:szCs w:val="24"/>
      <w:u w:val="single"/>
      <w:lang w:val="en-US" w:eastAsia="en-US" w:bidi="ar-SA"/>
    </w:rPr>
  </w:style>
  <w:style w:type="character" w:customStyle="1" w:styleId="UnderliningChar2">
    <w:name w:val="Underlining Char2"/>
    <w:rsid w:val="00AC1BC8"/>
    <w:rPr>
      <w:rFonts w:ascii="Arial Narrow" w:hAnsi="Arial Narrow" w:hint="default"/>
      <w:szCs w:val="24"/>
      <w:u w:val="single"/>
      <w:lang w:val="en-US" w:eastAsia="en-US" w:bidi="ar-SA"/>
    </w:rPr>
  </w:style>
  <w:style w:type="character" w:customStyle="1" w:styleId="MicroTextChar1">
    <w:name w:val="MicroText Char1"/>
    <w:rsid w:val="00AC1BC8"/>
    <w:rPr>
      <w:rFonts w:ascii="Arial Narrow" w:hAnsi="Arial Narrow" w:hint="default"/>
      <w:sz w:val="12"/>
      <w:szCs w:val="24"/>
      <w:lang w:val="en-US" w:eastAsia="en-US" w:bidi="ar-SA"/>
    </w:rPr>
  </w:style>
  <w:style w:type="character" w:customStyle="1" w:styleId="DefaultPara">
    <w:name w:val="Default Para"/>
    <w:rsid w:val="00AC1BC8"/>
    <w:rPr>
      <w:sz w:val="20"/>
    </w:rPr>
  </w:style>
  <w:style w:type="character" w:customStyle="1" w:styleId="SYSHYPERTEXT">
    <w:name w:val="SYS_HYPERTEXT"/>
    <w:rsid w:val="00AC1BC8"/>
    <w:rPr>
      <w:color w:val="0000FF"/>
      <w:u w:val="single"/>
    </w:rPr>
  </w:style>
  <w:style w:type="character" w:customStyle="1" w:styleId="Hyperlink1">
    <w:name w:val="Hyperlink1"/>
    <w:rsid w:val="00AC1BC8"/>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AC1BC8"/>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AC1BC8"/>
    <w:rPr>
      <w:rFonts w:ascii="Arial Narrow" w:hAnsi="Arial Narrow" w:hint="default"/>
      <w:noProof w:val="0"/>
      <w:szCs w:val="24"/>
      <w:u w:val="single"/>
      <w:lang w:val="en-US" w:eastAsia="en-US" w:bidi="ar-SA"/>
    </w:rPr>
  </w:style>
  <w:style w:type="character" w:customStyle="1" w:styleId="BlockHeading1Char">
    <w:name w:val="Block Heading 1 Char"/>
    <w:rsid w:val="00AC1BC8"/>
    <w:rPr>
      <w:rFonts w:ascii="Georgia" w:hAnsi="Georgia" w:hint="default"/>
      <w:b/>
      <w:bCs w:val="0"/>
      <w:outline w:val="0"/>
      <w:shadow w:val="0"/>
      <w:emboss/>
      <w:imprint w:val="0"/>
      <w:color w:val="000000"/>
      <w:sz w:val="48"/>
      <w:szCs w:val="48"/>
      <w:lang w:val="en-US" w:eastAsia="en-US" w:bidi="ar-SA"/>
    </w:rPr>
  </w:style>
  <w:style w:type="character" w:customStyle="1" w:styleId="citationunderlineChar">
    <w:name w:val="citation/underline Char"/>
    <w:rsid w:val="00AC1BC8"/>
    <w:rPr>
      <w:b/>
      <w:bCs w:val="0"/>
      <w:sz w:val="24"/>
      <w:szCs w:val="24"/>
      <w:u w:val="single"/>
      <w:lang w:val="en-US" w:eastAsia="en-US" w:bidi="ar-SA"/>
    </w:rPr>
  </w:style>
  <w:style w:type="character" w:customStyle="1" w:styleId="StyleTagTimesNewRomanChar">
    <w:name w:val="Style Tag + Times New Roman Char"/>
    <w:rsid w:val="00AC1BC8"/>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AC1BC8"/>
    <w:rPr>
      <w:rFonts w:ascii="Arial Narrow" w:hAnsi="Arial Narrow" w:cs="Arial" w:hint="default"/>
      <w:b/>
      <w:bCs/>
      <w:iCs/>
      <w:sz w:val="24"/>
      <w:szCs w:val="28"/>
      <w:lang w:val="en-US" w:eastAsia="en-US" w:bidi="ar-SA"/>
    </w:rPr>
  </w:style>
  <w:style w:type="character" w:customStyle="1" w:styleId="UnderliningCharChar">
    <w:name w:val="Underlining Char Char"/>
    <w:rsid w:val="00AC1BC8"/>
    <w:rPr>
      <w:rFonts w:ascii="Arial Narrow" w:hAnsi="Arial Narrow" w:hint="default"/>
      <w:szCs w:val="24"/>
      <w:u w:val="single"/>
      <w:lang w:val="en-US" w:eastAsia="en-US" w:bidi="ar-SA"/>
    </w:rPr>
  </w:style>
  <w:style w:type="character" w:customStyle="1" w:styleId="StyleArialNarrow12ptBold">
    <w:name w:val="Style Arial Narrow 12 pt Bold"/>
    <w:rsid w:val="00AC1BC8"/>
    <w:rPr>
      <w:rFonts w:ascii="Arial Narrow" w:hAnsi="Arial Narrow" w:hint="default"/>
      <w:b/>
      <w:bCs/>
      <w:sz w:val="24"/>
    </w:rPr>
  </w:style>
  <w:style w:type="character" w:customStyle="1" w:styleId="Style1CharChar">
    <w:name w:val="Style1 Char Char"/>
    <w:rsid w:val="00AC1BC8"/>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AC1BC8"/>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AC1BC8"/>
    <w:rPr>
      <w:noProof w:val="0"/>
      <w:u w:val="single"/>
      <w:lang w:val="en-US" w:eastAsia="en-US" w:bidi="ar-SA"/>
    </w:rPr>
  </w:style>
  <w:style w:type="character" w:customStyle="1" w:styleId="UnderlinedCharChar1">
    <w:name w:val="Underlined Char Char1"/>
    <w:rsid w:val="00AC1BC8"/>
    <w:rPr>
      <w:rFonts w:ascii="Bell MT" w:eastAsia="Times New Roman" w:hAnsi="Bell MT" w:hint="default"/>
      <w:bCs/>
      <w:iCs/>
      <w:sz w:val="22"/>
      <w:u w:val="single"/>
    </w:rPr>
  </w:style>
  <w:style w:type="character" w:customStyle="1" w:styleId="Heading2CharChar2">
    <w:name w:val="Heading 2 Char Char2"/>
    <w:rsid w:val="00AC1BC8"/>
    <w:rPr>
      <w:rFonts w:ascii="Arial" w:hAnsi="Arial" w:cs="Arial" w:hint="default"/>
      <w:b/>
      <w:bCs/>
      <w:iCs/>
      <w:sz w:val="22"/>
      <w:szCs w:val="28"/>
      <w:lang w:val="en-US" w:eastAsia="en-US" w:bidi="ar-SA"/>
    </w:rPr>
  </w:style>
  <w:style w:type="character" w:customStyle="1" w:styleId="doctitle">
    <w:name w:val="doctitle"/>
    <w:rsid w:val="00AC1BC8"/>
  </w:style>
  <w:style w:type="character" w:customStyle="1" w:styleId="cardtext-underlined0">
    <w:name w:val="card text- underlined"/>
    <w:rsid w:val="00AC1BC8"/>
    <w:rPr>
      <w:rFonts w:ascii="Garamond" w:hAnsi="Garamond" w:hint="default"/>
      <w:u w:val="single"/>
    </w:rPr>
  </w:style>
  <w:style w:type="character" w:customStyle="1" w:styleId="BodyText1">
    <w:name w:val="Body Text1"/>
    <w:basedOn w:val="DefaultParagraphFont"/>
    <w:rsid w:val="00AC1BC8"/>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AC1BC8"/>
  </w:style>
  <w:style w:type="character" w:customStyle="1" w:styleId="BriefTitleChar">
    <w:name w:val="Brief Title Char"/>
    <w:basedOn w:val="DefaultParagraphFont"/>
    <w:rsid w:val="00AC1BC8"/>
    <w:rPr>
      <w:b/>
      <w:bCs w:val="0"/>
      <w:sz w:val="24"/>
      <w:szCs w:val="24"/>
      <w:u w:val="single"/>
      <w:lang w:val="en-US" w:eastAsia="en-US" w:bidi="ar-SA"/>
    </w:rPr>
  </w:style>
  <w:style w:type="character" w:customStyle="1" w:styleId="BriefTitle2Char">
    <w:name w:val="Brief Title 2 Char"/>
    <w:basedOn w:val="BriefTitleChar"/>
    <w:rsid w:val="00AC1BC8"/>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AC1BC8"/>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AC1BC8"/>
    <w:rPr>
      <w:rFonts w:ascii="Georgia" w:hAnsi="Georgia" w:hint="default"/>
      <w:b/>
      <w:bCs w:val="0"/>
      <w:sz w:val="24"/>
    </w:rPr>
  </w:style>
  <w:style w:type="character" w:customStyle="1" w:styleId="Emphasis20">
    <w:name w:val="Emphasis 2"/>
    <w:uiPriority w:val="1"/>
    <w:qFormat/>
    <w:rsid w:val="00AC1BC8"/>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AC1BC8"/>
    <w:rPr>
      <w:rFonts w:ascii="AGaramond" w:hAnsi="AGaramond" w:cs="AGaramond" w:hint="default"/>
      <w:color w:val="211D1E"/>
      <w:sz w:val="14"/>
      <w:szCs w:val="14"/>
    </w:rPr>
  </w:style>
  <w:style w:type="character" w:customStyle="1" w:styleId="CharacterStyle2">
    <w:name w:val="Character Style 2"/>
    <w:uiPriority w:val="99"/>
    <w:rsid w:val="00AC1BC8"/>
    <w:rPr>
      <w:sz w:val="20"/>
      <w:szCs w:val="20"/>
    </w:rPr>
  </w:style>
  <w:style w:type="character" w:customStyle="1" w:styleId="cross-head">
    <w:name w:val="cross-head"/>
    <w:rsid w:val="00AC1BC8"/>
  </w:style>
  <w:style w:type="character" w:customStyle="1" w:styleId="dateline">
    <w:name w:val="dateline"/>
    <w:rsid w:val="00AC1BC8"/>
  </w:style>
  <w:style w:type="character" w:customStyle="1" w:styleId="Subtitle1">
    <w:name w:val="Subtitle1"/>
    <w:rsid w:val="00AC1BC8"/>
  </w:style>
  <w:style w:type="character" w:customStyle="1" w:styleId="metaorigin">
    <w:name w:val="meta_origin"/>
    <w:rsid w:val="00AC1BC8"/>
  </w:style>
  <w:style w:type="character" w:customStyle="1" w:styleId="mandelbrotrefrag">
    <w:name w:val="mandelbrot_refrag"/>
    <w:rsid w:val="00AC1BC8"/>
  </w:style>
  <w:style w:type="character" w:customStyle="1" w:styleId="eminfo">
    <w:name w:val="eminfo"/>
    <w:rsid w:val="00AC1BC8"/>
  </w:style>
  <w:style w:type="character" w:customStyle="1" w:styleId="emhighlight">
    <w:name w:val="emhighlight"/>
    <w:rsid w:val="00AC1BC8"/>
  </w:style>
  <w:style w:type="character" w:customStyle="1" w:styleId="name">
    <w:name w:val="name"/>
    <w:rsid w:val="00AC1BC8"/>
  </w:style>
  <w:style w:type="character" w:customStyle="1" w:styleId="tkrname">
    <w:name w:val="tkrname"/>
    <w:rsid w:val="00AC1BC8"/>
  </w:style>
  <w:style w:type="character" w:customStyle="1" w:styleId="tkrchange">
    <w:name w:val="tkrchange"/>
    <w:rsid w:val="00AC1BC8"/>
  </w:style>
  <w:style w:type="character" w:customStyle="1" w:styleId="source-org">
    <w:name w:val="source-org"/>
    <w:rsid w:val="00AC1BC8"/>
  </w:style>
  <w:style w:type="character" w:customStyle="1" w:styleId="updated">
    <w:name w:val="updated"/>
    <w:rsid w:val="00AC1BC8"/>
  </w:style>
  <w:style w:type="character" w:customStyle="1" w:styleId="last">
    <w:name w:val="last"/>
    <w:rsid w:val="00AC1BC8"/>
  </w:style>
  <w:style w:type="character" w:customStyle="1" w:styleId="Style11ptBoldUnderline1">
    <w:name w:val="Style 11 pt Bold Underline1"/>
    <w:rsid w:val="00AC1BC8"/>
    <w:rPr>
      <w:b/>
      <w:bCs/>
      <w:sz w:val="20"/>
      <w:u w:val="single"/>
    </w:rPr>
  </w:style>
  <w:style w:type="character" w:customStyle="1" w:styleId="StyleStyleunderlineBold11pt">
    <w:name w:val="Style Style underline + Bold + 11 pt"/>
    <w:rsid w:val="00AC1BC8"/>
    <w:rPr>
      <w:bCs/>
      <w:sz w:val="20"/>
      <w:u w:val="single"/>
    </w:rPr>
  </w:style>
  <w:style w:type="character" w:customStyle="1" w:styleId="StyleunderlineAsianTimesNewRomanBold">
    <w:name w:val="Style underline + (Asian) Times New Roman Bold"/>
    <w:rsid w:val="00AC1BC8"/>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AC1BC8"/>
    <w:rPr>
      <w:b/>
      <w:bCs/>
      <w:sz w:val="20"/>
      <w:u w:val="single"/>
      <w:bdr w:val="single" w:sz="4" w:space="0" w:color="auto" w:frame="1"/>
    </w:rPr>
  </w:style>
  <w:style w:type="character" w:customStyle="1" w:styleId="A5">
    <w:name w:val="A5"/>
    <w:uiPriority w:val="99"/>
    <w:rsid w:val="00AC1BC8"/>
    <w:rPr>
      <w:rFonts w:ascii="Times New Roman" w:hAnsi="Times New Roman" w:cs="Times New Roman" w:hint="default"/>
      <w:color w:val="000000"/>
      <w:sz w:val="13"/>
      <w:szCs w:val="13"/>
    </w:rPr>
  </w:style>
  <w:style w:type="character" w:customStyle="1" w:styleId="quotepeekbase">
    <w:name w:val="quotepeekbase"/>
    <w:rsid w:val="00AC1BC8"/>
  </w:style>
  <w:style w:type="character" w:customStyle="1" w:styleId="cardChar1">
    <w:name w:val="card Char1"/>
    <w:rsid w:val="00AC1BC8"/>
    <w:rPr>
      <w:rFonts w:ascii="Calibri" w:eastAsia="Calibri" w:hAnsi="Calibri" w:cs="Calibri" w:hint="default"/>
      <w:sz w:val="24"/>
      <w:szCs w:val="22"/>
      <w:lang w:val="x-none" w:eastAsia="x-none"/>
    </w:rPr>
  </w:style>
  <w:style w:type="character" w:customStyle="1" w:styleId="NormalCard">
    <w:name w:val="Normal Card"/>
    <w:uiPriority w:val="1"/>
    <w:qFormat/>
    <w:rsid w:val="00AC1BC8"/>
    <w:rPr>
      <w:rFonts w:ascii="Times New Roman" w:hAnsi="Times New Roman" w:cs="Times New Roman" w:hint="default"/>
      <w:sz w:val="24"/>
    </w:rPr>
  </w:style>
  <w:style w:type="character" w:customStyle="1" w:styleId="HighlightedUnderline0">
    <w:name w:val="Highlighted Underline"/>
    <w:uiPriority w:val="1"/>
    <w:qFormat/>
    <w:rsid w:val="00AC1BC8"/>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AC1BC8"/>
    <w:rPr>
      <w:rFonts w:ascii="Times New Roman" w:hAnsi="Times New Roman" w:cs="Times New Roman" w:hint="default"/>
      <w:sz w:val="16"/>
      <w:szCs w:val="16"/>
    </w:rPr>
  </w:style>
  <w:style w:type="character" w:customStyle="1" w:styleId="timebox">
    <w:name w:val="timebox"/>
    <w:rsid w:val="00AC1BC8"/>
  </w:style>
  <w:style w:type="character" w:customStyle="1" w:styleId="Heading2Subtext">
    <w:name w:val="Heading 2 Subtext"/>
    <w:rsid w:val="00AC1BC8"/>
    <w:rPr>
      <w:rFonts w:ascii="Times New Roman" w:hAnsi="Times New Roman" w:cs="Times New Roman" w:hint="default"/>
      <w:sz w:val="16"/>
    </w:rPr>
  </w:style>
  <w:style w:type="character" w:customStyle="1" w:styleId="-SmallText-">
    <w:name w:val="-Small Text-"/>
    <w:rsid w:val="00AC1BC8"/>
    <w:rPr>
      <w:rFonts w:ascii="Garamond" w:hAnsi="Garamond" w:hint="default"/>
      <w:sz w:val="16"/>
    </w:rPr>
  </w:style>
  <w:style w:type="character" w:customStyle="1" w:styleId="label">
    <w:name w:val="label"/>
    <w:rsid w:val="00AC1BC8"/>
  </w:style>
  <w:style w:type="character" w:customStyle="1" w:styleId="BoldUnderlineCharChar">
    <w:name w:val="BoldUnderline Char Char"/>
    <w:rsid w:val="00AC1BC8"/>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AC1BC8"/>
  </w:style>
  <w:style w:type="character" w:customStyle="1" w:styleId="FontStyle477">
    <w:name w:val="Font Style477"/>
    <w:basedOn w:val="DefaultParagraphFont"/>
    <w:uiPriority w:val="99"/>
    <w:rsid w:val="00AC1BC8"/>
    <w:rPr>
      <w:rFonts w:ascii="Times New Roman" w:hAnsi="Times New Roman" w:cs="Times New Roman" w:hint="default"/>
      <w:sz w:val="18"/>
      <w:szCs w:val="18"/>
    </w:rPr>
  </w:style>
  <w:style w:type="character" w:customStyle="1" w:styleId="FontStyle505">
    <w:name w:val="Font Style505"/>
    <w:basedOn w:val="DefaultParagraphFont"/>
    <w:uiPriority w:val="99"/>
    <w:rsid w:val="00AC1BC8"/>
    <w:rPr>
      <w:rFonts w:ascii="Times New Roman" w:hAnsi="Times New Roman" w:cs="Times New Roman" w:hint="default"/>
      <w:sz w:val="18"/>
      <w:szCs w:val="18"/>
    </w:rPr>
  </w:style>
  <w:style w:type="character" w:customStyle="1" w:styleId="FontStyle514">
    <w:name w:val="Font Style514"/>
    <w:basedOn w:val="DefaultParagraphFont"/>
    <w:uiPriority w:val="99"/>
    <w:rsid w:val="00AC1BC8"/>
    <w:rPr>
      <w:rFonts w:ascii="Times New Roman" w:hAnsi="Times New Roman" w:cs="Times New Roman" w:hint="default"/>
      <w:sz w:val="14"/>
      <w:szCs w:val="14"/>
    </w:rPr>
  </w:style>
  <w:style w:type="character" w:customStyle="1" w:styleId="FontStyle500">
    <w:name w:val="Font Style500"/>
    <w:basedOn w:val="DefaultParagraphFont"/>
    <w:uiPriority w:val="99"/>
    <w:rsid w:val="00AC1BC8"/>
    <w:rPr>
      <w:rFonts w:ascii="Times New Roman" w:hAnsi="Times New Roman" w:cs="Times New Roman" w:hint="default"/>
      <w:b/>
      <w:bCs/>
      <w:sz w:val="16"/>
      <w:szCs w:val="16"/>
    </w:rPr>
  </w:style>
  <w:style w:type="character" w:customStyle="1" w:styleId="CardCite1">
    <w:name w:val="CardCite1"/>
    <w:qFormat/>
    <w:rsid w:val="00AC1BC8"/>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AC1BC8"/>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AC1BC8"/>
    <w:rPr>
      <w:rFonts w:ascii="Times New Roman" w:hAnsi="Times New Roman" w:cs="Times New Roman" w:hint="default"/>
      <w:b/>
      <w:bCs/>
      <w:sz w:val="22"/>
      <w:szCs w:val="22"/>
    </w:rPr>
  </w:style>
  <w:style w:type="character" w:customStyle="1" w:styleId="CharacterStyle3">
    <w:name w:val="Character Style 3"/>
    <w:uiPriority w:val="99"/>
    <w:rsid w:val="00AC1BC8"/>
    <w:rPr>
      <w:rFonts w:ascii="Bookman Old Style" w:hAnsi="Bookman Old Style" w:cs="Bookman Old Style" w:hint="default"/>
      <w:spacing w:val="-5"/>
      <w:sz w:val="18"/>
      <w:szCs w:val="18"/>
    </w:rPr>
  </w:style>
  <w:style w:type="character" w:customStyle="1" w:styleId="Style8pt1">
    <w:name w:val="Style 8 pt1"/>
    <w:rsid w:val="00AC1BC8"/>
    <w:rPr>
      <w:rFonts w:ascii="Georgia" w:hAnsi="Georgia" w:hint="default"/>
      <w:sz w:val="16"/>
    </w:rPr>
  </w:style>
  <w:style w:type="character" w:customStyle="1" w:styleId="UnderlineStyleChar7">
    <w:name w:val="Underline Style Char7"/>
    <w:rsid w:val="00AC1BC8"/>
    <w:rPr>
      <w:rFonts w:ascii="Garamond" w:hAnsi="Garamond" w:hint="default"/>
      <w:sz w:val="22"/>
      <w:szCs w:val="24"/>
      <w:u w:val="single"/>
      <w:lang w:val="en-US" w:eastAsia="en-US" w:bidi="ar-SA"/>
    </w:rPr>
  </w:style>
  <w:style w:type="character" w:customStyle="1" w:styleId="StyleArial6ptBold">
    <w:name w:val="Style Arial 6 pt Bold"/>
    <w:rsid w:val="00AC1BC8"/>
    <w:rPr>
      <w:rFonts w:ascii="Arial" w:hAnsi="Arial" w:cs="Arial" w:hint="default"/>
      <w:bCs/>
      <w:sz w:val="12"/>
    </w:rPr>
  </w:style>
  <w:style w:type="character" w:customStyle="1" w:styleId="Heading2Char5">
    <w:name w:val="Heading 2 Char5"/>
    <w:rsid w:val="00AC1BC8"/>
    <w:rPr>
      <w:rFonts w:ascii="Garamond" w:hAnsi="Garamond" w:cs="Arial" w:hint="default"/>
      <w:b/>
      <w:bCs/>
      <w:iCs/>
      <w:sz w:val="24"/>
      <w:szCs w:val="28"/>
      <w:lang w:val="en-US" w:eastAsia="en-US" w:bidi="ar-SA"/>
    </w:rPr>
  </w:style>
  <w:style w:type="character" w:customStyle="1" w:styleId="TagGreg">
    <w:name w:val="TagGreg"/>
    <w:uiPriority w:val="1"/>
    <w:qFormat/>
    <w:rsid w:val="00AC1BC8"/>
    <w:rPr>
      <w:b/>
      <w:bCs w:val="0"/>
      <w:sz w:val="24"/>
    </w:rPr>
  </w:style>
  <w:style w:type="character" w:customStyle="1" w:styleId="StyleDebateUnderline10pt">
    <w:name w:val="Style Debate Underline + 10 pt"/>
    <w:rsid w:val="00AC1BC8"/>
    <w:rPr>
      <w:rFonts w:ascii="Times New Roman" w:hAnsi="Times New Roman" w:cs="Times New Roman" w:hint="default"/>
      <w:sz w:val="20"/>
      <w:szCs w:val="20"/>
      <w:u w:val="single"/>
    </w:rPr>
  </w:style>
  <w:style w:type="character" w:customStyle="1" w:styleId="underlinedCharChar0">
    <w:name w:val="underlined Char Char"/>
    <w:locked/>
    <w:rsid w:val="00AC1BC8"/>
    <w:rPr>
      <w:u w:val="single"/>
    </w:rPr>
  </w:style>
  <w:style w:type="character" w:customStyle="1" w:styleId="SourceBold">
    <w:name w:val="Source Bold"/>
    <w:rsid w:val="00AC1BC8"/>
    <w:rPr>
      <w:rFonts w:ascii="Arial Narrow" w:hAnsi="Arial Narrow" w:hint="default"/>
      <w:b/>
      <w:bCs w:val="0"/>
      <w:strike w:val="0"/>
      <w:dstrike w:val="0"/>
      <w:sz w:val="24"/>
      <w:u w:val="none"/>
      <w:effect w:val="none"/>
    </w:rPr>
  </w:style>
  <w:style w:type="character" w:customStyle="1" w:styleId="2xBoldUnderline">
    <w:name w:val="2x_Bold_Underline"/>
    <w:rsid w:val="00AC1BC8"/>
    <w:rPr>
      <w:b/>
      <w:bCs/>
      <w:sz w:val="24"/>
      <w:u w:val="thick"/>
    </w:rPr>
  </w:style>
  <w:style w:type="character" w:customStyle="1" w:styleId="Dottedunderline">
    <w:name w:val="Dotted underline"/>
    <w:rsid w:val="00AC1BC8"/>
    <w:rPr>
      <w:u w:val="dotted"/>
    </w:rPr>
  </w:style>
  <w:style w:type="character" w:customStyle="1" w:styleId="readChar">
    <w:name w:val="read Char"/>
    <w:rsid w:val="00AC1BC8"/>
    <w:rPr>
      <w:szCs w:val="22"/>
      <w:u w:val="single"/>
      <w:lang w:val="en-US" w:eastAsia="en-US" w:bidi="ar-SA"/>
    </w:rPr>
  </w:style>
  <w:style w:type="character" w:customStyle="1" w:styleId="underlining0">
    <w:name w:val="underlining"/>
    <w:rsid w:val="00AC1BC8"/>
    <w:rPr>
      <w:u w:val="single"/>
    </w:rPr>
  </w:style>
  <w:style w:type="character" w:customStyle="1" w:styleId="btitle">
    <w:name w:val="btitle"/>
    <w:rsid w:val="00AC1BC8"/>
  </w:style>
  <w:style w:type="character" w:customStyle="1" w:styleId="green">
    <w:name w:val="green"/>
    <w:rsid w:val="00AC1BC8"/>
  </w:style>
  <w:style w:type="character" w:customStyle="1" w:styleId="BodyText20">
    <w:name w:val="Body Text2"/>
    <w:rsid w:val="00AC1BC8"/>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AC1BC8"/>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AC1BC8"/>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AC1BC8"/>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AC1BC8"/>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AC1BC8"/>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AC1BC8"/>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AC1BC8"/>
    <w:rPr>
      <w:rFonts w:ascii="Sylfaen" w:hAnsi="Sylfaen" w:cs="Sylfaen" w:hint="default"/>
      <w:i/>
      <w:iCs/>
      <w:strike w:val="0"/>
      <w:dstrike w:val="0"/>
      <w:sz w:val="19"/>
      <w:szCs w:val="19"/>
      <w:u w:val="none"/>
      <w:effect w:val="none"/>
      <w:shd w:val="clear" w:color="auto" w:fill="FFFFFF"/>
    </w:rPr>
  </w:style>
  <w:style w:type="character" w:customStyle="1" w:styleId="1">
    <w:name w:val="1"/>
    <w:rsid w:val="00AC1BC8"/>
    <w:rPr>
      <w:rFonts w:ascii="Arial" w:hAnsi="Arial" w:cs="Arial" w:hint="default"/>
      <w:bCs/>
      <w:sz w:val="20"/>
      <w:u w:val="single"/>
      <w:lang w:val="en-US" w:eastAsia="en-US" w:bidi="ar-SA"/>
    </w:rPr>
  </w:style>
  <w:style w:type="character" w:customStyle="1" w:styleId="CharChar31">
    <w:name w:val="Char Char31"/>
    <w:rsid w:val="00AC1BC8"/>
    <w:rPr>
      <w:rFonts w:ascii="Arial" w:hAnsi="Arial" w:cs="Arial" w:hint="default"/>
      <w:b/>
      <w:bCs/>
      <w:iCs/>
      <w:lang w:val="en-US" w:eastAsia="en-US" w:bidi="ar-SA"/>
    </w:rPr>
  </w:style>
  <w:style w:type="character" w:customStyle="1" w:styleId="Subtitle2">
    <w:name w:val="Subtitle2"/>
    <w:rsid w:val="00AC1BC8"/>
  </w:style>
  <w:style w:type="character" w:customStyle="1" w:styleId="drop">
    <w:name w:val="drop"/>
    <w:rsid w:val="00AC1BC8"/>
  </w:style>
  <w:style w:type="character" w:customStyle="1" w:styleId="bioline">
    <w:name w:val="bioline"/>
    <w:rsid w:val="00AC1BC8"/>
  </w:style>
  <w:style w:type="character" w:customStyle="1" w:styleId="articletitle0">
    <w:name w:val="article_title"/>
    <w:rsid w:val="00AC1BC8"/>
  </w:style>
  <w:style w:type="character" w:customStyle="1" w:styleId="A4">
    <w:name w:val="A4"/>
    <w:uiPriority w:val="99"/>
    <w:rsid w:val="00AC1BC8"/>
    <w:rPr>
      <w:color w:val="000000"/>
    </w:rPr>
  </w:style>
  <w:style w:type="character" w:customStyle="1" w:styleId="s2">
    <w:name w:val="s2"/>
    <w:rsid w:val="00AC1BC8"/>
  </w:style>
  <w:style w:type="character" w:customStyle="1" w:styleId="s4">
    <w:name w:val="s4"/>
    <w:rsid w:val="00AC1BC8"/>
  </w:style>
  <w:style w:type="character" w:customStyle="1" w:styleId="s5">
    <w:name w:val="s5"/>
    <w:rsid w:val="00AC1BC8"/>
  </w:style>
  <w:style w:type="character" w:customStyle="1" w:styleId="cap">
    <w:name w:val="cap"/>
    <w:rsid w:val="00AC1BC8"/>
  </w:style>
  <w:style w:type="character" w:customStyle="1" w:styleId="rightsnotice">
    <w:name w:val="rightsnotice"/>
    <w:rsid w:val="00AC1BC8"/>
  </w:style>
  <w:style w:type="character" w:customStyle="1" w:styleId="Caption1">
    <w:name w:val="Caption1"/>
    <w:rsid w:val="00AC1BC8"/>
  </w:style>
  <w:style w:type="character" w:customStyle="1" w:styleId="credit">
    <w:name w:val="credit"/>
    <w:rsid w:val="00AC1BC8"/>
  </w:style>
  <w:style w:type="character" w:customStyle="1" w:styleId="scaps">
    <w:name w:val="scaps"/>
    <w:rsid w:val="00AC1BC8"/>
  </w:style>
  <w:style w:type="character" w:customStyle="1" w:styleId="current-article">
    <w:name w:val="current-article"/>
    <w:rsid w:val="00AC1BC8"/>
  </w:style>
  <w:style w:type="character" w:customStyle="1" w:styleId="related-current-indicator">
    <w:name w:val="related-current-indicator"/>
    <w:rsid w:val="00AC1BC8"/>
  </w:style>
  <w:style w:type="character" w:customStyle="1" w:styleId="bylclear">
    <w:name w:val="bylclear"/>
    <w:rsid w:val="00AC1BC8"/>
  </w:style>
  <w:style w:type="character" w:customStyle="1" w:styleId="timestamp">
    <w:name w:val="timestamp"/>
    <w:rsid w:val="00AC1BC8"/>
  </w:style>
  <w:style w:type="character" w:customStyle="1" w:styleId="comments">
    <w:name w:val="comments"/>
    <w:rsid w:val="00AC1BC8"/>
  </w:style>
  <w:style w:type="character" w:customStyle="1" w:styleId="essaytext">
    <w:name w:val="essaytext"/>
    <w:rsid w:val="00AC1BC8"/>
  </w:style>
  <w:style w:type="character" w:customStyle="1" w:styleId="username">
    <w:name w:val="username"/>
    <w:rsid w:val="00AC1BC8"/>
  </w:style>
  <w:style w:type="character" w:customStyle="1" w:styleId="toplinks">
    <w:name w:val="toplinks"/>
    <w:rsid w:val="00AC1BC8"/>
  </w:style>
  <w:style w:type="character" w:customStyle="1" w:styleId="A3">
    <w:name w:val="A3"/>
    <w:rsid w:val="00AC1BC8"/>
    <w:rPr>
      <w:rFonts w:ascii="Perpetua" w:hAnsi="Perpetua" w:cs="Perpetua" w:hint="default"/>
      <w:color w:val="000000"/>
      <w:sz w:val="15"/>
      <w:szCs w:val="15"/>
    </w:rPr>
  </w:style>
  <w:style w:type="character" w:customStyle="1" w:styleId="see">
    <w:name w:val="see"/>
    <w:rsid w:val="00AC1BC8"/>
  </w:style>
  <w:style w:type="character" w:customStyle="1" w:styleId="first-letter">
    <w:name w:val="first-letter"/>
    <w:rsid w:val="00AC1BC8"/>
  </w:style>
  <w:style w:type="character" w:customStyle="1" w:styleId="focusparagraph">
    <w:name w:val="focusparagraph"/>
    <w:rsid w:val="00AC1BC8"/>
  </w:style>
  <w:style w:type="character" w:customStyle="1" w:styleId="lightblue">
    <w:name w:val="lightblue"/>
    <w:rsid w:val="00AC1BC8"/>
  </w:style>
  <w:style w:type="character" w:customStyle="1" w:styleId="StyleUnderlineCharChar9pt">
    <w:name w:val="Style Underline Char Char + 9 pt"/>
    <w:rsid w:val="00AC1BC8"/>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AC1BC8"/>
  </w:style>
  <w:style w:type="character" w:customStyle="1" w:styleId="Title10">
    <w:name w:val="Title1"/>
    <w:rsid w:val="00AC1BC8"/>
  </w:style>
  <w:style w:type="character" w:customStyle="1" w:styleId="BoldandUnderlineCharCharCharChar">
    <w:name w:val="Bold and Underline Char Char Char Char"/>
    <w:rsid w:val="00AC1BC8"/>
    <w:rPr>
      <w:b/>
      <w:bCs w:val="0"/>
      <w:noProof w:val="0"/>
      <w:u w:val="single"/>
      <w:lang w:val="en-US" w:eastAsia="en-US" w:bidi="ar-SA"/>
    </w:rPr>
  </w:style>
  <w:style w:type="character" w:customStyle="1" w:styleId="FontStyle29">
    <w:name w:val="Font Style29"/>
    <w:uiPriority w:val="99"/>
    <w:rsid w:val="00AC1BC8"/>
    <w:rPr>
      <w:rFonts w:ascii="Arial" w:hAnsi="Arial" w:cs="Arial" w:hint="default"/>
      <w:sz w:val="14"/>
      <w:szCs w:val="14"/>
    </w:rPr>
  </w:style>
  <w:style w:type="character" w:customStyle="1" w:styleId="CardsUnderlined">
    <w:name w:val="Cards Underlined"/>
    <w:rsid w:val="00AC1BC8"/>
    <w:rPr>
      <w:rFonts w:ascii="Helvetica" w:hAnsi="Helvetica" w:cs="Helvetica" w:hint="default"/>
      <w:sz w:val="22"/>
      <w:szCs w:val="24"/>
      <w:u w:val="thick"/>
    </w:rPr>
  </w:style>
  <w:style w:type="character" w:customStyle="1" w:styleId="titles">
    <w:name w:val="titles"/>
    <w:rsid w:val="00AC1BC8"/>
  </w:style>
  <w:style w:type="character" w:customStyle="1" w:styleId="articletext0">
    <w:name w:val="article_text"/>
    <w:rsid w:val="00AC1BC8"/>
  </w:style>
  <w:style w:type="character" w:customStyle="1" w:styleId="contentauthor">
    <w:name w:val="contentauthor"/>
    <w:rsid w:val="00AC1BC8"/>
  </w:style>
  <w:style w:type="character" w:customStyle="1" w:styleId="subarticleheader">
    <w:name w:val="subarticleheader"/>
    <w:rsid w:val="00AC1BC8"/>
  </w:style>
  <w:style w:type="character" w:customStyle="1" w:styleId="spelle">
    <w:name w:val="spelle"/>
    <w:rsid w:val="00AC1BC8"/>
  </w:style>
  <w:style w:type="character" w:customStyle="1" w:styleId="grame">
    <w:name w:val="grame"/>
    <w:rsid w:val="00AC1BC8"/>
  </w:style>
  <w:style w:type="character" w:customStyle="1" w:styleId="newstitle1">
    <w:name w:val="newstitle1"/>
    <w:rsid w:val="00AC1BC8"/>
  </w:style>
  <w:style w:type="character" w:customStyle="1" w:styleId="copy">
    <w:name w:val="copy"/>
    <w:rsid w:val="00AC1BC8"/>
  </w:style>
  <w:style w:type="character" w:customStyle="1" w:styleId="topheadline">
    <w:name w:val="topheadline"/>
    <w:rsid w:val="00AC1BC8"/>
  </w:style>
  <w:style w:type="character" w:customStyle="1" w:styleId="Stylereduce27pt">
    <w:name w:val="Style reduce2 + 7 pt"/>
    <w:rsid w:val="00AC1BC8"/>
    <w:rPr>
      <w:rFonts w:ascii="Times New Roman" w:hAnsi="Times New Roman" w:cs="Arial" w:hint="default"/>
      <w:color w:val="000000"/>
      <w:sz w:val="14"/>
      <w:szCs w:val="22"/>
    </w:rPr>
  </w:style>
  <w:style w:type="character" w:customStyle="1" w:styleId="srtitle">
    <w:name w:val="srtitle"/>
    <w:rsid w:val="00AC1BC8"/>
  </w:style>
  <w:style w:type="character" w:customStyle="1" w:styleId="st1">
    <w:name w:val="st1"/>
    <w:rsid w:val="00AC1BC8"/>
  </w:style>
  <w:style w:type="character" w:customStyle="1" w:styleId="StyleStyleGaramond">
    <w:name w:val="Style Style Garamond +"/>
    <w:rsid w:val="00AC1BC8"/>
    <w:rPr>
      <w:rFonts w:ascii="Garamond" w:hAnsi="Garamond" w:cs="Times New Roman" w:hint="default"/>
      <w:sz w:val="20"/>
    </w:rPr>
  </w:style>
  <w:style w:type="character" w:customStyle="1" w:styleId="quotechar0">
    <w:name w:val="quotechar"/>
    <w:rsid w:val="00AC1BC8"/>
  </w:style>
  <w:style w:type="character" w:customStyle="1" w:styleId="boldunderline0">
    <w:name w:val="boldunderline"/>
    <w:rsid w:val="00AC1BC8"/>
  </w:style>
  <w:style w:type="character" w:customStyle="1" w:styleId="A8">
    <w:name w:val="A8"/>
    <w:rsid w:val="00AC1BC8"/>
    <w:rPr>
      <w:rFonts w:ascii="Scala" w:hAnsi="Scala" w:cs="Scala" w:hint="default"/>
      <w:color w:val="000000"/>
      <w:sz w:val="15"/>
      <w:szCs w:val="15"/>
    </w:rPr>
  </w:style>
  <w:style w:type="character" w:customStyle="1" w:styleId="A0">
    <w:name w:val="A0"/>
    <w:uiPriority w:val="99"/>
    <w:rsid w:val="00AC1BC8"/>
    <w:rPr>
      <w:rFonts w:ascii="Scala" w:hAnsi="Scala" w:cs="Scala" w:hint="default"/>
      <w:color w:val="000000"/>
      <w:sz w:val="16"/>
      <w:szCs w:val="16"/>
    </w:rPr>
  </w:style>
  <w:style w:type="character" w:customStyle="1" w:styleId="Date11">
    <w:name w:val="Date11"/>
    <w:rsid w:val="00AC1BC8"/>
  </w:style>
  <w:style w:type="character" w:customStyle="1" w:styleId="Boxout">
    <w:name w:val="Box out"/>
    <w:uiPriority w:val="1"/>
    <w:qFormat/>
    <w:rsid w:val="00AC1BC8"/>
    <w:rPr>
      <w:rFonts w:ascii="Tahoma" w:hAnsi="Tahoma" w:cs="Tahoma" w:hint="default"/>
      <w:b/>
      <w:bCs w:val="0"/>
      <w:sz w:val="20"/>
      <w:u w:val="single"/>
      <w:bdr w:val="none" w:sz="0" w:space="0" w:color="auto" w:frame="1"/>
      <w:shd w:val="clear" w:color="auto" w:fill="A9E8F5"/>
    </w:rPr>
  </w:style>
  <w:style w:type="character" w:customStyle="1" w:styleId="metad">
    <w:name w:val="metad"/>
    <w:rsid w:val="00AC1BC8"/>
  </w:style>
  <w:style w:type="character" w:customStyle="1" w:styleId="sifr-alternate">
    <w:name w:val="sifr-alternate"/>
    <w:rsid w:val="00AC1BC8"/>
  </w:style>
  <w:style w:type="character" w:customStyle="1" w:styleId="justify1">
    <w:name w:val="justify1"/>
    <w:rsid w:val="00AC1BC8"/>
  </w:style>
  <w:style w:type="character" w:customStyle="1" w:styleId="artbody1">
    <w:name w:val="art_body1"/>
    <w:rsid w:val="00AC1BC8"/>
    <w:rPr>
      <w:rFonts w:ascii="Arial" w:hAnsi="Arial" w:cs="Arial" w:hint="default"/>
    </w:rPr>
  </w:style>
  <w:style w:type="character" w:customStyle="1" w:styleId="A1">
    <w:name w:val="A1"/>
    <w:uiPriority w:val="99"/>
    <w:rsid w:val="00AC1BC8"/>
    <w:rPr>
      <w:rFonts w:ascii="Book Antiqua" w:hAnsi="Book Antiqua" w:cs="Book Antiqua" w:hint="default"/>
      <w:color w:val="221E1F"/>
      <w:sz w:val="22"/>
      <w:szCs w:val="22"/>
    </w:rPr>
  </w:style>
  <w:style w:type="character" w:customStyle="1" w:styleId="reality">
    <w:name w:val="reality"/>
    <w:rsid w:val="00AC1BC8"/>
  </w:style>
  <w:style w:type="character" w:customStyle="1" w:styleId="text2">
    <w:name w:val="text2"/>
    <w:rsid w:val="00AC1BC8"/>
  </w:style>
  <w:style w:type="character" w:customStyle="1" w:styleId="StyleUnderlineChar2CharChar11pt">
    <w:name w:val="Style Underline Char2 Char Char + 11 pt"/>
    <w:rsid w:val="00AC1BC8"/>
    <w:rPr>
      <w:rFonts w:ascii="Times New Roman" w:hAnsi="Times New Roman" w:cs="Times New Roman" w:hint="default"/>
      <w:sz w:val="20"/>
      <w:u w:val="single"/>
    </w:rPr>
  </w:style>
  <w:style w:type="character" w:customStyle="1" w:styleId="StyleStyleBoldUnderline11pt">
    <w:name w:val="Style Style Bold Underline + 11 pt"/>
    <w:rsid w:val="00AC1BC8"/>
    <w:rPr>
      <w:b/>
      <w:bCs/>
      <w:sz w:val="20"/>
      <w:u w:val="single"/>
    </w:rPr>
  </w:style>
  <w:style w:type="character" w:customStyle="1" w:styleId="articlehead2">
    <w:name w:val="articlehead2"/>
    <w:rsid w:val="00AC1BC8"/>
  </w:style>
  <w:style w:type="character" w:customStyle="1" w:styleId="pronset">
    <w:name w:val="pronset"/>
    <w:rsid w:val="00AC1BC8"/>
  </w:style>
  <w:style w:type="character" w:customStyle="1" w:styleId="prondelim">
    <w:name w:val="prondelim"/>
    <w:rsid w:val="00AC1BC8"/>
  </w:style>
  <w:style w:type="character" w:customStyle="1" w:styleId="prontoggle">
    <w:name w:val="pron_toggle"/>
    <w:rsid w:val="00AC1BC8"/>
  </w:style>
  <w:style w:type="character" w:customStyle="1" w:styleId="boldface">
    <w:name w:val="boldface"/>
    <w:rsid w:val="00AC1BC8"/>
  </w:style>
  <w:style w:type="character" w:customStyle="1" w:styleId="secondary-bf">
    <w:name w:val="secondary-bf"/>
    <w:rsid w:val="00AC1BC8"/>
  </w:style>
  <w:style w:type="table" w:styleId="ColorfulGrid-Accent1">
    <w:name w:val="Colorful Grid Accent 1"/>
    <w:basedOn w:val="TableNormal"/>
    <w:link w:val="ColorfulGrid-Accent1Char"/>
    <w:uiPriority w:val="29"/>
    <w:unhideWhenUsed/>
    <w:rsid w:val="00AC1BC8"/>
    <w:pPr>
      <w:spacing w:after="0" w:line="240" w:lineRule="auto"/>
    </w:pPr>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AC1BC8"/>
    <w:rPr>
      <w:rFonts w:ascii="Times New Roman" w:hAnsi="Times New Roman" w:cs="Times New Roman" w:hint="default"/>
      <w:iCs/>
      <w:color w:val="000000"/>
      <w:sz w:val="16"/>
    </w:rPr>
  </w:style>
  <w:style w:type="character" w:customStyle="1" w:styleId="Boxout0">
    <w:name w:val="Boxout"/>
    <w:uiPriority w:val="1"/>
    <w:qFormat/>
    <w:rsid w:val="00AC1BC8"/>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AC1BC8"/>
  </w:style>
  <w:style w:type="character" w:customStyle="1" w:styleId="pg">
    <w:name w:val="pg"/>
    <w:rsid w:val="00AC1BC8"/>
  </w:style>
  <w:style w:type="character" w:customStyle="1" w:styleId="detailtitle">
    <w:name w:val="detailtitle"/>
    <w:rsid w:val="00AC1BC8"/>
  </w:style>
  <w:style w:type="character" w:customStyle="1" w:styleId="storydate">
    <w:name w:val="storydate"/>
    <w:rsid w:val="00AC1BC8"/>
  </w:style>
  <w:style w:type="character" w:customStyle="1" w:styleId="preloadwrap">
    <w:name w:val="preloadwrap"/>
    <w:rsid w:val="00AC1BC8"/>
  </w:style>
  <w:style w:type="character" w:customStyle="1" w:styleId="creditwrap">
    <w:name w:val="creditwrap"/>
    <w:rsid w:val="00AC1BC8"/>
  </w:style>
  <w:style w:type="character" w:customStyle="1" w:styleId="DefaultChar1">
    <w:name w:val="Default Char1"/>
    <w:rsid w:val="00AC1BC8"/>
    <w:rPr>
      <w:noProof w:val="0"/>
      <w:color w:val="000000"/>
      <w:lang w:val="en-US" w:eastAsia="en-US" w:bidi="ar-SA"/>
    </w:rPr>
  </w:style>
  <w:style w:type="character" w:customStyle="1" w:styleId="textunderlineChar0">
    <w:name w:val="text underline Char"/>
    <w:rsid w:val="00AC1BC8"/>
    <w:rPr>
      <w:sz w:val="24"/>
      <w:szCs w:val="22"/>
      <w:u w:val="thick"/>
      <w:lang w:val="en-US" w:eastAsia="en-US" w:bidi="ar-SA"/>
    </w:rPr>
  </w:style>
  <w:style w:type="character" w:customStyle="1" w:styleId="BoldChar">
    <w:name w:val="Bold Char"/>
    <w:rsid w:val="00AC1BC8"/>
    <w:rPr>
      <w:rFonts w:ascii="Times New Roman" w:eastAsia="Times New Roman" w:hAnsi="Times New Roman" w:cs="Times New Roman" w:hint="default"/>
      <w:b/>
      <w:bCs w:val="0"/>
      <w:szCs w:val="24"/>
    </w:rPr>
  </w:style>
  <w:style w:type="character" w:customStyle="1" w:styleId="pmterms31">
    <w:name w:val="pmterms31"/>
    <w:rsid w:val="00AC1BC8"/>
    <w:rPr>
      <w:b/>
      <w:bCs/>
      <w:i w:val="0"/>
      <w:iCs w:val="0"/>
      <w:color w:val="000000"/>
    </w:rPr>
  </w:style>
  <w:style w:type="character" w:customStyle="1" w:styleId="copyrightdescription">
    <w:name w:val="copyrightdescription"/>
    <w:rsid w:val="00AC1BC8"/>
  </w:style>
  <w:style w:type="character" w:customStyle="1" w:styleId="ft01">
    <w:name w:val="ft01"/>
    <w:rsid w:val="00AC1BC8"/>
    <w:rPr>
      <w:rFonts w:ascii="Times" w:hAnsi="Times" w:cs="Times" w:hint="default"/>
      <w:color w:val="000000"/>
      <w:sz w:val="14"/>
      <w:szCs w:val="14"/>
    </w:rPr>
  </w:style>
  <w:style w:type="character" w:customStyle="1" w:styleId="ft11">
    <w:name w:val="ft11"/>
    <w:rsid w:val="00AC1BC8"/>
    <w:rPr>
      <w:rFonts w:ascii="Times" w:hAnsi="Times" w:cs="Times" w:hint="default"/>
      <w:color w:val="000000"/>
      <w:sz w:val="17"/>
      <w:szCs w:val="17"/>
    </w:rPr>
  </w:style>
  <w:style w:type="character" w:customStyle="1" w:styleId="ft21">
    <w:name w:val="ft21"/>
    <w:rsid w:val="00AC1BC8"/>
    <w:rPr>
      <w:rFonts w:ascii="Times" w:hAnsi="Times" w:cs="Times" w:hint="default"/>
      <w:color w:val="000000"/>
      <w:sz w:val="15"/>
      <w:szCs w:val="15"/>
    </w:rPr>
  </w:style>
  <w:style w:type="character" w:customStyle="1" w:styleId="ft31">
    <w:name w:val="ft31"/>
    <w:rsid w:val="00AC1BC8"/>
    <w:rPr>
      <w:rFonts w:ascii="Times" w:hAnsi="Times" w:cs="Times" w:hint="default"/>
      <w:color w:val="000000"/>
      <w:sz w:val="15"/>
      <w:szCs w:val="15"/>
    </w:rPr>
  </w:style>
  <w:style w:type="character" w:customStyle="1" w:styleId="dquo">
    <w:name w:val="dquo"/>
    <w:rsid w:val="00AC1BC8"/>
  </w:style>
  <w:style w:type="character" w:customStyle="1" w:styleId="caps2">
    <w:name w:val="caps2"/>
    <w:rsid w:val="00AC1BC8"/>
  </w:style>
  <w:style w:type="character" w:customStyle="1" w:styleId="CardsFont12ptCharCharCharChar">
    <w:name w:val="Cards + Font: 12 pt Char Char Char Char"/>
    <w:rsid w:val="00AC1BC8"/>
    <w:rPr>
      <w:sz w:val="24"/>
      <w:szCs w:val="24"/>
      <w:u w:val="thick"/>
      <w:lang w:val="en-US" w:eastAsia="en-US" w:bidi="ar-SA"/>
    </w:rPr>
  </w:style>
  <w:style w:type="character" w:customStyle="1" w:styleId="ccs">
    <w:name w:val="c cs"/>
    <w:rsid w:val="00AC1BC8"/>
  </w:style>
  <w:style w:type="character" w:customStyle="1" w:styleId="UnderlinedEvChar">
    <w:name w:val="Underlined Ev Char"/>
    <w:rsid w:val="00AC1BC8"/>
    <w:rPr>
      <w:rFonts w:ascii="Times New Roman" w:eastAsia="Times New Roman" w:hAnsi="Times New Roman" w:cs="Times New Roman" w:hint="default"/>
      <w:szCs w:val="24"/>
      <w:u w:val="single"/>
    </w:rPr>
  </w:style>
  <w:style w:type="character" w:customStyle="1" w:styleId="dropshadow">
    <w:name w:val="dropshadow"/>
    <w:rsid w:val="00AC1BC8"/>
  </w:style>
  <w:style w:type="character" w:customStyle="1" w:styleId="d05ws">
    <w:name w:val="d05ws"/>
    <w:rsid w:val="00AC1BC8"/>
  </w:style>
  <w:style w:type="character" w:customStyle="1" w:styleId="rzibod">
    <w:name w:val="rzibod"/>
    <w:rsid w:val="00AC1BC8"/>
  </w:style>
  <w:style w:type="character" w:customStyle="1" w:styleId="StyleBold1">
    <w:name w:val="Style Bold1"/>
    <w:rsid w:val="00AC1BC8"/>
    <w:rPr>
      <w:rFonts w:ascii="Georgia" w:hAnsi="Georgia" w:hint="default"/>
      <w:b/>
      <w:bCs/>
      <w:sz w:val="22"/>
    </w:rPr>
  </w:style>
  <w:style w:type="character" w:customStyle="1" w:styleId="headertext">
    <w:name w:val="headertext"/>
    <w:rsid w:val="00AC1BC8"/>
  </w:style>
  <w:style w:type="character" w:customStyle="1" w:styleId="endnote-reference">
    <w:name w:val="endnote-reference"/>
    <w:rsid w:val="00AC1BC8"/>
  </w:style>
  <w:style w:type="character" w:customStyle="1" w:styleId="officialsname">
    <w:name w:val="official_s_name"/>
    <w:rsid w:val="00AC1BC8"/>
  </w:style>
  <w:style w:type="character" w:customStyle="1" w:styleId="audience">
    <w:name w:val="audience"/>
    <w:rsid w:val="00AC1BC8"/>
  </w:style>
  <w:style w:type="character" w:customStyle="1" w:styleId="A7">
    <w:name w:val="A7"/>
    <w:uiPriority w:val="99"/>
    <w:rsid w:val="00AC1BC8"/>
    <w:rPr>
      <w:rFonts w:ascii="Myriad Pro" w:hAnsi="Myriad Pro" w:cs="Myriad Pro" w:hint="default"/>
      <w:color w:val="0066B1"/>
      <w:sz w:val="22"/>
      <w:szCs w:val="22"/>
    </w:rPr>
  </w:style>
  <w:style w:type="character" w:customStyle="1" w:styleId="normalchar">
    <w:name w:val="normal__char"/>
    <w:rsid w:val="00AC1BC8"/>
  </w:style>
  <w:style w:type="character" w:customStyle="1" w:styleId="hyperlink002cheading0020100200028block0020title0029char">
    <w:name w:val="hyperlink_002cheading_00201_0020_0028block_0020title_0029__char"/>
    <w:rsid w:val="00AC1BC8"/>
  </w:style>
  <w:style w:type="character" w:customStyle="1" w:styleId="underline002cstyle0020bold0020underlinechar">
    <w:name w:val="underline_002cstyle_0020bold_0020underline__char"/>
    <w:rsid w:val="00AC1BC8"/>
  </w:style>
  <w:style w:type="character" w:customStyle="1" w:styleId="copyboldblack">
    <w:name w:val="copyboldblack"/>
    <w:rsid w:val="00AC1BC8"/>
  </w:style>
  <w:style w:type="character" w:customStyle="1" w:styleId="copybold">
    <w:name w:val="copybold"/>
    <w:rsid w:val="00AC1BC8"/>
  </w:style>
  <w:style w:type="character" w:customStyle="1" w:styleId="author-date0">
    <w:name w:val="author-date"/>
    <w:rsid w:val="00AC1BC8"/>
  </w:style>
  <w:style w:type="character" w:customStyle="1" w:styleId="hidden">
    <w:name w:val="hidden"/>
    <w:rsid w:val="00AC1BC8"/>
  </w:style>
  <w:style w:type="character" w:customStyle="1" w:styleId="articlebegin">
    <w:name w:val="articlebegin"/>
    <w:rsid w:val="00AC1BC8"/>
  </w:style>
  <w:style w:type="character" w:customStyle="1" w:styleId="mediaoverlay">
    <w:name w:val="mediaoverlay"/>
    <w:rsid w:val="00AC1BC8"/>
  </w:style>
  <w:style w:type="character" w:customStyle="1" w:styleId="blogcaption">
    <w:name w:val="blog_caption"/>
    <w:rsid w:val="00AC1BC8"/>
  </w:style>
  <w:style w:type="character" w:customStyle="1" w:styleId="commnet-abuzz">
    <w:name w:val="commnet-abuzz"/>
    <w:rsid w:val="00AC1BC8"/>
  </w:style>
  <w:style w:type="character" w:customStyle="1" w:styleId="fbconnectbuttontext">
    <w:name w:val="fbconnectbutton_text"/>
    <w:rsid w:val="00AC1BC8"/>
  </w:style>
  <w:style w:type="character" w:customStyle="1" w:styleId="fbsharecountinner">
    <w:name w:val="fb_share_count_inner"/>
    <w:rsid w:val="00AC1BC8"/>
  </w:style>
  <w:style w:type="character" w:customStyle="1" w:styleId="stbuttontext">
    <w:name w:val="stbuttontext"/>
    <w:rsid w:val="00AC1BC8"/>
  </w:style>
  <w:style w:type="character" w:customStyle="1" w:styleId="source">
    <w:name w:val="source"/>
    <w:rsid w:val="00AC1BC8"/>
  </w:style>
  <w:style w:type="character" w:customStyle="1" w:styleId="pubdate">
    <w:name w:val="pubdate"/>
    <w:rsid w:val="00AC1BC8"/>
  </w:style>
  <w:style w:type="character" w:customStyle="1" w:styleId="grey">
    <w:name w:val="grey"/>
    <w:rsid w:val="00AC1BC8"/>
  </w:style>
  <w:style w:type="character" w:customStyle="1" w:styleId="postdate">
    <w:name w:val="post_date"/>
    <w:rsid w:val="00AC1BC8"/>
  </w:style>
  <w:style w:type="character" w:customStyle="1" w:styleId="bdx">
    <w:name w:val="bdx"/>
    <w:rsid w:val="00AC1BC8"/>
  </w:style>
  <w:style w:type="character" w:customStyle="1" w:styleId="bdl">
    <w:name w:val="bdl"/>
    <w:rsid w:val="00AC1BC8"/>
  </w:style>
  <w:style w:type="character" w:customStyle="1" w:styleId="breadcrumbitemcurrent">
    <w:name w:val="breadcrumbitemcurrent"/>
    <w:rsid w:val="00AC1BC8"/>
  </w:style>
  <w:style w:type="character" w:customStyle="1" w:styleId="bbl">
    <w:name w:val="bbl"/>
    <w:rsid w:val="00AC1BC8"/>
  </w:style>
  <w:style w:type="character" w:customStyle="1" w:styleId="Date2">
    <w:name w:val="Date2"/>
    <w:rsid w:val="00AC1BC8"/>
  </w:style>
  <w:style w:type="character" w:customStyle="1" w:styleId="company">
    <w:name w:val="company"/>
    <w:rsid w:val="00AC1BC8"/>
  </w:style>
  <w:style w:type="character" w:customStyle="1" w:styleId="itxtnewhookspan">
    <w:name w:val="itxtnewhookspan"/>
    <w:rsid w:val="00AC1BC8"/>
  </w:style>
  <w:style w:type="character" w:customStyle="1" w:styleId="gstxthlt">
    <w:name w:val="gstxt_hlt"/>
    <w:rsid w:val="00AC1BC8"/>
  </w:style>
  <w:style w:type="character" w:customStyle="1" w:styleId="SubtleEmphasis1">
    <w:name w:val="Subtle Emphasis1"/>
    <w:uiPriority w:val="19"/>
    <w:qFormat/>
    <w:rsid w:val="00AC1BC8"/>
    <w:rPr>
      <w:rFonts w:ascii="Times New Roman" w:hAnsi="Times New Roman" w:cs="Times New Roman" w:hint="default"/>
      <w:b/>
      <w:bCs w:val="0"/>
      <w:iCs/>
      <w:color w:val="auto"/>
      <w:sz w:val="22"/>
    </w:rPr>
  </w:style>
  <w:style w:type="character" w:customStyle="1" w:styleId="StyleBoldRed">
    <w:name w:val="Style Bold Red"/>
    <w:rsid w:val="00AC1BC8"/>
    <w:rPr>
      <w:b/>
      <w:bCs/>
      <w:color w:val="auto"/>
    </w:rPr>
  </w:style>
  <w:style w:type="character" w:customStyle="1" w:styleId="StyleTimesNewRoman8pt">
    <w:name w:val="Style Times New Roman 8 pt"/>
    <w:rsid w:val="00AC1BC8"/>
    <w:rPr>
      <w:rFonts w:ascii="Georgia" w:hAnsi="Georgia" w:hint="default"/>
      <w:sz w:val="16"/>
    </w:rPr>
  </w:style>
  <w:style w:type="character" w:customStyle="1" w:styleId="StyleStyle7pt8pt">
    <w:name w:val="Style Style 7 pt + 8 pt"/>
    <w:rsid w:val="00AC1BC8"/>
    <w:rPr>
      <w:sz w:val="16"/>
    </w:rPr>
  </w:style>
  <w:style w:type="character" w:customStyle="1" w:styleId="StyleStyleThickunderlineBold1">
    <w:name w:val="Style Style Thick underline + Bold1"/>
    <w:rsid w:val="00AC1BC8"/>
    <w:rPr>
      <w:b/>
      <w:bCs/>
      <w:u w:val="thick"/>
    </w:rPr>
  </w:style>
  <w:style w:type="character" w:customStyle="1" w:styleId="StyleUnderline2">
    <w:name w:val="Style Underline2"/>
    <w:rsid w:val="00AC1BC8"/>
    <w:rPr>
      <w:u w:val="single"/>
    </w:rPr>
  </w:style>
  <w:style w:type="character" w:customStyle="1" w:styleId="ShrinkText">
    <w:name w:val="Shrink Text"/>
    <w:rsid w:val="00AC1BC8"/>
    <w:rPr>
      <w:sz w:val="16"/>
    </w:rPr>
  </w:style>
  <w:style w:type="character" w:customStyle="1" w:styleId="smallcaps">
    <w:name w:val="smallcaps"/>
    <w:rsid w:val="00AC1BC8"/>
  </w:style>
  <w:style w:type="character" w:customStyle="1" w:styleId="goldbldtext">
    <w:name w:val="goldbldtext"/>
    <w:rsid w:val="00AC1BC8"/>
  </w:style>
  <w:style w:type="character" w:customStyle="1" w:styleId="cardshighlight0">
    <w:name w:val="cardshighlight"/>
    <w:rsid w:val="00AC1BC8"/>
  </w:style>
  <w:style w:type="character" w:customStyle="1" w:styleId="cardsfont12pt1">
    <w:name w:val="cardsfont12pt"/>
    <w:rsid w:val="00AC1BC8"/>
  </w:style>
  <w:style w:type="character" w:customStyle="1" w:styleId="ft1">
    <w:name w:val="ft1"/>
    <w:rsid w:val="00AC1BC8"/>
  </w:style>
  <w:style w:type="character" w:customStyle="1" w:styleId="ft6">
    <w:name w:val="ft6"/>
    <w:rsid w:val="00AC1BC8"/>
  </w:style>
  <w:style w:type="character" w:customStyle="1" w:styleId="kicker">
    <w:name w:val="kicker"/>
    <w:rsid w:val="00AC1BC8"/>
  </w:style>
  <w:style w:type="character" w:customStyle="1" w:styleId="backcontent">
    <w:name w:val="backcontent"/>
    <w:rsid w:val="00AC1BC8"/>
  </w:style>
  <w:style w:type="character" w:customStyle="1" w:styleId="daystmp">
    <w:name w:val="daystmp"/>
    <w:rsid w:val="00AC1BC8"/>
  </w:style>
  <w:style w:type="character" w:customStyle="1" w:styleId="cardsfont12ptchar">
    <w:name w:val="cardsfont12ptchar"/>
    <w:rsid w:val="00AC1BC8"/>
  </w:style>
  <w:style w:type="character" w:customStyle="1" w:styleId="gal">
    <w:name w:val="gal"/>
    <w:rsid w:val="00AC1BC8"/>
  </w:style>
  <w:style w:type="character" w:customStyle="1" w:styleId="submitted">
    <w:name w:val="submitted"/>
    <w:rsid w:val="00AC1BC8"/>
  </w:style>
  <w:style w:type="character" w:customStyle="1" w:styleId="imagedateline">
    <w:name w:val="image_dateline"/>
    <w:rsid w:val="00AC1BC8"/>
  </w:style>
  <w:style w:type="character" w:customStyle="1" w:styleId="authordatecharchar">
    <w:name w:val="authordatecharchar"/>
    <w:rsid w:val="00AC1BC8"/>
  </w:style>
  <w:style w:type="character" w:customStyle="1" w:styleId="style1char0">
    <w:name w:val="style1char"/>
    <w:rsid w:val="00AC1BC8"/>
  </w:style>
  <w:style w:type="character" w:customStyle="1" w:styleId="tagcharchar0">
    <w:name w:val="tagcharchar"/>
    <w:rsid w:val="00AC1BC8"/>
  </w:style>
  <w:style w:type="character" w:customStyle="1" w:styleId="underlinedcharchar2">
    <w:name w:val="underlinedcharchar"/>
    <w:rsid w:val="00AC1BC8"/>
  </w:style>
  <w:style w:type="character" w:customStyle="1" w:styleId="BoxedChar">
    <w:name w:val="Boxed Char"/>
    <w:rsid w:val="00AC1BC8"/>
    <w:rPr>
      <w:rFonts w:ascii="Arial Narrow" w:hAnsi="Arial Narrow" w:hint="default"/>
      <w:b/>
      <w:bCs w:val="0"/>
      <w:sz w:val="18"/>
      <w:bdr w:val="single" w:sz="6" w:space="0" w:color="auto" w:frame="1"/>
    </w:rPr>
  </w:style>
  <w:style w:type="character" w:customStyle="1" w:styleId="Style11ptUnderline2">
    <w:name w:val="Style 11 pt Underline2"/>
    <w:rsid w:val="00AC1BC8"/>
    <w:rPr>
      <w:sz w:val="20"/>
      <w:u w:val="single"/>
    </w:rPr>
  </w:style>
  <w:style w:type="character" w:customStyle="1" w:styleId="Style11ptBoldUnderline2">
    <w:name w:val="Style 11 pt Bold Underline2"/>
    <w:rsid w:val="00AC1BC8"/>
    <w:rPr>
      <w:b/>
      <w:bCs/>
      <w:sz w:val="20"/>
      <w:u w:val="single"/>
    </w:rPr>
  </w:style>
  <w:style w:type="character" w:customStyle="1" w:styleId="nw">
    <w:name w:val="nw"/>
    <w:rsid w:val="00AC1BC8"/>
  </w:style>
  <w:style w:type="character" w:customStyle="1" w:styleId="Styleunderline11ptBoldBorderSinglesolidlineAuto">
    <w:name w:val="Style underline + 11 pt Bold Border: : (Single solid line Auto ..."/>
    <w:rsid w:val="00AC1BC8"/>
    <w:rPr>
      <w:b/>
      <w:bCs/>
      <w:sz w:val="20"/>
      <w:u w:val="single"/>
      <w:bdr w:val="single" w:sz="4" w:space="0" w:color="auto" w:frame="1"/>
    </w:rPr>
  </w:style>
  <w:style w:type="character" w:customStyle="1" w:styleId="cardCharCharChar1">
    <w:name w:val="card Char Char Char1"/>
    <w:rsid w:val="00AC1BC8"/>
    <w:rPr>
      <w:lang w:val="en-US" w:eastAsia="en-US" w:bidi="ar-SA"/>
    </w:rPr>
  </w:style>
  <w:style w:type="character" w:customStyle="1" w:styleId="authors1">
    <w:name w:val="authors1"/>
    <w:rsid w:val="00AC1BC8"/>
    <w:rPr>
      <w:rFonts w:ascii="Verdana" w:hAnsi="Verdana" w:hint="default"/>
      <w:b/>
      <w:bCs/>
      <w:color w:val="006699"/>
      <w:sz w:val="20"/>
      <w:szCs w:val="20"/>
    </w:rPr>
  </w:style>
  <w:style w:type="character" w:customStyle="1" w:styleId="headlinesectionlarge">
    <w:name w:val="headline_section_large"/>
    <w:rsid w:val="00AC1BC8"/>
  </w:style>
  <w:style w:type="character" w:customStyle="1" w:styleId="Styleunderline11ptBlack">
    <w:name w:val="Style underline + 11 pt Black"/>
    <w:rsid w:val="00AC1BC8"/>
    <w:rPr>
      <w:color w:val="000000"/>
      <w:sz w:val="20"/>
      <w:u w:val="single"/>
    </w:rPr>
  </w:style>
  <w:style w:type="character" w:customStyle="1" w:styleId="Styleunderline11ptBoldBlack">
    <w:name w:val="Style underline + 11 pt Bold Black"/>
    <w:rsid w:val="00AC1BC8"/>
    <w:rPr>
      <w:b/>
      <w:bCs/>
      <w:color w:val="000000"/>
      <w:sz w:val="20"/>
      <w:u w:val="single"/>
    </w:rPr>
  </w:style>
  <w:style w:type="character" w:customStyle="1" w:styleId="Style11ptBoldBlackUnderline">
    <w:name w:val="Style 11 pt Bold Black Underline"/>
    <w:rsid w:val="00AC1BC8"/>
    <w:rPr>
      <w:b/>
      <w:bCs/>
      <w:color w:val="000000"/>
      <w:sz w:val="20"/>
      <w:u w:val="single"/>
    </w:rPr>
  </w:style>
  <w:style w:type="character" w:customStyle="1" w:styleId="Style11ptBoldBlackUnderlineBorderSinglesolidline">
    <w:name w:val="Style 11 pt Bold Black Underline Border: : (Single solid line ..."/>
    <w:rsid w:val="00AC1BC8"/>
    <w:rPr>
      <w:b/>
      <w:bCs/>
      <w:color w:val="000000"/>
      <w:sz w:val="20"/>
      <w:u w:val="single"/>
      <w:bdr w:val="single" w:sz="4" w:space="0" w:color="auto" w:frame="1"/>
    </w:rPr>
  </w:style>
  <w:style w:type="character" w:customStyle="1" w:styleId="StyleLatinMeridien-Italic11ptItalicUnderline">
    <w:name w:val="Style (Latin) Meridien-Italic 11 pt Italic Underline"/>
    <w:rsid w:val="00AC1BC8"/>
    <w:rPr>
      <w:rFonts w:ascii="Meridien-Italic" w:hAnsi="Meridien-Italic" w:hint="default"/>
      <w:i/>
      <w:iCs/>
      <w:sz w:val="20"/>
      <w:u w:val="single"/>
    </w:rPr>
  </w:style>
  <w:style w:type="character" w:customStyle="1" w:styleId="Citation-AuthorDate">
    <w:name w:val="Citation - Author/Date"/>
    <w:rsid w:val="00AC1BC8"/>
    <w:rPr>
      <w:b/>
      <w:bCs w:val="0"/>
      <w:smallCaps/>
      <w:sz w:val="24"/>
      <w:u w:val="single"/>
    </w:rPr>
  </w:style>
  <w:style w:type="character" w:customStyle="1" w:styleId="underlinestylechar0">
    <w:name w:val="underlinestylechar"/>
    <w:rsid w:val="00AC1BC8"/>
  </w:style>
  <w:style w:type="character" w:customStyle="1" w:styleId="highlight">
    <w:name w:val="highlight"/>
    <w:rsid w:val="00AC1BC8"/>
  </w:style>
  <w:style w:type="character" w:customStyle="1" w:styleId="DottedUnderline0">
    <w:name w:val="Dotted Underline"/>
    <w:rsid w:val="00AC1BC8"/>
    <w:rPr>
      <w:rFonts w:ascii="Times New Roman" w:hAnsi="Times New Roman" w:cs="Times New Roman" w:hint="default"/>
      <w:sz w:val="20"/>
      <w:u w:val="dottedHeavy"/>
    </w:rPr>
  </w:style>
  <w:style w:type="character" w:customStyle="1" w:styleId="titleauthoretc">
    <w:name w:val="titleauthoretc"/>
    <w:rsid w:val="00AC1BC8"/>
  </w:style>
  <w:style w:type="character" w:customStyle="1" w:styleId="labeltext">
    <w:name w:val="labeltext"/>
    <w:rsid w:val="00AC1BC8"/>
  </w:style>
  <w:style w:type="character" w:customStyle="1" w:styleId="viewlink">
    <w:name w:val="viewlink"/>
    <w:rsid w:val="00AC1BC8"/>
  </w:style>
  <w:style w:type="character" w:customStyle="1" w:styleId="share">
    <w:name w:val="share"/>
    <w:rsid w:val="00AC1BC8"/>
  </w:style>
  <w:style w:type="character" w:customStyle="1" w:styleId="inlinkchart">
    <w:name w:val="inlink_chart"/>
    <w:rsid w:val="00AC1BC8"/>
  </w:style>
  <w:style w:type="character" w:customStyle="1" w:styleId="underLight">
    <w:name w:val="underLight"/>
    <w:uiPriority w:val="1"/>
    <w:qFormat/>
    <w:rsid w:val="00AC1BC8"/>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AC1BC8"/>
  </w:style>
  <w:style w:type="character" w:customStyle="1" w:styleId="author-rss">
    <w:name w:val="author-rss"/>
    <w:rsid w:val="00AC1BC8"/>
  </w:style>
  <w:style w:type="character" w:customStyle="1" w:styleId="fbsharecountwrapper">
    <w:name w:val="fb_share_count_wrapper"/>
    <w:rsid w:val="00AC1BC8"/>
  </w:style>
  <w:style w:type="character" w:customStyle="1" w:styleId="fbbuttontext">
    <w:name w:val="fb_button_text"/>
    <w:rsid w:val="00AC1BC8"/>
  </w:style>
  <w:style w:type="character" w:customStyle="1" w:styleId="hw">
    <w:name w:val="hw"/>
    <w:rsid w:val="00AC1BC8"/>
  </w:style>
  <w:style w:type="character" w:customStyle="1" w:styleId="linktotop">
    <w:name w:val="linktotop"/>
    <w:rsid w:val="00AC1BC8"/>
  </w:style>
  <w:style w:type="character" w:customStyle="1" w:styleId="maintextbldleft">
    <w:name w:val="maintextbldleft"/>
    <w:rsid w:val="00AC1BC8"/>
  </w:style>
  <w:style w:type="character" w:customStyle="1" w:styleId="maintextleft">
    <w:name w:val="maintextleft"/>
    <w:rsid w:val="00AC1BC8"/>
  </w:style>
  <w:style w:type="character" w:customStyle="1" w:styleId="descriptionstyle1block">
    <w:name w:val="description style1 block"/>
    <w:rsid w:val="00AC1BC8"/>
  </w:style>
  <w:style w:type="character" w:customStyle="1" w:styleId="gutter-right-1">
    <w:name w:val="gutter-right-1"/>
    <w:basedOn w:val="DefaultParagraphFont"/>
    <w:rsid w:val="00AC1BC8"/>
  </w:style>
  <w:style w:type="character" w:customStyle="1" w:styleId="ssl3">
    <w:name w:val="ss_l3"/>
    <w:rsid w:val="00AC1BC8"/>
  </w:style>
  <w:style w:type="character" w:customStyle="1" w:styleId="FontStyle39">
    <w:name w:val="Font Style39"/>
    <w:uiPriority w:val="99"/>
    <w:rsid w:val="00AC1BC8"/>
    <w:rPr>
      <w:rFonts w:ascii="Constantia" w:hAnsi="Constantia" w:cs="Constantia" w:hint="default"/>
      <w:b/>
      <w:bCs/>
      <w:sz w:val="18"/>
      <w:szCs w:val="18"/>
    </w:rPr>
  </w:style>
  <w:style w:type="character" w:customStyle="1" w:styleId="6">
    <w:name w:val="6"/>
    <w:rsid w:val="00AC1BC8"/>
    <w:rPr>
      <w:rFonts w:ascii="Arial" w:hAnsi="Arial" w:cs="Arial" w:hint="default"/>
      <w:bCs/>
      <w:sz w:val="20"/>
      <w:u w:val="single"/>
      <w:lang w:val="en-US" w:eastAsia="en-US" w:bidi="ar-SA"/>
    </w:rPr>
  </w:style>
  <w:style w:type="character" w:customStyle="1" w:styleId="Header11">
    <w:name w:val="Header11"/>
    <w:rsid w:val="00AC1BC8"/>
  </w:style>
  <w:style w:type="character" w:customStyle="1" w:styleId="posa">
    <w:name w:val="pos(a)"/>
    <w:basedOn w:val="DefaultParagraphFont"/>
    <w:rsid w:val="00AC1BC8"/>
  </w:style>
  <w:style w:type="character" w:customStyle="1" w:styleId="u-hiddeninnarrowenv">
    <w:name w:val="u-hiddeninnarrowenv"/>
    <w:basedOn w:val="DefaultParagraphFont"/>
    <w:rsid w:val="00AC1BC8"/>
  </w:style>
  <w:style w:type="character" w:customStyle="1" w:styleId="followbutton-bird">
    <w:name w:val="followbutton-bird"/>
    <w:basedOn w:val="DefaultParagraphFont"/>
    <w:rsid w:val="00AC1BC8"/>
  </w:style>
  <w:style w:type="character" w:customStyle="1" w:styleId="tweetauthor-name">
    <w:name w:val="tweetauthor-name"/>
    <w:basedOn w:val="DefaultParagraphFont"/>
    <w:rsid w:val="00AC1BC8"/>
  </w:style>
  <w:style w:type="character" w:customStyle="1" w:styleId="tweetauthor-verifiedbadge">
    <w:name w:val="tweetauthor-verifiedbadge"/>
    <w:basedOn w:val="DefaultParagraphFont"/>
    <w:rsid w:val="00AC1BC8"/>
  </w:style>
  <w:style w:type="character" w:customStyle="1" w:styleId="tweetauthor-screenname">
    <w:name w:val="tweetauthor-screenname"/>
    <w:basedOn w:val="DefaultParagraphFont"/>
    <w:rsid w:val="00AC1BC8"/>
  </w:style>
  <w:style w:type="character" w:customStyle="1" w:styleId="u-hiddenvisually">
    <w:name w:val="u-hiddenvisually"/>
    <w:basedOn w:val="DefaultParagraphFont"/>
    <w:rsid w:val="00AC1BC8"/>
  </w:style>
  <w:style w:type="character" w:customStyle="1" w:styleId="tweetaction-stat">
    <w:name w:val="tweetaction-stat"/>
    <w:basedOn w:val="DefaultParagraphFont"/>
    <w:rsid w:val="00AC1BC8"/>
  </w:style>
  <w:style w:type="character" w:customStyle="1" w:styleId="related">
    <w:name w:val="related"/>
    <w:basedOn w:val="DefaultParagraphFont"/>
    <w:rsid w:val="00AC1BC8"/>
  </w:style>
  <w:style w:type="character" w:customStyle="1" w:styleId="related-content">
    <w:name w:val="related-content"/>
    <w:basedOn w:val="DefaultParagraphFont"/>
    <w:rsid w:val="00AC1BC8"/>
  </w:style>
  <w:style w:type="character" w:customStyle="1" w:styleId="name-of-author">
    <w:name w:val="name-of-author"/>
    <w:basedOn w:val="DefaultParagraphFont"/>
    <w:rsid w:val="00AC1BC8"/>
  </w:style>
  <w:style w:type="character" w:customStyle="1" w:styleId="first-name">
    <w:name w:val="first-name"/>
    <w:basedOn w:val="DefaultParagraphFont"/>
    <w:rsid w:val="00AC1BC8"/>
  </w:style>
  <w:style w:type="character" w:customStyle="1" w:styleId="last-name">
    <w:name w:val="last-name"/>
    <w:basedOn w:val="DefaultParagraphFont"/>
    <w:rsid w:val="00AC1BC8"/>
  </w:style>
  <w:style w:type="character" w:customStyle="1" w:styleId="caption10">
    <w:name w:val="caption1"/>
    <w:basedOn w:val="DefaultParagraphFont"/>
    <w:rsid w:val="00AC1BC8"/>
  </w:style>
  <w:style w:type="character" w:customStyle="1" w:styleId="recirc-text">
    <w:name w:val="&quot;recirc-text”"/>
    <w:basedOn w:val="DefaultParagraphFont"/>
    <w:rsid w:val="00AC1BC8"/>
  </w:style>
  <w:style w:type="character" w:customStyle="1" w:styleId="video-icon">
    <w:name w:val="video-icon"/>
    <w:basedOn w:val="DefaultParagraphFont"/>
    <w:rsid w:val="00AC1BC8"/>
  </w:style>
  <w:style w:type="character" w:customStyle="1" w:styleId="powa-shot-play-btn-text">
    <w:name w:val="powa-shot-play-btn-text"/>
    <w:basedOn w:val="DefaultParagraphFont"/>
    <w:rsid w:val="00AC1BC8"/>
  </w:style>
  <w:style w:type="character" w:customStyle="1" w:styleId="powa-shot-click">
    <w:name w:val="powa-shot-click"/>
    <w:basedOn w:val="DefaultParagraphFont"/>
    <w:rsid w:val="00AC1BC8"/>
  </w:style>
  <w:style w:type="character" w:customStyle="1" w:styleId="wpv-blurb">
    <w:name w:val="wpv-blurb"/>
    <w:basedOn w:val="DefaultParagraphFont"/>
    <w:rsid w:val="00AC1BC8"/>
  </w:style>
  <w:style w:type="character" w:customStyle="1" w:styleId="pb-caption">
    <w:name w:val="pb-caption"/>
    <w:basedOn w:val="DefaultParagraphFont"/>
    <w:rsid w:val="00AC1BC8"/>
  </w:style>
  <w:style w:type="character" w:customStyle="1" w:styleId="Heading5Char1">
    <w:name w:val="Heading 5 Char1"/>
    <w:aliases w:val="Text Char1"/>
    <w:basedOn w:val="DefaultParagraphFont"/>
    <w:semiHidden/>
    <w:rsid w:val="00AC1BC8"/>
    <w:rPr>
      <w:rFonts w:asciiTheme="majorHAnsi" w:eastAsiaTheme="majorEastAsia" w:hAnsiTheme="majorHAnsi" w:cstheme="majorBidi" w:hint="default"/>
      <w:color w:val="2E74B5" w:themeColor="accent1" w:themeShade="BF"/>
      <w:sz w:val="22"/>
      <w:szCs w:val="22"/>
    </w:rPr>
  </w:style>
  <w:style w:type="character" w:styleId="EndnoteReference">
    <w:name w:val="endnote reference"/>
    <w:unhideWhenUsed/>
    <w:rsid w:val="00AC1BC8"/>
    <w:rPr>
      <w:vertAlign w:val="baseline"/>
    </w:rPr>
  </w:style>
  <w:style w:type="character" w:customStyle="1" w:styleId="Heading7Char1">
    <w:name w:val="Heading 7 Char1"/>
    <w:basedOn w:val="DefaultParagraphFont"/>
    <w:semiHidden/>
    <w:rsid w:val="00AC1BC8"/>
    <w:rPr>
      <w:rFonts w:asciiTheme="majorHAnsi" w:eastAsiaTheme="majorEastAsia" w:hAnsiTheme="majorHAnsi" w:cstheme="majorBidi" w:hint="default"/>
      <w:i/>
      <w:iCs/>
      <w:color w:val="1F4D78" w:themeColor="accent1" w:themeShade="7F"/>
      <w:sz w:val="22"/>
      <w:szCs w:val="22"/>
    </w:rPr>
  </w:style>
  <w:style w:type="character" w:customStyle="1" w:styleId="Heading8Char1">
    <w:name w:val="Heading 8 Char1"/>
    <w:basedOn w:val="DefaultParagraphFont"/>
    <w:semiHidden/>
    <w:rsid w:val="00AC1BC8"/>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AC1BC8"/>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AC1BC8"/>
    <w:rPr>
      <w:rFonts w:ascii="Calibri" w:hAnsi="Calibri" w:cs="Calibri"/>
    </w:rPr>
  </w:style>
  <w:style w:type="numbering" w:customStyle="1" w:styleId="NoList2">
    <w:name w:val="No List2"/>
    <w:next w:val="NoList"/>
    <w:uiPriority w:val="99"/>
    <w:semiHidden/>
    <w:unhideWhenUsed/>
    <w:rsid w:val="00AC1BC8"/>
  </w:style>
  <w:style w:type="numbering" w:customStyle="1" w:styleId="NoList3">
    <w:name w:val="No List3"/>
    <w:next w:val="NoList"/>
    <w:uiPriority w:val="99"/>
    <w:semiHidden/>
    <w:unhideWhenUsed/>
    <w:rsid w:val="00AC1BC8"/>
  </w:style>
  <w:style w:type="numbering" w:customStyle="1" w:styleId="NoList4">
    <w:name w:val="No List4"/>
    <w:next w:val="NoList"/>
    <w:uiPriority w:val="99"/>
    <w:semiHidden/>
    <w:unhideWhenUsed/>
    <w:rsid w:val="00AC1BC8"/>
  </w:style>
  <w:style w:type="numbering" w:customStyle="1" w:styleId="NoList5">
    <w:name w:val="No List5"/>
    <w:next w:val="NoList"/>
    <w:semiHidden/>
    <w:unhideWhenUsed/>
    <w:rsid w:val="00AC1BC8"/>
  </w:style>
  <w:style w:type="paragraph" w:styleId="BlockText">
    <w:name w:val="Block Text"/>
    <w:basedOn w:val="Normal"/>
    <w:rsid w:val="00AC1BC8"/>
    <w:pPr>
      <w:ind w:left="229" w:right="229"/>
    </w:pPr>
    <w:rPr>
      <w:rFonts w:ascii="Verdana" w:hAnsi="Verdana"/>
      <w:szCs w:val="20"/>
    </w:rPr>
  </w:style>
  <w:style w:type="paragraph" w:styleId="NormalIndent">
    <w:name w:val="Normal Indent"/>
    <w:basedOn w:val="Normal"/>
    <w:rsid w:val="00AC1BC8"/>
    <w:pPr>
      <w:ind w:left="720"/>
    </w:pPr>
    <w:rPr>
      <w:szCs w:val="20"/>
    </w:rPr>
  </w:style>
  <w:style w:type="paragraph" w:styleId="EnvelopeReturn">
    <w:name w:val="envelope return"/>
    <w:basedOn w:val="Normal"/>
    <w:rsid w:val="00AC1BC8"/>
    <w:rPr>
      <w:szCs w:val="20"/>
    </w:rPr>
  </w:style>
  <w:style w:type="paragraph" w:styleId="EnvelopeAddress">
    <w:name w:val="envelope address"/>
    <w:basedOn w:val="Normal"/>
    <w:rsid w:val="00AC1BC8"/>
    <w:pPr>
      <w:framePr w:w="7920" w:h="1980" w:hRule="exact" w:hSpace="180" w:wrap="auto" w:hAnchor="page" w:xAlign="center" w:yAlign="bottom"/>
      <w:ind w:left="2880"/>
    </w:pPr>
    <w:rPr>
      <w:sz w:val="28"/>
    </w:rPr>
  </w:style>
  <w:style w:type="numbering" w:customStyle="1" w:styleId="NoList6">
    <w:name w:val="No List6"/>
    <w:next w:val="NoList"/>
    <w:uiPriority w:val="99"/>
    <w:semiHidden/>
    <w:unhideWhenUsed/>
    <w:rsid w:val="00AC1BC8"/>
  </w:style>
  <w:style w:type="numbering" w:customStyle="1" w:styleId="NoList7">
    <w:name w:val="No List7"/>
    <w:next w:val="NoList"/>
    <w:semiHidden/>
    <w:unhideWhenUsed/>
    <w:rsid w:val="00AC1BC8"/>
  </w:style>
  <w:style w:type="paragraph" w:styleId="ListBullet">
    <w:name w:val="List Bullet"/>
    <w:basedOn w:val="Normal"/>
    <w:link w:val="ListBulletChar"/>
    <w:uiPriority w:val="99"/>
    <w:unhideWhenUsed/>
    <w:rsid w:val="00AC1BC8"/>
    <w:pPr>
      <w:tabs>
        <w:tab w:val="num" w:pos="360"/>
      </w:tabs>
      <w:ind w:left="360" w:hanging="360"/>
      <w:contextualSpacing/>
    </w:pPr>
    <w:rPr>
      <w:rFonts w:eastAsia="Calibri"/>
    </w:rPr>
  </w:style>
  <w:style w:type="table" w:styleId="MediumGrid1">
    <w:name w:val="Medium Grid 1"/>
    <w:basedOn w:val="TableNormal"/>
    <w:uiPriority w:val="67"/>
    <w:rsid w:val="00AC1BC8"/>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AC1BC8"/>
    <w:pPr>
      <w:spacing w:after="0" w:line="240" w:lineRule="auto"/>
    </w:pPr>
    <w:rPr>
      <w:rFonts w:ascii="Arial Narrow" w:eastAsia="SimSun" w:hAnsi="Arial Narrow" w:cs="Calibri"/>
      <w:sz w:val="20"/>
    </w:rPr>
  </w:style>
  <w:style w:type="numbering" w:customStyle="1" w:styleId="NoList11">
    <w:name w:val="No List11"/>
    <w:next w:val="NoList"/>
    <w:uiPriority w:val="99"/>
    <w:semiHidden/>
    <w:unhideWhenUsed/>
    <w:rsid w:val="00AC1BC8"/>
  </w:style>
  <w:style w:type="numbering" w:customStyle="1" w:styleId="NoList111">
    <w:name w:val="No List111"/>
    <w:next w:val="NoList"/>
    <w:uiPriority w:val="99"/>
    <w:semiHidden/>
    <w:unhideWhenUsed/>
    <w:rsid w:val="00AC1BC8"/>
  </w:style>
  <w:style w:type="numbering" w:customStyle="1" w:styleId="NoList1111">
    <w:name w:val="No List1111"/>
    <w:next w:val="NoList"/>
    <w:uiPriority w:val="99"/>
    <w:semiHidden/>
    <w:unhideWhenUsed/>
    <w:rsid w:val="00AC1BC8"/>
  </w:style>
  <w:style w:type="numbering" w:customStyle="1" w:styleId="NoList11111">
    <w:name w:val="No List11111"/>
    <w:next w:val="NoList"/>
    <w:uiPriority w:val="99"/>
    <w:semiHidden/>
    <w:unhideWhenUsed/>
    <w:rsid w:val="00AC1BC8"/>
  </w:style>
  <w:style w:type="numbering" w:customStyle="1" w:styleId="NoList111111">
    <w:name w:val="No List111111"/>
    <w:next w:val="NoList"/>
    <w:uiPriority w:val="99"/>
    <w:semiHidden/>
    <w:unhideWhenUsed/>
    <w:rsid w:val="00AC1BC8"/>
  </w:style>
  <w:style w:type="numbering" w:customStyle="1" w:styleId="NoList1111111">
    <w:name w:val="No List1111111"/>
    <w:next w:val="NoList"/>
    <w:uiPriority w:val="99"/>
    <w:semiHidden/>
    <w:unhideWhenUsed/>
    <w:rsid w:val="00AC1BC8"/>
  </w:style>
  <w:style w:type="numbering" w:customStyle="1" w:styleId="NoList11111111">
    <w:name w:val="No List11111111"/>
    <w:next w:val="NoList"/>
    <w:uiPriority w:val="99"/>
    <w:semiHidden/>
    <w:unhideWhenUsed/>
    <w:rsid w:val="00AC1BC8"/>
  </w:style>
  <w:style w:type="numbering" w:customStyle="1" w:styleId="NoList111111111">
    <w:name w:val="No List111111111"/>
    <w:next w:val="NoList"/>
    <w:uiPriority w:val="99"/>
    <w:semiHidden/>
    <w:unhideWhenUsed/>
    <w:rsid w:val="00AC1BC8"/>
  </w:style>
  <w:style w:type="numbering" w:customStyle="1" w:styleId="NoList1111111111">
    <w:name w:val="No List1111111111"/>
    <w:next w:val="NoList"/>
    <w:uiPriority w:val="99"/>
    <w:semiHidden/>
    <w:unhideWhenUsed/>
    <w:rsid w:val="00AC1BC8"/>
  </w:style>
  <w:style w:type="numbering" w:customStyle="1" w:styleId="NoList11111111111">
    <w:name w:val="No List11111111111"/>
    <w:next w:val="NoList"/>
    <w:uiPriority w:val="99"/>
    <w:semiHidden/>
    <w:unhideWhenUsed/>
    <w:rsid w:val="00AC1BC8"/>
  </w:style>
  <w:style w:type="numbering" w:customStyle="1" w:styleId="NoList111111111111">
    <w:name w:val="No List111111111111"/>
    <w:next w:val="NoList"/>
    <w:uiPriority w:val="99"/>
    <w:semiHidden/>
    <w:unhideWhenUsed/>
    <w:rsid w:val="00AC1BC8"/>
  </w:style>
  <w:style w:type="numbering" w:customStyle="1" w:styleId="NoList1111111111111">
    <w:name w:val="No List1111111111111"/>
    <w:next w:val="NoList"/>
    <w:uiPriority w:val="99"/>
    <w:semiHidden/>
    <w:unhideWhenUsed/>
    <w:rsid w:val="00AC1BC8"/>
  </w:style>
  <w:style w:type="numbering" w:customStyle="1" w:styleId="NoList11111111111111">
    <w:name w:val="No List11111111111111"/>
    <w:next w:val="NoList"/>
    <w:uiPriority w:val="99"/>
    <w:semiHidden/>
    <w:unhideWhenUsed/>
    <w:rsid w:val="00AC1BC8"/>
  </w:style>
  <w:style w:type="numbering" w:customStyle="1" w:styleId="NoList111111111111111">
    <w:name w:val="No List111111111111111"/>
    <w:next w:val="NoList"/>
    <w:uiPriority w:val="99"/>
    <w:semiHidden/>
    <w:unhideWhenUsed/>
    <w:rsid w:val="00AC1BC8"/>
  </w:style>
  <w:style w:type="numbering" w:customStyle="1" w:styleId="NoList1111111111111111">
    <w:name w:val="No List1111111111111111"/>
    <w:next w:val="NoList"/>
    <w:uiPriority w:val="99"/>
    <w:semiHidden/>
    <w:unhideWhenUsed/>
    <w:rsid w:val="00AC1BC8"/>
  </w:style>
  <w:style w:type="numbering" w:customStyle="1" w:styleId="NoList11111111111111111">
    <w:name w:val="No List11111111111111111"/>
    <w:next w:val="NoList"/>
    <w:uiPriority w:val="99"/>
    <w:semiHidden/>
    <w:unhideWhenUsed/>
    <w:rsid w:val="00AC1BC8"/>
  </w:style>
  <w:style w:type="character" w:customStyle="1" w:styleId="FontStyle220">
    <w:name w:val="Font Style220"/>
    <w:basedOn w:val="DefaultParagraphFont"/>
    <w:uiPriority w:val="99"/>
    <w:rsid w:val="00AC1BC8"/>
    <w:rPr>
      <w:rFonts w:ascii="Candara" w:hAnsi="Candara" w:cs="Candara" w:hint="default"/>
      <w:i/>
      <w:iCs/>
      <w:sz w:val="18"/>
      <w:szCs w:val="18"/>
    </w:rPr>
  </w:style>
  <w:style w:type="character" w:customStyle="1" w:styleId="FontStyle290">
    <w:name w:val="Font Style290"/>
    <w:basedOn w:val="DefaultParagraphFont"/>
    <w:uiPriority w:val="99"/>
    <w:rsid w:val="00AC1BC8"/>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AC1BC8"/>
    <w:rPr>
      <w:rFonts w:ascii="Arial" w:hAnsi="Arial" w:cs="Arial"/>
      <w:b/>
      <w:bCs/>
      <w:sz w:val="16"/>
      <w:szCs w:val="16"/>
    </w:rPr>
  </w:style>
  <w:style w:type="paragraph" w:customStyle="1" w:styleId="analytic0">
    <w:name w:val="analytic"/>
    <w:basedOn w:val="Normal"/>
    <w:link w:val="analyticChar0"/>
    <w:uiPriority w:val="4"/>
    <w:qFormat/>
    <w:rsid w:val="00AC1BC8"/>
    <w:pPr>
      <w:spacing w:before="120"/>
    </w:pPr>
    <w:rPr>
      <w:b/>
      <w:sz w:val="20"/>
    </w:rPr>
  </w:style>
  <w:style w:type="character" w:customStyle="1" w:styleId="analyticChar0">
    <w:name w:val="analytic Char"/>
    <w:basedOn w:val="DefaultParagraphFont"/>
    <w:link w:val="analytic0"/>
    <w:uiPriority w:val="4"/>
    <w:rsid w:val="00AC1BC8"/>
    <w:rPr>
      <w:rFonts w:ascii="Calibri" w:hAnsi="Calibri"/>
      <w:b/>
      <w:sz w:val="20"/>
    </w:rPr>
  </w:style>
  <w:style w:type="character" w:customStyle="1" w:styleId="m-5498913268213319940gmail-styleunderline">
    <w:name w:val="m_-5498913268213319940gmail-styleunderline"/>
    <w:basedOn w:val="DefaultParagraphFont"/>
    <w:rsid w:val="00AC1BC8"/>
  </w:style>
  <w:style w:type="paragraph" w:customStyle="1" w:styleId="speakable">
    <w:name w:val="speakable"/>
    <w:basedOn w:val="Normal"/>
    <w:uiPriority w:val="99"/>
    <w:qFormat/>
    <w:rsid w:val="00AC1BC8"/>
    <w:pPr>
      <w:spacing w:before="100" w:beforeAutospacing="1" w:after="100" w:afterAutospacing="1"/>
    </w:pPr>
  </w:style>
  <w:style w:type="character" w:customStyle="1" w:styleId="overlay">
    <w:name w:val="overlay"/>
    <w:basedOn w:val="DefaultParagraphFont"/>
    <w:rsid w:val="00AC1BC8"/>
  </w:style>
  <w:style w:type="character" w:customStyle="1" w:styleId="copyright">
    <w:name w:val="copyright"/>
    <w:basedOn w:val="DefaultParagraphFont"/>
    <w:rsid w:val="00AC1BC8"/>
  </w:style>
  <w:style w:type="character" w:customStyle="1" w:styleId="TagCharCharCharChar">
    <w:name w:val="Tag Char Char Char Char"/>
    <w:basedOn w:val="DefaultParagraphFont"/>
    <w:rsid w:val="00AC1BC8"/>
    <w:rPr>
      <w:rFonts w:ascii="Calibri" w:hAnsi="Calibri" w:cs="Calibri"/>
      <w:b/>
      <w:sz w:val="24"/>
    </w:rPr>
  </w:style>
  <w:style w:type="paragraph" w:customStyle="1" w:styleId="g-body">
    <w:name w:val="g-body"/>
    <w:basedOn w:val="Normal"/>
    <w:uiPriority w:val="99"/>
    <w:qFormat/>
    <w:rsid w:val="00AC1BC8"/>
    <w:pPr>
      <w:spacing w:before="100" w:beforeAutospacing="1" w:after="100" w:afterAutospacing="1"/>
    </w:pPr>
  </w:style>
  <w:style w:type="paragraph" w:customStyle="1" w:styleId="g-pstyle0">
    <w:name w:val="g-pstyle0"/>
    <w:basedOn w:val="Normal"/>
    <w:uiPriority w:val="99"/>
    <w:qFormat/>
    <w:rsid w:val="00AC1BC8"/>
    <w:pPr>
      <w:spacing w:before="100" w:beforeAutospacing="1" w:after="100" w:afterAutospacing="1"/>
    </w:pPr>
  </w:style>
  <w:style w:type="paragraph" w:customStyle="1" w:styleId="g-pstyle1">
    <w:name w:val="g-pstyle1"/>
    <w:basedOn w:val="Normal"/>
    <w:uiPriority w:val="99"/>
    <w:qFormat/>
    <w:rsid w:val="00AC1BC8"/>
    <w:pPr>
      <w:spacing w:before="100" w:beforeAutospacing="1" w:after="100" w:afterAutospacing="1"/>
    </w:pPr>
  </w:style>
  <w:style w:type="paragraph" w:customStyle="1" w:styleId="g-asset-hed">
    <w:name w:val="g-asset-hed"/>
    <w:basedOn w:val="Normal"/>
    <w:uiPriority w:val="99"/>
    <w:qFormat/>
    <w:rsid w:val="00AC1BC8"/>
    <w:pPr>
      <w:spacing w:before="100" w:beforeAutospacing="1" w:after="100" w:afterAutospacing="1"/>
    </w:pPr>
  </w:style>
  <w:style w:type="paragraph" w:customStyle="1" w:styleId="js-tweet-text">
    <w:name w:val="js-tweet-text"/>
    <w:basedOn w:val="Normal"/>
    <w:uiPriority w:val="99"/>
    <w:qFormat/>
    <w:rsid w:val="00AC1BC8"/>
    <w:pPr>
      <w:spacing w:before="100" w:beforeAutospacing="1" w:after="100" w:afterAutospacing="1"/>
    </w:pPr>
  </w:style>
  <w:style w:type="paragraph" w:customStyle="1" w:styleId="style41">
    <w:name w:val="style4"/>
    <w:basedOn w:val="Normal"/>
    <w:uiPriority w:val="99"/>
    <w:qFormat/>
    <w:rsid w:val="00AC1BC8"/>
    <w:pPr>
      <w:spacing w:before="100" w:beforeAutospacing="1" w:after="100" w:afterAutospacing="1"/>
    </w:pPr>
  </w:style>
  <w:style w:type="paragraph" w:customStyle="1" w:styleId="speech">
    <w:name w:val="speech"/>
    <w:basedOn w:val="Normal"/>
    <w:uiPriority w:val="99"/>
    <w:qFormat/>
    <w:rsid w:val="00AC1BC8"/>
    <w:pPr>
      <w:spacing w:before="100" w:beforeAutospacing="1" w:after="100" w:afterAutospacing="1"/>
    </w:pPr>
  </w:style>
  <w:style w:type="character" w:customStyle="1" w:styleId="adtext">
    <w:name w:val="adtext"/>
    <w:basedOn w:val="DefaultParagraphFont"/>
    <w:rsid w:val="00AC1BC8"/>
  </w:style>
  <w:style w:type="character" w:customStyle="1" w:styleId="UL-Bold">
    <w:name w:val="UL-Bold"/>
    <w:basedOn w:val="DefaultParagraphFont"/>
    <w:rsid w:val="00AC1BC8"/>
    <w:rPr>
      <w:u w:val="thick"/>
    </w:rPr>
  </w:style>
  <w:style w:type="character" w:customStyle="1" w:styleId="UL-None">
    <w:name w:val="UL-None"/>
    <w:basedOn w:val="DefaultParagraphFont"/>
    <w:rsid w:val="00AC1BC8"/>
    <w:rPr>
      <w:strike w:val="0"/>
      <w:dstrike w:val="0"/>
      <w:u w:val="none"/>
      <w:effect w:val="none"/>
    </w:rPr>
  </w:style>
  <w:style w:type="character" w:customStyle="1" w:styleId="gl">
    <w:name w:val="gl"/>
    <w:basedOn w:val="DefaultParagraphFont"/>
    <w:rsid w:val="00AC1BC8"/>
  </w:style>
  <w:style w:type="character" w:customStyle="1" w:styleId="qu730rj69h">
    <w:name w:val="qu730rj69h"/>
    <w:basedOn w:val="DefaultParagraphFont"/>
    <w:rsid w:val="00AC1BC8"/>
  </w:style>
  <w:style w:type="paragraph" w:customStyle="1" w:styleId="optext">
    <w:name w:val="optext"/>
    <w:basedOn w:val="Normal"/>
    <w:uiPriority w:val="99"/>
    <w:qFormat/>
    <w:rsid w:val="00AC1BC8"/>
    <w:pPr>
      <w:spacing w:before="100" w:beforeAutospacing="1" w:after="100" w:afterAutospacing="1"/>
    </w:pPr>
  </w:style>
  <w:style w:type="character" w:customStyle="1" w:styleId="lmy74qr12z">
    <w:name w:val="lmy74qr12z"/>
    <w:basedOn w:val="DefaultParagraphFont"/>
    <w:rsid w:val="00AC1BC8"/>
  </w:style>
  <w:style w:type="character" w:customStyle="1" w:styleId="icr880">
    <w:name w:val="icr880"/>
    <w:basedOn w:val="DefaultParagraphFont"/>
    <w:rsid w:val="00AC1BC8"/>
  </w:style>
  <w:style w:type="character" w:customStyle="1" w:styleId="hx23q54">
    <w:name w:val="hx23q54"/>
    <w:basedOn w:val="DefaultParagraphFont"/>
    <w:rsid w:val="00AC1BC8"/>
  </w:style>
  <w:style w:type="character" w:customStyle="1" w:styleId="m-5348258726587825636gmail-style13ptbold">
    <w:name w:val="m_-5348258726587825636gmail-style13ptbold"/>
    <w:basedOn w:val="DefaultParagraphFont"/>
    <w:rsid w:val="00AC1BC8"/>
  </w:style>
  <w:style w:type="character" w:customStyle="1" w:styleId="m-5348258726587825636gmail-styleunderline">
    <w:name w:val="m_-5348258726587825636gmail-styleunderline"/>
    <w:basedOn w:val="DefaultParagraphFont"/>
    <w:rsid w:val="00AC1BC8"/>
  </w:style>
  <w:style w:type="character" w:customStyle="1" w:styleId="UnderlineCharChar1">
    <w:name w:val="Underline Char Char1"/>
    <w:basedOn w:val="DefaultParagraphFont"/>
    <w:rsid w:val="00AC1BC8"/>
    <w:rPr>
      <w:u w:val="single"/>
      <w:lang w:val="en-US" w:eastAsia="en-US" w:bidi="ar-SA"/>
    </w:rPr>
  </w:style>
  <w:style w:type="character" w:customStyle="1" w:styleId="m4385445901877740177gmail-styleunderline">
    <w:name w:val="m_4385445901877740177gmail-styleunderline"/>
    <w:basedOn w:val="DefaultParagraphFont"/>
    <w:rsid w:val="00AC1BC8"/>
  </w:style>
  <w:style w:type="character" w:customStyle="1" w:styleId="CardsFont12ptCharChar">
    <w:name w:val="Cards + Font: 12 pt Char Char"/>
    <w:basedOn w:val="DefaultParagraphFont"/>
    <w:rsid w:val="00AC1BC8"/>
    <w:rPr>
      <w:sz w:val="24"/>
      <w:szCs w:val="24"/>
      <w:u w:val="thick"/>
      <w:lang w:val="en-US" w:eastAsia="en-US" w:bidi="ar-SA"/>
    </w:rPr>
  </w:style>
  <w:style w:type="character" w:customStyle="1" w:styleId="NothingChar1">
    <w:name w:val="Nothing Char1"/>
    <w:basedOn w:val="DefaultParagraphFont"/>
    <w:rsid w:val="00AC1BC8"/>
    <w:rPr>
      <w:lang w:val="en-US" w:eastAsia="en-US" w:bidi="ar-SA"/>
    </w:rPr>
  </w:style>
  <w:style w:type="paragraph" w:customStyle="1" w:styleId="useless">
    <w:name w:val="useless"/>
    <w:basedOn w:val="Normal"/>
    <w:uiPriority w:val="99"/>
    <w:qFormat/>
    <w:rsid w:val="00AC1BC8"/>
    <w:rPr>
      <w:sz w:val="12"/>
    </w:rPr>
  </w:style>
  <w:style w:type="character" w:customStyle="1" w:styleId="DDIUnderline">
    <w:name w:val="DDI Underline"/>
    <w:qFormat/>
    <w:rsid w:val="00AC1BC8"/>
    <w:rPr>
      <w:rFonts w:ascii="Times New Roman" w:hAnsi="Times New Roman"/>
      <w:sz w:val="24"/>
      <w:u w:val="single"/>
    </w:rPr>
  </w:style>
  <w:style w:type="character" w:customStyle="1" w:styleId="Char1">
    <w:name w:val="Char1"/>
    <w:basedOn w:val="DefaultParagraphFont"/>
    <w:rsid w:val="00AC1BC8"/>
    <w:rPr>
      <w:rFonts w:cs="Arial"/>
      <w:b/>
      <w:bCs/>
      <w:iCs/>
      <w:sz w:val="24"/>
      <w:szCs w:val="28"/>
      <w:lang w:val="en-US" w:eastAsia="en-US" w:bidi="ar-SA"/>
    </w:rPr>
  </w:style>
  <w:style w:type="paragraph" w:customStyle="1" w:styleId="ALLCAPS">
    <w:name w:val="ALL CAPS"/>
    <w:basedOn w:val="Normal"/>
    <w:link w:val="ALLCAPSChar"/>
    <w:qFormat/>
    <w:rsid w:val="00AC1BC8"/>
    <w:rPr>
      <w:b/>
      <w:caps/>
    </w:rPr>
  </w:style>
  <w:style w:type="character" w:customStyle="1" w:styleId="ALLCAPSChar">
    <w:name w:val="ALL CAPS Char"/>
    <w:basedOn w:val="DefaultParagraphFont"/>
    <w:link w:val="ALLCAPS"/>
    <w:rsid w:val="00AC1BC8"/>
    <w:rPr>
      <w:rFonts w:ascii="Calibri" w:hAnsi="Calibri"/>
      <w:b/>
      <w:caps/>
    </w:rPr>
  </w:style>
  <w:style w:type="paragraph" w:customStyle="1" w:styleId="TagCharCharCharCharCharCharChar0">
    <w:name w:val="Tag Char Char Char Char Char Char Char"/>
    <w:basedOn w:val="Normal"/>
    <w:link w:val="TagCharCharCharCharCharCharCharChar"/>
    <w:qFormat/>
    <w:rsid w:val="00AC1BC8"/>
    <w:rPr>
      <w:b/>
    </w:rPr>
  </w:style>
  <w:style w:type="character" w:customStyle="1" w:styleId="TagCharCharCharCharCharCharCharChar">
    <w:name w:val="Tag Char Char Char Char Char Char Char Char"/>
    <w:basedOn w:val="DefaultParagraphFont"/>
    <w:link w:val="TagCharCharCharCharCharCharChar0"/>
    <w:rsid w:val="00AC1BC8"/>
    <w:rPr>
      <w:rFonts w:ascii="Calibri" w:hAnsi="Calibri"/>
      <w:b/>
    </w:rPr>
  </w:style>
  <w:style w:type="character" w:customStyle="1" w:styleId="10ptnotbold">
    <w:name w:val="10ptnotbold"/>
    <w:basedOn w:val="DefaultParagraphFont"/>
    <w:rsid w:val="00AC1BC8"/>
    <w:rPr>
      <w:sz w:val="20"/>
    </w:rPr>
  </w:style>
  <w:style w:type="character" w:customStyle="1" w:styleId="Cites-AuthorDate">
    <w:name w:val="Cites-Author/Date"/>
    <w:rsid w:val="00AC1BC8"/>
    <w:rPr>
      <w:rFonts w:ascii="Helvetica" w:hAnsi="Helvetica"/>
      <w:b/>
      <w:sz w:val="22"/>
      <w:szCs w:val="24"/>
      <w:u w:val="thick"/>
    </w:rPr>
  </w:style>
  <w:style w:type="paragraph" w:customStyle="1" w:styleId="CiteTag">
    <w:name w:val="Cite/Tag"/>
    <w:basedOn w:val="Normal"/>
    <w:uiPriority w:val="99"/>
    <w:qFormat/>
    <w:rsid w:val="00AC1BC8"/>
    <w:rPr>
      <w:rFonts w:eastAsia="Cambria"/>
      <w:b/>
    </w:rPr>
  </w:style>
  <w:style w:type="character" w:customStyle="1" w:styleId="CardsFont6ptChar1">
    <w:name w:val="Cards + Font: 6 pt Char1"/>
    <w:basedOn w:val="CardsChar"/>
    <w:link w:val="CardsFont6pt"/>
    <w:uiPriority w:val="99"/>
    <w:rsid w:val="00AC1BC8"/>
    <w:rPr>
      <w:rFonts w:ascii="Calibri" w:eastAsia="Times New Roman" w:hAnsi="Calibri" w:cs="Times New Roman"/>
      <w:sz w:val="12"/>
      <w:szCs w:val="24"/>
    </w:rPr>
  </w:style>
  <w:style w:type="character" w:customStyle="1" w:styleId="m489902567989944824gmail-style13ptbold">
    <w:name w:val="m_489902567989944824gmail-style13ptbold"/>
    <w:basedOn w:val="DefaultParagraphFont"/>
    <w:rsid w:val="00AC1BC8"/>
  </w:style>
  <w:style w:type="character" w:customStyle="1" w:styleId="m489902567989944824gmail-styleunderline">
    <w:name w:val="m_489902567989944824gmail-styleunderline"/>
    <w:basedOn w:val="DefaultParagraphFont"/>
    <w:rsid w:val="00AC1BC8"/>
  </w:style>
  <w:style w:type="character" w:customStyle="1" w:styleId="UnresolvedMention2">
    <w:name w:val="Unresolved Mention2"/>
    <w:basedOn w:val="DefaultParagraphFont"/>
    <w:uiPriority w:val="99"/>
    <w:rsid w:val="00AC1BC8"/>
    <w:rPr>
      <w:color w:val="808080"/>
      <w:shd w:val="clear" w:color="auto" w:fill="E6E6E6"/>
    </w:rPr>
  </w:style>
  <w:style w:type="character" w:customStyle="1" w:styleId="swauthor">
    <w:name w:val="sw_author"/>
    <w:rsid w:val="00AC1BC8"/>
  </w:style>
  <w:style w:type="character" w:customStyle="1" w:styleId="UnderlineCharChar3">
    <w:name w:val="Underline Char Char3"/>
    <w:rsid w:val="00AC1BC8"/>
    <w:rPr>
      <w:szCs w:val="24"/>
      <w:u w:val="single"/>
      <w:lang w:val="en-US" w:eastAsia="en-US" w:bidi="ar-SA"/>
    </w:rPr>
  </w:style>
  <w:style w:type="character" w:customStyle="1" w:styleId="tl8wme">
    <w:name w:val="tl8wme"/>
    <w:basedOn w:val="DefaultParagraphFont"/>
    <w:rsid w:val="00AC1BC8"/>
  </w:style>
  <w:style w:type="character" w:customStyle="1" w:styleId="Mention3">
    <w:name w:val="Mention3"/>
    <w:basedOn w:val="DefaultParagraphFont"/>
    <w:uiPriority w:val="99"/>
    <w:semiHidden/>
    <w:unhideWhenUsed/>
    <w:rsid w:val="00AC1BC8"/>
    <w:rPr>
      <w:color w:val="2B579A"/>
      <w:shd w:val="clear" w:color="auto" w:fill="E6E6E6"/>
    </w:rPr>
  </w:style>
  <w:style w:type="character" w:customStyle="1" w:styleId="m-5251091010484660064gmail-style13ptbold">
    <w:name w:val="m_-5251091010484660064gmail-style13ptbold"/>
    <w:basedOn w:val="DefaultParagraphFont"/>
    <w:rsid w:val="00AC1BC8"/>
  </w:style>
  <w:style w:type="character" w:customStyle="1" w:styleId="m-5251091010484660064gmail-styleunderline">
    <w:name w:val="m_-5251091010484660064gmail-styleunderline"/>
    <w:basedOn w:val="DefaultParagraphFont"/>
    <w:rsid w:val="00AC1BC8"/>
  </w:style>
  <w:style w:type="character" w:customStyle="1" w:styleId="tablecaption">
    <w:name w:val="tablecaption"/>
    <w:basedOn w:val="DefaultParagraphFont"/>
    <w:rsid w:val="00AC1BC8"/>
  </w:style>
  <w:style w:type="character" w:customStyle="1" w:styleId="StyleLatinHelvetica105ptBlack">
    <w:name w:val="Style (Latin) Helvetica 10.5 pt Black"/>
    <w:basedOn w:val="DefaultParagraphFont"/>
    <w:rsid w:val="00AC1BC8"/>
    <w:rPr>
      <w:rFonts w:ascii="Times New Roman" w:hAnsi="Times New Roman"/>
      <w:color w:val="000000"/>
      <w:sz w:val="21"/>
    </w:rPr>
  </w:style>
  <w:style w:type="character" w:customStyle="1" w:styleId="m-413333960618644972gmail-style13ptbold">
    <w:name w:val="m_-413333960618644972gmail-style13ptbold"/>
    <w:basedOn w:val="DefaultParagraphFont"/>
    <w:rsid w:val="00AC1BC8"/>
  </w:style>
  <w:style w:type="character" w:customStyle="1" w:styleId="m-413333960618644972gmail-styleunderline">
    <w:name w:val="m_-413333960618644972gmail-styleunderline"/>
    <w:basedOn w:val="DefaultParagraphFont"/>
    <w:rsid w:val="00AC1BC8"/>
  </w:style>
  <w:style w:type="character" w:customStyle="1" w:styleId="m8314098763611656848gmail-stylestylebold12pt">
    <w:name w:val="m_8314098763611656848gmail-stylestylebold12pt"/>
    <w:basedOn w:val="DefaultParagraphFont"/>
    <w:rsid w:val="00AC1BC8"/>
  </w:style>
  <w:style w:type="character" w:customStyle="1" w:styleId="m8314098763611656848gmail-styleboldunderline">
    <w:name w:val="m_8314098763611656848gmail-styleboldunderline"/>
    <w:basedOn w:val="DefaultParagraphFont"/>
    <w:rsid w:val="00AC1BC8"/>
  </w:style>
  <w:style w:type="paragraph" w:customStyle="1" w:styleId="Spacer">
    <w:name w:val="Spacer"/>
    <w:basedOn w:val="Heading1"/>
    <w:link w:val="SpacerChar"/>
    <w:autoRedefine/>
    <w:uiPriority w:val="4"/>
    <w:qFormat/>
    <w:rsid w:val="00AC1BC8"/>
    <w:pPr>
      <w:pBdr>
        <w:top w:val="none" w:sz="0" w:space="0" w:color="auto"/>
        <w:left w:val="none" w:sz="0" w:space="0" w:color="auto"/>
        <w:bottom w:val="none" w:sz="0" w:space="0" w:color="auto"/>
        <w:right w:val="none" w:sz="0" w:space="0" w:color="auto"/>
      </w:pBdr>
    </w:pPr>
    <w:rPr>
      <w:rFonts w:ascii="Georgia" w:hAnsi="Georgia"/>
      <w:bCs/>
      <w:sz w:val="24"/>
    </w:rPr>
  </w:style>
  <w:style w:type="character" w:customStyle="1" w:styleId="SpacerChar">
    <w:name w:val="Spacer Char"/>
    <w:basedOn w:val="DefaultParagraphFont"/>
    <w:link w:val="Spacer"/>
    <w:uiPriority w:val="4"/>
    <w:rsid w:val="00AC1BC8"/>
    <w:rPr>
      <w:rFonts w:ascii="Georgia" w:eastAsiaTheme="majorEastAsia" w:hAnsi="Georgia" w:cstheme="majorBidi"/>
      <w:b/>
      <w:bCs/>
      <w:sz w:val="24"/>
      <w:szCs w:val="32"/>
    </w:rPr>
  </w:style>
  <w:style w:type="paragraph" w:customStyle="1" w:styleId="msonormal0">
    <w:name w:val="msonormal"/>
    <w:basedOn w:val="Normal"/>
    <w:rsid w:val="00AC1BC8"/>
    <w:pPr>
      <w:spacing w:before="100" w:beforeAutospacing="1" w:after="100" w:afterAutospacing="1"/>
    </w:pPr>
  </w:style>
  <w:style w:type="paragraph" w:customStyle="1" w:styleId="TxBr41p1">
    <w:name w:val="TxBr_41p1"/>
    <w:basedOn w:val="Normal"/>
    <w:qFormat/>
    <w:rsid w:val="00AC1BC8"/>
    <w:pPr>
      <w:tabs>
        <w:tab w:val="left" w:pos="204"/>
      </w:tabs>
      <w:autoSpaceDE w:val="0"/>
      <w:autoSpaceDN w:val="0"/>
      <w:adjustRightInd w:val="0"/>
      <w:spacing w:line="238" w:lineRule="atLeast"/>
      <w:jc w:val="both"/>
    </w:pPr>
  </w:style>
  <w:style w:type="character" w:customStyle="1" w:styleId="BlockTitleCharChar">
    <w:name w:val="Block Title Char Char"/>
    <w:rsid w:val="00AC1BC8"/>
    <w:rPr>
      <w:rFonts w:ascii="Georgia" w:eastAsia="Times New Roman" w:hAnsi="Georgia" w:cs="Arial" w:hint="default"/>
      <w:b/>
      <w:bCs/>
      <w:kern w:val="32"/>
      <w:sz w:val="28"/>
      <w:szCs w:val="32"/>
    </w:rPr>
  </w:style>
  <w:style w:type="character" w:customStyle="1" w:styleId="CiteReal0">
    <w:name w:val="CiteReal"/>
    <w:uiPriority w:val="1"/>
    <w:qFormat/>
    <w:rsid w:val="00AC1BC8"/>
    <w:rPr>
      <w:rFonts w:ascii="Arial" w:hAnsi="Arial"/>
      <w:b/>
      <w:sz w:val="24"/>
      <w:u w:val="single"/>
    </w:rPr>
  </w:style>
  <w:style w:type="character" w:customStyle="1" w:styleId="dropcap1">
    <w:name w:val="dropcap1"/>
    <w:rsid w:val="00AC1BC8"/>
  </w:style>
  <w:style w:type="paragraph" w:customStyle="1" w:styleId="Style31">
    <w:name w:val="Style31"/>
    <w:basedOn w:val="Normal"/>
    <w:uiPriority w:val="99"/>
    <w:rsid w:val="00AC1BC8"/>
    <w:pPr>
      <w:spacing w:line="197" w:lineRule="exact"/>
      <w:jc w:val="both"/>
    </w:pPr>
    <w:rPr>
      <w:rFonts w:ascii="Palatino Linotype" w:hAnsi="Palatino Linotype" w:cs="Palatino Linotype"/>
    </w:rPr>
  </w:style>
  <w:style w:type="paragraph" w:customStyle="1" w:styleId="Style42">
    <w:name w:val="Style42"/>
    <w:basedOn w:val="Normal"/>
    <w:uiPriority w:val="99"/>
    <w:rsid w:val="00AC1BC8"/>
    <w:pPr>
      <w:spacing w:line="202" w:lineRule="exact"/>
      <w:jc w:val="both"/>
    </w:pPr>
    <w:rPr>
      <w:rFonts w:ascii="Palatino Linotype" w:hAnsi="Palatino Linotype" w:cs="Palatino Linotype"/>
    </w:rPr>
  </w:style>
  <w:style w:type="paragraph" w:customStyle="1" w:styleId="Style51">
    <w:name w:val="Style51"/>
    <w:basedOn w:val="Normal"/>
    <w:uiPriority w:val="99"/>
    <w:rsid w:val="00AC1BC8"/>
    <w:pPr>
      <w:spacing w:line="200" w:lineRule="exact"/>
      <w:jc w:val="both"/>
    </w:pPr>
    <w:rPr>
      <w:rFonts w:ascii="Palatino Linotype" w:hAnsi="Palatino Linotype" w:cs="Palatino Linotype"/>
    </w:rPr>
  </w:style>
  <w:style w:type="character" w:customStyle="1" w:styleId="FontStyle72">
    <w:name w:val="Font Style72"/>
    <w:uiPriority w:val="99"/>
    <w:rsid w:val="00AC1BC8"/>
    <w:rPr>
      <w:rFonts w:ascii="Cambria" w:hAnsi="Cambria" w:cs="Cambria" w:hint="default"/>
      <w:sz w:val="16"/>
      <w:szCs w:val="16"/>
    </w:rPr>
  </w:style>
  <w:style w:type="character" w:customStyle="1" w:styleId="FontStyle73">
    <w:name w:val="Font Style73"/>
    <w:uiPriority w:val="99"/>
    <w:rsid w:val="00AC1BC8"/>
    <w:rPr>
      <w:rFonts w:ascii="Cambria" w:hAnsi="Cambria" w:cs="Cambria" w:hint="default"/>
      <w:i/>
      <w:iCs/>
      <w:sz w:val="16"/>
      <w:szCs w:val="16"/>
    </w:rPr>
  </w:style>
  <w:style w:type="character" w:customStyle="1" w:styleId="UnderlinestyleChar2">
    <w:name w:val="Underline style Char2"/>
    <w:rsid w:val="00AC1BC8"/>
    <w:rPr>
      <w:sz w:val="22"/>
      <w:szCs w:val="24"/>
      <w:u w:val="single"/>
      <w:lang w:val="en-US" w:eastAsia="en-US" w:bidi="ar-SA"/>
    </w:rPr>
  </w:style>
  <w:style w:type="paragraph" w:customStyle="1" w:styleId="CitationCharChar">
    <w:name w:val="Citation Char Char"/>
    <w:basedOn w:val="Normal"/>
    <w:uiPriority w:val="6"/>
    <w:qFormat/>
    <w:rsid w:val="00AC1BC8"/>
    <w:pPr>
      <w:ind w:left="1440" w:right="1440"/>
    </w:pPr>
    <w:rPr>
      <w:rFonts w:ascii="Cambria" w:eastAsia="Verdana" w:hAnsi="Cambria" w:cs="Cambria"/>
      <w:szCs w:val="20"/>
      <w:u w:val="single"/>
    </w:rPr>
  </w:style>
  <w:style w:type="character" w:customStyle="1" w:styleId="FontStyle49">
    <w:name w:val="Font Style49"/>
    <w:uiPriority w:val="99"/>
    <w:rsid w:val="00AC1BC8"/>
    <w:rPr>
      <w:rFonts w:ascii="Cambria" w:hAnsi="Cambria" w:cs="Cambria"/>
      <w:sz w:val="20"/>
      <w:szCs w:val="20"/>
    </w:rPr>
  </w:style>
  <w:style w:type="character" w:customStyle="1" w:styleId="FontStyle50">
    <w:name w:val="Font Style50"/>
    <w:uiPriority w:val="99"/>
    <w:rsid w:val="00AC1BC8"/>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AC1BC8"/>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AC1BC8"/>
    <w:rPr>
      <w:rFonts w:ascii="Cambria" w:eastAsia="Cambria" w:hAnsi="Cambria" w:cs="Cambria"/>
      <w:spacing w:val="-3"/>
      <w:szCs w:val="20"/>
    </w:rPr>
  </w:style>
  <w:style w:type="character" w:customStyle="1" w:styleId="kn">
    <w:name w:val="kn"/>
    <w:basedOn w:val="DefaultParagraphFont"/>
    <w:rsid w:val="00AC1BC8"/>
  </w:style>
  <w:style w:type="character" w:customStyle="1" w:styleId="StyleStyleUnderlineUnderlineStyleBoldUnderlineIntenseEmphas">
    <w:name w:val="Style Style UnderlineUnderlineStyle Bold UnderlineIntense Emphas..."/>
    <w:basedOn w:val="DefaultParagraphFont"/>
    <w:rsid w:val="00AC1BC8"/>
    <w:rPr>
      <w:b/>
      <w:bCs/>
      <w:sz w:val="26"/>
      <w:u w:val="single"/>
    </w:rPr>
  </w:style>
  <w:style w:type="character" w:customStyle="1" w:styleId="articoloinside">
    <w:name w:val="articolo_inside"/>
    <w:rsid w:val="00AC1BC8"/>
  </w:style>
  <w:style w:type="paragraph" w:customStyle="1" w:styleId="pagetools">
    <w:name w:val="pagetools"/>
    <w:basedOn w:val="Normal"/>
    <w:rsid w:val="00AC1BC8"/>
    <w:pPr>
      <w:spacing w:before="100" w:beforeAutospacing="1" w:after="100" w:afterAutospacing="1"/>
    </w:pPr>
    <w:rPr>
      <w:rFonts w:ascii="Cambria" w:eastAsia="Cambria" w:hAnsi="Cambria"/>
    </w:rPr>
  </w:style>
  <w:style w:type="character" w:customStyle="1" w:styleId="desc">
    <w:name w:val="desc"/>
    <w:basedOn w:val="DefaultParagraphFont"/>
    <w:rsid w:val="00AC1BC8"/>
  </w:style>
  <w:style w:type="character" w:customStyle="1" w:styleId="job">
    <w:name w:val="job"/>
    <w:basedOn w:val="DefaultParagraphFont"/>
    <w:rsid w:val="00AC1BC8"/>
  </w:style>
  <w:style w:type="character" w:customStyle="1" w:styleId="publisher">
    <w:name w:val="publisher"/>
    <w:basedOn w:val="DefaultParagraphFont"/>
    <w:rsid w:val="00AC1BC8"/>
  </w:style>
  <w:style w:type="character" w:customStyle="1" w:styleId="pubyear">
    <w:name w:val="pubyear"/>
    <w:basedOn w:val="DefaultParagraphFont"/>
    <w:rsid w:val="00AC1BC8"/>
  </w:style>
  <w:style w:type="character" w:customStyle="1" w:styleId="pubcity">
    <w:name w:val="pubcity"/>
    <w:basedOn w:val="DefaultParagraphFont"/>
    <w:rsid w:val="00AC1BC8"/>
  </w:style>
  <w:style w:type="character" w:customStyle="1" w:styleId="bodycontentlink">
    <w:name w:val="bodycontentlink"/>
    <w:basedOn w:val="DefaultParagraphFont"/>
    <w:rsid w:val="00AC1BC8"/>
  </w:style>
  <w:style w:type="paragraph" w:customStyle="1" w:styleId="C-Text">
    <w:name w:val="C-Text"/>
    <w:basedOn w:val="Normal"/>
    <w:rsid w:val="00AC1BC8"/>
    <w:pPr>
      <w:tabs>
        <w:tab w:val="num" w:pos="720"/>
      </w:tabs>
      <w:ind w:left="720" w:hanging="360"/>
    </w:pPr>
    <w:rPr>
      <w:rFonts w:ascii="Book Antiqua" w:hAnsi="Book Antiqua"/>
    </w:rPr>
  </w:style>
  <w:style w:type="character" w:customStyle="1" w:styleId="ecdate">
    <w:name w:val="ec_date"/>
    <w:basedOn w:val="DefaultParagraphFont"/>
    <w:rsid w:val="00AC1BC8"/>
    <w:rPr>
      <w:rFonts w:ascii="Symbol" w:hAnsi="Symbol" w:hint="default"/>
      <w:sz w:val="20"/>
      <w:szCs w:val="20"/>
      <w:shd w:val="clear" w:color="auto" w:fill="FFFFFF"/>
    </w:rPr>
  </w:style>
  <w:style w:type="paragraph" w:customStyle="1" w:styleId="ecmsonormal">
    <w:name w:val="ec_msonormal"/>
    <w:basedOn w:val="Normal"/>
    <w:rsid w:val="00AC1BC8"/>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AC1BC8"/>
  </w:style>
  <w:style w:type="character" w:customStyle="1" w:styleId="articleheadline">
    <w:name w:val="articleheadline"/>
    <w:basedOn w:val="DefaultParagraphFont"/>
    <w:rsid w:val="00AC1BC8"/>
  </w:style>
  <w:style w:type="paragraph" w:customStyle="1" w:styleId="u-intro">
    <w:name w:val="u-intro"/>
    <w:basedOn w:val="Normal"/>
    <w:rsid w:val="00AC1BC8"/>
    <w:pPr>
      <w:spacing w:before="100" w:beforeAutospacing="1" w:after="100" w:afterAutospacing="1"/>
    </w:pPr>
    <w:rPr>
      <w:rFonts w:ascii="Georgia" w:hAnsi="Georgia"/>
    </w:rPr>
  </w:style>
  <w:style w:type="character" w:customStyle="1" w:styleId="u-byline">
    <w:name w:val="u-byline"/>
    <w:basedOn w:val="DefaultParagraphFont"/>
    <w:rsid w:val="00AC1BC8"/>
  </w:style>
  <w:style w:type="character" w:customStyle="1" w:styleId="articlebya">
    <w:name w:val="articleby_a"/>
    <w:basedOn w:val="DefaultParagraphFont"/>
    <w:rsid w:val="00AC1BC8"/>
  </w:style>
  <w:style w:type="character" w:customStyle="1" w:styleId="popupwinby">
    <w:name w:val="popupwinby"/>
    <w:basedOn w:val="DefaultParagraphFont"/>
    <w:rsid w:val="00AC1BC8"/>
  </w:style>
  <w:style w:type="character" w:customStyle="1" w:styleId="storyheader">
    <w:name w:val="storyheader"/>
    <w:basedOn w:val="DefaultParagraphFont"/>
    <w:rsid w:val="00AC1BC8"/>
  </w:style>
  <w:style w:type="character" w:customStyle="1" w:styleId="marron">
    <w:name w:val="marron"/>
    <w:basedOn w:val="DefaultParagraphFont"/>
    <w:rsid w:val="00AC1BC8"/>
  </w:style>
  <w:style w:type="paragraph" w:customStyle="1" w:styleId="StyleNormalWeb10pt">
    <w:name w:val="Style Normal (Web) + 10 pt"/>
    <w:basedOn w:val="NormalWeb"/>
    <w:next w:val="Normal"/>
    <w:rsid w:val="00AC1BC8"/>
    <w:rPr>
      <w:rFonts w:ascii="Bookman Old Style" w:hAnsi="Bookman Old Style"/>
      <w:sz w:val="20"/>
    </w:rPr>
  </w:style>
  <w:style w:type="character" w:customStyle="1" w:styleId="StyleNormalWeb10ptChar">
    <w:name w:val="Style Normal (Web) + 10 pt Char"/>
    <w:basedOn w:val="DefaultParagraphFont"/>
    <w:rsid w:val="00AC1BC8"/>
    <w:rPr>
      <w:szCs w:val="24"/>
      <w:lang w:val="en-US" w:eastAsia="en-US" w:bidi="ar-SA"/>
    </w:rPr>
  </w:style>
  <w:style w:type="paragraph" w:customStyle="1" w:styleId="TagCiteShells">
    <w:name w:val="Tag/Cite/Shells"/>
    <w:basedOn w:val="Normal"/>
    <w:rsid w:val="00AC1BC8"/>
    <w:rPr>
      <w:rFonts w:ascii="Georgia" w:hAnsi="Georgia"/>
      <w:b/>
    </w:rPr>
  </w:style>
  <w:style w:type="paragraph" w:customStyle="1" w:styleId="DefinitionTerm">
    <w:name w:val="Definition Term"/>
    <w:basedOn w:val="Normal"/>
    <w:next w:val="Normal"/>
    <w:rsid w:val="00AC1BC8"/>
    <w:rPr>
      <w:rFonts w:ascii="Georgia" w:hAnsi="Georgia"/>
      <w:snapToGrid w:val="0"/>
    </w:rPr>
  </w:style>
  <w:style w:type="character" w:customStyle="1" w:styleId="Style3CharChar">
    <w:name w:val="Style3 Char Char"/>
    <w:basedOn w:val="DefaultParagraphFont"/>
    <w:rsid w:val="00AC1BC8"/>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AC1BC8"/>
    <w:pPr>
      <w:spacing w:after="60"/>
    </w:pPr>
    <w:rPr>
      <w:rFonts w:ascii="Georgia" w:eastAsia="Segoe UI" w:hAnsi="Georgia" w:cs="Cambria"/>
      <w:bCs/>
      <w:caps/>
      <w:sz w:val="20"/>
      <w:lang w:eastAsia="zh-CN"/>
    </w:rPr>
  </w:style>
  <w:style w:type="character" w:customStyle="1" w:styleId="NormalChar0">
    <w:name w:val="Normal Char"/>
    <w:basedOn w:val="DefaultParagraphFont"/>
    <w:rsid w:val="00AC1BC8"/>
    <w:rPr>
      <w:lang w:eastAsia="en-US"/>
    </w:rPr>
  </w:style>
  <w:style w:type="character" w:customStyle="1" w:styleId="BoldUnderlineChar2">
    <w:name w:val="Bold + Underline Char"/>
    <w:basedOn w:val="DefaultParagraphFont"/>
    <w:rsid w:val="00AC1BC8"/>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AC1BC8"/>
    <w:pPr>
      <w:autoSpaceDE w:val="0"/>
      <w:autoSpaceDN w:val="0"/>
      <w:adjustRightInd w:val="0"/>
      <w:ind w:left="432" w:right="432"/>
      <w:jc w:val="both"/>
    </w:pPr>
    <w:rPr>
      <w:rFonts w:ascii="Georgia" w:hAnsi="Georgia"/>
      <w:u w:val="thick"/>
    </w:rPr>
  </w:style>
  <w:style w:type="character" w:customStyle="1" w:styleId="citationiacgale">
    <w:name w:val="citation iac gale"/>
    <w:basedOn w:val="DefaultParagraphFont"/>
    <w:rsid w:val="00AC1BC8"/>
  </w:style>
  <w:style w:type="character" w:customStyle="1" w:styleId="CharacterStyle7">
    <w:name w:val="Character Style 7"/>
    <w:rsid w:val="00AC1BC8"/>
    <w:rPr>
      <w:rFonts w:ascii="Trebuchet MS" w:hAnsi="Trebuchet MS" w:cs="Trebuchet MS"/>
      <w:sz w:val="20"/>
      <w:szCs w:val="20"/>
      <w:u w:val="single"/>
    </w:rPr>
  </w:style>
  <w:style w:type="character" w:customStyle="1" w:styleId="StyleStyle4Char">
    <w:name w:val="Style Style4 + Char"/>
    <w:basedOn w:val="DefaultParagraphFont"/>
    <w:rsid w:val="00AC1BC8"/>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AC1BC8"/>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AC1BC8"/>
    <w:rPr>
      <w:rFonts w:ascii="Symbol" w:hAnsi="Symbol"/>
      <w:sz w:val="21"/>
      <w:szCs w:val="21"/>
      <w:u w:val="thick"/>
    </w:rPr>
  </w:style>
  <w:style w:type="character" w:customStyle="1" w:styleId="UnderlinedEvidenceCharChar">
    <w:name w:val="Underlined Evidence Char Char"/>
    <w:basedOn w:val="DefaultParagraphFont"/>
    <w:rsid w:val="00AC1BC8"/>
    <w:rPr>
      <w:rFonts w:ascii="Symbol" w:hAnsi="Symbol"/>
      <w:sz w:val="21"/>
      <w:szCs w:val="21"/>
      <w:u w:val="thick"/>
      <w:lang w:val="en-US" w:eastAsia="en-US" w:bidi="ar-SA"/>
    </w:rPr>
  </w:style>
  <w:style w:type="character" w:styleId="PlaceholderText">
    <w:name w:val="Placeholder Text"/>
    <w:basedOn w:val="DefaultParagraphFont"/>
    <w:uiPriority w:val="99"/>
    <w:rsid w:val="00AC1BC8"/>
    <w:rPr>
      <w:color w:val="808080"/>
    </w:rPr>
  </w:style>
  <w:style w:type="paragraph" w:customStyle="1" w:styleId="Cite8">
    <w:name w:val="Cite8"/>
    <w:basedOn w:val="Normal"/>
    <w:autoRedefine/>
    <w:qFormat/>
    <w:rsid w:val="00AC1BC8"/>
    <w:rPr>
      <w:rFonts w:ascii="Trebuchet MS" w:eastAsia="Verdana" w:hAnsi="Trebuchet MS" w:cs="Cambria"/>
    </w:rPr>
  </w:style>
  <w:style w:type="paragraph" w:customStyle="1" w:styleId="8font">
    <w:name w:val="8font"/>
    <w:basedOn w:val="Normal"/>
    <w:next w:val="Normal"/>
    <w:autoRedefine/>
    <w:qFormat/>
    <w:rsid w:val="00AC1BC8"/>
    <w:rPr>
      <w:rFonts w:ascii="Georgia" w:eastAsia="Cambria Math" w:hAnsi="Georgia" w:cs="Cambria"/>
      <w:szCs w:val="16"/>
    </w:rPr>
  </w:style>
  <w:style w:type="character" w:customStyle="1" w:styleId="NoterefInText">
    <w:name w:val="_NoterefInText"/>
    <w:uiPriority w:val="99"/>
    <w:rsid w:val="00AC1BC8"/>
    <w:rPr>
      <w:rFonts w:cs="AKDPE C+ Utopia"/>
      <w:color w:val="000000"/>
    </w:rPr>
  </w:style>
  <w:style w:type="character" w:customStyle="1" w:styleId="postauthor">
    <w:name w:val="postauthor"/>
    <w:basedOn w:val="DefaultParagraphFont"/>
    <w:rsid w:val="00AC1BC8"/>
  </w:style>
  <w:style w:type="paragraph" w:customStyle="1" w:styleId="notes-source-hasnotes">
    <w:name w:val="notes-source-hasnotes"/>
    <w:basedOn w:val="Normal"/>
    <w:rsid w:val="00AC1BC8"/>
    <w:pPr>
      <w:spacing w:before="100" w:beforeAutospacing="1" w:after="100" w:afterAutospacing="1"/>
    </w:pPr>
    <w:rPr>
      <w:rFonts w:ascii="Tahoma" w:hAnsi="Tahoma"/>
      <w:szCs w:val="20"/>
    </w:rPr>
  </w:style>
  <w:style w:type="character" w:customStyle="1" w:styleId="span">
    <w:name w:val="span"/>
    <w:basedOn w:val="DefaultParagraphFont"/>
    <w:rsid w:val="00AC1BC8"/>
  </w:style>
  <w:style w:type="character" w:customStyle="1" w:styleId="maintitle">
    <w:name w:val="maintitle"/>
    <w:basedOn w:val="DefaultParagraphFont"/>
    <w:rsid w:val="00AC1BC8"/>
  </w:style>
  <w:style w:type="character" w:customStyle="1" w:styleId="thirdparty-logo">
    <w:name w:val="thirdparty-logo"/>
    <w:basedOn w:val="DefaultParagraphFont"/>
    <w:rsid w:val="00AC1BC8"/>
  </w:style>
  <w:style w:type="character" w:customStyle="1" w:styleId="posted">
    <w:name w:val="posted"/>
    <w:basedOn w:val="DefaultParagraphFont"/>
    <w:rsid w:val="00AC1BC8"/>
  </w:style>
  <w:style w:type="character" w:customStyle="1" w:styleId="ticker">
    <w:name w:val="ticker"/>
    <w:basedOn w:val="DefaultParagraphFont"/>
    <w:rsid w:val="00AC1BC8"/>
  </w:style>
  <w:style w:type="paragraph" w:customStyle="1" w:styleId="articlemeta">
    <w:name w:val="articlemeta"/>
    <w:basedOn w:val="Normal"/>
    <w:rsid w:val="00AC1BC8"/>
    <w:pPr>
      <w:spacing w:before="100" w:beforeAutospacing="1" w:after="100" w:afterAutospacing="1"/>
    </w:pPr>
    <w:rPr>
      <w:rFonts w:ascii="Tahoma" w:hAnsi="Tahoma"/>
      <w:szCs w:val="20"/>
    </w:rPr>
  </w:style>
  <w:style w:type="character" w:customStyle="1" w:styleId="vcard">
    <w:name w:val="vcard"/>
    <w:basedOn w:val="DefaultParagraphFont"/>
    <w:rsid w:val="00AC1BC8"/>
  </w:style>
  <w:style w:type="character" w:customStyle="1" w:styleId="print-footnote">
    <w:name w:val="print-footnote"/>
    <w:basedOn w:val="DefaultParagraphFont"/>
    <w:rsid w:val="00AC1BC8"/>
  </w:style>
  <w:style w:type="character" w:customStyle="1" w:styleId="datestring">
    <w:name w:val="datestring"/>
    <w:basedOn w:val="DefaultParagraphFont"/>
    <w:rsid w:val="00AC1BC8"/>
  </w:style>
  <w:style w:type="paragraph" w:customStyle="1" w:styleId="noindent0">
    <w:name w:val="no_indent"/>
    <w:basedOn w:val="Normal"/>
    <w:rsid w:val="00AC1BC8"/>
    <w:pPr>
      <w:spacing w:before="100" w:beforeAutospacing="1" w:after="100" w:afterAutospacing="1"/>
    </w:pPr>
    <w:rPr>
      <w:rFonts w:ascii="Tahoma" w:hAnsi="Tahoma"/>
      <w:szCs w:val="20"/>
    </w:rPr>
  </w:style>
  <w:style w:type="character" w:customStyle="1" w:styleId="email">
    <w:name w:val="email"/>
    <w:basedOn w:val="DefaultParagraphFont"/>
    <w:rsid w:val="00AC1BC8"/>
  </w:style>
  <w:style w:type="paragraph" w:customStyle="1" w:styleId="left">
    <w:name w:val="left"/>
    <w:basedOn w:val="Normal"/>
    <w:rsid w:val="00AC1BC8"/>
    <w:pPr>
      <w:spacing w:before="100" w:beforeAutospacing="1" w:after="100" w:afterAutospacing="1"/>
    </w:pPr>
    <w:rPr>
      <w:rFonts w:ascii="Tahoma" w:hAnsi="Tahoma"/>
      <w:szCs w:val="20"/>
    </w:rPr>
  </w:style>
  <w:style w:type="paragraph" w:customStyle="1" w:styleId="right">
    <w:name w:val="right"/>
    <w:basedOn w:val="Normal"/>
    <w:rsid w:val="00AC1BC8"/>
    <w:pPr>
      <w:spacing w:before="100" w:beforeAutospacing="1" w:after="100" w:afterAutospacing="1"/>
    </w:pPr>
    <w:rPr>
      <w:rFonts w:ascii="Tahoma" w:hAnsi="Tahoma"/>
      <w:szCs w:val="20"/>
    </w:rPr>
  </w:style>
  <w:style w:type="character" w:customStyle="1" w:styleId="gptad">
    <w:name w:val="gptad"/>
    <w:basedOn w:val="DefaultParagraphFont"/>
    <w:rsid w:val="00AC1BC8"/>
  </w:style>
  <w:style w:type="paragraph" w:customStyle="1" w:styleId="creditpostedmodified">
    <w:name w:val="credit_posted_modified"/>
    <w:basedOn w:val="Normal"/>
    <w:rsid w:val="00AC1BC8"/>
    <w:pPr>
      <w:spacing w:before="100" w:beforeAutospacing="1" w:after="100" w:afterAutospacing="1"/>
    </w:pPr>
    <w:rPr>
      <w:rFonts w:ascii="Tahoma" w:hAnsi="Tahoma"/>
      <w:szCs w:val="20"/>
    </w:rPr>
  </w:style>
  <w:style w:type="character" w:customStyle="1" w:styleId="creditline">
    <w:name w:val="creditline"/>
    <w:basedOn w:val="DefaultParagraphFont"/>
    <w:rsid w:val="00AC1BC8"/>
  </w:style>
  <w:style w:type="character" w:customStyle="1" w:styleId="grd">
    <w:name w:val="grd"/>
    <w:basedOn w:val="DefaultParagraphFont"/>
    <w:rsid w:val="00AC1BC8"/>
  </w:style>
  <w:style w:type="paragraph" w:customStyle="1" w:styleId="hs-text-container">
    <w:name w:val="hs-text-container"/>
    <w:basedOn w:val="Normal"/>
    <w:rsid w:val="00AC1BC8"/>
    <w:pPr>
      <w:spacing w:before="100" w:beforeAutospacing="1" w:after="100" w:afterAutospacing="1"/>
    </w:pPr>
    <w:rPr>
      <w:rFonts w:ascii="Tahoma" w:hAnsi="Tahoma"/>
      <w:szCs w:val="20"/>
    </w:rPr>
  </w:style>
  <w:style w:type="character" w:customStyle="1" w:styleId="created">
    <w:name w:val="created"/>
    <w:basedOn w:val="DefaultParagraphFont"/>
    <w:rsid w:val="00AC1BC8"/>
  </w:style>
  <w:style w:type="character" w:customStyle="1" w:styleId="changed">
    <w:name w:val="changed"/>
    <w:basedOn w:val="DefaultParagraphFont"/>
    <w:rsid w:val="00AC1BC8"/>
  </w:style>
  <w:style w:type="character" w:customStyle="1" w:styleId="article-author-name">
    <w:name w:val="article-author-name"/>
    <w:basedOn w:val="DefaultParagraphFont"/>
    <w:rsid w:val="00AC1BC8"/>
  </w:style>
  <w:style w:type="character" w:customStyle="1" w:styleId="bioexcerpt">
    <w:name w:val="bio_excerpt"/>
    <w:basedOn w:val="DefaultParagraphFont"/>
    <w:rsid w:val="00AC1BC8"/>
  </w:style>
  <w:style w:type="character" w:customStyle="1" w:styleId="commentcount">
    <w:name w:val="comment_count"/>
    <w:basedOn w:val="DefaultParagraphFont"/>
    <w:rsid w:val="00AC1BC8"/>
  </w:style>
  <w:style w:type="character" w:customStyle="1" w:styleId="searchtermshighlighted">
    <w:name w:val="searchtermshighlighted"/>
    <w:basedOn w:val="DefaultParagraphFont"/>
    <w:rsid w:val="00AC1BC8"/>
  </w:style>
  <w:style w:type="character" w:customStyle="1" w:styleId="contributornametrigger">
    <w:name w:val="contributornametrigger"/>
    <w:basedOn w:val="DefaultParagraphFont"/>
    <w:rsid w:val="00AC1BC8"/>
  </w:style>
  <w:style w:type="character" w:customStyle="1" w:styleId="bylinepipe">
    <w:name w:val="bylinepipe"/>
    <w:basedOn w:val="DefaultParagraphFont"/>
    <w:rsid w:val="00AC1BC8"/>
  </w:style>
  <w:style w:type="character" w:customStyle="1" w:styleId="lucenesearchresulturlb">
    <w:name w:val="lucene_search_result_url_b"/>
    <w:basedOn w:val="DefaultParagraphFont"/>
    <w:rsid w:val="00AC1BC8"/>
  </w:style>
  <w:style w:type="character" w:customStyle="1" w:styleId="faculty-title">
    <w:name w:val="faculty-title"/>
    <w:basedOn w:val="DefaultParagraphFont"/>
    <w:rsid w:val="00AC1BC8"/>
  </w:style>
  <w:style w:type="character" w:customStyle="1" w:styleId="count">
    <w:name w:val="count"/>
    <w:basedOn w:val="DefaultParagraphFont"/>
    <w:rsid w:val="00AC1BC8"/>
  </w:style>
  <w:style w:type="character" w:customStyle="1" w:styleId="volume">
    <w:name w:val="volume"/>
    <w:basedOn w:val="DefaultParagraphFont"/>
    <w:rsid w:val="00AC1BC8"/>
  </w:style>
  <w:style w:type="character" w:customStyle="1" w:styleId="issue">
    <w:name w:val="issue"/>
    <w:basedOn w:val="DefaultParagraphFont"/>
    <w:rsid w:val="00AC1BC8"/>
  </w:style>
  <w:style w:type="character" w:customStyle="1" w:styleId="pages">
    <w:name w:val="pages"/>
    <w:basedOn w:val="DefaultParagraphFont"/>
    <w:rsid w:val="00AC1BC8"/>
  </w:style>
  <w:style w:type="character" w:customStyle="1" w:styleId="field-content">
    <w:name w:val="field-content"/>
    <w:basedOn w:val="DefaultParagraphFont"/>
    <w:rsid w:val="00AC1BC8"/>
  </w:style>
  <w:style w:type="character" w:customStyle="1" w:styleId="person">
    <w:name w:val="person"/>
    <w:basedOn w:val="DefaultParagraphFont"/>
    <w:rsid w:val="00AC1BC8"/>
  </w:style>
  <w:style w:type="character" w:customStyle="1" w:styleId="corresponding">
    <w:name w:val="corresponding"/>
    <w:basedOn w:val="DefaultParagraphFont"/>
    <w:rsid w:val="00AC1BC8"/>
  </w:style>
  <w:style w:type="character" w:customStyle="1" w:styleId="entry-date">
    <w:name w:val="entry-date"/>
    <w:basedOn w:val="DefaultParagraphFont"/>
    <w:rsid w:val="00AC1BC8"/>
  </w:style>
  <w:style w:type="paragraph" w:customStyle="1" w:styleId="entry-meta">
    <w:name w:val="entry-meta"/>
    <w:basedOn w:val="Normal"/>
    <w:rsid w:val="00AC1BC8"/>
    <w:pPr>
      <w:spacing w:before="100" w:beforeAutospacing="1" w:after="100" w:afterAutospacing="1"/>
    </w:pPr>
    <w:rPr>
      <w:rFonts w:ascii="Tahoma" w:hAnsi="Tahoma"/>
      <w:szCs w:val="20"/>
    </w:rPr>
  </w:style>
  <w:style w:type="character" w:customStyle="1" w:styleId="post-time">
    <w:name w:val="post-time"/>
    <w:basedOn w:val="DefaultParagraphFont"/>
    <w:rsid w:val="00AC1BC8"/>
  </w:style>
  <w:style w:type="character" w:customStyle="1" w:styleId="post-category">
    <w:name w:val="post-category"/>
    <w:basedOn w:val="DefaultParagraphFont"/>
    <w:rsid w:val="00AC1BC8"/>
  </w:style>
  <w:style w:type="character" w:customStyle="1" w:styleId="post-author">
    <w:name w:val="post-author"/>
    <w:basedOn w:val="DefaultParagraphFont"/>
    <w:rsid w:val="00AC1BC8"/>
  </w:style>
  <w:style w:type="character" w:customStyle="1" w:styleId="A10">
    <w:name w:val="A10"/>
    <w:uiPriority w:val="99"/>
    <w:rsid w:val="00AC1BC8"/>
    <w:rPr>
      <w:rFonts w:cs="MS Mincho"/>
      <w:color w:val="000000"/>
      <w:sz w:val="11"/>
      <w:szCs w:val="11"/>
    </w:rPr>
  </w:style>
  <w:style w:type="paragraph" w:customStyle="1" w:styleId="Pa10">
    <w:name w:val="Pa10"/>
    <w:basedOn w:val="Default"/>
    <w:next w:val="Default"/>
    <w:uiPriority w:val="99"/>
    <w:rsid w:val="00AC1BC8"/>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AC1BC8"/>
    <w:pPr>
      <w:widowControl w:val="0"/>
      <w:spacing w:line="241" w:lineRule="atLeast"/>
    </w:pPr>
    <w:rPr>
      <w:rFonts w:ascii="Verdana" w:eastAsiaTheme="minorEastAsia" w:hAnsi="Verdana" w:cs="Cambria"/>
      <w:color w:val="auto"/>
    </w:rPr>
  </w:style>
  <w:style w:type="character" w:customStyle="1" w:styleId="A9">
    <w:name w:val="A9"/>
    <w:uiPriority w:val="99"/>
    <w:rsid w:val="00AC1BC8"/>
    <w:rPr>
      <w:rFonts w:cs="MS Mincho"/>
      <w:color w:val="000000"/>
      <w:sz w:val="14"/>
      <w:szCs w:val="14"/>
    </w:rPr>
  </w:style>
  <w:style w:type="paragraph" w:customStyle="1" w:styleId="articledetails">
    <w:name w:val="articledetails"/>
    <w:basedOn w:val="Normal"/>
    <w:rsid w:val="00AC1BC8"/>
    <w:pPr>
      <w:spacing w:before="100" w:beforeAutospacing="1" w:after="100" w:afterAutospacing="1"/>
    </w:pPr>
    <w:rPr>
      <w:rFonts w:ascii="Tahoma" w:hAnsi="Tahoma"/>
      <w:szCs w:val="20"/>
    </w:rPr>
  </w:style>
  <w:style w:type="character" w:customStyle="1" w:styleId="posted-and-updated">
    <w:name w:val="posted-and-updated"/>
    <w:basedOn w:val="DefaultParagraphFont"/>
    <w:rsid w:val="00AC1BC8"/>
  </w:style>
  <w:style w:type="paragraph" w:customStyle="1" w:styleId="aff">
    <w:name w:val="aff"/>
    <w:basedOn w:val="Normal"/>
    <w:rsid w:val="00AC1BC8"/>
    <w:pPr>
      <w:spacing w:before="100" w:beforeAutospacing="1" w:after="100" w:afterAutospacing="1"/>
    </w:pPr>
    <w:rPr>
      <w:rFonts w:ascii="Tahoma" w:hAnsi="Tahoma"/>
      <w:szCs w:val="20"/>
    </w:rPr>
  </w:style>
  <w:style w:type="character" w:customStyle="1" w:styleId="entry-author">
    <w:name w:val="entry-author"/>
    <w:basedOn w:val="DefaultParagraphFont"/>
    <w:rsid w:val="00AC1BC8"/>
  </w:style>
  <w:style w:type="character" w:customStyle="1" w:styleId="entry-author-name">
    <w:name w:val="entry-author-name"/>
    <w:basedOn w:val="DefaultParagraphFont"/>
    <w:rsid w:val="00AC1BC8"/>
  </w:style>
  <w:style w:type="character" w:customStyle="1" w:styleId="arial11">
    <w:name w:val="arial_11"/>
    <w:basedOn w:val="DefaultParagraphFont"/>
    <w:rsid w:val="00AC1BC8"/>
  </w:style>
  <w:style w:type="character" w:customStyle="1" w:styleId="contrib-degrees">
    <w:name w:val="contrib-degrees"/>
    <w:basedOn w:val="DefaultParagraphFont"/>
    <w:rsid w:val="00AC1BC8"/>
  </w:style>
  <w:style w:type="character" w:customStyle="1" w:styleId="contrib-on-behalf-of">
    <w:name w:val="contrib-on-behalf-of"/>
    <w:basedOn w:val="DefaultParagraphFont"/>
    <w:rsid w:val="00AC1BC8"/>
  </w:style>
  <w:style w:type="character" w:customStyle="1" w:styleId="pubtime">
    <w:name w:val="pubtime"/>
    <w:basedOn w:val="DefaultParagraphFont"/>
    <w:rsid w:val="00AC1BC8"/>
  </w:style>
  <w:style w:type="character" w:customStyle="1" w:styleId="time">
    <w:name w:val="time"/>
    <w:basedOn w:val="DefaultParagraphFont"/>
    <w:rsid w:val="00AC1BC8"/>
  </w:style>
  <w:style w:type="character" w:customStyle="1" w:styleId="fbcommentscount">
    <w:name w:val="fb_comments_count"/>
    <w:basedOn w:val="DefaultParagraphFont"/>
    <w:rsid w:val="00AC1BC8"/>
  </w:style>
  <w:style w:type="character" w:customStyle="1" w:styleId="stsharethiscustom">
    <w:name w:val="st_sharethis_custom"/>
    <w:basedOn w:val="DefaultParagraphFont"/>
    <w:rsid w:val="00AC1BC8"/>
  </w:style>
  <w:style w:type="paragraph" w:customStyle="1" w:styleId="permalinkable">
    <w:name w:val="permalinkable"/>
    <w:basedOn w:val="Normal"/>
    <w:rsid w:val="00AC1BC8"/>
    <w:pPr>
      <w:spacing w:before="100" w:beforeAutospacing="1" w:after="100" w:afterAutospacing="1"/>
    </w:pPr>
    <w:rPr>
      <w:rFonts w:ascii="Tahoma" w:hAnsi="Tahoma"/>
      <w:szCs w:val="20"/>
    </w:rPr>
  </w:style>
  <w:style w:type="character" w:customStyle="1" w:styleId="post-date">
    <w:name w:val="post-date"/>
    <w:basedOn w:val="DefaultParagraphFont"/>
    <w:rsid w:val="00AC1BC8"/>
  </w:style>
  <w:style w:type="character" w:customStyle="1" w:styleId="link-external">
    <w:name w:val="link-external"/>
    <w:basedOn w:val="DefaultParagraphFont"/>
    <w:rsid w:val="00AC1BC8"/>
  </w:style>
  <w:style w:type="character" w:customStyle="1" w:styleId="articleauthor">
    <w:name w:val="article_author"/>
    <w:basedOn w:val="DefaultParagraphFont"/>
    <w:rsid w:val="00AC1BC8"/>
  </w:style>
  <w:style w:type="character" w:customStyle="1" w:styleId="articleissue">
    <w:name w:val="article_issue"/>
    <w:basedOn w:val="DefaultParagraphFont"/>
    <w:rsid w:val="00AC1BC8"/>
  </w:style>
  <w:style w:type="character" w:customStyle="1" w:styleId="a-size-large">
    <w:name w:val="a-size-large"/>
    <w:basedOn w:val="DefaultParagraphFont"/>
    <w:rsid w:val="00AC1BC8"/>
  </w:style>
  <w:style w:type="character" w:customStyle="1" w:styleId="a-size-medium">
    <w:name w:val="a-size-medium"/>
    <w:basedOn w:val="DefaultParagraphFont"/>
    <w:rsid w:val="00AC1BC8"/>
  </w:style>
  <w:style w:type="character" w:customStyle="1" w:styleId="contribution">
    <w:name w:val="contribution"/>
    <w:basedOn w:val="DefaultParagraphFont"/>
    <w:rsid w:val="00AC1BC8"/>
  </w:style>
  <w:style w:type="character" w:customStyle="1" w:styleId="a-color-secondary">
    <w:name w:val="a-color-secondary"/>
    <w:basedOn w:val="DefaultParagraphFont"/>
    <w:rsid w:val="00AC1BC8"/>
  </w:style>
  <w:style w:type="paragraph" w:customStyle="1" w:styleId="sbyline">
    <w:name w:val="sbyline"/>
    <w:basedOn w:val="Normal"/>
    <w:rsid w:val="00AC1BC8"/>
    <w:pPr>
      <w:spacing w:before="100" w:beforeAutospacing="1" w:after="100" w:afterAutospacing="1"/>
    </w:pPr>
    <w:rPr>
      <w:rFonts w:ascii="Tahoma" w:hAnsi="Tahoma"/>
      <w:szCs w:val="20"/>
    </w:rPr>
  </w:style>
  <w:style w:type="character" w:customStyle="1" w:styleId="ui-author">
    <w:name w:val="ui-author"/>
    <w:basedOn w:val="DefaultParagraphFont"/>
    <w:rsid w:val="00AC1BC8"/>
  </w:style>
  <w:style w:type="character" w:customStyle="1" w:styleId="ui-staffline">
    <w:name w:val="ui-staffline"/>
    <w:basedOn w:val="DefaultParagraphFont"/>
    <w:rsid w:val="00AC1BC8"/>
  </w:style>
  <w:style w:type="paragraph" w:customStyle="1" w:styleId="promotion-tag-p">
    <w:name w:val="promotion-tag-p"/>
    <w:basedOn w:val="Normal"/>
    <w:rsid w:val="00AC1BC8"/>
    <w:pPr>
      <w:spacing w:before="100" w:beforeAutospacing="1" w:after="100" w:afterAutospacing="1"/>
    </w:pPr>
    <w:rPr>
      <w:rFonts w:ascii="Tahoma" w:hAnsi="Tahoma"/>
      <w:szCs w:val="20"/>
    </w:rPr>
  </w:style>
  <w:style w:type="paragraph" w:customStyle="1" w:styleId="heading">
    <w:name w:val="heading"/>
    <w:basedOn w:val="Normal"/>
    <w:rsid w:val="00AC1BC8"/>
    <w:pPr>
      <w:spacing w:before="100" w:beforeAutospacing="1" w:after="100" w:afterAutospacing="1"/>
    </w:pPr>
    <w:rPr>
      <w:rFonts w:ascii="Tahoma" w:hAnsi="Tahoma"/>
      <w:szCs w:val="20"/>
    </w:rPr>
  </w:style>
  <w:style w:type="character" w:customStyle="1" w:styleId="value">
    <w:name w:val="value"/>
    <w:basedOn w:val="DefaultParagraphFont"/>
    <w:rsid w:val="00AC1BC8"/>
  </w:style>
  <w:style w:type="character" w:customStyle="1" w:styleId="specialissuelabel">
    <w:name w:val="specialissuelabel"/>
    <w:basedOn w:val="DefaultParagraphFont"/>
    <w:rsid w:val="00AC1BC8"/>
  </w:style>
  <w:style w:type="character" w:customStyle="1" w:styleId="referencediv">
    <w:name w:val="referencediv"/>
    <w:basedOn w:val="DefaultParagraphFont"/>
    <w:rsid w:val="00AC1BC8"/>
  </w:style>
  <w:style w:type="character" w:customStyle="1" w:styleId="wp-smiley">
    <w:name w:val="wp-smiley"/>
    <w:basedOn w:val="DefaultParagraphFont"/>
    <w:rsid w:val="00AC1BC8"/>
  </w:style>
  <w:style w:type="character" w:customStyle="1" w:styleId="meta-prep">
    <w:name w:val="meta-prep"/>
    <w:basedOn w:val="DefaultParagraphFont"/>
    <w:rsid w:val="00AC1BC8"/>
  </w:style>
  <w:style w:type="character" w:customStyle="1" w:styleId="artjournal">
    <w:name w:val="art_journal"/>
    <w:basedOn w:val="DefaultParagraphFont"/>
    <w:rsid w:val="00AC1BC8"/>
  </w:style>
  <w:style w:type="character" w:customStyle="1" w:styleId="artdatevolumeissuepart">
    <w:name w:val="art_datevolumeissuepart"/>
    <w:basedOn w:val="DefaultParagraphFont"/>
    <w:rsid w:val="00AC1BC8"/>
  </w:style>
  <w:style w:type="character" w:customStyle="1" w:styleId="artpages">
    <w:name w:val="art_pages"/>
    <w:basedOn w:val="DefaultParagraphFont"/>
    <w:rsid w:val="00AC1BC8"/>
  </w:style>
  <w:style w:type="character" w:customStyle="1" w:styleId="singlehighlightclass">
    <w:name w:val="single_highlight_class"/>
    <w:basedOn w:val="DefaultParagraphFont"/>
    <w:rsid w:val="00AC1BC8"/>
  </w:style>
  <w:style w:type="character" w:customStyle="1" w:styleId="degree">
    <w:name w:val="degree"/>
    <w:basedOn w:val="DefaultParagraphFont"/>
    <w:rsid w:val="00AC1BC8"/>
  </w:style>
  <w:style w:type="character" w:customStyle="1" w:styleId="major">
    <w:name w:val="major"/>
    <w:basedOn w:val="DefaultParagraphFont"/>
    <w:rsid w:val="00AC1BC8"/>
  </w:style>
  <w:style w:type="character" w:customStyle="1" w:styleId="authors">
    <w:name w:val="authors"/>
    <w:basedOn w:val="DefaultParagraphFont"/>
    <w:rsid w:val="00AC1BC8"/>
  </w:style>
  <w:style w:type="character" w:customStyle="1" w:styleId="views">
    <w:name w:val="views"/>
    <w:basedOn w:val="DefaultParagraphFont"/>
    <w:rsid w:val="00AC1BC8"/>
  </w:style>
  <w:style w:type="character" w:customStyle="1" w:styleId="stmainservices">
    <w:name w:val="stmainservices"/>
    <w:basedOn w:val="DefaultParagraphFont"/>
    <w:rsid w:val="00AC1BC8"/>
  </w:style>
  <w:style w:type="character" w:customStyle="1" w:styleId="stbubblehcount">
    <w:name w:val="stbubble_hcount"/>
    <w:basedOn w:val="DefaultParagraphFont"/>
    <w:rsid w:val="00AC1BC8"/>
  </w:style>
  <w:style w:type="paragraph" w:customStyle="1" w:styleId="Document">
    <w:name w:val="_Document"/>
    <w:basedOn w:val="Default"/>
    <w:next w:val="Default"/>
    <w:uiPriority w:val="99"/>
    <w:rsid w:val="00AC1BC8"/>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AC1BC8"/>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AC1BC8"/>
    <w:pPr>
      <w:widowControl w:val="0"/>
    </w:pPr>
    <w:rPr>
      <w:rFonts w:ascii="AKDPE C+ Utopia" w:eastAsiaTheme="minorEastAsia" w:hAnsi="AKDPE C+ Utopia" w:cs="Cambria"/>
      <w:color w:val="auto"/>
    </w:rPr>
  </w:style>
  <w:style w:type="paragraph" w:customStyle="1" w:styleId="collapsed-hide">
    <w:name w:val="collapsed-hide"/>
    <w:basedOn w:val="Normal"/>
    <w:rsid w:val="00AC1BC8"/>
    <w:pPr>
      <w:spacing w:before="100" w:beforeAutospacing="1" w:after="100" w:afterAutospacing="1"/>
    </w:pPr>
    <w:rPr>
      <w:rFonts w:ascii="Tahoma" w:hAnsi="Tahoma"/>
      <w:szCs w:val="20"/>
    </w:rPr>
  </w:style>
  <w:style w:type="paragraph" w:customStyle="1" w:styleId="Pa7">
    <w:name w:val="Pa7"/>
    <w:basedOn w:val="Default"/>
    <w:next w:val="Default"/>
    <w:uiPriority w:val="99"/>
    <w:rsid w:val="00AC1BC8"/>
    <w:pPr>
      <w:widowControl w:val="0"/>
      <w:spacing w:line="211" w:lineRule="atLeast"/>
    </w:pPr>
    <w:rPr>
      <w:rFonts w:ascii="Courier New" w:eastAsiaTheme="minorEastAsia" w:hAnsi="Courier New" w:cs="Cambria"/>
      <w:color w:val="auto"/>
    </w:rPr>
  </w:style>
  <w:style w:type="paragraph" w:customStyle="1" w:styleId="odd">
    <w:name w:val="odd"/>
    <w:basedOn w:val="Normal"/>
    <w:rsid w:val="00AC1BC8"/>
    <w:pPr>
      <w:spacing w:before="100" w:beforeAutospacing="1" w:after="100" w:afterAutospacing="1"/>
    </w:pPr>
    <w:rPr>
      <w:rFonts w:ascii="Tahoma" w:hAnsi="Tahoma"/>
      <w:szCs w:val="20"/>
    </w:rPr>
  </w:style>
  <w:style w:type="character" w:customStyle="1" w:styleId="article-date">
    <w:name w:val="article-date"/>
    <w:basedOn w:val="DefaultParagraphFont"/>
    <w:rsid w:val="00AC1BC8"/>
  </w:style>
  <w:style w:type="character" w:customStyle="1" w:styleId="article-author">
    <w:name w:val="article-author"/>
    <w:basedOn w:val="DefaultParagraphFont"/>
    <w:rsid w:val="00AC1BC8"/>
  </w:style>
  <w:style w:type="character" w:customStyle="1" w:styleId="tolocaltime">
    <w:name w:val="tolocaltime"/>
    <w:basedOn w:val="DefaultParagraphFont"/>
    <w:rsid w:val="00AC1BC8"/>
  </w:style>
  <w:style w:type="character" w:customStyle="1" w:styleId="pb-byline">
    <w:name w:val="pb-byline"/>
    <w:basedOn w:val="DefaultParagraphFont"/>
    <w:rsid w:val="00AC1BC8"/>
  </w:style>
  <w:style w:type="character" w:customStyle="1" w:styleId="pb-timestamp">
    <w:name w:val="pb-timestamp"/>
    <w:basedOn w:val="DefaultParagraphFont"/>
    <w:rsid w:val="00AC1BC8"/>
  </w:style>
  <w:style w:type="paragraph" w:customStyle="1" w:styleId="Pa8">
    <w:name w:val="Pa8"/>
    <w:basedOn w:val="Default"/>
    <w:next w:val="Default"/>
    <w:uiPriority w:val="99"/>
    <w:rsid w:val="00AC1BC8"/>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AC1BC8"/>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AC1BC8"/>
  </w:style>
  <w:style w:type="character" w:customStyle="1" w:styleId="even">
    <w:name w:val="even"/>
    <w:basedOn w:val="DefaultParagraphFont"/>
    <w:rsid w:val="00AC1BC8"/>
  </w:style>
  <w:style w:type="paragraph" w:customStyle="1" w:styleId="volissue">
    <w:name w:val="volissue"/>
    <w:basedOn w:val="Normal"/>
    <w:rsid w:val="00AC1BC8"/>
    <w:pPr>
      <w:spacing w:before="100" w:beforeAutospacing="1" w:after="100" w:afterAutospacing="1"/>
    </w:pPr>
    <w:rPr>
      <w:rFonts w:ascii="Tahoma" w:hAnsi="Tahoma"/>
      <w:szCs w:val="20"/>
    </w:rPr>
  </w:style>
  <w:style w:type="character" w:customStyle="1" w:styleId="view-count">
    <w:name w:val="view-count"/>
    <w:basedOn w:val="DefaultParagraphFont"/>
    <w:rsid w:val="00AC1BC8"/>
  </w:style>
  <w:style w:type="paragraph" w:customStyle="1" w:styleId="BoldUnderlineChar20">
    <w:name w:val="BoldUnderline Char2"/>
    <w:link w:val="BoldUnderlineChar2Char"/>
    <w:rsid w:val="00AC1BC8"/>
    <w:pPr>
      <w:spacing w:after="0" w:line="240" w:lineRule="auto"/>
    </w:pPr>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AC1BC8"/>
    <w:rPr>
      <w:rFonts w:ascii="Times New Roman" w:eastAsia="Times New Roman" w:hAnsi="Times New Roman" w:cs="Times New Roman"/>
      <w:b/>
      <w:sz w:val="20"/>
      <w:szCs w:val="24"/>
      <w:u w:val="single"/>
    </w:rPr>
  </w:style>
  <w:style w:type="character" w:customStyle="1" w:styleId="UnderlineCharChar4">
    <w:name w:val="Underline Char Char4"/>
    <w:rsid w:val="00AC1BC8"/>
    <w:rPr>
      <w:szCs w:val="24"/>
      <w:u w:val="single"/>
      <w:lang w:val="en-US" w:eastAsia="en-US" w:bidi="ar-SA"/>
    </w:rPr>
  </w:style>
  <w:style w:type="character" w:customStyle="1" w:styleId="BoldUnderlineCharChar3">
    <w:name w:val="BoldUnderline Char Char3"/>
    <w:rsid w:val="00AC1BC8"/>
    <w:rPr>
      <w:b/>
      <w:szCs w:val="24"/>
      <w:u w:val="single"/>
      <w:lang w:val="en-US" w:eastAsia="en-US" w:bidi="ar-SA"/>
    </w:rPr>
  </w:style>
  <w:style w:type="character" w:customStyle="1" w:styleId="BoldUnderlineCharChar2">
    <w:name w:val="BoldUnderline Char Char2"/>
    <w:rsid w:val="00AC1BC8"/>
    <w:rPr>
      <w:b/>
      <w:szCs w:val="24"/>
      <w:u w:val="single"/>
      <w:lang w:val="en-US" w:eastAsia="en-US" w:bidi="ar-SA"/>
    </w:rPr>
  </w:style>
  <w:style w:type="paragraph" w:customStyle="1" w:styleId="UnderlineCard0">
    <w:name w:val="UnderlineCard"/>
    <w:basedOn w:val="Heading3"/>
    <w:link w:val="UnderlineCardChar"/>
    <w:qFormat/>
    <w:rsid w:val="00AC1BC8"/>
    <w:pPr>
      <w:keepNext w:val="0"/>
      <w:keepLines w:val="0"/>
      <w:spacing w:before="0"/>
      <w:jc w:val="left"/>
      <w:outlineLvl w:val="9"/>
    </w:pPr>
    <w:rPr>
      <w:rFonts w:ascii="Georgia" w:eastAsia="Calibri" w:hAnsi="Georgia" w:cs="Times New Roman"/>
      <w:b w:val="0"/>
      <w:sz w:val="20"/>
      <w:szCs w:val="20"/>
      <w:lang w:val="x-none" w:eastAsia="x-none"/>
    </w:rPr>
  </w:style>
  <w:style w:type="character" w:customStyle="1" w:styleId="UnderlineCardChar">
    <w:name w:val="UnderlineCard Char"/>
    <w:link w:val="UnderlineCard0"/>
    <w:rsid w:val="00AC1BC8"/>
    <w:rPr>
      <w:rFonts w:ascii="Georgia" w:eastAsia="Calibri" w:hAnsi="Georgia" w:cs="Times New Roman"/>
      <w:sz w:val="20"/>
      <w:szCs w:val="20"/>
      <w:u w:val="single"/>
      <w:lang w:val="x-none" w:eastAsia="x-none"/>
    </w:rPr>
  </w:style>
  <w:style w:type="character" w:customStyle="1" w:styleId="5Notunderlined">
    <w:name w:val="5 Not underlined"/>
    <w:rsid w:val="00AC1BC8"/>
    <w:rPr>
      <w:rFonts w:ascii="Times New Roman" w:hAnsi="Times New Roman"/>
      <w:sz w:val="16"/>
    </w:rPr>
  </w:style>
  <w:style w:type="character" w:customStyle="1" w:styleId="volume-issue">
    <w:name w:val="volume-issue"/>
    <w:rsid w:val="00AC1BC8"/>
    <w:rPr>
      <w:rFonts w:cs="Times New Roman"/>
    </w:rPr>
  </w:style>
  <w:style w:type="character" w:customStyle="1" w:styleId="i">
    <w:name w:val="i"/>
    <w:basedOn w:val="DefaultParagraphFont"/>
    <w:uiPriority w:val="99"/>
    <w:rsid w:val="00AC1BC8"/>
  </w:style>
  <w:style w:type="character" w:customStyle="1" w:styleId="storytext">
    <w:name w:val="storytext"/>
    <w:basedOn w:val="DefaultParagraphFont"/>
    <w:rsid w:val="00AC1BC8"/>
  </w:style>
  <w:style w:type="character" w:customStyle="1" w:styleId="heading3char0">
    <w:name w:val="heading3char"/>
    <w:rsid w:val="00AC1BC8"/>
  </w:style>
  <w:style w:type="character" w:customStyle="1" w:styleId="boldness1">
    <w:name w:val="boldness1"/>
    <w:rsid w:val="00AC1BC8"/>
  </w:style>
  <w:style w:type="paragraph" w:customStyle="1" w:styleId="Cardd">
    <w:name w:val="Cardd"/>
    <w:basedOn w:val="Normal"/>
    <w:uiPriority w:val="4"/>
    <w:qFormat/>
    <w:rsid w:val="00AC1BC8"/>
    <w:pPr>
      <w:ind w:left="288" w:right="288"/>
    </w:pPr>
    <w:rPr>
      <w:rFonts w:ascii="Georgia" w:hAnsi="Georgia"/>
    </w:rPr>
  </w:style>
  <w:style w:type="paragraph" w:customStyle="1" w:styleId="document0">
    <w:name w:val="document"/>
    <w:basedOn w:val="Normal"/>
    <w:rsid w:val="00AC1BC8"/>
    <w:pPr>
      <w:spacing w:before="100" w:beforeAutospacing="1" w:after="100" w:afterAutospacing="1"/>
    </w:pPr>
    <w:rPr>
      <w:rFonts w:ascii="Georgia" w:hAnsi="Georgia"/>
    </w:rPr>
  </w:style>
  <w:style w:type="character" w:customStyle="1" w:styleId="Heading3CharCharCharChar">
    <w:name w:val="Heading 3 Char Char Char Char"/>
    <w:basedOn w:val="DefaultParagraphFont"/>
    <w:rsid w:val="00AC1BC8"/>
    <w:rPr>
      <w:rFonts w:cs="Arial"/>
      <w:bCs/>
      <w:szCs w:val="26"/>
      <w:u w:val="single"/>
      <w:lang w:val="en-US" w:eastAsia="en-US" w:bidi="ar-SA"/>
    </w:rPr>
  </w:style>
  <w:style w:type="character" w:customStyle="1" w:styleId="current-selection">
    <w:name w:val="current-selection"/>
    <w:basedOn w:val="DefaultParagraphFont"/>
    <w:rsid w:val="00AC1BC8"/>
  </w:style>
  <w:style w:type="character" w:customStyle="1" w:styleId="a2">
    <w:name w:val="_"/>
    <w:basedOn w:val="DefaultParagraphFont"/>
    <w:rsid w:val="00AC1BC8"/>
  </w:style>
  <w:style w:type="paragraph" w:customStyle="1" w:styleId="Shrink6">
    <w:name w:val="Shrink 6"/>
    <w:basedOn w:val="Normal"/>
    <w:qFormat/>
    <w:rsid w:val="00AC1BC8"/>
    <w:rPr>
      <w:rFonts w:ascii="Georgia" w:eastAsia="Calibri" w:hAnsi="Georgia"/>
      <w:sz w:val="12"/>
    </w:rPr>
  </w:style>
  <w:style w:type="character" w:customStyle="1" w:styleId="messagecontent">
    <w:name w:val="message_content"/>
    <w:rsid w:val="00AC1BC8"/>
  </w:style>
  <w:style w:type="character" w:customStyle="1" w:styleId="StyleUnderlineChar">
    <w:name w:val="Style Underline Char"/>
    <w:basedOn w:val="DefaultParagraphFont"/>
    <w:rsid w:val="00AC1BC8"/>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AC1BC8"/>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bCs/>
      <w:kern w:val="32"/>
      <w:sz w:val="24"/>
      <w:u w:val="single"/>
    </w:rPr>
  </w:style>
  <w:style w:type="character" w:customStyle="1" w:styleId="BriefTitleWorksChar">
    <w:name w:val="Brief Title Works Char"/>
    <w:basedOn w:val="DefaultParagraphFont"/>
    <w:link w:val="BriefTitleWorks"/>
    <w:rsid w:val="00AC1BC8"/>
    <w:rPr>
      <w:rFonts w:ascii="Georgia" w:eastAsia="Times New Roman" w:hAnsi="Georgia" w:cs="Arial"/>
      <w:b/>
      <w:bCs/>
      <w:kern w:val="32"/>
      <w:sz w:val="24"/>
      <w:szCs w:val="32"/>
      <w:u w:val="single"/>
    </w:rPr>
  </w:style>
  <w:style w:type="character" w:customStyle="1" w:styleId="twelptblackblack1">
    <w:name w:val="twelptblackblack1"/>
    <w:basedOn w:val="DefaultParagraphFont"/>
    <w:rsid w:val="00AC1BC8"/>
    <w:rPr>
      <w:rFonts w:ascii="Verdana" w:hAnsi="Verdana" w:hint="default"/>
      <w:color w:val="000000"/>
      <w:sz w:val="16"/>
      <w:szCs w:val="16"/>
    </w:rPr>
  </w:style>
  <w:style w:type="character" w:customStyle="1" w:styleId="Heading3CharCharCharChar1">
    <w:name w:val="Heading 3 Char Char Char Char1"/>
    <w:rsid w:val="00AC1BC8"/>
    <w:rPr>
      <w:rFonts w:cs="Arial"/>
      <w:bCs/>
      <w:szCs w:val="26"/>
      <w:u w:val="single"/>
      <w:lang w:val="en-US" w:eastAsia="en-US" w:bidi="ar-SA"/>
    </w:rPr>
  </w:style>
  <w:style w:type="paragraph" w:customStyle="1" w:styleId="conintrotext">
    <w:name w:val="conintrotext"/>
    <w:basedOn w:val="Normal"/>
    <w:uiPriority w:val="99"/>
    <w:rsid w:val="00AC1BC8"/>
    <w:pPr>
      <w:spacing w:before="100" w:beforeAutospacing="1" w:after="100" w:afterAutospacing="1"/>
    </w:pPr>
    <w:rPr>
      <w:rFonts w:ascii="Georgia" w:hAnsi="Georgia"/>
    </w:rPr>
  </w:style>
  <w:style w:type="character" w:customStyle="1" w:styleId="comment-body">
    <w:name w:val="comment-body"/>
    <w:rsid w:val="00AC1BC8"/>
  </w:style>
  <w:style w:type="character" w:customStyle="1" w:styleId="UnderlineCharCharChar1">
    <w:name w:val="Underline Char Char Char1"/>
    <w:rsid w:val="00AC1BC8"/>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AC1BC8"/>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AC1BC8"/>
    <w:rPr>
      <w:rFonts w:asciiTheme="minorHAnsi" w:eastAsia="MS Mincho" w:hAnsiTheme="minorHAnsi"/>
      <w:b/>
      <w:u w:val="single"/>
    </w:rPr>
  </w:style>
  <w:style w:type="character" w:customStyle="1" w:styleId="mw-headline">
    <w:name w:val="mw-headline"/>
    <w:rsid w:val="00AC1BC8"/>
  </w:style>
  <w:style w:type="character" w:customStyle="1" w:styleId="flagicon">
    <w:name w:val="flagicon"/>
    <w:rsid w:val="00AC1BC8"/>
  </w:style>
  <w:style w:type="paragraph" w:customStyle="1" w:styleId="assert">
    <w:name w:val="assert"/>
    <w:basedOn w:val="Normal"/>
    <w:uiPriority w:val="99"/>
    <w:rsid w:val="00AC1BC8"/>
    <w:pPr>
      <w:spacing w:before="100" w:beforeAutospacing="1" w:after="100" w:afterAutospacing="1"/>
    </w:pPr>
    <w:rPr>
      <w:rFonts w:ascii="Georgia" w:hAnsi="Georgia"/>
    </w:rPr>
  </w:style>
  <w:style w:type="character" w:customStyle="1" w:styleId="apturelink">
    <w:name w:val="apturelink"/>
    <w:rsid w:val="00AC1BC8"/>
  </w:style>
  <w:style w:type="character" w:customStyle="1" w:styleId="apturelinkicon">
    <w:name w:val="apturelinkicon"/>
    <w:rsid w:val="00AC1BC8"/>
  </w:style>
  <w:style w:type="paragraph" w:customStyle="1" w:styleId="Default1">
    <w:name w:val="Default1"/>
    <w:basedOn w:val="Default"/>
    <w:next w:val="Default"/>
    <w:uiPriority w:val="99"/>
    <w:rsid w:val="00AC1BC8"/>
    <w:rPr>
      <w:color w:val="auto"/>
    </w:rPr>
  </w:style>
  <w:style w:type="paragraph" w:customStyle="1" w:styleId="center">
    <w:name w:val="center"/>
    <w:basedOn w:val="Normal"/>
    <w:uiPriority w:val="99"/>
    <w:rsid w:val="00AC1BC8"/>
    <w:pPr>
      <w:spacing w:before="100" w:beforeAutospacing="1" w:after="100" w:afterAutospacing="1"/>
    </w:pPr>
    <w:rPr>
      <w:rFonts w:ascii="Georgia" w:hAnsi="Georgia"/>
    </w:rPr>
  </w:style>
  <w:style w:type="character" w:customStyle="1" w:styleId="LittleChar">
    <w:name w:val="Little Char"/>
    <w:link w:val="Little"/>
    <w:uiPriority w:val="99"/>
    <w:rsid w:val="00AC1BC8"/>
    <w:rPr>
      <w:rFonts w:ascii="Garamond" w:hAnsi="Garamond"/>
    </w:rPr>
  </w:style>
  <w:style w:type="character" w:customStyle="1" w:styleId="UnderlineChar1Char">
    <w:name w:val="Underline Char1 Char"/>
    <w:rsid w:val="00AC1BC8"/>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AC1BC8"/>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AC1BC8"/>
    <w:rPr>
      <w:rFonts w:asciiTheme="minorHAnsi" w:eastAsia="MS Mincho" w:hAnsiTheme="minorHAns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AC1BC8"/>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AC1BC8"/>
    <w:rPr>
      <w:rFonts w:asciiTheme="minorHAnsi" w:eastAsia="MS Mincho" w:hAnsiTheme="minorHAns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AC1BC8"/>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AC1BC8"/>
    <w:rPr>
      <w:rFonts w:asciiTheme="minorHAnsi" w:eastAsia="MS Mincho" w:hAnsiTheme="minorHAnsi"/>
      <w:b/>
      <w:u w:val="single"/>
    </w:rPr>
  </w:style>
  <w:style w:type="paragraph" w:customStyle="1" w:styleId="CardBody">
    <w:name w:val="Card Body"/>
    <w:basedOn w:val="Normal"/>
    <w:link w:val="CardBodyChar"/>
    <w:qFormat/>
    <w:rsid w:val="00AC1BC8"/>
    <w:rPr>
      <w:rFonts w:ascii="Georgia" w:hAnsi="Georgia"/>
    </w:rPr>
  </w:style>
  <w:style w:type="character" w:customStyle="1" w:styleId="CardBodyChar">
    <w:name w:val="Card Body Char"/>
    <w:link w:val="CardBody"/>
    <w:rsid w:val="00AC1BC8"/>
    <w:rPr>
      <w:rFonts w:ascii="Georgia" w:hAnsi="Georgia"/>
    </w:rPr>
  </w:style>
  <w:style w:type="character" w:customStyle="1" w:styleId="ptitleinside">
    <w:name w:val="p_title_inside"/>
    <w:rsid w:val="00AC1BC8"/>
  </w:style>
  <w:style w:type="paragraph" w:customStyle="1" w:styleId="StyleBoldandUnderlineChar11ptBorderSinglesolidline">
    <w:name w:val="Style Bold and Underline Char + 11 pt Border: : (Single solid line..."/>
    <w:link w:val="StyleBoldandUnderlineChar11ptBorderSinglesolidlineChar"/>
    <w:rsid w:val="00AC1BC8"/>
    <w:rPr>
      <w:rFonts w:eastAsia="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AC1BC8"/>
    <w:rPr>
      <w:rFonts w:eastAsia="Times New Roman"/>
      <w:b/>
      <w:bCs/>
      <w:szCs w:val="20"/>
      <w:u w:val="single"/>
      <w:bdr w:val="single" w:sz="4" w:space="0" w:color="auto"/>
    </w:rPr>
  </w:style>
  <w:style w:type="character" w:customStyle="1" w:styleId="Heading1CharChar1">
    <w:name w:val="Heading 1 Char Char1"/>
    <w:rsid w:val="00AC1BC8"/>
    <w:rPr>
      <w:rFonts w:cs="Arial"/>
      <w:b/>
      <w:bCs/>
      <w:szCs w:val="32"/>
      <w:lang w:val="en-US" w:eastAsia="en-US" w:bidi="ar-SA"/>
    </w:rPr>
  </w:style>
  <w:style w:type="paragraph" w:customStyle="1" w:styleId="Indentation">
    <w:name w:val="Indentation"/>
    <w:basedOn w:val="Normal"/>
    <w:uiPriority w:val="99"/>
    <w:rsid w:val="00AC1BC8"/>
    <w:pPr>
      <w:ind w:left="288" w:right="288"/>
    </w:pPr>
    <w:rPr>
      <w:rFonts w:ascii="Georgia" w:hAnsi="Georgia"/>
    </w:rPr>
  </w:style>
  <w:style w:type="character" w:customStyle="1" w:styleId="StyleUnderlineCharChar9ptBold">
    <w:name w:val="Style Underline Char Char + 9 pt Bold"/>
    <w:rsid w:val="00AC1BC8"/>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AC1BC8"/>
    <w:rPr>
      <w:rFonts w:ascii="Georgia" w:hAnsi="Georgia"/>
      <w:u w:val="single"/>
    </w:rPr>
  </w:style>
  <w:style w:type="character" w:customStyle="1" w:styleId="StyleStyle4ArialNarrow9ptChar">
    <w:name w:val="Style Style4 + Arial Narrow 9 pt Char"/>
    <w:link w:val="StyleStyle4ArialNarrow9pt"/>
    <w:rsid w:val="00AC1BC8"/>
    <w:rPr>
      <w:rFonts w:ascii="Georgia" w:hAnsi="Georgia"/>
      <w:u w:val="single"/>
    </w:rPr>
  </w:style>
  <w:style w:type="paragraph" w:customStyle="1" w:styleId="StyleStyle4ArialNarrow9ptBold">
    <w:name w:val="Style Style4 + Arial Narrow 9 pt Bold"/>
    <w:basedOn w:val="Normal"/>
    <w:link w:val="StyleStyle4ArialNarrow9ptBoldChar"/>
    <w:rsid w:val="00AC1BC8"/>
    <w:rPr>
      <w:rFonts w:ascii="Georgia" w:hAnsi="Georgia"/>
      <w:b/>
      <w:bCs/>
      <w:u w:val="single"/>
    </w:rPr>
  </w:style>
  <w:style w:type="character" w:customStyle="1" w:styleId="StyleStyle4ArialNarrow9ptBoldChar">
    <w:name w:val="Style Style4 + Arial Narrow 9 pt Bold Char"/>
    <w:link w:val="StyleStyle4ArialNarrow9ptBold"/>
    <w:rsid w:val="00AC1BC8"/>
    <w:rPr>
      <w:rFonts w:ascii="Georgia" w:hAnsi="Georgia"/>
      <w:b/>
      <w:bCs/>
      <w:u w:val="single"/>
    </w:rPr>
  </w:style>
  <w:style w:type="character" w:customStyle="1" w:styleId="StyleBoldandUnderlineCharChar29pt">
    <w:name w:val="Style Bold and Underline Char Char2 + 9 pt"/>
    <w:rsid w:val="00AC1BC8"/>
    <w:rPr>
      <w:rFonts w:ascii="Times New Roman" w:hAnsi="Times New Roman"/>
      <w:b/>
      <w:bCs/>
      <w:noProof w:val="0"/>
      <w:sz w:val="20"/>
      <w:u w:val="single"/>
    </w:rPr>
  </w:style>
  <w:style w:type="character" w:customStyle="1" w:styleId="StyleUnderlineCharChar19pt">
    <w:name w:val="Style Underline Char Char1 + 9 pt"/>
    <w:rsid w:val="00AC1BC8"/>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AC1BC8"/>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AC1BC8"/>
    <w:rPr>
      <w:rFonts w:ascii="Georgia" w:eastAsia="Times New Roman" w:hAnsi="Georgia"/>
      <w:b/>
      <w:smallCaps/>
      <w:sz w:val="24"/>
      <w:szCs w:val="24"/>
      <w:u w:val="single"/>
    </w:rPr>
  </w:style>
  <w:style w:type="character" w:customStyle="1" w:styleId="CardTextCharChar">
    <w:name w:val="Card Text Char Char"/>
    <w:rsid w:val="00AC1BC8"/>
    <w:rPr>
      <w:rFonts w:ascii="Times New Roman" w:eastAsia="Times New Roman" w:hAnsi="Times New Roman" w:cs="Times New Roman"/>
      <w:sz w:val="20"/>
      <w:szCs w:val="20"/>
    </w:rPr>
  </w:style>
  <w:style w:type="character" w:customStyle="1" w:styleId="citeChar1">
    <w:name w:val="cite Char"/>
    <w:locked/>
    <w:rsid w:val="00AC1BC8"/>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AC1BC8"/>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AC1BC8"/>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AC1BC8"/>
    <w:rPr>
      <w:i/>
      <w:iCs/>
      <w:sz w:val="20"/>
      <w:u w:val="single"/>
    </w:rPr>
  </w:style>
  <w:style w:type="character" w:customStyle="1" w:styleId="HIGHLIGHT0">
    <w:name w:val="HIGHLIGHT"/>
    <w:uiPriority w:val="1"/>
    <w:rsid w:val="00AC1BC8"/>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AC1BC8"/>
    <w:pPr>
      <w:widowControl w:val="0"/>
      <w:autoSpaceDE/>
      <w:autoSpaceDN/>
      <w:adjustRightInd/>
      <w:outlineLvl w:val="9"/>
    </w:pPr>
    <w:rPr>
      <w:sz w:val="28"/>
      <w:szCs w:val="24"/>
    </w:rPr>
  </w:style>
  <w:style w:type="character" w:customStyle="1" w:styleId="HiddenBlockHeaderChar">
    <w:name w:val="Hidden Block Header Char"/>
    <w:link w:val="HiddenBlockHeader"/>
    <w:rsid w:val="00AC1BC8"/>
    <w:rPr>
      <w:rFonts w:ascii="Calibri" w:hAnsi="Calibri"/>
      <w:b/>
      <w:sz w:val="28"/>
      <w:szCs w:val="24"/>
    </w:rPr>
  </w:style>
  <w:style w:type="character" w:customStyle="1" w:styleId="FifthChar">
    <w:name w:val="Fifth Char"/>
    <w:link w:val="Fifth"/>
    <w:uiPriority w:val="99"/>
    <w:rsid w:val="00AC1BC8"/>
    <w:rPr>
      <w:rFonts w:ascii="Calibri" w:eastAsia="Calibri" w:hAnsi="Calibri"/>
    </w:rPr>
  </w:style>
  <w:style w:type="paragraph" w:customStyle="1" w:styleId="Third">
    <w:name w:val="Third"/>
    <w:basedOn w:val="Normal"/>
    <w:link w:val="ThirdChar"/>
    <w:rsid w:val="00AC1BC8"/>
    <w:rPr>
      <w:rFonts w:ascii="Georgia" w:hAnsi="Georgia"/>
      <w:b/>
      <w:u w:val="single"/>
      <w:lang w:val="x-none" w:eastAsia="x-none"/>
    </w:rPr>
  </w:style>
  <w:style w:type="character" w:customStyle="1" w:styleId="ThirdChar">
    <w:name w:val="Third Char"/>
    <w:link w:val="Third"/>
    <w:rsid w:val="00AC1BC8"/>
    <w:rPr>
      <w:rFonts w:ascii="Georgia" w:hAnsi="Georgia"/>
      <w:b/>
      <w:u w:val="single"/>
      <w:lang w:val="x-none" w:eastAsia="x-none"/>
    </w:rPr>
  </w:style>
  <w:style w:type="paragraph" w:customStyle="1" w:styleId="CharCharCharCharCharChar1CharCharCharCharChar">
    <w:name w:val="Char Char Char Char Char Char1 Char Char Char Char Char"/>
    <w:aliases w:val="Char Char2"/>
    <w:next w:val="Normal"/>
    <w:rsid w:val="00AC1BC8"/>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CardsCharChar">
    <w:name w:val="Cards Char Char"/>
    <w:rsid w:val="00AC1BC8"/>
    <w:rPr>
      <w:rFonts w:ascii="Times New Roman" w:eastAsia="Times New Roman" w:hAnsi="Times New Roman"/>
      <w:szCs w:val="24"/>
    </w:rPr>
  </w:style>
  <w:style w:type="character" w:customStyle="1" w:styleId="article-record-publication-volume-issue">
    <w:name w:val="article-record-publication-volume-issue"/>
    <w:rsid w:val="00AC1BC8"/>
  </w:style>
  <w:style w:type="character" w:customStyle="1" w:styleId="NothingCharChar">
    <w:name w:val="Nothing Char Char"/>
    <w:link w:val="NothingCharCharChar"/>
    <w:rsid w:val="00AC1BC8"/>
  </w:style>
  <w:style w:type="paragraph" w:customStyle="1" w:styleId="DebateUnderlineBoldChar">
    <w:name w:val="Debate Underline Bold Char"/>
    <w:basedOn w:val="Normal"/>
    <w:link w:val="DebateUnderlineBoldCharChar"/>
    <w:rsid w:val="00AC1BC8"/>
    <w:pPr>
      <w:jc w:val="both"/>
    </w:pPr>
    <w:rPr>
      <w:rFonts w:ascii="Georgia" w:hAnsi="Georgia"/>
      <w:b/>
      <w:u w:val="thick"/>
    </w:rPr>
  </w:style>
  <w:style w:type="character" w:customStyle="1" w:styleId="DebateUnderlineBoldCharChar">
    <w:name w:val="Debate Underline Bold Char Char"/>
    <w:link w:val="DebateUnderlineBoldChar"/>
    <w:rsid w:val="00AC1BC8"/>
    <w:rPr>
      <w:rFonts w:ascii="Georgia" w:hAnsi="Georgia"/>
      <w:b/>
      <w:u w:val="thick"/>
    </w:rPr>
  </w:style>
  <w:style w:type="character" w:customStyle="1" w:styleId="resultbodyblack">
    <w:name w:val="resultbodyblack"/>
    <w:rsid w:val="00AC1BC8"/>
    <w:rPr>
      <w:rFonts w:cs="Times New Roman"/>
    </w:rPr>
  </w:style>
  <w:style w:type="paragraph" w:customStyle="1" w:styleId="bloctitles">
    <w:name w:val="bloc titles"/>
    <w:basedOn w:val="Heading1"/>
    <w:next w:val="Normal"/>
    <w:link w:val="bloctitlesChar"/>
    <w:autoRedefine/>
    <w:rsid w:val="00AC1BC8"/>
    <w:pPr>
      <w:keepNext w:val="0"/>
      <w:keepLines w:val="0"/>
      <w:pBdr>
        <w:top w:val="none" w:sz="0" w:space="0" w:color="auto"/>
        <w:left w:val="none" w:sz="0" w:space="0" w:color="auto"/>
        <w:bottom w:val="none" w:sz="0" w:space="0" w:color="auto"/>
        <w:right w:val="none" w:sz="0" w:space="0" w:color="auto"/>
      </w:pBdr>
      <w:spacing w:before="0"/>
      <w:contextualSpacing/>
    </w:pPr>
    <w:rPr>
      <w:rFonts w:ascii="Georgia" w:eastAsia="Malgun Gothic" w:hAnsi="Georgia" w:cs="Arial"/>
      <w:bCs/>
      <w:sz w:val="28"/>
      <w:u w:val="single"/>
    </w:rPr>
  </w:style>
  <w:style w:type="character" w:customStyle="1" w:styleId="bloctitlesChar">
    <w:name w:val="bloc titles Char"/>
    <w:link w:val="bloctitles"/>
    <w:rsid w:val="00AC1BC8"/>
    <w:rPr>
      <w:rFonts w:ascii="Georgia" w:eastAsia="Malgun Gothic" w:hAnsi="Georgia" w:cs="Arial"/>
      <w:b/>
      <w:bCs/>
      <w:sz w:val="28"/>
      <w:szCs w:val="32"/>
      <w:u w:val="single"/>
    </w:rPr>
  </w:style>
  <w:style w:type="paragraph" w:customStyle="1" w:styleId="CiteSmallText">
    <w:name w:val="Cite Small Text"/>
    <w:basedOn w:val="Normal"/>
    <w:uiPriority w:val="99"/>
    <w:rsid w:val="00AC1BC8"/>
    <w:pPr>
      <w:widowControl w:val="0"/>
      <w:spacing w:after="200"/>
    </w:pPr>
    <w:rPr>
      <w:rFonts w:ascii="Helvetica Neue" w:hAnsi="Helvetica Neue"/>
      <w:b/>
      <w:sz w:val="18"/>
    </w:rPr>
  </w:style>
  <w:style w:type="character" w:customStyle="1" w:styleId="3TagCite">
    <w:name w:val="3 Tag/Cite"/>
    <w:rsid w:val="00AC1BC8"/>
    <w:rPr>
      <w:rFonts w:ascii="Times New Roman" w:hAnsi="Times New Roman"/>
      <w:b/>
    </w:rPr>
  </w:style>
  <w:style w:type="character" w:customStyle="1" w:styleId="4Qualifications">
    <w:name w:val="4 Qualifications"/>
    <w:rsid w:val="00AC1BC8"/>
    <w:rPr>
      <w:rFonts w:ascii="Times New Roman" w:hAnsi="Times New Roman"/>
      <w:sz w:val="19"/>
    </w:rPr>
  </w:style>
  <w:style w:type="character" w:customStyle="1" w:styleId="6Underlined">
    <w:name w:val="6 Underlined"/>
    <w:rsid w:val="00AC1BC8"/>
    <w:rPr>
      <w:rFonts w:ascii="Times New Roman" w:hAnsi="Times New Roman"/>
      <w:b/>
      <w:sz w:val="21"/>
      <w:u w:val="single"/>
    </w:rPr>
  </w:style>
  <w:style w:type="paragraph" w:customStyle="1" w:styleId="Cards1CharChar">
    <w:name w:val="Cards1 Char Char"/>
    <w:basedOn w:val="Normal"/>
    <w:link w:val="Cards1CharCharChar"/>
    <w:rsid w:val="00AC1BC8"/>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AC1BC8"/>
    <w:rPr>
      <w:rFonts w:ascii="Georgia" w:hAnsi="Georgia"/>
      <w:lang w:val="x-none"/>
    </w:rPr>
  </w:style>
  <w:style w:type="character" w:customStyle="1" w:styleId="UnderlineCharCharCharCharCharCharCharChar">
    <w:name w:val="Underline Char Char Char Char Char Char Char Char"/>
    <w:link w:val="UnderlineCharCharCharCharCharCharChar"/>
    <w:rsid w:val="00AC1BC8"/>
    <w:rPr>
      <w:u w:val="single"/>
    </w:rPr>
  </w:style>
  <w:style w:type="paragraph" w:customStyle="1" w:styleId="UnderlineCharCharCharCharCharCharChar">
    <w:name w:val="Underline Char Char Char Char Char Char Char"/>
    <w:basedOn w:val="Normal"/>
    <w:link w:val="UnderlineCharCharCharCharCharCharCharChar"/>
    <w:rsid w:val="00AC1BC8"/>
    <w:rPr>
      <w:rFonts w:asciiTheme="minorHAnsi" w:hAnsiTheme="minorHAnsi"/>
      <w:u w:val="single"/>
    </w:rPr>
  </w:style>
  <w:style w:type="paragraph" w:customStyle="1" w:styleId="CitesCharChar">
    <w:name w:val="Cites Char Char"/>
    <w:next w:val="Normal"/>
    <w:link w:val="CitesCharCharChar"/>
    <w:rsid w:val="00AC1BC8"/>
    <w:pPr>
      <w:widowControl w:val="0"/>
      <w:spacing w:after="0" w:line="240" w:lineRule="auto"/>
      <w:jc w:val="both"/>
      <w:outlineLvl w:val="2"/>
    </w:pPr>
    <w:rPr>
      <w:rFonts w:ascii="Times New Roman" w:eastAsia="Times New Roman" w:hAnsi="Times New Roman" w:cs="Times New Roman"/>
      <w:sz w:val="20"/>
      <w:szCs w:val="24"/>
    </w:rPr>
  </w:style>
  <w:style w:type="character" w:customStyle="1" w:styleId="CitesCharCharChar">
    <w:name w:val="Cites Char Char Char"/>
    <w:link w:val="CitesCharChar"/>
    <w:rsid w:val="00AC1BC8"/>
    <w:rPr>
      <w:rFonts w:ascii="Times New Roman" w:eastAsia="Times New Roman" w:hAnsi="Times New Roman" w:cs="Times New Roman"/>
      <w:sz w:val="20"/>
      <w:szCs w:val="24"/>
    </w:rPr>
  </w:style>
  <w:style w:type="character" w:customStyle="1" w:styleId="nohighlighting">
    <w:name w:val="no highlighting"/>
    <w:rsid w:val="00AC1BC8"/>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AC1BC8"/>
    <w:rPr>
      <w:rFonts w:ascii="Cambria" w:hAnsi="Cambria" w:hint="default"/>
      <w:sz w:val="21"/>
      <w:u w:val="single"/>
    </w:rPr>
  </w:style>
  <w:style w:type="paragraph" w:customStyle="1" w:styleId="Swag">
    <w:name w:val="Swag"/>
    <w:basedOn w:val="Normal"/>
    <w:link w:val="SwagChar"/>
    <w:qFormat/>
    <w:rsid w:val="00AC1BC8"/>
    <w:rPr>
      <w:rFonts w:ascii="Georgia" w:hAnsi="Georgia"/>
      <w:color w:val="0000FF"/>
      <w:sz w:val="12"/>
      <w:u w:val="single"/>
    </w:rPr>
  </w:style>
  <w:style w:type="character" w:customStyle="1" w:styleId="SwagChar">
    <w:name w:val="Swag Char"/>
    <w:link w:val="Swag"/>
    <w:rsid w:val="00AC1BC8"/>
    <w:rPr>
      <w:rFonts w:ascii="Georgia" w:hAnsi="Georgia"/>
      <w:color w:val="0000FF"/>
      <w:sz w:val="12"/>
      <w:u w:val="single"/>
    </w:rPr>
  </w:style>
  <w:style w:type="paragraph" w:customStyle="1" w:styleId="StyleUnderlineTimesNewRoman1">
    <w:name w:val="Style Underline + Times New Roman1"/>
    <w:link w:val="StyleUnderlineTimesNewRoman1Char"/>
    <w:rsid w:val="00AC1BC8"/>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AC1BC8"/>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rsid w:val="00AC1BC8"/>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AC1BC8"/>
    <w:rPr>
      <w:rFonts w:ascii="Calibri" w:eastAsia="Times New Roman" w:hAnsi="Calibri"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rsid w:val="00AC1BC8"/>
    <w:rPr>
      <w:rFonts w:ascii="Garamond" w:eastAsia="MS Mincho" w:hAnsi="Garamond"/>
    </w:rPr>
  </w:style>
  <w:style w:type="character" w:customStyle="1" w:styleId="StyleStyleCardTextLeft-075Right0Char">
    <w:name w:val="Style Style Card Text + Left:  -0.75&quot; + Right:  0&quot; Char"/>
    <w:link w:val="StyleStyleCardTextLeft-075Right0"/>
    <w:rsid w:val="00AC1BC8"/>
    <w:rPr>
      <w:rFonts w:ascii="Garamond" w:eastAsia="MS Mincho" w:hAnsi="Garamond"/>
    </w:rPr>
  </w:style>
  <w:style w:type="character" w:customStyle="1" w:styleId="CharChar61">
    <w:name w:val="Char Char61"/>
    <w:rsid w:val="00AC1BC8"/>
    <w:rPr>
      <w:rFonts w:cs="Arial"/>
      <w:bCs/>
      <w:sz w:val="16"/>
      <w:szCs w:val="26"/>
      <w:lang w:val="en-US" w:eastAsia="en-US" w:bidi="ar-SA"/>
    </w:rPr>
  </w:style>
  <w:style w:type="character" w:customStyle="1" w:styleId="ListBulletChar">
    <w:name w:val="List Bullet Char"/>
    <w:link w:val="ListBullet"/>
    <w:uiPriority w:val="99"/>
    <w:rsid w:val="00AC1BC8"/>
    <w:rPr>
      <w:rFonts w:ascii="Calibri" w:eastAsia="Calibri" w:hAnsi="Calibri"/>
    </w:rPr>
  </w:style>
  <w:style w:type="paragraph" w:customStyle="1" w:styleId="subhead10">
    <w:name w:val="subhead1"/>
    <w:basedOn w:val="Normal"/>
    <w:uiPriority w:val="99"/>
    <w:rsid w:val="00AC1BC8"/>
    <w:pPr>
      <w:spacing w:before="100" w:beforeAutospacing="1" w:after="100" w:afterAutospacing="1"/>
    </w:pPr>
    <w:rPr>
      <w:rFonts w:ascii="Georgia" w:hAnsi="Georgia"/>
    </w:rPr>
  </w:style>
  <w:style w:type="character" w:customStyle="1" w:styleId="styledate">
    <w:name w:val="styledate"/>
    <w:rsid w:val="00AC1BC8"/>
  </w:style>
  <w:style w:type="character" w:customStyle="1" w:styleId="BoldandUnderlineChar1">
    <w:name w:val="Bold and Underline Char1"/>
    <w:rsid w:val="00AC1BC8"/>
    <w:rPr>
      <w:b/>
      <w:szCs w:val="24"/>
      <w:u w:val="single"/>
      <w:lang w:val="en-US" w:eastAsia="en-US" w:bidi="ar-SA"/>
    </w:rPr>
  </w:style>
  <w:style w:type="character" w:customStyle="1" w:styleId="BoldandUnderlineChar1Char2">
    <w:name w:val="Bold and Underline Char1 Char2"/>
    <w:rsid w:val="00AC1BC8"/>
    <w:rPr>
      <w:b/>
      <w:szCs w:val="24"/>
      <w:u w:val="single"/>
      <w:lang w:val="en-US" w:eastAsia="en-US" w:bidi="ar-SA"/>
    </w:rPr>
  </w:style>
  <w:style w:type="character" w:customStyle="1" w:styleId="BoldandUnderlineCharChar1">
    <w:name w:val="Bold and Underline Char Char1"/>
    <w:rsid w:val="00AC1BC8"/>
    <w:rPr>
      <w:b/>
      <w:szCs w:val="24"/>
      <w:u w:val="single"/>
      <w:lang w:val="en-US" w:eastAsia="en-US" w:bidi="ar-SA"/>
    </w:rPr>
  </w:style>
  <w:style w:type="character" w:customStyle="1" w:styleId="BoldandUnderlineChar6">
    <w:name w:val="Bold and Underline Char6"/>
    <w:rsid w:val="00AC1BC8"/>
    <w:rPr>
      <w:b/>
      <w:szCs w:val="24"/>
      <w:u w:val="single"/>
      <w:lang w:val="en-US" w:eastAsia="en-US" w:bidi="ar-SA"/>
    </w:rPr>
  </w:style>
  <w:style w:type="character" w:customStyle="1" w:styleId="title-link-wrapper">
    <w:name w:val="title-link-wrapper"/>
    <w:rsid w:val="00AC1BC8"/>
  </w:style>
  <w:style w:type="character" w:customStyle="1" w:styleId="medium-font">
    <w:name w:val="medium-font"/>
    <w:rsid w:val="00AC1BC8"/>
  </w:style>
  <w:style w:type="paragraph" w:customStyle="1" w:styleId="abstract">
    <w:name w:val="abstract"/>
    <w:basedOn w:val="Normal"/>
    <w:uiPriority w:val="99"/>
    <w:rsid w:val="00AC1BC8"/>
    <w:pPr>
      <w:spacing w:before="100" w:beforeAutospacing="1" w:after="100" w:afterAutospacing="1"/>
    </w:pPr>
    <w:rPr>
      <w:rFonts w:ascii="Georgia" w:hAnsi="Georgia"/>
    </w:rPr>
  </w:style>
  <w:style w:type="paragraph" w:customStyle="1" w:styleId="StyleUnderlineChar11ptBold2">
    <w:name w:val="Style Underline Char + 11 pt Bold2"/>
    <w:basedOn w:val="Normal"/>
    <w:link w:val="StyleUnderlineChar11ptBold2Char"/>
    <w:rsid w:val="00AC1BC8"/>
    <w:rPr>
      <w:rFonts w:ascii="Georgia" w:hAnsi="Georgia"/>
      <w:b/>
      <w:bCs/>
      <w:u w:val="single"/>
    </w:rPr>
  </w:style>
  <w:style w:type="character" w:customStyle="1" w:styleId="StyleUnderlineChar11ptBold2Char">
    <w:name w:val="Style Underline Char + 11 pt Bold2 Char"/>
    <w:link w:val="StyleUnderlineChar11ptBold2"/>
    <w:rsid w:val="00AC1BC8"/>
    <w:rPr>
      <w:rFonts w:ascii="Georgia" w:hAnsi="Georgia"/>
      <w:b/>
      <w:bCs/>
      <w:u w:val="single"/>
    </w:rPr>
  </w:style>
  <w:style w:type="character" w:customStyle="1" w:styleId="ReallySamllTextChar">
    <w:name w:val="ReallySamllText Char"/>
    <w:rsid w:val="00AC1BC8"/>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AC1BC8"/>
    <w:rPr>
      <w:rFonts w:ascii="Georgia" w:hAnsi="Georgia"/>
      <w:u w:val="single"/>
    </w:rPr>
  </w:style>
  <w:style w:type="character" w:customStyle="1" w:styleId="StyleStyleUnderlineTimesNewRoman11ptChar">
    <w:name w:val="Style Style Underline + Times New Roman + 11 pt Char"/>
    <w:link w:val="StyleStyleUnderlineTimesNewRoman11pt"/>
    <w:rsid w:val="00AC1BC8"/>
    <w:rPr>
      <w:rFonts w:ascii="Georgia" w:hAnsi="Georgia"/>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AC1BC8"/>
    <w:rPr>
      <w:rFonts w:ascii="Georgia"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AC1BC8"/>
    <w:rPr>
      <w:rFonts w:ascii="Georgia" w:hAnsi="Georgia"/>
      <w:u w:val="single"/>
    </w:rPr>
  </w:style>
  <w:style w:type="character" w:customStyle="1" w:styleId="style10">
    <w:name w:val="style1"/>
    <w:rsid w:val="00AC1BC8"/>
  </w:style>
  <w:style w:type="character" w:customStyle="1" w:styleId="pmtermsel">
    <w:name w:val="pmtermsel"/>
    <w:rsid w:val="00AC1BC8"/>
  </w:style>
  <w:style w:type="character" w:customStyle="1" w:styleId="showipapr">
    <w:name w:val="show_ipapr"/>
    <w:rsid w:val="00AC1BC8"/>
  </w:style>
  <w:style w:type="character" w:customStyle="1" w:styleId="dnindex">
    <w:name w:val="dnindex"/>
    <w:rsid w:val="00AC1BC8"/>
  </w:style>
  <w:style w:type="character" w:customStyle="1" w:styleId="23">
    <w:name w:val="23"/>
    <w:rsid w:val="00AC1BC8"/>
    <w:rPr>
      <w:rFonts w:ascii="Times New Roman" w:hAnsi="Times New Roman" w:cs="Arial"/>
      <w:bCs/>
      <w:sz w:val="20"/>
      <w:u w:val="single"/>
      <w:lang w:val="en-US" w:eastAsia="en-US" w:bidi="ar-SA"/>
    </w:rPr>
  </w:style>
  <w:style w:type="character" w:customStyle="1" w:styleId="33">
    <w:name w:val="33"/>
    <w:rsid w:val="00AC1BC8"/>
    <w:rPr>
      <w:rFonts w:ascii="Times New Roman" w:hAnsi="Times New Roman" w:cs="Arial"/>
      <w:b/>
      <w:bCs/>
      <w:sz w:val="20"/>
      <w:u w:val="single"/>
      <w:lang w:val="en-US" w:eastAsia="en-US" w:bidi="ar-SA"/>
    </w:rPr>
  </w:style>
  <w:style w:type="character" w:customStyle="1" w:styleId="55">
    <w:name w:val="55"/>
    <w:rsid w:val="00AC1BC8"/>
    <w:rPr>
      <w:rFonts w:cs="Arial"/>
      <w:bCs/>
      <w:sz w:val="20"/>
      <w:u w:val="single"/>
      <w:lang w:val="en-US" w:eastAsia="en-US" w:bidi="ar-SA"/>
    </w:rPr>
  </w:style>
  <w:style w:type="character" w:customStyle="1" w:styleId="authoraffil">
    <w:name w:val="authoraffil"/>
    <w:rsid w:val="00AC1BC8"/>
  </w:style>
  <w:style w:type="character" w:customStyle="1" w:styleId="CharChar8">
    <w:name w:val="Char Char8"/>
    <w:rsid w:val="00AC1BC8"/>
    <w:rPr>
      <w:rFonts w:ascii="Georgia" w:eastAsia="Times New Roman" w:hAnsi="Georgia"/>
      <w:b/>
      <w:bCs/>
      <w:sz w:val="30"/>
      <w:szCs w:val="28"/>
      <w:u w:val="single"/>
    </w:rPr>
  </w:style>
  <w:style w:type="character" w:customStyle="1" w:styleId="FontStyle13">
    <w:name w:val="Font Style13"/>
    <w:uiPriority w:val="99"/>
    <w:rsid w:val="00AC1BC8"/>
    <w:rPr>
      <w:rFonts w:ascii="Constantia" w:hAnsi="Constantia" w:cs="Constantia"/>
      <w:sz w:val="18"/>
      <w:szCs w:val="18"/>
    </w:rPr>
  </w:style>
  <w:style w:type="character" w:customStyle="1" w:styleId="TagsCharCharCharChar">
    <w:name w:val="Tags Char Char Char Char"/>
    <w:rsid w:val="00AC1BC8"/>
    <w:rPr>
      <w:rFonts w:ascii="Times New Roman" w:eastAsia="Times New Roman" w:hAnsi="Times New Roman" w:cs="Times New Roman"/>
      <w:b/>
      <w:sz w:val="24"/>
      <w:szCs w:val="24"/>
    </w:rPr>
  </w:style>
  <w:style w:type="character" w:customStyle="1" w:styleId="Citation1Char">
    <w:name w:val="Citation1 Char"/>
    <w:link w:val="Citation10"/>
    <w:locked/>
    <w:rsid w:val="00AC1BC8"/>
    <w:rPr>
      <w:rFonts w:ascii="Georgia" w:hAnsi="Georgia"/>
      <w:b/>
      <w:u w:val="single"/>
    </w:rPr>
  </w:style>
  <w:style w:type="paragraph" w:customStyle="1" w:styleId="Citation10">
    <w:name w:val="Citation1"/>
    <w:basedOn w:val="Normal"/>
    <w:link w:val="Citation1Char"/>
    <w:qFormat/>
    <w:rsid w:val="00AC1BC8"/>
    <w:rPr>
      <w:rFonts w:ascii="Georgia" w:hAnsi="Georgia"/>
      <w:b/>
      <w:u w:val="single"/>
    </w:rPr>
  </w:style>
  <w:style w:type="character" w:customStyle="1" w:styleId="TaglineChar">
    <w:name w:val="Tagline Char"/>
    <w:link w:val="Tagline0"/>
    <w:locked/>
    <w:rsid w:val="00AC1BC8"/>
    <w:rPr>
      <w:rFonts w:ascii="Georgia" w:hAnsi="Georgia"/>
      <w:b/>
    </w:rPr>
  </w:style>
  <w:style w:type="paragraph" w:customStyle="1" w:styleId="Tagline0">
    <w:name w:val="Tagline"/>
    <w:basedOn w:val="Normal"/>
    <w:link w:val="TaglineChar"/>
    <w:qFormat/>
    <w:rsid w:val="00AC1BC8"/>
    <w:rPr>
      <w:rFonts w:ascii="Georgia" w:hAnsi="Georgia"/>
      <w:b/>
    </w:rPr>
  </w:style>
  <w:style w:type="paragraph" w:customStyle="1" w:styleId="NothingCharCharChar">
    <w:name w:val="Nothing Char Char Char"/>
    <w:link w:val="NothingCharChar"/>
    <w:rsid w:val="00AC1BC8"/>
    <w:pPr>
      <w:spacing w:after="0" w:line="240" w:lineRule="auto"/>
      <w:jc w:val="both"/>
    </w:pPr>
  </w:style>
  <w:style w:type="paragraph" w:customStyle="1" w:styleId="StyleLeft021">
    <w:name w:val="Style Left:  0.2&quot;1"/>
    <w:basedOn w:val="Normal"/>
    <w:uiPriority w:val="99"/>
    <w:rsid w:val="00AC1BC8"/>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AC1BC8"/>
    <w:rPr>
      <w:rFonts w:ascii="Georgia"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AC1BC8"/>
    <w:rPr>
      <w:rFonts w:ascii="Georgia" w:hAnsi="Georgia"/>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AC1BC8"/>
    <w:rPr>
      <w:rFonts w:ascii="Georgia"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AC1BC8"/>
    <w:rPr>
      <w:rFonts w:ascii="Georgia" w:hAnsi="Georgia"/>
      <w:u w:val="single"/>
      <w:bdr w:val="single" w:sz="4" w:space="0" w:color="auto"/>
    </w:rPr>
  </w:style>
  <w:style w:type="character" w:customStyle="1" w:styleId="boldcitationChar">
    <w:name w:val="bold citation Char"/>
    <w:rsid w:val="00AC1BC8"/>
    <w:rPr>
      <w:rFonts w:ascii="Arial" w:hAnsi="Arial"/>
      <w:b/>
      <w:sz w:val="28"/>
      <w:szCs w:val="24"/>
      <w:u w:val="thick"/>
      <w:lang w:val="en-US" w:eastAsia="en-US" w:bidi="ar-SA"/>
    </w:rPr>
  </w:style>
  <w:style w:type="paragraph" w:customStyle="1" w:styleId="BlockTitle20">
    <w:name w:val="Block Title #2"/>
    <w:basedOn w:val="Normal"/>
    <w:uiPriority w:val="99"/>
    <w:rsid w:val="00AC1BC8"/>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hAnsi="Georgia"/>
      <w:b/>
      <w:bCs/>
      <w:color w:val="000000"/>
      <w:kern w:val="32"/>
      <w:sz w:val="32"/>
      <w:szCs w:val="32"/>
    </w:rPr>
  </w:style>
  <w:style w:type="paragraph" w:customStyle="1" w:styleId="Tagstyle">
    <w:name w:val="Tagstyle"/>
    <w:basedOn w:val="Normal"/>
    <w:next w:val="Normal"/>
    <w:rsid w:val="00AC1BC8"/>
    <w:rPr>
      <w:rFonts w:ascii="Georgia" w:hAnsi="Georgia"/>
      <w:b/>
    </w:rPr>
  </w:style>
  <w:style w:type="character" w:customStyle="1" w:styleId="BoldunderlineChar3">
    <w:name w:val="Bold/underline Char"/>
    <w:rsid w:val="00AC1BC8"/>
    <w:rPr>
      <w:rFonts w:eastAsia="SimSun"/>
      <w:b/>
      <w:noProof w:val="0"/>
      <w:sz w:val="24"/>
      <w:szCs w:val="24"/>
      <w:u w:val="single"/>
      <w:lang w:val="en-US" w:eastAsia="zh-CN" w:bidi="ar-SA"/>
    </w:rPr>
  </w:style>
  <w:style w:type="character" w:customStyle="1" w:styleId="underlinetextchar0">
    <w:name w:val="underlinetextchar"/>
    <w:rsid w:val="00AC1BC8"/>
  </w:style>
  <w:style w:type="character" w:customStyle="1" w:styleId="boldciteChar1">
    <w:name w:val="bold cite Char1"/>
    <w:rsid w:val="00AC1BC8"/>
    <w:rPr>
      <w:b/>
      <w:sz w:val="28"/>
      <w:u w:val="thick" w:color="000000"/>
    </w:rPr>
  </w:style>
  <w:style w:type="character" w:customStyle="1" w:styleId="tagCharCharChar1">
    <w:name w:val="tag Char Char Char1"/>
    <w:rsid w:val="00AC1BC8"/>
    <w:rPr>
      <w:b/>
      <w:sz w:val="24"/>
      <w:lang w:val="en-US" w:eastAsia="en-US" w:bidi="ar-SA"/>
    </w:rPr>
  </w:style>
  <w:style w:type="character" w:customStyle="1" w:styleId="underlinecardChar0">
    <w:name w:val="underline card Char"/>
    <w:rsid w:val="00AC1BC8"/>
    <w:rPr>
      <w:rFonts w:ascii="Arial" w:hAnsi="Arial"/>
      <w:sz w:val="18"/>
      <w:szCs w:val="24"/>
      <w:u w:val="single"/>
      <w:lang w:val="en-US" w:eastAsia="en-US" w:bidi="ar-SA"/>
    </w:rPr>
  </w:style>
  <w:style w:type="paragraph" w:customStyle="1" w:styleId="date-comments">
    <w:name w:val="date-comments"/>
    <w:basedOn w:val="Normal"/>
    <w:uiPriority w:val="99"/>
    <w:rsid w:val="00AC1BC8"/>
    <w:pPr>
      <w:spacing w:before="100" w:beforeAutospacing="1" w:after="100" w:afterAutospacing="1"/>
    </w:pPr>
    <w:rPr>
      <w:rFonts w:ascii="Times" w:hAnsi="Times"/>
      <w:szCs w:val="20"/>
    </w:rPr>
  </w:style>
  <w:style w:type="character" w:customStyle="1" w:styleId="articleauthor0">
    <w:name w:val="articleauthor"/>
    <w:rsid w:val="00AC1BC8"/>
  </w:style>
  <w:style w:type="character" w:customStyle="1" w:styleId="bodysubtoc">
    <w:name w:val="bodysubtoc"/>
    <w:rsid w:val="00AC1BC8"/>
  </w:style>
  <w:style w:type="character" w:customStyle="1" w:styleId="lefttitlesmaller">
    <w:name w:val="lefttitlesmaller"/>
    <w:rsid w:val="00AC1BC8"/>
  </w:style>
  <w:style w:type="character" w:customStyle="1" w:styleId="mb">
    <w:name w:val="mb"/>
    <w:rsid w:val="00AC1BC8"/>
  </w:style>
  <w:style w:type="character" w:customStyle="1" w:styleId="submitted-date">
    <w:name w:val="submitted-date"/>
    <w:rsid w:val="00AC1BC8"/>
  </w:style>
  <w:style w:type="character" w:customStyle="1" w:styleId="submitted-time">
    <w:name w:val="submitted-time"/>
    <w:rsid w:val="00AC1BC8"/>
  </w:style>
  <w:style w:type="character" w:customStyle="1" w:styleId="A20">
    <w:name w:val="A2"/>
    <w:uiPriority w:val="99"/>
    <w:rsid w:val="00AC1BC8"/>
    <w:rPr>
      <w:rFonts w:ascii="Sabon LT Std" w:hAnsi="Sabon LT Std" w:cs="Sabon LT Std" w:hint="default"/>
      <w:color w:val="000000"/>
      <w:sz w:val="15"/>
      <w:szCs w:val="15"/>
    </w:rPr>
  </w:style>
  <w:style w:type="character" w:customStyle="1" w:styleId="searchword">
    <w:name w:val="searchword"/>
    <w:rsid w:val="00AC1BC8"/>
  </w:style>
  <w:style w:type="paragraph" w:customStyle="1" w:styleId="Heading2Char2CharChar12">
    <w:name w:val="Heading 2 Char2 Char Char12"/>
    <w:aliases w:val="Char Char Char Char Char Char1 Char Char Char Char Char1,Char Char22"/>
    <w:next w:val="Normal"/>
    <w:uiPriority w:val="99"/>
    <w:rsid w:val="00AC1BC8"/>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AC1BC8"/>
    <w:rPr>
      <w:rFonts w:ascii="Times New Roman" w:hAnsi="Times New Roman" w:cs="Times New Roman"/>
      <w:sz w:val="18"/>
      <w:szCs w:val="18"/>
    </w:rPr>
  </w:style>
  <w:style w:type="character" w:customStyle="1" w:styleId="bylines">
    <w:name w:val="bylines"/>
    <w:basedOn w:val="DefaultParagraphFont"/>
    <w:rsid w:val="00AC1BC8"/>
  </w:style>
  <w:style w:type="character" w:customStyle="1" w:styleId="StyleStyleBoldUnderlineUnderlineIntenseEmphasis1apple-style-2">
    <w:name w:val="Style Style Bold UnderlineUnderlineIntense Emphasis1apple-style-...2"/>
    <w:basedOn w:val="DefaultParagraphFont"/>
    <w:rsid w:val="00AC1BC8"/>
    <w:rPr>
      <w:b w:val="0"/>
      <w:bCs/>
      <w:sz w:val="22"/>
      <w:u w:val="single"/>
    </w:rPr>
  </w:style>
  <w:style w:type="character" w:customStyle="1" w:styleId="FontStyle57">
    <w:name w:val="Font Style57"/>
    <w:rsid w:val="00AC1BC8"/>
    <w:rPr>
      <w:rFonts w:ascii="Georgia" w:hAnsi="Georgia" w:cs="Georgia"/>
      <w:b/>
      <w:bCs/>
      <w:sz w:val="14"/>
      <w:szCs w:val="14"/>
    </w:rPr>
  </w:style>
  <w:style w:type="character" w:customStyle="1" w:styleId="FontStyle89">
    <w:name w:val="Font Style89"/>
    <w:rsid w:val="00AC1BC8"/>
    <w:rPr>
      <w:rFonts w:ascii="Times New Roman" w:hAnsi="Times New Roman" w:cs="Times New Roman"/>
      <w:b/>
      <w:bCs/>
      <w:smallCaps/>
      <w:spacing w:val="40"/>
      <w:sz w:val="16"/>
      <w:szCs w:val="16"/>
    </w:rPr>
  </w:style>
  <w:style w:type="character" w:customStyle="1" w:styleId="style3Char0">
    <w:name w:val="style 3 Char"/>
    <w:rsid w:val="00AC1BC8"/>
    <w:rPr>
      <w:sz w:val="18"/>
      <w:szCs w:val="24"/>
      <w:lang w:val="en-US" w:eastAsia="en-US" w:bidi="ar-SA"/>
    </w:rPr>
  </w:style>
  <w:style w:type="paragraph" w:customStyle="1" w:styleId="003Cite">
    <w:name w:val="003Cite"/>
    <w:basedOn w:val="Normal"/>
    <w:qFormat/>
    <w:rsid w:val="00AC1BC8"/>
    <w:rPr>
      <w:rFonts w:eastAsia="Calibri"/>
      <w:szCs w:val="16"/>
    </w:rPr>
  </w:style>
  <w:style w:type="paragraph" w:customStyle="1" w:styleId="NormalBold">
    <w:name w:val="Normal + Bold"/>
    <w:aliases w:val="Double Underline"/>
    <w:basedOn w:val="Normal"/>
    <w:link w:val="NormalBoldChar"/>
    <w:rsid w:val="00AC1BC8"/>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AC1BC8"/>
    <w:rPr>
      <w:rFonts w:ascii="Georgia" w:hAnsi="Georgia"/>
      <w:b/>
      <w:color w:val="000000"/>
      <w:u w:val="single"/>
    </w:rPr>
  </w:style>
  <w:style w:type="paragraph" w:customStyle="1" w:styleId="StyleCards12ptThickunderline">
    <w:name w:val="Style Cards + 12 pt Thick underline"/>
    <w:basedOn w:val="Normal"/>
    <w:link w:val="StyleCards12ptThickunderlineChar2"/>
    <w:rsid w:val="00AC1BC8"/>
    <w:pPr>
      <w:autoSpaceDE w:val="0"/>
      <w:autoSpaceDN w:val="0"/>
      <w:adjustRightInd w:val="0"/>
      <w:ind w:left="432" w:right="432"/>
      <w:jc w:val="both"/>
    </w:pPr>
    <w:rPr>
      <w:u w:val="thick"/>
      <w:lang w:val="x-none" w:eastAsia="x-none"/>
    </w:rPr>
  </w:style>
  <w:style w:type="character" w:customStyle="1" w:styleId="StyleCards12ptThickunderlineChar2">
    <w:name w:val="Style Cards + 12 pt Thick underline Char2"/>
    <w:link w:val="StyleCards12ptThickunderline"/>
    <w:rsid w:val="00AC1BC8"/>
    <w:rPr>
      <w:rFonts w:ascii="Calibri" w:hAnsi="Calibri"/>
      <w:u w:val="thick"/>
      <w:lang w:val="x-none" w:eastAsia="x-none"/>
    </w:rPr>
  </w:style>
  <w:style w:type="character" w:customStyle="1" w:styleId="BlockHeadingsChar1">
    <w:name w:val="Block Headings Char1"/>
    <w:rsid w:val="00AC1BC8"/>
    <w:rPr>
      <w:b/>
      <w:caps/>
    </w:rPr>
  </w:style>
  <w:style w:type="character" w:customStyle="1" w:styleId="Longcite">
    <w:name w:val="Longcite"/>
    <w:rsid w:val="00AC1BC8"/>
    <w:rPr>
      <w:sz w:val="16"/>
    </w:rPr>
  </w:style>
  <w:style w:type="paragraph" w:customStyle="1" w:styleId="NormalUnderline0">
    <w:name w:val="Normal + Underline"/>
    <w:basedOn w:val="Normal"/>
    <w:link w:val="NormalUnderlineChar0"/>
    <w:rsid w:val="00AC1BC8"/>
    <w:pPr>
      <w:ind w:left="720"/>
    </w:pPr>
    <w:rPr>
      <w:b/>
      <w:u w:val="single"/>
      <w:lang w:val="x-none" w:eastAsia="x-none"/>
    </w:rPr>
  </w:style>
  <w:style w:type="character" w:customStyle="1" w:styleId="NormalUnderlineChar0">
    <w:name w:val="Normal + Underline Char"/>
    <w:link w:val="NormalUnderline0"/>
    <w:rsid w:val="00AC1BC8"/>
    <w:rPr>
      <w:rFonts w:ascii="Calibri" w:hAnsi="Calibri"/>
      <w:b/>
      <w:u w:val="single"/>
      <w:lang w:val="x-none" w:eastAsia="x-none"/>
    </w:rPr>
  </w:style>
  <w:style w:type="character" w:customStyle="1" w:styleId="FontStyle170">
    <w:name w:val="Font Style170"/>
    <w:uiPriority w:val="99"/>
    <w:rsid w:val="00AC1BC8"/>
    <w:rPr>
      <w:rFonts w:ascii="Bookman Old Style" w:hAnsi="Bookman Old Style" w:cs="Bookman Old Style"/>
      <w:sz w:val="16"/>
      <w:szCs w:val="16"/>
    </w:rPr>
  </w:style>
  <w:style w:type="character" w:customStyle="1" w:styleId="FontStyle17">
    <w:name w:val="Font Style17"/>
    <w:uiPriority w:val="99"/>
    <w:rsid w:val="00AC1BC8"/>
    <w:rPr>
      <w:rFonts w:ascii="Book Antiqua" w:hAnsi="Book Antiqua" w:cs="Book Antiqua"/>
      <w:i/>
      <w:iCs/>
      <w:spacing w:val="10"/>
      <w:sz w:val="22"/>
      <w:szCs w:val="22"/>
    </w:rPr>
  </w:style>
  <w:style w:type="character" w:customStyle="1" w:styleId="FontStyle329">
    <w:name w:val="Font Style329"/>
    <w:basedOn w:val="DefaultParagraphFont"/>
    <w:uiPriority w:val="99"/>
    <w:rsid w:val="00AC1BC8"/>
    <w:rPr>
      <w:rFonts w:ascii="Times New Roman" w:hAnsi="Times New Roman" w:cs="Times New Roman" w:hint="default"/>
      <w:b/>
      <w:bCs/>
      <w:spacing w:val="-10"/>
      <w:sz w:val="18"/>
      <w:szCs w:val="18"/>
    </w:rPr>
  </w:style>
  <w:style w:type="character" w:customStyle="1" w:styleId="Mention4">
    <w:name w:val="Mention4"/>
    <w:basedOn w:val="DefaultParagraphFont"/>
    <w:uiPriority w:val="99"/>
    <w:semiHidden/>
    <w:unhideWhenUsed/>
    <w:rsid w:val="00AC1BC8"/>
    <w:rPr>
      <w:color w:val="2B579A"/>
      <w:shd w:val="clear" w:color="auto" w:fill="E6E6E6"/>
    </w:rPr>
  </w:style>
  <w:style w:type="character" w:customStyle="1" w:styleId="UnresolvedMention3">
    <w:name w:val="Unresolved Mention3"/>
    <w:basedOn w:val="DefaultParagraphFont"/>
    <w:uiPriority w:val="99"/>
    <w:unhideWhenUsed/>
    <w:rsid w:val="00AC1BC8"/>
    <w:rPr>
      <w:color w:val="808080"/>
      <w:shd w:val="clear" w:color="auto" w:fill="E6E6E6"/>
    </w:rPr>
  </w:style>
  <w:style w:type="character" w:customStyle="1" w:styleId="m-895152127622952443gmail-style13ptbold">
    <w:name w:val="m_-895152127622952443gmail-style13ptbold"/>
    <w:basedOn w:val="DefaultParagraphFont"/>
    <w:rsid w:val="00AC1BC8"/>
  </w:style>
  <w:style w:type="character" w:customStyle="1" w:styleId="m4133802843404377303gmail-style13ptbold">
    <w:name w:val="m_4133802843404377303gmail-style13ptbold"/>
    <w:basedOn w:val="DefaultParagraphFont"/>
    <w:rsid w:val="00AC1BC8"/>
  </w:style>
  <w:style w:type="character" w:customStyle="1" w:styleId="m4133802843404377303gmail-styleunderline">
    <w:name w:val="m_4133802843404377303gmail-styleunderline"/>
    <w:basedOn w:val="DefaultParagraphFont"/>
    <w:rsid w:val="00AC1BC8"/>
  </w:style>
  <w:style w:type="character" w:customStyle="1" w:styleId="m1864609289044096952gmail-style13ptbold">
    <w:name w:val="m_1864609289044096952gmail-style13ptbold"/>
    <w:basedOn w:val="DefaultParagraphFont"/>
    <w:rsid w:val="00AC1BC8"/>
  </w:style>
  <w:style w:type="character" w:customStyle="1" w:styleId="m-2434640214339110092gmail-style13ptbold">
    <w:name w:val="m_-2434640214339110092gmail-style13ptbold"/>
    <w:basedOn w:val="DefaultParagraphFont"/>
    <w:rsid w:val="00AC1BC8"/>
  </w:style>
  <w:style w:type="character" w:customStyle="1" w:styleId="m-2434640214339110092gmail-styleunderline">
    <w:name w:val="m_-2434640214339110092gmail-styleunderline"/>
    <w:basedOn w:val="DefaultParagraphFont"/>
    <w:rsid w:val="00AC1BC8"/>
  </w:style>
  <w:style w:type="character" w:customStyle="1" w:styleId="hvr">
    <w:name w:val="hvr"/>
    <w:basedOn w:val="DefaultParagraphFont"/>
    <w:rsid w:val="00AC1BC8"/>
  </w:style>
  <w:style w:type="character" w:customStyle="1" w:styleId="m-3350902899047358468gmail-styleunderline">
    <w:name w:val="m_-3350902899047358468gmail-styleunderline"/>
    <w:basedOn w:val="DefaultParagraphFont"/>
    <w:rsid w:val="00AC1BC8"/>
  </w:style>
  <w:style w:type="paragraph" w:customStyle="1" w:styleId="Style5pt">
    <w:name w:val="Style 5 pt"/>
    <w:basedOn w:val="Normal"/>
    <w:link w:val="Style5ptChar"/>
    <w:rsid w:val="00AC1BC8"/>
    <w:pPr>
      <w:widowControl w:val="0"/>
      <w:autoSpaceDE w:val="0"/>
      <w:autoSpaceDN w:val="0"/>
      <w:adjustRightInd w:val="0"/>
      <w:ind w:left="720"/>
    </w:pPr>
    <w:rPr>
      <w:sz w:val="10"/>
      <w:szCs w:val="10"/>
    </w:rPr>
  </w:style>
  <w:style w:type="character" w:customStyle="1" w:styleId="Style5ptChar">
    <w:name w:val="Style 5 pt Char"/>
    <w:basedOn w:val="DefaultParagraphFont"/>
    <w:link w:val="Style5pt"/>
    <w:rsid w:val="00AC1BC8"/>
    <w:rPr>
      <w:rFonts w:ascii="Calibri" w:hAnsi="Calibri"/>
      <w:sz w:val="10"/>
      <w:szCs w:val="10"/>
    </w:rPr>
  </w:style>
  <w:style w:type="character" w:customStyle="1" w:styleId="m462447500549623171gmail-style13ptbold">
    <w:name w:val="m_462447500549623171gmail-style13ptbold"/>
    <w:basedOn w:val="DefaultParagraphFont"/>
    <w:rsid w:val="00AC1BC8"/>
  </w:style>
  <w:style w:type="paragraph" w:customStyle="1" w:styleId="m462447500549623171gmail-msonormal">
    <w:name w:val="m_462447500549623171gmail-msonormal"/>
    <w:basedOn w:val="Normal"/>
    <w:uiPriority w:val="99"/>
    <w:rsid w:val="00AC1BC8"/>
    <w:pPr>
      <w:spacing w:before="100" w:beforeAutospacing="1" w:after="100" w:afterAutospacing="1"/>
    </w:pPr>
  </w:style>
  <w:style w:type="character" w:customStyle="1" w:styleId="m462447500549623171gmail-styleunderline">
    <w:name w:val="m_462447500549623171gmail-styleunderline"/>
    <w:basedOn w:val="DefaultParagraphFont"/>
    <w:rsid w:val="00AC1BC8"/>
  </w:style>
  <w:style w:type="character" w:customStyle="1" w:styleId="SmallerReal">
    <w:name w:val="SmallerReal"/>
    <w:basedOn w:val="DefaultParagraphFont"/>
    <w:uiPriority w:val="1"/>
    <w:qFormat/>
    <w:rsid w:val="00AC1BC8"/>
    <w:rPr>
      <w:rFonts w:ascii="Garamond" w:hAnsi="Garamond" w:hint="default"/>
      <w:sz w:val="16"/>
    </w:rPr>
  </w:style>
  <w:style w:type="paragraph" w:styleId="HTMLAddress">
    <w:name w:val="HTML Address"/>
    <w:basedOn w:val="Normal"/>
    <w:link w:val="HTMLAddressChar"/>
    <w:uiPriority w:val="99"/>
    <w:semiHidden/>
    <w:unhideWhenUsed/>
    <w:rsid w:val="00AC1BC8"/>
    <w:rPr>
      <w:i/>
      <w:iCs/>
    </w:rPr>
  </w:style>
  <w:style w:type="character" w:customStyle="1" w:styleId="HTMLAddressChar">
    <w:name w:val="HTML Address Char"/>
    <w:basedOn w:val="DefaultParagraphFont"/>
    <w:link w:val="HTMLAddress"/>
    <w:uiPriority w:val="99"/>
    <w:semiHidden/>
    <w:rsid w:val="00AC1BC8"/>
    <w:rPr>
      <w:rFonts w:ascii="Calibri" w:hAnsi="Calibri"/>
      <w:i/>
      <w:iCs/>
    </w:rPr>
  </w:style>
  <w:style w:type="character" w:customStyle="1" w:styleId="separator">
    <w:name w:val="separator"/>
    <w:basedOn w:val="DefaultParagraphFont"/>
    <w:rsid w:val="00AC1BC8"/>
  </w:style>
  <w:style w:type="paragraph" w:customStyle="1" w:styleId="dek">
    <w:name w:val="dek"/>
    <w:basedOn w:val="Normal"/>
    <w:uiPriority w:val="99"/>
    <w:rsid w:val="00AC1BC8"/>
    <w:pPr>
      <w:spacing w:before="100" w:beforeAutospacing="1" w:after="100" w:afterAutospacing="1"/>
    </w:pPr>
  </w:style>
  <w:style w:type="character" w:customStyle="1" w:styleId="arttitle">
    <w:name w:val="art_title"/>
    <w:basedOn w:val="DefaultParagraphFont"/>
    <w:rsid w:val="00AC1BC8"/>
  </w:style>
  <w:style w:type="character" w:customStyle="1" w:styleId="serialtitle">
    <w:name w:val="serial_title"/>
    <w:basedOn w:val="DefaultParagraphFont"/>
    <w:rsid w:val="00AC1BC8"/>
  </w:style>
  <w:style w:type="character" w:customStyle="1" w:styleId="volumeissue">
    <w:name w:val="volume_issue"/>
    <w:basedOn w:val="DefaultParagraphFont"/>
    <w:rsid w:val="00AC1BC8"/>
  </w:style>
  <w:style w:type="character" w:customStyle="1" w:styleId="pagerange">
    <w:name w:val="page_range"/>
    <w:basedOn w:val="DefaultParagraphFont"/>
    <w:rsid w:val="00AC1BC8"/>
  </w:style>
  <w:style w:type="character" w:customStyle="1" w:styleId="doilink">
    <w:name w:val="doi_link"/>
    <w:basedOn w:val="DefaultParagraphFont"/>
    <w:rsid w:val="00AC1BC8"/>
  </w:style>
  <w:style w:type="paragraph" w:customStyle="1" w:styleId="para">
    <w:name w:val="para"/>
    <w:basedOn w:val="Normal"/>
    <w:rsid w:val="00AC1BC8"/>
    <w:pPr>
      <w:spacing w:before="100" w:beforeAutospacing="1" w:after="100" w:afterAutospacing="1" w:line="256" w:lineRule="auto"/>
    </w:pPr>
  </w:style>
  <w:style w:type="character" w:customStyle="1" w:styleId="headingnumber">
    <w:name w:val="headingnumber"/>
    <w:basedOn w:val="DefaultParagraphFont"/>
    <w:rsid w:val="00AC1BC8"/>
  </w:style>
  <w:style w:type="character" w:customStyle="1" w:styleId="internalref">
    <w:name w:val="internalref"/>
    <w:basedOn w:val="DefaultParagraphFont"/>
    <w:rsid w:val="00AC1BC8"/>
  </w:style>
  <w:style w:type="character" w:customStyle="1" w:styleId="articlepage-articlebody-firstletter">
    <w:name w:val="articlepage-articlebody-firstletter"/>
    <w:basedOn w:val="DefaultParagraphFont"/>
    <w:rsid w:val="00AC1BC8"/>
  </w:style>
  <w:style w:type="character" w:customStyle="1" w:styleId="m-2745674872889869693gmail-style13ptbold">
    <w:name w:val="m_-2745674872889869693gmail-style13ptbold"/>
    <w:basedOn w:val="DefaultParagraphFont"/>
    <w:rsid w:val="00AC1BC8"/>
  </w:style>
  <w:style w:type="character" w:customStyle="1" w:styleId="m-2745674872889869693gmail-styleunderline">
    <w:name w:val="m_-2745674872889869693gmail-styleunderline"/>
    <w:basedOn w:val="DefaultParagraphFont"/>
    <w:rsid w:val="00AC1BC8"/>
  </w:style>
  <w:style w:type="character" w:customStyle="1" w:styleId="UnresolvedMention31">
    <w:name w:val="Unresolved Mention31"/>
    <w:basedOn w:val="DefaultParagraphFont"/>
    <w:uiPriority w:val="99"/>
    <w:semiHidden/>
    <w:unhideWhenUsed/>
    <w:rsid w:val="00AC1BC8"/>
    <w:rPr>
      <w:color w:val="808080"/>
      <w:shd w:val="clear" w:color="auto" w:fill="E6E6E6"/>
    </w:rPr>
  </w:style>
  <w:style w:type="character" w:customStyle="1" w:styleId="UnresolvedMention4">
    <w:name w:val="Unresolved Mention4"/>
    <w:basedOn w:val="DefaultParagraphFont"/>
    <w:uiPriority w:val="99"/>
    <w:semiHidden/>
    <w:unhideWhenUsed/>
    <w:rsid w:val="00AC1BC8"/>
    <w:rPr>
      <w:color w:val="808080"/>
      <w:shd w:val="clear" w:color="auto" w:fill="E6E6E6"/>
    </w:rPr>
  </w:style>
  <w:style w:type="character" w:customStyle="1" w:styleId="m-8082899869479211226gmail-styleunderline">
    <w:name w:val="m_-8082899869479211226gmail-styleunderline"/>
    <w:basedOn w:val="DefaultParagraphFont"/>
    <w:rsid w:val="00AC1BC8"/>
  </w:style>
  <w:style w:type="paragraph" w:customStyle="1" w:styleId="NoteLevel23">
    <w:name w:val="Note Level 23"/>
    <w:basedOn w:val="Normal"/>
    <w:next w:val="Normal"/>
    <w:uiPriority w:val="99"/>
    <w:qFormat/>
    <w:rsid w:val="00AC1BC8"/>
    <w:pPr>
      <w:keepNext/>
      <w:ind w:left="288" w:right="288"/>
    </w:pPr>
    <w:rPr>
      <w:rFonts w:ascii="Georgia" w:eastAsia="MS Gothic" w:hAnsi="Georgia"/>
      <w:szCs w:val="20"/>
    </w:rPr>
  </w:style>
  <w:style w:type="paragraph" w:customStyle="1" w:styleId="NoteLevel24">
    <w:name w:val="Note Level 24"/>
    <w:basedOn w:val="Normal"/>
    <w:next w:val="Normal"/>
    <w:uiPriority w:val="99"/>
    <w:qFormat/>
    <w:rsid w:val="00AC1BC8"/>
    <w:pPr>
      <w:keepNext/>
      <w:ind w:left="288" w:right="288"/>
    </w:pPr>
    <w:rPr>
      <w:rFonts w:ascii="Georgia" w:eastAsia="MS Gothic" w:hAnsi="Georgia"/>
      <w:szCs w:val="20"/>
    </w:rPr>
  </w:style>
  <w:style w:type="paragraph" w:customStyle="1" w:styleId="NoteLevel25">
    <w:name w:val="Note Level 25"/>
    <w:basedOn w:val="Normal"/>
    <w:next w:val="Normal"/>
    <w:uiPriority w:val="99"/>
    <w:qFormat/>
    <w:rsid w:val="00AC1BC8"/>
    <w:pPr>
      <w:keepNext/>
      <w:ind w:left="288" w:right="288"/>
    </w:pPr>
    <w:rPr>
      <w:rFonts w:ascii="Georgia" w:eastAsia="MS Gothic" w:hAnsi="Georgia"/>
      <w:szCs w:val="20"/>
    </w:rPr>
  </w:style>
  <w:style w:type="character" w:customStyle="1" w:styleId="UnresolvedMention5">
    <w:name w:val="Unresolved Mention5"/>
    <w:basedOn w:val="DefaultParagraphFont"/>
    <w:uiPriority w:val="99"/>
    <w:semiHidden/>
    <w:unhideWhenUsed/>
    <w:rsid w:val="00AC1BC8"/>
    <w:rPr>
      <w:color w:val="605E5C"/>
      <w:shd w:val="clear" w:color="auto" w:fill="E1DFDD"/>
    </w:rPr>
  </w:style>
  <w:style w:type="character" w:customStyle="1" w:styleId="UnresolvedMention6">
    <w:name w:val="Unresolved Mention6"/>
    <w:basedOn w:val="DefaultParagraphFont"/>
    <w:uiPriority w:val="99"/>
    <w:semiHidden/>
    <w:unhideWhenUsed/>
    <w:rsid w:val="00AC1BC8"/>
    <w:rPr>
      <w:color w:val="605E5C"/>
      <w:shd w:val="clear" w:color="auto" w:fill="E1DFDD"/>
    </w:rPr>
  </w:style>
  <w:style w:type="character" w:customStyle="1" w:styleId="footnote">
    <w:name w:val="footnote"/>
    <w:basedOn w:val="DefaultParagraphFont"/>
    <w:rsid w:val="00AC1BC8"/>
  </w:style>
  <w:style w:type="character" w:customStyle="1" w:styleId="hubidentifier">
    <w:name w:val="hub_identifier"/>
    <w:basedOn w:val="DefaultParagraphFont"/>
    <w:rsid w:val="00AC1BC8"/>
  </w:style>
  <w:style w:type="paragraph" w:customStyle="1" w:styleId="standardeinzug">
    <w:name w:val="standardeinzug"/>
    <w:basedOn w:val="Normal"/>
    <w:rsid w:val="00AC1BC8"/>
    <w:pPr>
      <w:spacing w:before="100" w:beforeAutospacing="1" w:after="100" w:afterAutospacing="1"/>
    </w:pPr>
  </w:style>
  <w:style w:type="paragraph" w:customStyle="1" w:styleId="aufzhlungnormal">
    <w:name w:val="aufzhlungnormal"/>
    <w:basedOn w:val="Normal"/>
    <w:rsid w:val="00AC1BC8"/>
    <w:pPr>
      <w:spacing w:before="100" w:beforeAutospacing="1" w:after="100" w:afterAutospacing="1"/>
    </w:pPr>
  </w:style>
  <w:style w:type="character" w:customStyle="1" w:styleId="auszeichnungkursiv">
    <w:name w:val="auszeichnungkursiv"/>
    <w:basedOn w:val="DefaultParagraphFont"/>
    <w:rsid w:val="00AC1BC8"/>
  </w:style>
  <w:style w:type="paragraph" w:customStyle="1" w:styleId="entrefilet">
    <w:name w:val="entrefilet"/>
    <w:basedOn w:val="Normal"/>
    <w:rsid w:val="00AC1BC8"/>
    <w:pPr>
      <w:spacing w:before="100" w:beforeAutospacing="1" w:after="100" w:afterAutospacing="1"/>
    </w:pPr>
  </w:style>
  <w:style w:type="paragraph" w:customStyle="1" w:styleId="kapitelreferenzkopf">
    <w:name w:val="kapitelreferenzkopf"/>
    <w:basedOn w:val="Normal"/>
    <w:rsid w:val="00AC1BC8"/>
    <w:pPr>
      <w:spacing w:before="100" w:beforeAutospacing="1" w:after="100" w:afterAutospacing="1"/>
    </w:pPr>
  </w:style>
  <w:style w:type="paragraph" w:customStyle="1" w:styleId="tabberschrift">
    <w:name w:val="tabberschrift"/>
    <w:basedOn w:val="Normal"/>
    <w:rsid w:val="00AC1BC8"/>
    <w:pPr>
      <w:spacing w:before="100" w:beforeAutospacing="1" w:after="100" w:afterAutospacing="1"/>
    </w:pPr>
  </w:style>
  <w:style w:type="character" w:customStyle="1" w:styleId="tabgrafikformalbezeichnungnr">
    <w:name w:val="tabgrafikformalbezeichnungnr"/>
    <w:basedOn w:val="DefaultParagraphFont"/>
    <w:rsid w:val="00AC1BC8"/>
  </w:style>
  <w:style w:type="character" w:customStyle="1" w:styleId="m-268162420547309261gmail-stylestylebold12pt">
    <w:name w:val="m_-268162420547309261gmail-stylestylebold12pt"/>
    <w:basedOn w:val="DefaultParagraphFont"/>
    <w:rsid w:val="00AC1BC8"/>
  </w:style>
  <w:style w:type="character" w:customStyle="1" w:styleId="m-268162420547309261gmail-styleboldunderline">
    <w:name w:val="m_-268162420547309261gmail-styleboldunderline"/>
    <w:basedOn w:val="DefaultParagraphFont"/>
    <w:rsid w:val="00AC1BC8"/>
  </w:style>
  <w:style w:type="character" w:customStyle="1" w:styleId="m-5621139387307470627gmail-style13ptbold">
    <w:name w:val="m_-5621139387307470627gmail-style13ptbold"/>
    <w:basedOn w:val="DefaultParagraphFont"/>
    <w:rsid w:val="00AC1BC8"/>
  </w:style>
  <w:style w:type="character" w:customStyle="1" w:styleId="m-5621139387307470627gmail-styleunderline">
    <w:name w:val="m_-5621139387307470627gmail-styleunderline"/>
    <w:basedOn w:val="DefaultParagraphFont"/>
    <w:rsid w:val="00AC1BC8"/>
  </w:style>
  <w:style w:type="character" w:customStyle="1" w:styleId="m-4930835733434609408gmail-style13ptbold">
    <w:name w:val="m_-4930835733434609408gmail-style13ptbold"/>
    <w:basedOn w:val="DefaultParagraphFont"/>
    <w:rsid w:val="00AC1BC8"/>
  </w:style>
  <w:style w:type="character" w:customStyle="1" w:styleId="m-4930835733434609408gmail-styleunderline">
    <w:name w:val="m_-4930835733434609408gmail-styleunderline"/>
    <w:basedOn w:val="DefaultParagraphFont"/>
    <w:rsid w:val="00AC1BC8"/>
  </w:style>
  <w:style w:type="character" w:customStyle="1" w:styleId="m-2456650549122369157gmail-style13ptbold">
    <w:name w:val="m_-2456650549122369157gmail-style13ptbold"/>
    <w:basedOn w:val="DefaultParagraphFont"/>
    <w:rsid w:val="00AC1BC8"/>
  </w:style>
  <w:style w:type="character" w:customStyle="1" w:styleId="m-2456650549122369157gmail-styleunderline">
    <w:name w:val="m_-2456650549122369157gmail-styleunderline"/>
    <w:basedOn w:val="DefaultParagraphFont"/>
    <w:rsid w:val="00AC1BC8"/>
  </w:style>
  <w:style w:type="paragraph" w:customStyle="1" w:styleId="paragraph">
    <w:name w:val="paragraph"/>
    <w:basedOn w:val="Normal"/>
    <w:rsid w:val="00AC1BC8"/>
    <w:pPr>
      <w:spacing w:before="100" w:beforeAutospacing="1" w:after="100" w:afterAutospacing="1"/>
    </w:pPr>
  </w:style>
  <w:style w:type="character" w:customStyle="1" w:styleId="normaltextrun">
    <w:name w:val="normaltextrun"/>
    <w:basedOn w:val="DefaultParagraphFont"/>
    <w:rsid w:val="00AC1BC8"/>
  </w:style>
  <w:style w:type="character" w:customStyle="1" w:styleId="eop">
    <w:name w:val="eop"/>
    <w:basedOn w:val="DefaultParagraphFont"/>
    <w:rsid w:val="00AC1BC8"/>
  </w:style>
  <w:style w:type="character" w:customStyle="1" w:styleId="spellingerror">
    <w:name w:val="spellingerror"/>
    <w:basedOn w:val="DefaultParagraphFont"/>
    <w:rsid w:val="00AC1BC8"/>
  </w:style>
  <w:style w:type="character" w:customStyle="1" w:styleId="credit-label">
    <w:name w:val="credit-label"/>
    <w:basedOn w:val="DefaultParagraphFont"/>
    <w:rsid w:val="00AC1BC8"/>
  </w:style>
  <w:style w:type="character" w:customStyle="1" w:styleId="credit-text">
    <w:name w:val="credit-text"/>
    <w:basedOn w:val="DefaultParagraphFont"/>
    <w:rsid w:val="00AC1BC8"/>
  </w:style>
  <w:style w:type="character" w:customStyle="1" w:styleId="s1">
    <w:name w:val="s1"/>
    <w:basedOn w:val="DefaultParagraphFont"/>
    <w:rsid w:val="00AC1BC8"/>
  </w:style>
  <w:style w:type="paragraph" w:customStyle="1" w:styleId="p3">
    <w:name w:val="p3"/>
    <w:basedOn w:val="Normal"/>
    <w:rsid w:val="00AC1BC8"/>
    <w:pPr>
      <w:spacing w:before="100" w:beforeAutospacing="1" w:after="100" w:afterAutospacing="1"/>
    </w:pPr>
  </w:style>
  <w:style w:type="paragraph" w:customStyle="1" w:styleId="p4">
    <w:name w:val="p4"/>
    <w:basedOn w:val="Normal"/>
    <w:rsid w:val="00AC1BC8"/>
    <w:pPr>
      <w:spacing w:before="100" w:beforeAutospacing="1" w:after="100" w:afterAutospacing="1"/>
    </w:pPr>
  </w:style>
  <w:style w:type="paragraph" w:customStyle="1" w:styleId="p5">
    <w:name w:val="p5"/>
    <w:basedOn w:val="Normal"/>
    <w:rsid w:val="00AC1BC8"/>
    <w:pPr>
      <w:spacing w:before="100" w:beforeAutospacing="1" w:after="100" w:afterAutospacing="1"/>
    </w:pPr>
  </w:style>
  <w:style w:type="paragraph" w:customStyle="1" w:styleId="p2">
    <w:name w:val="p2"/>
    <w:basedOn w:val="Normal"/>
    <w:rsid w:val="00AC1BC8"/>
    <w:pPr>
      <w:spacing w:before="100" w:beforeAutospacing="1" w:after="100" w:afterAutospacing="1"/>
    </w:pPr>
  </w:style>
  <w:style w:type="character" w:customStyle="1" w:styleId="pull-quote">
    <w:name w:val="pull-quote"/>
    <w:basedOn w:val="DefaultParagraphFont"/>
    <w:rsid w:val="00AC1BC8"/>
  </w:style>
  <w:style w:type="character" w:customStyle="1" w:styleId="a-size-base-plus">
    <w:name w:val="a-size-base-plus"/>
    <w:basedOn w:val="DefaultParagraphFont"/>
    <w:rsid w:val="00AC1BC8"/>
  </w:style>
  <w:style w:type="character" w:customStyle="1" w:styleId="title-text">
    <w:name w:val="title-text"/>
    <w:basedOn w:val="DefaultParagraphFont"/>
    <w:rsid w:val="00AC1BC8"/>
  </w:style>
  <w:style w:type="character" w:customStyle="1" w:styleId="contribdegrees">
    <w:name w:val="contribdegrees"/>
    <w:basedOn w:val="DefaultParagraphFont"/>
    <w:rsid w:val="00AC1BC8"/>
  </w:style>
  <w:style w:type="character" w:customStyle="1" w:styleId="facultytitle">
    <w:name w:val="faculty_title"/>
    <w:basedOn w:val="DefaultParagraphFont"/>
    <w:rsid w:val="00AC1BC8"/>
  </w:style>
  <w:style w:type="character" w:customStyle="1" w:styleId="textexposedshow">
    <w:name w:val="text_exposed_show"/>
    <w:basedOn w:val="DefaultParagraphFont"/>
    <w:rsid w:val="00AC1BC8"/>
  </w:style>
  <w:style w:type="character" w:customStyle="1" w:styleId="nlmattrib">
    <w:name w:val="nlm_attrib"/>
    <w:basedOn w:val="DefaultParagraphFont"/>
    <w:rsid w:val="00AC1BC8"/>
  </w:style>
  <w:style w:type="character" w:customStyle="1" w:styleId="ref-lnk">
    <w:name w:val="ref-lnk"/>
    <w:basedOn w:val="DefaultParagraphFont"/>
    <w:rsid w:val="00AC1BC8"/>
  </w:style>
  <w:style w:type="character" w:customStyle="1" w:styleId="ref-overlay">
    <w:name w:val="ref-overlay"/>
    <w:basedOn w:val="DefaultParagraphFont"/>
    <w:rsid w:val="00AC1BC8"/>
  </w:style>
  <w:style w:type="character" w:customStyle="1" w:styleId="ref-fn-p">
    <w:name w:val="ref-fn-p"/>
    <w:basedOn w:val="DefaultParagraphFont"/>
    <w:rsid w:val="00AC1BC8"/>
  </w:style>
  <w:style w:type="character" w:customStyle="1" w:styleId="nlmarticle-title">
    <w:name w:val="nlm_article-title"/>
    <w:basedOn w:val="DefaultParagraphFont"/>
    <w:rsid w:val="00AC1BC8"/>
  </w:style>
  <w:style w:type="character" w:customStyle="1" w:styleId="specialtitle">
    <w:name w:val="specialtitle"/>
    <w:basedOn w:val="DefaultParagraphFont"/>
    <w:rsid w:val="00AC1BC8"/>
  </w:style>
  <w:style w:type="paragraph" w:customStyle="1" w:styleId="ng-scope">
    <w:name w:val="ng-scope"/>
    <w:basedOn w:val="Normal"/>
    <w:rsid w:val="00AC1BC8"/>
    <w:pPr>
      <w:spacing w:before="100" w:beforeAutospacing="1" w:after="100" w:afterAutospacing="1"/>
    </w:pPr>
  </w:style>
  <w:style w:type="character" w:customStyle="1" w:styleId="hlfld-contribauthor">
    <w:name w:val="hlfld-contribauthor"/>
    <w:basedOn w:val="DefaultParagraphFont"/>
    <w:rsid w:val="00AC1BC8"/>
  </w:style>
  <w:style w:type="character" w:customStyle="1" w:styleId="nlmgiven-names">
    <w:name w:val="nlm_given-names"/>
    <w:basedOn w:val="DefaultParagraphFont"/>
    <w:rsid w:val="00AC1BC8"/>
  </w:style>
  <w:style w:type="character" w:customStyle="1" w:styleId="nlmyear">
    <w:name w:val="nlm_year"/>
    <w:basedOn w:val="DefaultParagraphFont"/>
    <w:rsid w:val="00AC1BC8"/>
  </w:style>
  <w:style w:type="character" w:customStyle="1" w:styleId="nlmpublisher-loc">
    <w:name w:val="nlm_publisher-loc"/>
    <w:basedOn w:val="DefaultParagraphFont"/>
    <w:rsid w:val="00AC1BC8"/>
  </w:style>
  <w:style w:type="character" w:customStyle="1" w:styleId="nlmpublisher-name">
    <w:name w:val="nlm_publisher-name"/>
    <w:basedOn w:val="DefaultParagraphFont"/>
    <w:rsid w:val="00AC1BC8"/>
  </w:style>
  <w:style w:type="character" w:customStyle="1" w:styleId="ref-links">
    <w:name w:val="ref-links"/>
    <w:basedOn w:val="DefaultParagraphFont"/>
    <w:rsid w:val="00AC1BC8"/>
  </w:style>
  <w:style w:type="character" w:customStyle="1" w:styleId="xlinks-container">
    <w:name w:val="xlinks-container"/>
    <w:basedOn w:val="DefaultParagraphFont"/>
    <w:rsid w:val="00AC1BC8"/>
  </w:style>
  <w:style w:type="character" w:customStyle="1" w:styleId="googlescholar-container">
    <w:name w:val="googlescholar-container"/>
    <w:basedOn w:val="DefaultParagraphFont"/>
    <w:rsid w:val="00AC1BC8"/>
  </w:style>
  <w:style w:type="character" w:customStyle="1" w:styleId="nlmfpage">
    <w:name w:val="nlm_fpage"/>
    <w:basedOn w:val="DefaultParagraphFont"/>
    <w:rsid w:val="00AC1BC8"/>
  </w:style>
  <w:style w:type="character" w:customStyle="1" w:styleId="nlmlpage">
    <w:name w:val="nlm_lpage"/>
    <w:basedOn w:val="DefaultParagraphFont"/>
    <w:rsid w:val="00AC1BC8"/>
  </w:style>
  <w:style w:type="character" w:customStyle="1" w:styleId="supnum">
    <w:name w:val="supnum"/>
    <w:basedOn w:val="DefaultParagraphFont"/>
    <w:rsid w:val="00AC1BC8"/>
  </w:style>
  <w:style w:type="character" w:customStyle="1" w:styleId="pre">
    <w:name w:val="pre"/>
    <w:basedOn w:val="DefaultParagraphFont"/>
    <w:rsid w:val="00AC1BC8"/>
  </w:style>
  <w:style w:type="paragraph" w:customStyle="1" w:styleId="kp">
    <w:name w:val="kp"/>
    <w:basedOn w:val="Normal"/>
    <w:rsid w:val="00AC1BC8"/>
    <w:pPr>
      <w:spacing w:before="100" w:beforeAutospacing="1" w:after="100" w:afterAutospacing="1"/>
    </w:pPr>
  </w:style>
  <w:style w:type="paragraph" w:customStyle="1" w:styleId="footnotedescription">
    <w:name w:val="footnote description"/>
    <w:next w:val="Normal"/>
    <w:link w:val="footnotedescriptionChar"/>
    <w:hidden/>
    <w:rsid w:val="00AC1BC8"/>
    <w:pPr>
      <w:spacing w:after="0"/>
    </w:pPr>
    <w:rPr>
      <w:rFonts w:ascii="Times New Roman" w:eastAsia="Times New Roman" w:hAnsi="Times New Roman" w:cs="Times New Roman"/>
      <w:color w:val="000000"/>
      <w:sz w:val="16"/>
    </w:rPr>
  </w:style>
  <w:style w:type="character" w:customStyle="1" w:styleId="footnotedescriptionChar">
    <w:name w:val="footnote description Char"/>
    <w:link w:val="footnotedescription"/>
    <w:rsid w:val="00AC1BC8"/>
    <w:rPr>
      <w:rFonts w:ascii="Times New Roman" w:eastAsia="Times New Roman" w:hAnsi="Times New Roman" w:cs="Times New Roman"/>
      <w:color w:val="000000"/>
      <w:sz w:val="16"/>
    </w:rPr>
  </w:style>
  <w:style w:type="character" w:customStyle="1" w:styleId="footnotemark">
    <w:name w:val="footnote mark"/>
    <w:hidden/>
    <w:rsid w:val="00AC1BC8"/>
    <w:rPr>
      <w:rFonts w:ascii="Times New Roman" w:eastAsia="Times New Roman" w:hAnsi="Times New Roman" w:cs="Times New Roman"/>
      <w:color w:val="000000"/>
      <w:sz w:val="16"/>
      <w:vertAlign w:val="superscript"/>
    </w:rPr>
  </w:style>
  <w:style w:type="character" w:customStyle="1" w:styleId="WarrantChar">
    <w:name w:val="Warrant Char"/>
    <w:basedOn w:val="DefaultParagraphFont"/>
    <w:link w:val="Warrant"/>
    <w:uiPriority w:val="4"/>
    <w:locked/>
    <w:rsid w:val="00AC1BC8"/>
    <w:rPr>
      <w:rFonts w:ascii="Calibri" w:hAnsi="Calibri" w:cs="Arial"/>
    </w:rPr>
  </w:style>
  <w:style w:type="character" w:customStyle="1" w:styleId="m-8497948306993107372gmail-style13ptbold">
    <w:name w:val="m_-8497948306993107372gmail-style13ptbold"/>
    <w:basedOn w:val="DefaultParagraphFont"/>
    <w:rsid w:val="00AC1BC8"/>
  </w:style>
  <w:style w:type="character" w:customStyle="1" w:styleId="FontStyle40">
    <w:name w:val="Font Style40"/>
    <w:basedOn w:val="DefaultParagraphFont"/>
    <w:uiPriority w:val="99"/>
    <w:rsid w:val="00AC1BC8"/>
    <w:rPr>
      <w:rFonts w:ascii="Cambria" w:hAnsi="Cambria" w:cs="Cambria"/>
      <w:i/>
      <w:iCs/>
      <w:sz w:val="22"/>
      <w:szCs w:val="22"/>
    </w:rPr>
  </w:style>
  <w:style w:type="character" w:customStyle="1" w:styleId="FontStyle42">
    <w:name w:val="Font Style42"/>
    <w:basedOn w:val="DefaultParagraphFont"/>
    <w:uiPriority w:val="99"/>
    <w:rsid w:val="00AC1BC8"/>
    <w:rPr>
      <w:rFonts w:ascii="Cambria" w:hAnsi="Cambria" w:cs="Cambria"/>
      <w:sz w:val="22"/>
      <w:szCs w:val="22"/>
    </w:rPr>
  </w:style>
  <w:style w:type="paragraph" w:customStyle="1" w:styleId="Style17">
    <w:name w:val="Style17"/>
    <w:basedOn w:val="Normal"/>
    <w:uiPriority w:val="99"/>
    <w:rsid w:val="00AC1BC8"/>
    <w:pPr>
      <w:widowControl w:val="0"/>
      <w:autoSpaceDE w:val="0"/>
      <w:autoSpaceDN w:val="0"/>
      <w:adjustRightInd w:val="0"/>
      <w:spacing w:line="274" w:lineRule="exact"/>
      <w:ind w:hanging="394"/>
      <w:jc w:val="both"/>
    </w:pPr>
    <w:rPr>
      <w:rFonts w:ascii="Cambria" w:hAnsi="Cambria"/>
    </w:rPr>
  </w:style>
  <w:style w:type="paragraph" w:customStyle="1" w:styleId="Style32">
    <w:name w:val="Style32"/>
    <w:basedOn w:val="Normal"/>
    <w:uiPriority w:val="99"/>
    <w:rsid w:val="00AC1BC8"/>
    <w:pPr>
      <w:widowControl w:val="0"/>
      <w:autoSpaceDE w:val="0"/>
      <w:autoSpaceDN w:val="0"/>
      <w:adjustRightInd w:val="0"/>
      <w:spacing w:line="274" w:lineRule="exact"/>
      <w:ind w:hanging="398"/>
      <w:jc w:val="both"/>
    </w:pPr>
    <w:rPr>
      <w:rFonts w:ascii="Cambria" w:hAnsi="Cambria"/>
    </w:rPr>
  </w:style>
  <w:style w:type="character" w:customStyle="1" w:styleId="StyleStyleUnderlineUnderlineStyleBoldUnderlineIntenseEmphas1">
    <w:name w:val="Style Style UnderlineUnderlineStyle Bold UnderlineIntense Emphas...1"/>
    <w:basedOn w:val="DefaultParagraphFont"/>
    <w:rsid w:val="00AC1BC8"/>
    <w:rPr>
      <w:rFonts w:cs="Times New Roman"/>
      <w:sz w:val="24"/>
      <w:u w:val="single"/>
    </w:rPr>
  </w:style>
  <w:style w:type="character" w:customStyle="1" w:styleId="CardChar10">
    <w:name w:val="Card Char1"/>
    <w:rsid w:val="00AC1BC8"/>
    <w:rPr>
      <w:lang w:val="en-US" w:eastAsia="en-US" w:bidi="ar-SA"/>
    </w:rPr>
  </w:style>
  <w:style w:type="character" w:customStyle="1" w:styleId="tChar">
    <w:name w:val="t Char"/>
    <w:rsid w:val="00AC1BC8"/>
    <w:rPr>
      <w:rFonts w:ascii="Georgia" w:eastAsia="Times New Roman" w:hAnsi="Georgia" w:cs="Calibri"/>
      <w:b/>
      <w:lang w:val="x-none" w:eastAsia="x-none"/>
    </w:rPr>
  </w:style>
  <w:style w:type="character" w:customStyle="1" w:styleId="m-2054744658166780348cite">
    <w:name w:val="m_-2054744658166780348cite"/>
    <w:rsid w:val="00AC1BC8"/>
  </w:style>
  <w:style w:type="paragraph" w:customStyle="1" w:styleId="Second">
    <w:name w:val="Second"/>
    <w:basedOn w:val="Normal"/>
    <w:rsid w:val="00AC1BC8"/>
    <w:rPr>
      <w:rFonts w:eastAsia="Calibri"/>
      <w:b/>
      <w:caps/>
      <w:szCs w:val="20"/>
    </w:rPr>
  </w:style>
  <w:style w:type="character" w:customStyle="1" w:styleId="gmail-m5226785990326652285gmail-style13ptbold">
    <w:name w:val="gmail-m_5226785990326652285gmail-style13ptbold"/>
    <w:basedOn w:val="DefaultParagraphFont"/>
    <w:rsid w:val="00AC1BC8"/>
  </w:style>
  <w:style w:type="character" w:customStyle="1" w:styleId="gmail-m5226785990326652285gmail-styleunderline">
    <w:name w:val="gmail-m_5226785990326652285gmail-styleunderline"/>
    <w:basedOn w:val="DefaultParagraphFont"/>
    <w:rsid w:val="00AC1BC8"/>
  </w:style>
  <w:style w:type="character" w:customStyle="1" w:styleId="balancedheadline">
    <w:name w:val="balancedheadline"/>
    <w:basedOn w:val="DefaultParagraphFont"/>
    <w:rsid w:val="00AC1BC8"/>
  </w:style>
  <w:style w:type="character" w:customStyle="1" w:styleId="author-ref">
    <w:name w:val="author-ref"/>
    <w:basedOn w:val="DefaultParagraphFont"/>
    <w:rsid w:val="00AC1BC8"/>
  </w:style>
  <w:style w:type="paragraph" w:customStyle="1" w:styleId="u-mb-2">
    <w:name w:val="u-mb-2"/>
    <w:basedOn w:val="Normal"/>
    <w:rsid w:val="00AC1BC8"/>
    <w:pPr>
      <w:spacing w:before="100" w:beforeAutospacing="1" w:after="100" w:afterAutospacing="1"/>
    </w:pPr>
  </w:style>
  <w:style w:type="character" w:customStyle="1" w:styleId="authorsname">
    <w:name w:val="authors__name"/>
    <w:basedOn w:val="DefaultParagraphFont"/>
    <w:rsid w:val="00AC1BC8"/>
  </w:style>
  <w:style w:type="character" w:customStyle="1" w:styleId="authorscontact">
    <w:name w:val="authors__contact"/>
    <w:basedOn w:val="DefaultParagraphFont"/>
    <w:rsid w:val="00AC1BC8"/>
  </w:style>
  <w:style w:type="character" w:customStyle="1" w:styleId="affiliationdepartment">
    <w:name w:val="affiliation__department"/>
    <w:basedOn w:val="DefaultParagraphFont"/>
    <w:rsid w:val="00AC1BC8"/>
  </w:style>
  <w:style w:type="character" w:customStyle="1" w:styleId="affiliationname">
    <w:name w:val="affiliation__name"/>
    <w:basedOn w:val="DefaultParagraphFont"/>
    <w:rsid w:val="00AC1BC8"/>
  </w:style>
  <w:style w:type="character" w:customStyle="1" w:styleId="affiliationcity">
    <w:name w:val="affiliation__city"/>
    <w:basedOn w:val="DefaultParagraphFont"/>
    <w:rsid w:val="00AC1BC8"/>
  </w:style>
  <w:style w:type="character" w:customStyle="1" w:styleId="affiliationcountry">
    <w:name w:val="affiliation__country"/>
    <w:basedOn w:val="DefaultParagraphFont"/>
    <w:rsid w:val="00AC1BC8"/>
  </w:style>
  <w:style w:type="character" w:customStyle="1" w:styleId="journaltitle">
    <w:name w:val="journaltitle"/>
    <w:basedOn w:val="DefaultParagraphFont"/>
    <w:rsid w:val="00AC1BC8"/>
  </w:style>
  <w:style w:type="paragraph" w:customStyle="1" w:styleId="nav-linksstylessectiontitle-sc-1tike8v-3">
    <w:name w:val="nav-linksstyles__sectiontitle-sc-1tike8v-3"/>
    <w:basedOn w:val="Normal"/>
    <w:rsid w:val="00AC1BC8"/>
    <w:pPr>
      <w:spacing w:before="100" w:beforeAutospacing="1" w:after="100" w:afterAutospacing="1"/>
    </w:pPr>
  </w:style>
  <w:style w:type="character" w:customStyle="1" w:styleId="text-sc-1amvtpj-0-span">
    <w:name w:val="text-sc-1amvtpj-0-span"/>
    <w:basedOn w:val="DefaultParagraphFont"/>
    <w:rsid w:val="00AC1BC8"/>
  </w:style>
  <w:style w:type="character" w:customStyle="1" w:styleId="section-front-header-modulesubtitle">
    <w:name w:val="section-front-header-module__subtitle"/>
    <w:basedOn w:val="DefaultParagraphFont"/>
    <w:rsid w:val="00AC1BC8"/>
  </w:style>
  <w:style w:type="character" w:customStyle="1" w:styleId="article-classifiergap">
    <w:name w:val="article-classifier__gap"/>
    <w:basedOn w:val="DefaultParagraphFont"/>
    <w:rsid w:val="00AC1BC8"/>
  </w:style>
  <w:style w:type="character" w:customStyle="1" w:styleId="a-size-extra-large">
    <w:name w:val="a-size-extra-large"/>
    <w:basedOn w:val="DefaultParagraphFont"/>
    <w:rsid w:val="00AC1BC8"/>
  </w:style>
  <w:style w:type="paragraph" w:customStyle="1" w:styleId="generic-articlebody">
    <w:name w:val="generic-article__body"/>
    <w:basedOn w:val="Normal"/>
    <w:rsid w:val="00AC1BC8"/>
    <w:pPr>
      <w:spacing w:before="100" w:beforeAutospacing="1" w:after="100" w:afterAutospacing="1"/>
    </w:pPr>
  </w:style>
  <w:style w:type="character" w:customStyle="1" w:styleId="m-3219784662334730384gmail-style13ptbold">
    <w:name w:val="m_-3219784662334730384gmail-style13ptbold"/>
    <w:basedOn w:val="DefaultParagraphFont"/>
    <w:rsid w:val="00AC1BC8"/>
  </w:style>
  <w:style w:type="character" w:customStyle="1" w:styleId="m-6919561637539550718gmail-style13ptbold">
    <w:name w:val="m_-6919561637539550718gmail-style13ptbold"/>
    <w:basedOn w:val="DefaultParagraphFont"/>
    <w:rsid w:val="00AC1BC8"/>
  </w:style>
  <w:style w:type="character" w:customStyle="1" w:styleId="m-6919561637539550718gmail-styleunderline">
    <w:name w:val="m_-6919561637539550718gmail-styleunderline"/>
    <w:basedOn w:val="DefaultParagraphFont"/>
    <w:rsid w:val="00AC1BC8"/>
  </w:style>
  <w:style w:type="paragraph" w:customStyle="1" w:styleId="element">
    <w:name w:val="element"/>
    <w:basedOn w:val="Normal"/>
    <w:rsid w:val="00AC1BC8"/>
    <w:pPr>
      <w:spacing w:before="100" w:beforeAutospacing="1" w:after="100" w:afterAutospacing="1"/>
    </w:pPr>
  </w:style>
  <w:style w:type="character" w:customStyle="1" w:styleId="creditlabel">
    <w:name w:val="credit_label"/>
    <w:basedOn w:val="DefaultParagraphFont"/>
    <w:rsid w:val="00AC1BC8"/>
  </w:style>
  <w:style w:type="paragraph" w:customStyle="1" w:styleId="speakable-paragraph">
    <w:name w:val="speakable-paragraph"/>
    <w:basedOn w:val="Normal"/>
    <w:rsid w:val="00AC1BC8"/>
    <w:pPr>
      <w:spacing w:before="100" w:beforeAutospacing="1" w:after="100" w:afterAutospacing="1"/>
    </w:pPr>
  </w:style>
  <w:style w:type="paragraph" w:customStyle="1" w:styleId="excerpt">
    <w:name w:val="excerpt"/>
    <w:basedOn w:val="Normal"/>
    <w:rsid w:val="00AC1BC8"/>
    <w:pPr>
      <w:spacing w:before="100" w:beforeAutospacing="1" w:after="100" w:afterAutospacing="1"/>
    </w:pPr>
  </w:style>
  <w:style w:type="character" w:customStyle="1" w:styleId="by">
    <w:name w:val="by"/>
    <w:basedOn w:val="DefaultParagraphFont"/>
    <w:rsid w:val="00AC1BC8"/>
  </w:style>
  <w:style w:type="paragraph" w:customStyle="1" w:styleId="cardbody0">
    <w:name w:val="cardbody"/>
    <w:basedOn w:val="Normal"/>
    <w:rsid w:val="00AC1BC8"/>
    <w:pPr>
      <w:spacing w:before="100" w:beforeAutospacing="1" w:after="100" w:afterAutospacing="1"/>
    </w:pPr>
  </w:style>
  <w:style w:type="paragraph" w:customStyle="1" w:styleId="Textbody">
    <w:name w:val="Text body"/>
    <w:basedOn w:val="Normal"/>
    <w:rsid w:val="00AC1BC8"/>
    <w:pPr>
      <w:widowControl w:val="0"/>
      <w:tabs>
        <w:tab w:val="left" w:pos="709"/>
      </w:tabs>
      <w:suppressAutoHyphens/>
      <w:spacing w:after="120" w:line="240" w:lineRule="auto"/>
    </w:pPr>
    <w:rPr>
      <w:rFonts w:ascii="Times New Roman" w:eastAsia="Arial Unicode MS" w:hAnsi="Times New Roman" w:cs="Arial Unicode MS"/>
      <w:lang w:eastAsia="zh-CN" w:bidi="hi-IN"/>
    </w:rPr>
  </w:style>
  <w:style w:type="character" w:customStyle="1" w:styleId="apple-tab-span">
    <w:name w:val="apple-tab-span"/>
    <w:basedOn w:val="DefaultParagraphFont"/>
    <w:rsid w:val="00AC1BC8"/>
  </w:style>
  <w:style w:type="character" w:customStyle="1" w:styleId="xn-location">
    <w:name w:val="xn-location"/>
    <w:basedOn w:val="DefaultParagraphFont"/>
    <w:rsid w:val="00AC1BC8"/>
  </w:style>
  <w:style w:type="character" w:customStyle="1" w:styleId="xn-chron">
    <w:name w:val="xn-chron"/>
    <w:basedOn w:val="DefaultParagraphFont"/>
    <w:rsid w:val="00AC1BC8"/>
  </w:style>
  <w:style w:type="character" w:customStyle="1" w:styleId="xn-money">
    <w:name w:val="xn-money"/>
    <w:basedOn w:val="DefaultParagraphFont"/>
    <w:rsid w:val="00AC1BC8"/>
  </w:style>
  <w:style w:type="character" w:customStyle="1" w:styleId="xn-person">
    <w:name w:val="xn-person"/>
    <w:basedOn w:val="DefaultParagraphFont"/>
    <w:rsid w:val="00AC1B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pi.org/publication/why-unions-are-good-for-workers-especially-in-a-crisis-like-covid-19-12-policies-that-would-boost-worker-rights-safety-and-wages/" TargetMode="External"/><Relationship Id="rId18" Type="http://schemas.openxmlformats.org/officeDocument/2006/relationships/hyperlink" Target="https://www.economist.com/open-future/2018/09/26/we-need-a-post-liberal-order-now" TargetMode="External"/><Relationship Id="rId26" Type="http://schemas.openxmlformats.org/officeDocument/2006/relationships/hyperlink" Target="https://www.jstor.org/stable/2669299?seq=1" TargetMode="External"/><Relationship Id="rId39" Type="http://schemas.openxmlformats.org/officeDocument/2006/relationships/hyperlink" Target="https://electionsmith.files.wordpress.com/2015/06/convenience-voting-and-turnout_mit.pdf" TargetMode="External"/><Relationship Id="rId21" Type="http://schemas.openxmlformats.org/officeDocument/2006/relationships/hyperlink" Target="https://www.nber.org/papers/w24587" TargetMode="External"/><Relationship Id="rId34" Type="http://schemas.openxmlformats.org/officeDocument/2006/relationships/hyperlink" Target="http://apr.sagepub.com/content/43/2/283.abstract" TargetMode="External"/><Relationship Id="rId42" Type="http://schemas.openxmlformats.org/officeDocument/2006/relationships/hyperlink" Target="http://prospect.org/article/one-big-reason-voter-turnout-decline-and-income-inequality-smaller-unions" TargetMode="External"/><Relationship Id="rId7" Type="http://schemas.openxmlformats.org/officeDocument/2006/relationships/hyperlink" Target="https://www.bls.gov/news.release/pdf/union2.pdf" TargetMode="External"/><Relationship Id="rId2" Type="http://schemas.openxmlformats.org/officeDocument/2006/relationships/numbering" Target="numbering.xml"/><Relationship Id="rId16" Type="http://schemas.openxmlformats.org/officeDocument/2006/relationships/hyperlink" Target="https://www.newstatesman.com/international-politics/democracy-international-politics/2021/11/liberal-democracy-is-still-under-threat" TargetMode="External"/><Relationship Id="rId29" Type="http://schemas.openxmlformats.org/officeDocument/2006/relationships/hyperlink" Target="http://www.jstor.org/stable/1953597?seq=1" TargetMode="External"/><Relationship Id="rId1" Type="http://schemas.openxmlformats.org/officeDocument/2006/relationships/customXml" Target="../customXml/item1.xml"/><Relationship Id="rId6" Type="http://schemas.openxmlformats.org/officeDocument/2006/relationships/hyperlink" Target="https://www.bls.gov/news.release/pdf/union2.pdf" TargetMode="External"/><Relationship Id="rId11" Type="http://schemas.openxmlformats.org/officeDocument/2006/relationships/hyperlink" Target="https://www.asanet.org/sites/default/files/savvy/images/journals/docs/pdf/asr/WesternandRosenfeld.pdf" TargetMode="External"/><Relationship Id="rId24" Type="http://schemas.openxmlformats.org/officeDocument/2006/relationships/hyperlink" Target="https://investorsforhumanrights.org/corporate-capture" TargetMode="External"/><Relationship Id="rId32" Type="http://schemas.openxmlformats.org/officeDocument/2006/relationships/hyperlink" Target="http://www.jstor.org/stable/40421537" TargetMode="External"/><Relationship Id="rId37" Type="http://schemas.openxmlformats.org/officeDocument/2006/relationships/hyperlink" Target="http://www.demos.org/blog/5/18/15/racism-destroying-right-vote" TargetMode="External"/><Relationship Id="rId40" Type="http://schemas.openxmlformats.org/officeDocument/2006/relationships/hyperlink" Target="http://sf.oxfordjournals.org/content/91/3/895.abstract"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epi.org/publication/why-unions-are-good-for-workers-especially-in-a-crisis-like-covid-19-12-policies-that-would-boost-worker-rights-safety-and-wages/" TargetMode="External"/><Relationship Id="rId23" Type="http://schemas.openxmlformats.org/officeDocument/2006/relationships/hyperlink" Target="https://equitablegrowth.org/understanding-the-importance-of-monopsony-power-in-the-u-s-labor-market/" TargetMode="External"/><Relationship Id="rId28" Type="http://schemas.openxmlformats.org/officeDocument/2006/relationships/hyperlink" Target="https://www.theatlantic.com/politics/archive/2015/09/why-non-voters-matter/405250/" TargetMode="External"/><Relationship Id="rId36" Type="http://schemas.openxmlformats.org/officeDocument/2006/relationships/hyperlink" Target="http://polisci2.ucsd.edu/ps100da/McDonald%20%26%20Popkin%20%20APSR%20Myth%20vanishing%20Voter.pdf" TargetMode="External"/><Relationship Id="rId10" Type="http://schemas.openxmlformats.org/officeDocument/2006/relationships/hyperlink" Target="https://www.epi.org/publication/charting-wage-stagnation/" TargetMode="External"/><Relationship Id="rId19" Type="http://schemas.openxmlformats.org/officeDocument/2006/relationships/hyperlink" Target="https://www.nber.org/papers/w24587" TargetMode="External"/><Relationship Id="rId31" Type="http://schemas.openxmlformats.org/officeDocument/2006/relationships/hyperlink" Target="http://pan.oxfordjournals.org/content/14/1/83.abstract" TargetMode="External"/><Relationship Id="rId44" Type="http://schemas.openxmlformats.org/officeDocument/2006/relationships/hyperlink" Target="https://www.fhi.ox.ac.uk/wp-content/uploads/Existential-Risks-2017-01-23.pdf" TargetMode="External"/><Relationship Id="rId4" Type="http://schemas.openxmlformats.org/officeDocument/2006/relationships/settings" Target="settings.xml"/><Relationship Id="rId9" Type="http://schemas.openxmlformats.org/officeDocument/2006/relationships/hyperlink" Target="https://www.nber.org/papers/w24587" TargetMode="External"/><Relationship Id="rId14" Type="http://schemas.openxmlformats.org/officeDocument/2006/relationships/hyperlink" Target="https://www.epi.org/publication/why-unions-are-good-for-workers-especially-in-a-crisis-like-covid-19-12-policies-that-would-boost-worker-rights-safety-and-wages/" TargetMode="External"/><Relationship Id="rId22" Type="http://schemas.openxmlformats.org/officeDocument/2006/relationships/hyperlink" Target="https://equitablegrowth.org/factsheet-the-pro-act-addresses-income-inequality-by-boosting-the-organizing-power-of-u-s-workers/" TargetMode="External"/><Relationship Id="rId27" Type="http://schemas.openxmlformats.org/officeDocument/2006/relationships/hyperlink" Target="https://prospect.org/labor/unions-boost-democratic-participation/" TargetMode="External"/><Relationship Id="rId30" Type="http://schemas.openxmlformats.org/officeDocument/2006/relationships/hyperlink" Target="http://www.jstor.org/stable/1957082?seq=1" TargetMode="External"/><Relationship Id="rId35" Type="http://schemas.openxmlformats.org/officeDocument/2006/relationships/hyperlink" Target="http://sociology.as.nyu.edu/docs/IO/3858/Democratic_Contraction.pdf" TargetMode="External"/><Relationship Id="rId43" Type="http://schemas.openxmlformats.org/officeDocument/2006/relationships/hyperlink" Target="http://journals.cambridge.org/action/displayAbstract?fromPage=online&amp;aid=8543003&amp;fileId=S0022381611001666" TargetMode="External"/><Relationship Id="rId8" Type="http://schemas.openxmlformats.org/officeDocument/2006/relationships/hyperlink" Target="https://www.nber.org/papers/w24587" TargetMode="External"/><Relationship Id="rId3" Type="http://schemas.openxmlformats.org/officeDocument/2006/relationships/styles" Target="styles.xml"/><Relationship Id="rId12" Type="http://schemas.openxmlformats.org/officeDocument/2006/relationships/hyperlink" Target="https://www.epi.org/publication/why-unions-are-good-for-workers-especially-in-a-crisis-like-covid-19-12-policies-that-would-boost-worker-rights-safety-and-wages/" TargetMode="External"/><Relationship Id="rId17" Type="http://schemas.openxmlformats.org/officeDocument/2006/relationships/hyperlink" Target="https://www.newstatesman.com/world/2021/04/joe-biden-s-first-100-days-have-been-action-packed-foreign-policy-he" TargetMode="External"/><Relationship Id="rId25" Type="http://schemas.openxmlformats.org/officeDocument/2006/relationships/hyperlink" Target="https://people.duke.edu/~ds381/papers/Stegmueller_Becher_UnionsRepresentation_Jan2019.pdf" TargetMode="External"/><Relationship Id="rId33" Type="http://schemas.openxmlformats.org/officeDocument/2006/relationships/hyperlink" Target="http://www.demos.org/blog/6/4/15/two-year-anniversary-blow-vra-new-evidence-voter-id-laws-are-racially-biased" TargetMode="External"/><Relationship Id="rId38" Type="http://schemas.openxmlformats.org/officeDocument/2006/relationships/hyperlink" Target="http://www.demos.org/blog/5/18/15/racism-destroying-right-vote" TargetMode="External"/><Relationship Id="rId46" Type="http://schemas.openxmlformats.org/officeDocument/2006/relationships/theme" Target="theme/theme1.xml"/><Relationship Id="rId20" Type="http://schemas.openxmlformats.org/officeDocument/2006/relationships/hyperlink" Target="https://equitablegrowth.org/the-wage-divide-for-black-and-latinx-workers-goes-deeper-than-a-skills-gap-or-requiring-more-credentials/" TargetMode="External"/><Relationship Id="rId41" Type="http://schemas.openxmlformats.org/officeDocument/2006/relationships/hyperlink" Target="http://prospect.org/article/one-big-reason-voter-turnout-decline-and-income-inequality-smaller-union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6872A3-E9B0-4F87-96D2-F61DC423E0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20</TotalTime>
  <Pages>19</Pages>
  <Words>11400</Words>
  <Characters>64981</Characters>
  <Application>Microsoft Office Word</Application>
  <DocSecurity>0</DocSecurity>
  <Lines>541</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Pribe</dc:creator>
  <cp:keywords>5.1.1</cp:keywords>
  <dc:description/>
  <cp:lastModifiedBy>Andrew Pribe</cp:lastModifiedBy>
  <cp:revision>1</cp:revision>
  <dcterms:created xsi:type="dcterms:W3CDTF">2021-11-20T23:02:00Z</dcterms:created>
  <dcterms:modified xsi:type="dcterms:W3CDTF">2021-11-20T23:27:00Z</dcterms:modified>
</cp:coreProperties>
</file>